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F674F" w14:textId="7A7F3F68" w:rsidR="007E2264" w:rsidRPr="007E2264" w:rsidRDefault="007E2264" w:rsidP="00BC5CF5">
      <w:pPr>
        <w:tabs>
          <w:tab w:val="left" w:pos="900"/>
        </w:tabs>
      </w:pPr>
    </w:p>
    <w:p w14:paraId="0EA3ED9E" w14:textId="6312C78F" w:rsidR="00F757A2" w:rsidRPr="004D5510" w:rsidRDefault="00C01782" w:rsidP="007E2264">
      <w:pPr>
        <w:pStyle w:val="Heading1"/>
      </w:pPr>
      <w:r w:rsidRPr="004D5510">
        <w:t>1AC</w:t>
      </w:r>
    </w:p>
    <w:p w14:paraId="3AA7571D" w14:textId="408C66B8" w:rsidR="00A73AC0" w:rsidRPr="004D5510" w:rsidRDefault="00A73AC0" w:rsidP="00A73AC0">
      <w:pPr>
        <w:pStyle w:val="Heading2"/>
      </w:pPr>
      <w:r w:rsidRPr="004D5510">
        <w:t xml:space="preserve">1AC – </w:t>
      </w:r>
      <w:r w:rsidR="004A50E1" w:rsidRPr="004D5510">
        <w:t>Policy</w:t>
      </w:r>
    </w:p>
    <w:p w14:paraId="49C112DC" w14:textId="1959C125" w:rsidR="00F6334F" w:rsidRPr="004D5510" w:rsidRDefault="00F6334F" w:rsidP="007A07A5">
      <w:pPr>
        <w:pStyle w:val="Heading3"/>
      </w:pPr>
      <w:r w:rsidRPr="004D5510">
        <w:t>1AC - FWK</w:t>
      </w:r>
    </w:p>
    <w:p w14:paraId="608791F9" w14:textId="77777777" w:rsidR="00F6334F" w:rsidRPr="004D5510" w:rsidRDefault="00F6334F" w:rsidP="00F6334F">
      <w:pPr>
        <w:pStyle w:val="Heading4"/>
        <w:rPr>
          <w:rFonts w:asciiTheme="majorHAnsi" w:hAnsiTheme="majorHAnsi" w:cstheme="majorHAnsi"/>
        </w:rPr>
      </w:pPr>
      <w:r w:rsidRPr="004D5510">
        <w:rPr>
          <w:rFonts w:asciiTheme="majorHAnsi" w:hAnsiTheme="majorHAnsi" w:cstheme="majorHAnsi"/>
        </w:rPr>
        <w:t>The standard is maximizing expected well-being.</w:t>
      </w:r>
    </w:p>
    <w:p w14:paraId="4BF7DF17" w14:textId="77777777" w:rsidR="00F6334F" w:rsidRPr="004D5510" w:rsidRDefault="00F6334F" w:rsidP="00F6334F">
      <w:pPr>
        <w:rPr>
          <w:sz w:val="16"/>
          <w:szCs w:val="16"/>
        </w:rPr>
      </w:pPr>
      <w:r w:rsidRPr="004D5510">
        <w:rPr>
          <w:vanish/>
          <w:sz w:val="16"/>
          <w:szCs w:val="16"/>
        </w:rPr>
        <w:t>Consequentialism</w:t>
      </w:r>
      <w:r w:rsidRPr="004D5510">
        <w:rPr>
          <w:sz w:val="16"/>
          <w:szCs w:val="16"/>
        </w:rPr>
        <w:t xml:space="preserve"> </w:t>
      </w:r>
      <w:r w:rsidRPr="004D5510">
        <w:rPr>
          <w:vanish/>
          <w:sz w:val="16"/>
          <w:szCs w:val="16"/>
        </w:rPr>
        <w:t>SPEC:</w:t>
      </w:r>
      <w:r w:rsidRPr="004D5510">
        <w:rPr>
          <w:sz w:val="16"/>
          <w:szCs w:val="16"/>
        </w:rPr>
        <w:t xml:space="preserve"> </w:t>
      </w:r>
      <w:r w:rsidRPr="004D5510">
        <w:rPr>
          <w:vanish/>
          <w:sz w:val="16"/>
          <w:szCs w:val="16"/>
        </w:rPr>
        <w:t>NEC</w:t>
      </w:r>
      <w:r w:rsidRPr="004D5510">
        <w:rPr>
          <w:sz w:val="16"/>
          <w:szCs w:val="16"/>
        </w:rPr>
        <w:t xml:space="preserve"> </w:t>
      </w:r>
      <w:r w:rsidRPr="004D5510">
        <w:rPr>
          <w:vanish/>
          <w:sz w:val="16"/>
          <w:szCs w:val="16"/>
        </w:rPr>
        <w:t>(necessary</w:t>
      </w:r>
      <w:r w:rsidRPr="004D5510">
        <w:rPr>
          <w:sz w:val="16"/>
          <w:szCs w:val="16"/>
        </w:rPr>
        <w:t xml:space="preserve"> </w:t>
      </w:r>
      <w:r w:rsidRPr="004D5510">
        <w:rPr>
          <w:vanish/>
          <w:sz w:val="16"/>
          <w:szCs w:val="16"/>
        </w:rPr>
        <w:t>enabler</w:t>
      </w:r>
      <w:r w:rsidRPr="004D5510">
        <w:rPr>
          <w:sz w:val="16"/>
          <w:szCs w:val="16"/>
        </w:rPr>
        <w:t xml:space="preserve"> </w:t>
      </w:r>
      <w:r w:rsidRPr="004D5510">
        <w:rPr>
          <w:vanish/>
          <w:sz w:val="16"/>
          <w:szCs w:val="16"/>
        </w:rPr>
        <w:t>consequentialism)</w:t>
      </w:r>
      <w:r w:rsidRPr="004D5510">
        <w:rPr>
          <w:sz w:val="16"/>
          <w:szCs w:val="16"/>
        </w:rPr>
        <w:t xml:space="preserve"> </w:t>
      </w:r>
      <w:r w:rsidRPr="004D5510">
        <w:rPr>
          <w:vanish/>
          <w:sz w:val="16"/>
          <w:szCs w:val="16"/>
        </w:rPr>
        <w:t>–</w:t>
      </w:r>
      <w:r w:rsidRPr="004D5510">
        <w:rPr>
          <w:sz w:val="16"/>
          <w:szCs w:val="16"/>
        </w:rPr>
        <w:t xml:space="preserve"> </w:t>
      </w:r>
      <w:r w:rsidRPr="004D5510">
        <w:rPr>
          <w:vanish/>
          <w:sz w:val="16"/>
          <w:szCs w:val="16"/>
        </w:rPr>
        <w:t>all</w:t>
      </w:r>
      <w:r w:rsidRPr="004D5510">
        <w:rPr>
          <w:sz w:val="16"/>
          <w:szCs w:val="16"/>
        </w:rPr>
        <w:t xml:space="preserve"> </w:t>
      </w:r>
      <w:r w:rsidRPr="004D5510">
        <w:rPr>
          <w:vanish/>
          <w:sz w:val="16"/>
          <w:szCs w:val="16"/>
        </w:rPr>
        <w:t>moral</w:t>
      </w:r>
      <w:r w:rsidRPr="004D5510">
        <w:rPr>
          <w:sz w:val="16"/>
          <w:szCs w:val="16"/>
        </w:rPr>
        <w:t xml:space="preserve"> </w:t>
      </w:r>
      <w:r w:rsidRPr="004D5510">
        <w:rPr>
          <w:vanish/>
          <w:sz w:val="16"/>
          <w:szCs w:val="16"/>
        </w:rPr>
        <w:t>reasons</w:t>
      </w:r>
      <w:r w:rsidRPr="004D5510">
        <w:rPr>
          <w:sz w:val="16"/>
          <w:szCs w:val="16"/>
        </w:rPr>
        <w:t xml:space="preserve"> </w:t>
      </w:r>
      <w:r w:rsidRPr="004D5510">
        <w:rPr>
          <w:vanish/>
          <w:sz w:val="16"/>
          <w:szCs w:val="16"/>
        </w:rPr>
        <w:t>for</w:t>
      </w:r>
      <w:r w:rsidRPr="004D5510">
        <w:rPr>
          <w:sz w:val="16"/>
          <w:szCs w:val="16"/>
        </w:rPr>
        <w:t xml:space="preserve"> </w:t>
      </w:r>
      <w:r w:rsidRPr="004D5510">
        <w:rPr>
          <w:vanish/>
          <w:sz w:val="16"/>
          <w:szCs w:val="16"/>
        </w:rPr>
        <w:t>acts</w:t>
      </w:r>
      <w:r w:rsidRPr="004D5510">
        <w:rPr>
          <w:sz w:val="16"/>
          <w:szCs w:val="16"/>
        </w:rPr>
        <w:t xml:space="preserve"> </w:t>
      </w:r>
      <w:r w:rsidRPr="004D5510">
        <w:rPr>
          <w:vanish/>
          <w:sz w:val="16"/>
          <w:szCs w:val="16"/>
        </w:rPr>
        <w:t>are</w:t>
      </w:r>
      <w:r w:rsidRPr="004D5510">
        <w:rPr>
          <w:sz w:val="16"/>
          <w:szCs w:val="16"/>
        </w:rPr>
        <w:t xml:space="preserve"> </w:t>
      </w:r>
      <w:r w:rsidRPr="004D5510">
        <w:rPr>
          <w:vanish/>
          <w:sz w:val="16"/>
          <w:szCs w:val="16"/>
        </w:rPr>
        <w:t>provided</w:t>
      </w:r>
      <w:r w:rsidRPr="004D5510">
        <w:rPr>
          <w:sz w:val="16"/>
          <w:szCs w:val="16"/>
        </w:rPr>
        <w:t xml:space="preserve"> </w:t>
      </w:r>
      <w:r w:rsidRPr="004D5510">
        <w:rPr>
          <w:vanish/>
          <w:sz w:val="16"/>
          <w:szCs w:val="16"/>
        </w:rPr>
        <w:t>by</w:t>
      </w:r>
      <w:r w:rsidRPr="004D5510">
        <w:rPr>
          <w:sz w:val="16"/>
          <w:szCs w:val="16"/>
        </w:rPr>
        <w:t xml:space="preserve"> </w:t>
      </w:r>
      <w:r w:rsidRPr="004D5510">
        <w:rPr>
          <w:vanish/>
          <w:sz w:val="16"/>
          <w:szCs w:val="16"/>
        </w:rPr>
        <w:t>facts</w:t>
      </w:r>
      <w:r w:rsidRPr="004D5510">
        <w:rPr>
          <w:sz w:val="16"/>
          <w:szCs w:val="16"/>
        </w:rPr>
        <w:t xml:space="preserve"> </w:t>
      </w:r>
      <w:r w:rsidRPr="004D5510">
        <w:rPr>
          <w:vanish/>
          <w:sz w:val="16"/>
          <w:szCs w:val="16"/>
        </w:rPr>
        <w:t>that</w:t>
      </w:r>
      <w:r w:rsidRPr="004D5510">
        <w:rPr>
          <w:sz w:val="16"/>
          <w:szCs w:val="16"/>
        </w:rPr>
        <w:t xml:space="preserve"> </w:t>
      </w:r>
      <w:r w:rsidRPr="004D5510">
        <w:rPr>
          <w:vanish/>
          <w:sz w:val="16"/>
          <w:szCs w:val="16"/>
        </w:rPr>
        <w:t>the</w:t>
      </w:r>
      <w:r w:rsidRPr="004D5510">
        <w:rPr>
          <w:sz w:val="16"/>
          <w:szCs w:val="16"/>
        </w:rPr>
        <w:t xml:space="preserve"> </w:t>
      </w:r>
      <w:r w:rsidRPr="004D5510">
        <w:rPr>
          <w:vanish/>
          <w:sz w:val="16"/>
          <w:szCs w:val="16"/>
        </w:rPr>
        <w:t>acts</w:t>
      </w:r>
      <w:r w:rsidRPr="004D5510">
        <w:rPr>
          <w:sz w:val="16"/>
          <w:szCs w:val="16"/>
        </w:rPr>
        <w:t xml:space="preserve"> </w:t>
      </w:r>
      <w:r w:rsidRPr="004D5510">
        <w:rPr>
          <w:vanish/>
          <w:sz w:val="16"/>
          <w:szCs w:val="16"/>
        </w:rPr>
        <w:t>are</w:t>
      </w:r>
      <w:r w:rsidRPr="004D5510">
        <w:rPr>
          <w:sz w:val="16"/>
          <w:szCs w:val="16"/>
        </w:rPr>
        <w:t xml:space="preserve"> </w:t>
      </w:r>
      <w:r w:rsidRPr="004D5510">
        <w:rPr>
          <w:vanish/>
          <w:sz w:val="16"/>
          <w:szCs w:val="16"/>
        </w:rPr>
        <w:t>necessary</w:t>
      </w:r>
      <w:r w:rsidRPr="004D5510">
        <w:rPr>
          <w:sz w:val="16"/>
          <w:szCs w:val="16"/>
        </w:rPr>
        <w:t xml:space="preserve"> </w:t>
      </w:r>
      <w:r w:rsidRPr="004D5510">
        <w:rPr>
          <w:vanish/>
          <w:sz w:val="16"/>
          <w:szCs w:val="16"/>
        </w:rPr>
        <w:t>enablers</w:t>
      </w:r>
      <w:r w:rsidRPr="004D5510">
        <w:rPr>
          <w:sz w:val="16"/>
          <w:szCs w:val="16"/>
        </w:rPr>
        <w:t xml:space="preserve"> </w:t>
      </w:r>
      <w:r w:rsidRPr="004D5510">
        <w:rPr>
          <w:vanish/>
          <w:sz w:val="16"/>
          <w:szCs w:val="16"/>
        </w:rPr>
        <w:t>for</w:t>
      </w:r>
      <w:r w:rsidRPr="004D5510">
        <w:rPr>
          <w:sz w:val="16"/>
          <w:szCs w:val="16"/>
        </w:rPr>
        <w:t xml:space="preserve"> </w:t>
      </w:r>
      <w:r w:rsidRPr="004D5510">
        <w:rPr>
          <w:vanish/>
          <w:sz w:val="16"/>
          <w:szCs w:val="16"/>
        </w:rPr>
        <w:t>preventing</w:t>
      </w:r>
      <w:r w:rsidRPr="004D5510">
        <w:rPr>
          <w:sz w:val="16"/>
          <w:szCs w:val="16"/>
        </w:rPr>
        <w:t xml:space="preserve"> </w:t>
      </w:r>
      <w:r w:rsidRPr="004D5510">
        <w:rPr>
          <w:vanish/>
          <w:sz w:val="16"/>
          <w:szCs w:val="16"/>
        </w:rPr>
        <w:t>death.</w:t>
      </w:r>
    </w:p>
    <w:p w14:paraId="7F3642D4" w14:textId="2C176A67" w:rsidR="00F6334F" w:rsidRPr="004D5510" w:rsidRDefault="00F6334F" w:rsidP="00F6334F">
      <w:pPr>
        <w:pStyle w:val="Heading4"/>
      </w:pPr>
      <w:r w:rsidRPr="004D5510">
        <w:t>Prefer:</w:t>
      </w:r>
    </w:p>
    <w:p w14:paraId="089A99D1" w14:textId="0EC5A2B4" w:rsidR="00204F79" w:rsidRPr="004D5510" w:rsidRDefault="00204F79" w:rsidP="00204F79">
      <w:pPr>
        <w:pStyle w:val="Heading4"/>
        <w:rPr>
          <w:rFonts w:asciiTheme="majorHAnsi" w:hAnsiTheme="majorHAnsi" w:cstheme="majorHAnsi"/>
        </w:rPr>
      </w:pPr>
      <w:r w:rsidRPr="004D5510">
        <w:rPr>
          <w:rFonts w:asciiTheme="majorHAnsi" w:hAnsiTheme="majorHAnsi" w:cstheme="majorHAnsi"/>
        </w:rPr>
        <w:t xml:space="preserve">1 - Pleasure and pain are </w:t>
      </w:r>
      <w:r w:rsidRPr="004D5510">
        <w:rPr>
          <w:rFonts w:asciiTheme="majorHAnsi" w:hAnsiTheme="majorHAnsi" w:cstheme="majorHAnsi"/>
          <w:u w:val="single"/>
        </w:rPr>
        <w:t>intrinsic value</w:t>
      </w:r>
      <w:r w:rsidRPr="004D5510">
        <w:rPr>
          <w:rFonts w:asciiTheme="majorHAnsi" w:hAnsiTheme="majorHAnsi" w:cstheme="majorHAnsi"/>
        </w:rPr>
        <w:t xml:space="preserve"> and </w:t>
      </w:r>
      <w:r w:rsidRPr="004D5510">
        <w:rPr>
          <w:rFonts w:asciiTheme="majorHAnsi" w:hAnsiTheme="majorHAnsi" w:cstheme="majorHAnsi"/>
          <w:u w:val="single"/>
        </w:rPr>
        <w:t>disvalue.</w:t>
      </w:r>
    </w:p>
    <w:p w14:paraId="2E0B97A1" w14:textId="77777777" w:rsidR="00204F79" w:rsidRPr="004D5510" w:rsidRDefault="00204F79" w:rsidP="00204F79">
      <w:pPr>
        <w:rPr>
          <w:rFonts w:asciiTheme="majorHAnsi" w:hAnsiTheme="majorHAnsi" w:cstheme="majorHAnsi"/>
          <w:b/>
          <w:sz w:val="16"/>
          <w:szCs w:val="26"/>
        </w:rPr>
      </w:pPr>
      <w:r w:rsidRPr="004D5510">
        <w:rPr>
          <w:rStyle w:val="Style13ptBold"/>
          <w:rFonts w:asciiTheme="majorHAnsi" w:hAnsiTheme="majorHAnsi" w:cstheme="majorHAnsi"/>
          <w:szCs w:val="26"/>
          <w:u w:val="single"/>
        </w:rPr>
        <w:t>Blum et al. 18</w:t>
      </w:r>
      <w:r w:rsidRPr="004D5510">
        <w:rPr>
          <w:rStyle w:val="Style13ptBold"/>
          <w:rFonts w:asciiTheme="majorHAnsi" w:hAnsiTheme="majorHAnsi" w:cstheme="majorHAnsi"/>
          <w:sz w:val="16"/>
          <w:szCs w:val="26"/>
        </w:rPr>
        <w:t xml:space="preserve"> </w:t>
      </w:r>
      <w:r w:rsidRPr="004D5510">
        <w:rPr>
          <w:rFonts w:asciiTheme="majorHAnsi" w:hAnsiTheme="majorHAnsi" w:cstheme="majorHAnsi"/>
          <w:sz w:val="16"/>
          <w:szCs w:val="2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4D5510">
          <w:rPr>
            <w:rStyle w:val="Hyperlink"/>
            <w:rFonts w:asciiTheme="majorHAnsi" w:hAnsiTheme="majorHAnsi" w:cstheme="majorHAnsi"/>
            <w:sz w:val="16"/>
            <w:szCs w:val="26"/>
          </w:rPr>
          <w:t>https://www.ncbi.nlm.nih.gov/pmc/articles/PMC6446569/</w:t>
        </w:r>
      </w:hyperlink>
      <w:r w:rsidRPr="004D5510">
        <w:rPr>
          <w:rFonts w:asciiTheme="majorHAnsi" w:hAnsiTheme="majorHAnsi" w:cstheme="majorHAnsi"/>
          <w:sz w:val="16"/>
          <w:szCs w:val="26"/>
        </w:rPr>
        <w:t>, R.S.</w:t>
      </w:r>
    </w:p>
    <w:p w14:paraId="0DC4D7E1" w14:textId="77777777" w:rsidR="00204F79" w:rsidRPr="004D5510" w:rsidRDefault="00204F79" w:rsidP="00204F79">
      <w:pPr>
        <w:rPr>
          <w:rFonts w:asciiTheme="majorHAnsi" w:hAnsiTheme="majorHAnsi" w:cstheme="majorHAnsi"/>
          <w:sz w:val="16"/>
          <w:szCs w:val="26"/>
        </w:rPr>
      </w:pPr>
      <w:r w:rsidRPr="004D5510">
        <w:rPr>
          <w:rFonts w:asciiTheme="majorHAnsi" w:hAnsiTheme="majorHAnsi" w:cstheme="majorHAnsi"/>
          <w:b/>
          <w:bCs/>
          <w:szCs w:val="26"/>
          <w:highlight w:val="cyan"/>
          <w:u w:val="single"/>
        </w:rPr>
        <w:t>Pleasure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not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only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three</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primary</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reward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functions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but</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it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also</w:t>
      </w:r>
      <w:r w:rsidRPr="004D5510">
        <w:rPr>
          <w:rFonts w:asciiTheme="majorHAnsi" w:hAnsiTheme="majorHAnsi" w:cstheme="majorHAnsi"/>
          <w:szCs w:val="26"/>
          <w:u w:val="single"/>
        </w:rPr>
        <w:t xml:space="preserve"> </w:t>
      </w:r>
      <w:r w:rsidRPr="004D5510">
        <w:rPr>
          <w:rFonts w:asciiTheme="majorHAnsi" w:hAnsiTheme="majorHAnsi" w:cstheme="majorHAnsi"/>
          <w:b/>
          <w:bCs/>
          <w:szCs w:val="26"/>
          <w:highlight w:val="cyan"/>
          <w:u w:val="single"/>
        </w:rPr>
        <w:t>defines reward.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homeostasis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explains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functions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limited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number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rewards,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principal</w:t>
      </w:r>
      <w:r w:rsidRPr="004D5510">
        <w:rPr>
          <w:rFonts w:asciiTheme="majorHAnsi" w:hAnsiTheme="majorHAnsi" w:cstheme="majorHAnsi"/>
          <w:sz w:val="16"/>
          <w:szCs w:val="26"/>
        </w:rPr>
        <w:t xml:space="preserve"> </w:t>
      </w:r>
      <w:r w:rsidRPr="004D5510">
        <w:rPr>
          <w:rFonts w:asciiTheme="majorHAnsi" w:hAnsiTheme="majorHAnsi" w:cstheme="majorHAnsi"/>
          <w:szCs w:val="26"/>
          <w:highlight w:val="cyan"/>
          <w:u w:val="single"/>
        </w:rPr>
        <w:t>reason why particular stimuli</w:t>
      </w:r>
      <w:r w:rsidRPr="004D5510">
        <w:rPr>
          <w:rFonts w:asciiTheme="majorHAnsi" w:hAnsiTheme="majorHAnsi" w:cstheme="majorHAnsi"/>
          <w:vanish/>
          <w:szCs w:val="26"/>
          <w:u w:val="single"/>
        </w:rPr>
        <w: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objects,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events,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situations,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and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activities</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are rewarding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w:t>
      </w:r>
      <w:r w:rsidRPr="004D5510">
        <w:rPr>
          <w:rFonts w:asciiTheme="majorHAnsi" w:hAnsiTheme="majorHAnsi" w:cstheme="majorHAnsi"/>
          <w:sz w:val="16"/>
          <w:szCs w:val="26"/>
        </w:rPr>
        <w:t xml:space="preserve"> </w:t>
      </w:r>
      <w:r w:rsidRPr="004D5510">
        <w:rPr>
          <w:rFonts w:asciiTheme="majorHAnsi" w:hAnsiTheme="majorHAnsi" w:cstheme="majorHAnsi"/>
          <w:szCs w:val="26"/>
          <w:highlight w:val="cyan"/>
          <w:u w:val="single"/>
        </w:rPr>
        <w:t>due to pleasure.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applies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first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sex</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primary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homeostatic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rewards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food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liquid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extends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money,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taste,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beauty,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social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encounters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nonmaterial,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internally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intrinsic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rewards.</w:t>
      </w:r>
      <w:r w:rsidRPr="004D5510">
        <w:rPr>
          <w:rFonts w:asciiTheme="majorHAnsi" w:hAnsiTheme="majorHAnsi" w:cstheme="majorHAnsi"/>
          <w:sz w:val="16"/>
          <w:szCs w:val="26"/>
        </w:rPr>
        <w:t xml:space="preserve"> </w:t>
      </w:r>
      <w:r w:rsidRPr="004D5510">
        <w:rPr>
          <w:rFonts w:asciiTheme="majorHAnsi" w:hAnsiTheme="majorHAnsi" w:cstheme="majorHAnsi"/>
          <w:szCs w:val="26"/>
          <w:highlight w:val="cyan"/>
          <w:u w:val="single"/>
        </w:rPr>
        <w:t>Pleasure</w:t>
      </w:r>
      <w:r w:rsidRPr="004D5510">
        <w:rPr>
          <w:rFonts w:asciiTheme="majorHAnsi" w:hAnsiTheme="majorHAnsi" w:cstheme="majorHAnsi"/>
          <w:vanish/>
          <w:szCs w:val="26"/>
          <w:u w:val="single"/>
        </w:rPr>
        <w: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primary</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effect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of</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rewards</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drives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prime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reward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functions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learning,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approach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behavior,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decision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making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szCs w:val="26"/>
          <w:highlight w:val="cyan"/>
          <w:u w:val="single"/>
        </w:rPr>
        <w:t xml:space="preserve">provides the </w:t>
      </w:r>
      <w:r w:rsidRPr="004D5510">
        <w:rPr>
          <w:rFonts w:asciiTheme="majorHAnsi" w:hAnsiTheme="majorHAnsi" w:cstheme="majorHAnsi"/>
          <w:b/>
          <w:bCs/>
          <w:szCs w:val="26"/>
          <w:highlight w:val="cyan"/>
          <w:u w:val="single"/>
        </w:rPr>
        <w:t>basis for hedonic theories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of</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reward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function.</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We are attracted by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most</w:t>
      </w:r>
      <w:r w:rsidRPr="004D5510">
        <w:rPr>
          <w:rFonts w:asciiTheme="majorHAnsi" w:hAnsiTheme="majorHAnsi" w:cstheme="majorHAnsi"/>
          <w:sz w:val="16"/>
          <w:szCs w:val="26"/>
        </w:rPr>
        <w:t xml:space="preserve"> </w:t>
      </w:r>
      <w:r w:rsidRPr="004D5510">
        <w:rPr>
          <w:rFonts w:asciiTheme="majorHAnsi" w:hAnsiTheme="majorHAnsi" w:cstheme="majorHAnsi"/>
          <w:szCs w:val="26"/>
          <w:highlight w:val="cyan"/>
          <w:u w:val="single"/>
        </w:rPr>
        <w:t>rewards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and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exert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intense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efforts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to</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obtain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them</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just</w:t>
      </w:r>
      <w:r w:rsidRPr="004D5510">
        <w:rPr>
          <w:rFonts w:asciiTheme="majorHAnsi" w:hAnsiTheme="majorHAnsi" w:cstheme="majorHAnsi"/>
          <w:sz w:val="16"/>
          <w:szCs w:val="26"/>
        </w:rPr>
        <w:t xml:space="preserve"> </w:t>
      </w:r>
      <w:r w:rsidRPr="004D5510">
        <w:rPr>
          <w:rFonts w:asciiTheme="majorHAnsi" w:hAnsiTheme="majorHAnsi" w:cstheme="majorHAnsi"/>
          <w:szCs w:val="26"/>
          <w:highlight w:val="cyan"/>
          <w:u w:val="single"/>
        </w:rPr>
        <w:t>because they are enjoyable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[10].</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Pleasure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passive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reaction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derives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from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experience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prediction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reward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lead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long-lasting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happiness.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word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happiness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difficult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define.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fact,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just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obtaining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physical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pleasure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enough.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key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happiness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involves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network</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good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friends.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However,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obvious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how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higher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forms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satisfaction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pleasure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related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cream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your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team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winning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sporting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event.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Recent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multidisciplinary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research,</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using</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both</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humans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and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detailed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invasive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brain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analysis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of</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animals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has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discovered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some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critical</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ways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that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brain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processes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pleasure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[14].</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Pleasure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hallmark</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of</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reward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sufficient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for</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defining</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reward</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but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necessary.</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A</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reward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may</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generate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positive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learning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approach</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behavior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simply</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because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contains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substances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that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are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essential</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for</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body</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function.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hungry,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bad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unpleasant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meals.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monkey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receives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hundreds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small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drops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water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every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morning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laboratory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unlikely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feel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rush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pleasure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every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time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0.1</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Nevertheless,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precautions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mind,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define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stimulus,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object,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event,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activity,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situation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potential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produce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pleasure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reward.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context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reward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deficiency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disorders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addiction,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homeostasis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pursues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pharmacological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treatments: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drugs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treat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drug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addiction,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obesity,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other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compulsive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behaviors.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theory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allostasis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suggests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broader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approaches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re-expanding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range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possible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pleasures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providing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opportunities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expend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effort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their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pursuit.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[15].</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noteworthy,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first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animal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studies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eliciting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approach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behavior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electrical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brain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stimulation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interpreted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their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findings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discovery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brain’s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pleasure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centers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[16]</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which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later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partly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associated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midbrain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dopamine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neurons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[17–19]</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despite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notorious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difficulties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identifying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emotions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animals.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Evolutionary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theories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pleasure: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love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connection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BO:D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Charles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Darwin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other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biological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scientists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examined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biological</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evolution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and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its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basic</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principles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found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various</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mechanisms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that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steer</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behavior</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and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biological</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development.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Besides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their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theory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natural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selection,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particularly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sexual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selection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process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gained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significance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latter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context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over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last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century,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especially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question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makes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human.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However,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capacity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sexually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select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evolve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human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accomplishment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alone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sign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our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uniqueness;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yet,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humans,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seems,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ingenious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fooling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ourselves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others–when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love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desperately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search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established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modern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biological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theory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conjectures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b/>
          <w:bCs/>
          <w:szCs w:val="26"/>
          <w:highlight w:val="cyan"/>
          <w:u w:val="single"/>
        </w:rPr>
        <w:t>organisms are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Fonts w:asciiTheme="majorHAnsi" w:hAnsiTheme="majorHAnsi" w:cstheme="majorHAnsi"/>
          <w:b/>
          <w:bCs/>
          <w:szCs w:val="26"/>
          <w:highlight w:val="cyan"/>
          <w:u w:val="single"/>
        </w:rPr>
        <w:t>result of evolutionary competition.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fact,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Richard</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Dawkins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stresses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gene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survival</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and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propagation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basic</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mechanism</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of</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life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[20].</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genes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lead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fittest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phenotype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will</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make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noteworthy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phenotype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selected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based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behavior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maximizes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propagation.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phenotype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must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survive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generate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offspring,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better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competitors.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Thus,</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ultimate,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distal</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function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of</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rewards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to</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increase evolutionary fitness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ensuring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survival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organism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reproduction.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agreed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learning,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approach,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economic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decisions,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positive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emotions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proximal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functions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through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which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phenotypes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obtain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other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necessary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nutrients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survival,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mating,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offspring.</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Behavioral</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reward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functions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have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evolved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to</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help</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individuals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to</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survive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and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propagate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their</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genes</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Apparently,</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people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need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to</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live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well</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and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long</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enough</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to</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reproduce.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would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agree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homo-sapiens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ingesting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substances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make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their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bodies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function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properly.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reason,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foods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drinks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rewards.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Additional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rewards,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including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those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economic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exchanges,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ensure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sufficient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palatable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food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drink</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supply.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Mating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propagation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supported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powerful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sexual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attraction.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Additional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properties,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like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body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augment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chance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nourish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defend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offspring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therefore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also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rewards.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offspring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until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reproduce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themselves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helps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propagation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rewarding;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otherwise,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many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believe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mating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useless.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According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David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Comings,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any</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small</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edge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will</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ultimately</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result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evolutionary</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advantage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[21],</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additional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reward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mechanisms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like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novelty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seeking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exploration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widen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spectrum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available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rewards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enhance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chance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survival,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reproduction,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ultimate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propagation.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functions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help</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obtain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benefits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distant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rewards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determined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our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own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interests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immediately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available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environment.</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Thus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distal</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reward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function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gene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propagation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and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evolutionary</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fitness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defines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proximal</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reward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functions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that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we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see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everyday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behavior.</w:t>
      </w:r>
      <w:r w:rsidRPr="004D5510">
        <w:rPr>
          <w:rFonts w:asciiTheme="majorHAnsi" w:hAnsiTheme="majorHAnsi" w:cstheme="majorHAnsi"/>
          <w:sz w:val="16"/>
          <w:szCs w:val="26"/>
        </w:rPr>
        <w:t xml:space="preserve"> </w:t>
      </w:r>
      <w:r w:rsidRPr="004D5510">
        <w:rPr>
          <w:rFonts w:asciiTheme="majorHAnsi" w:hAnsiTheme="majorHAnsi" w:cstheme="majorHAnsi"/>
          <w:szCs w:val="26"/>
          <w:highlight w:val="cyan"/>
          <w:u w:val="single"/>
        </w:rPr>
        <w:t>That is why foods, drinks, mates, and offspring are rewarding.</w:t>
      </w:r>
      <w:r w:rsidRPr="004D5510">
        <w:rPr>
          <w:rFonts w:asciiTheme="majorHAnsi" w:hAnsiTheme="majorHAnsi" w:cstheme="majorHAnsi"/>
          <w:szCs w:val="26"/>
          <w:u w:val="single"/>
        </w:rPr>
        <w:t xml:space="preserve"> </w:t>
      </w:r>
      <w:r w:rsidRPr="004D5510">
        <w:rPr>
          <w:rFonts w:asciiTheme="majorHAnsi" w:hAnsiTheme="majorHAnsi" w:cstheme="majorHAnsi"/>
          <w:vanish/>
          <w:sz w:val="16"/>
          <w:szCs w:val="26"/>
        </w:rPr>
        <w:t>There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theories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linking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pleasure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required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component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health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benefits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salutogenesis,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(salugenesis).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essence,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under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terms,</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pleasure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described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state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or</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feeling</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of</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happiness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and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satisfaction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resulting</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from</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experience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that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one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enjoys.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Regarding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pleasure,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double-edged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sword,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promotes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positive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feelings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(like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mindfulness)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even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better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cognition,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possibly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through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release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dopamine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[22].</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But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other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pleasure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simultaneously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encourages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addiction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other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negative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behaviors,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motivational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toxicity.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complex</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neurobiological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phenomenon,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relying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reward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circuitry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limbic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activity.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important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realize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through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“Brain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Reward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Cascade”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(BRC)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endorphin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endogenous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morphinergic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mechanisms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play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role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[23].</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While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natural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rewards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essential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survival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appetitive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motivation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leading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beneficial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biological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behaviors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like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eating,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sex,</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reproduction,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crucial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social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interactions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seem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further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facilitate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positive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effects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exerted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pleasurable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experiences.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Indeed,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experimentation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addictive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drugs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capable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directly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acting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reward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pathways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causing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deterioration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systems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promoting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hypodopaminergia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[24].</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would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agree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pleasurable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activities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stimulate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personal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growth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help</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induce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healthy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behavioral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changes,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including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stress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management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[25].</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work</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Esch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Stefano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[26]</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concerning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link</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between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compassion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love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implicate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brain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reward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system,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pleasure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induction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suggests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social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contact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general,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love,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attachment,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compassion,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highly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effective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stress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reduction,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survival,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overall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health.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Understanding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role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neurotransmission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pleasurable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both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positive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negative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adequately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studied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over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many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decades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[26–37],</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but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comparative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anatomical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neurobiological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function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between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animals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homo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sapiens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appear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required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seem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infancy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stage.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Finding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happiness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different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between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apes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humans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earlier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expert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opinion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key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happiness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involves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network</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good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friends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[38].</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However,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entirely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clear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exactly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how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higher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forms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satisfaction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pleasure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related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sugar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rush,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winning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sports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event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even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sky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diving,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which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augment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dopamine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release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reward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brain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site.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Recent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multidisciplinary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research,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both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humans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detailed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invasive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brain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analysis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animals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discovered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some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critical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ways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brain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processes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pleasure.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Remarkably,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pathways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for</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ordinary</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liking</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and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pleasure</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which</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are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limited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scope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described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above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commentary.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However,</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there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are</w:t>
      </w:r>
      <w:r w:rsidRPr="004D5510">
        <w:rPr>
          <w:rFonts w:asciiTheme="majorHAnsi" w:hAnsiTheme="majorHAnsi" w:cstheme="majorHAnsi"/>
          <w:szCs w:val="26"/>
          <w:u w:val="single"/>
        </w:rPr>
        <w:t xml:space="preserve"> </w:t>
      </w:r>
      <w:r w:rsidRPr="004D5510">
        <w:rPr>
          <w:rFonts w:asciiTheme="majorHAnsi" w:hAnsiTheme="majorHAnsi" w:cstheme="majorHAnsi"/>
          <w:b/>
          <w:bCs/>
          <w:vanish/>
          <w:szCs w:val="26"/>
          <w:u w:val="single"/>
        </w:rPr>
        <w:t>many</w:t>
      </w:r>
      <w:r w:rsidRPr="004D5510">
        <w:rPr>
          <w:rFonts w:asciiTheme="majorHAnsi" w:hAnsiTheme="majorHAnsi" w:cstheme="majorHAnsi"/>
          <w:b/>
          <w:bCs/>
          <w:szCs w:val="26"/>
          <w:u w:val="single"/>
        </w:rPr>
        <w:t xml:space="preserve"> </w:t>
      </w:r>
      <w:r w:rsidRPr="004D5510">
        <w:rPr>
          <w:rFonts w:asciiTheme="majorHAnsi" w:hAnsiTheme="majorHAnsi" w:cstheme="majorHAnsi"/>
          <w:b/>
          <w:bCs/>
          <w:szCs w:val="26"/>
          <w:highlight w:val="cyan"/>
          <w:u w:val="single"/>
        </w:rPr>
        <w:t>brain regions</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often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termed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spots,</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that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significantly</w:t>
      </w:r>
      <w:r w:rsidRPr="004D5510">
        <w:rPr>
          <w:rFonts w:asciiTheme="majorHAnsi" w:hAnsiTheme="majorHAnsi" w:cstheme="majorHAnsi"/>
          <w:szCs w:val="26"/>
          <w:u w:val="single"/>
        </w:rPr>
        <w:t xml:space="preserve"> </w:t>
      </w:r>
      <w:r w:rsidRPr="004D5510">
        <w:rPr>
          <w:rFonts w:asciiTheme="majorHAnsi" w:hAnsiTheme="majorHAnsi" w:cstheme="majorHAnsi"/>
          <w:b/>
          <w:bCs/>
          <w:szCs w:val="26"/>
          <w:highlight w:val="cyan"/>
          <w:u w:val="single"/>
        </w:rPr>
        <w:t>modulate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(increase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decrease)</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our</w:t>
      </w:r>
      <w:r w:rsidRPr="004D5510">
        <w:rPr>
          <w:rFonts w:asciiTheme="majorHAnsi" w:hAnsiTheme="majorHAnsi" w:cstheme="majorHAnsi"/>
          <w:szCs w:val="26"/>
          <w:u w:val="single"/>
        </w:rPr>
        <w:t xml:space="preserve"> </w:t>
      </w:r>
      <w:r w:rsidRPr="004D5510">
        <w:rPr>
          <w:rFonts w:asciiTheme="majorHAnsi" w:hAnsiTheme="majorHAnsi" w:cstheme="majorHAnsi"/>
          <w:b/>
          <w:bCs/>
          <w:szCs w:val="26"/>
          <w:highlight w:val="cyan"/>
          <w:u w:val="single"/>
        </w:rPr>
        <w:t>pleasure or</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even</w:t>
      </w:r>
      <w:r w:rsidRPr="004D5510">
        <w:rPr>
          <w:rFonts w:asciiTheme="majorHAnsi" w:hAnsiTheme="majorHAnsi" w:cstheme="majorHAnsi"/>
          <w:szCs w:val="26"/>
          <w:u w:val="single"/>
        </w:rPr>
        <w:t xml:space="preserve"> </w:t>
      </w:r>
      <w:r w:rsidRPr="004D5510">
        <w:rPr>
          <w:rFonts w:asciiTheme="majorHAnsi" w:hAnsiTheme="majorHAnsi" w:cstheme="majorHAnsi"/>
          <w:b/>
          <w:bCs/>
          <w:szCs w:val="26"/>
          <w:highlight w:val="cyan"/>
          <w:u w:val="single"/>
        </w:rPr>
        <w:t>produce the opposite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pleasure—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disgust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and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fear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[39].</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One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specific</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region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nucleus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accumbens</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is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organized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like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computer</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keyboard,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with</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particular</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stimulus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triggers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rows</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producing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increase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decrease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pleasure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disgust.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Moreover,</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cortex</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has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unique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roles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cognitive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evaluation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of</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our</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feelings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of</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pleasure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[40].</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Importantly,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interplay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multiple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triggers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higher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brain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centers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prefrontal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cortex</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very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intricate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just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uncovered.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Desire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reward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centers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surprising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many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different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sources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pleasure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activate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same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circuits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between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mesocorticolimbic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regions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(Figure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1).</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Reward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desire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two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aspects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pleasure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induction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very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widespread,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large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circuit.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Some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part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circuit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distinguishes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between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desire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dread.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so-called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pleasure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circuitry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called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“REWARD”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involves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well-known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dopamine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pathway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mesolimbic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system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influence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both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pleasure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motivation.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simplest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terms,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well-established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mesolimbic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system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dopamine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circuit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reward.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starts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ventral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tegmental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midbrain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travels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nucleus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accumbens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(Figure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2).</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cornerstone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target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addictions.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encompassed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neurons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glutamate,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GABA,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dopamine.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nucleus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accumbens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(NAc)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located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ventral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striatum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divided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two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sub-regions—the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motor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limbic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regions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associated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shell,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respectively.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NAc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spiny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neurons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receive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dopamine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from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glutamate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dopamine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driver)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from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hippocampus,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amygdala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medial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prefrontal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cortex.</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Subsequently,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NAc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projects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GABA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signals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termed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ventral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pallidum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(VP).</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region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relay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limbic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loop</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basal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ganglia,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critical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motivation,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behavior,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emotions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“Feel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Good”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response.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defined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system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brain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involved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addictions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–substance,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–substance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related.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1995,</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our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laboratory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coined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term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“Reward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Deficiency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Syndrome”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(RDS)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describe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genetic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epigenetic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induced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hypodopaminergia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“Brain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Reward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Cascade”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contribute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addiction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compulsive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behaviors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[3,6,41].</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Furthermore,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ordinary</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w:t>
      </w:r>
      <w:r w:rsidRPr="004D5510">
        <w:rPr>
          <w:rFonts w:asciiTheme="majorHAnsi" w:hAnsiTheme="majorHAnsi" w:cstheme="majorHAnsi"/>
          <w:szCs w:val="26"/>
          <w:highlight w:val="cyan"/>
          <w:u w:val="single"/>
        </w:rPr>
        <w:t>liking</w:t>
      </w:r>
      <w:r w:rsidRPr="004D5510">
        <w:rPr>
          <w:rFonts w:asciiTheme="majorHAnsi" w:hAnsiTheme="majorHAnsi" w:cstheme="majorHAnsi"/>
          <w:vanish/>
          <w:szCs w:val="26"/>
          <w:u w:val="single"/>
        </w:rPr>
        <w: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of</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something,</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or</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pure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pleasure,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is</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represented by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small</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regions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mainly</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in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limbic system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reptilian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part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brain).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part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of</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larger</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neural</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circuits.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Latin,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hedus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term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“sweet”;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Greek,</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hodone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term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“pleasure.”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word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Hedonic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referring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various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subcomponents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pleasure: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some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associated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purely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sensory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others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complex</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emotions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involving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morals,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aesthetics,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social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interactions.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capacity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pleasure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part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healthy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even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extend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life,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especially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linked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optimism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dopaminergic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response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[42].</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Psychiatric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illness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often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includes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symptoms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abnormal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inability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experience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pleasure,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referred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anhedonia.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negative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feeling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called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dysphoria,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which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consist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many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emotions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depression,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anxiety,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fear,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disgust.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Previously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many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scientists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animal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research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uncover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complex</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mechanisms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pleasure,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liking,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motivation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even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emotions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like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panic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fear,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discussed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above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[43].</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However,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significant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amount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related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research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about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specific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brain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regions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pleasure/reward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circuitry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derived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from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invasive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studies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animals,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cannot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directly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compared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subjective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experienced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humans.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attempt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resolve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controversy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regarding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causal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contributions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mesolimbic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dopamine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systems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reward,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previously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evaluated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three-main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competing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explanatory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categories: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“liking,”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“learning,”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“wanting”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[3].</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dopamine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mediate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liking: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hedonic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impact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reward,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learning: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learned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predictions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about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rewarding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effects,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wanting: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pursuit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rewards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attributing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incentive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salience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reward-related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stimuli</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[44].</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evaluated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hypotheses,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especially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relate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RDS,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find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incentive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salience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“wanting”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hypothesis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dopaminergic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functioning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supported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majority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scientific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evidence.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Various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neuroimaging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studies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shown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anticipated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behaviors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sex</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gaming,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delicious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foods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drugs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abuse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affect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brain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regions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associated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reward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networks,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unidirectional.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Drugs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abuse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enhance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dopamine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signaling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which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sensitizes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mesolimbic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brain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mechanisms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apparently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evolved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explicitly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attribute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incentive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salience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various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rewards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[45].</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Addictive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substances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voluntarily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self-administered,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enhance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(directly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indirectly)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dopaminergic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synaptic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function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NAc.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activation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brain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reward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networks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(producing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ecstatic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“high”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seek).</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Although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circuits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initially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thought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encode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point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hedonic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considered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far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complicated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function,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also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encoding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attention,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reward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expectancy,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disconfirmation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reward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expectancy,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incentive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motivation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[46].</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argument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about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addiction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disease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confused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predisposition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substance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nonsubstance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rewards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relative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extreme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effect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drugs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abuse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brain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neurochemistry.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former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up</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individual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high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risk</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through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both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genetic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polymorphisms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reward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genes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harmful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epigenetic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insult.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Some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Psychologists,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even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data,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still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infer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addiction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disease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[47].</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Elevated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stress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levels,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together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polymorphisms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(genetic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variations)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various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dopaminergic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genes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genes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related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other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neurotransmitters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their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genetic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variants),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additive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effect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vulnerability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various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addictions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[48].</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regard,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Vanyukov,</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[48]</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suggested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based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review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whereas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gateway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hypothesis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specify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mechanistic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connections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between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“stages,”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extend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risks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addictions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concept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common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liability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addictions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parsimonious.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latter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theory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grounded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genetic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theory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supported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data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identifying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common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sources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variation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risk</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specific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addictions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RDS).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commonality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identifiable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neurobiological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substrate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plausible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evolutionary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explanations.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Over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many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years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controversy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dopamine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involvement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especially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“pleasure”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confusion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concerning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separating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motivation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from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actual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pleasure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(wanting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versus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liking)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[49].</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take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position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animal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studies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cannot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provide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clinical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information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described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self-reports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humans.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mentioned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earlier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abstract,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November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23rd,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2017,</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evidence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our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concerns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discovered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[50]</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essence,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although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nonhuman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primate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brains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similar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our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own,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disparity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between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other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primates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those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human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cognitive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abilities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tells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surface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similarity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whole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story.</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Sousa</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et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[50]</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small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case</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found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various</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differentially expressed genes</w:t>
      </w:r>
      <w:r w:rsidRPr="004D5510">
        <w:rPr>
          <w:rFonts w:asciiTheme="majorHAnsi" w:hAnsiTheme="majorHAnsi" w:cstheme="majorHAnsi"/>
          <w:vanish/>
          <w:szCs w:val="26"/>
          <w:u w:val="single"/>
        </w:rPr>
        <w: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to</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associate with pleasure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related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systems.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Furthermore,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dopaminergic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interneurons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located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human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neocortex</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absent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from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neocortex</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nonhuman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African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apes.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differences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neuronal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transcriptional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programs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underlie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variety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neurodevelopmental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disorders.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simpler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terms,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system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controls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production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dopamine,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chemical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messenger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plays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significant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role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pleasure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rewards.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senior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author,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Nenad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Sestan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from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Yale,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“Humans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evolved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dopamine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system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different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chimpanzees.”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explain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behavior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humans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unique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from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non-human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primates,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even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though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our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brains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surprisingly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similar,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Sestan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said: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might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also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shed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light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people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vulnerable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mental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disorders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autism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(possibly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even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addiction).”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Remarkably,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research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finding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emerged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from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extensive,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multicenter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collaboration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compare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brains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across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several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species.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These</w:t>
      </w:r>
      <w:r w:rsidRPr="004D5510">
        <w:rPr>
          <w:rFonts w:asciiTheme="majorHAnsi" w:hAnsiTheme="majorHAnsi" w:cstheme="majorHAnsi"/>
          <w:sz w:val="16"/>
          <w:szCs w:val="26"/>
        </w:rPr>
        <w:t xml:space="preserve"> </w:t>
      </w:r>
      <w:r w:rsidRPr="004D5510">
        <w:rPr>
          <w:rFonts w:asciiTheme="majorHAnsi" w:hAnsiTheme="majorHAnsi" w:cstheme="majorHAnsi"/>
          <w:szCs w:val="26"/>
          <w:highlight w:val="cyan"/>
          <w:u w:val="single"/>
        </w:rPr>
        <w:t>researchers examined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247</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specimens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of</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neural tissue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from</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six</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humans,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five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chimpanzees,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and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five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macaque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monkeys.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Moreover,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these</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investigators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analyzed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which</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genes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were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turned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or</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off</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16</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regions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of</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brain.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While</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differences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among</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species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were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subtle,</w:t>
      </w:r>
      <w:r w:rsidRPr="004D5510">
        <w:rPr>
          <w:rFonts w:asciiTheme="majorHAnsi" w:hAnsiTheme="majorHAnsi" w:cstheme="majorHAnsi"/>
          <w:szCs w:val="26"/>
          <w:u w:val="single"/>
        </w:rPr>
        <w:t xml:space="preserve"> </w:t>
      </w:r>
      <w:r w:rsidRPr="004D5510">
        <w:rPr>
          <w:rFonts w:asciiTheme="majorHAnsi" w:hAnsiTheme="majorHAnsi" w:cstheme="majorHAnsi"/>
          <w:b/>
          <w:bCs/>
          <w:szCs w:val="26"/>
          <w:highlight w:val="cyan"/>
          <w:u w:val="single"/>
        </w:rPr>
        <w:t>there was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w:t>
      </w:r>
      <w:r w:rsidRPr="004D5510">
        <w:rPr>
          <w:rFonts w:asciiTheme="majorHAnsi" w:hAnsiTheme="majorHAnsi" w:cstheme="majorHAnsi"/>
          <w:szCs w:val="26"/>
          <w:u w:val="single"/>
        </w:rPr>
        <w:t xml:space="preserve"> </w:t>
      </w:r>
      <w:r w:rsidRPr="004D5510">
        <w:rPr>
          <w:rFonts w:asciiTheme="majorHAnsi" w:hAnsiTheme="majorHAnsi" w:cstheme="majorHAnsi"/>
          <w:b/>
          <w:bCs/>
          <w:vanish/>
          <w:szCs w:val="26"/>
          <w:u w:val="single"/>
        </w:rPr>
        <w:t>remarkable</w:t>
      </w:r>
      <w:r w:rsidRPr="004D5510">
        <w:rPr>
          <w:rFonts w:asciiTheme="majorHAnsi" w:hAnsiTheme="majorHAnsi" w:cstheme="majorHAnsi"/>
          <w:b/>
          <w:bCs/>
          <w:szCs w:val="26"/>
          <w:u w:val="single"/>
        </w:rPr>
        <w:t xml:space="preserve"> </w:t>
      </w:r>
      <w:r w:rsidRPr="004D5510">
        <w:rPr>
          <w:rFonts w:asciiTheme="majorHAnsi" w:hAnsiTheme="majorHAnsi" w:cstheme="majorHAnsi"/>
          <w:b/>
          <w:bCs/>
          <w:szCs w:val="26"/>
          <w:highlight w:val="cyan"/>
          <w:u w:val="single"/>
        </w:rPr>
        <w:t>contrast in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the</w:t>
      </w:r>
      <w:r w:rsidRPr="004D5510">
        <w:rPr>
          <w:rFonts w:asciiTheme="majorHAnsi" w:hAnsiTheme="majorHAnsi" w:cstheme="majorHAnsi"/>
          <w:b/>
          <w:bCs/>
          <w:szCs w:val="26"/>
          <w:u w:val="single"/>
        </w:rPr>
        <w:t xml:space="preserve"> </w:t>
      </w:r>
      <w:r w:rsidRPr="004D5510">
        <w:rPr>
          <w:rFonts w:asciiTheme="majorHAnsi" w:hAnsiTheme="majorHAnsi" w:cstheme="majorHAnsi"/>
          <w:b/>
          <w:bCs/>
          <w:szCs w:val="26"/>
          <w:highlight w:val="cyan"/>
          <w:u w:val="single"/>
        </w:rPr>
        <w:t>neocortices</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specifically</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in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an</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area of the brain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that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much</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more developed in humans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than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chimpanzees.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fact,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researchers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found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called</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tyrosine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hydroxylase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for</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enzyme,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responsible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for</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production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of</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dopamine</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was</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expressed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neocortex</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of</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humans,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but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not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chimpanzees.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discussed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earlier,</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dopamine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best</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known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for</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essential</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role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within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brain’s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reward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system;</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very</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system</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that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responds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to</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everything</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from</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sex,</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to</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gambling,</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to</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food,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and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to</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addictive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drugs.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However,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dopamine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also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assists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regulating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emotional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responses,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memory,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movement.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Notably,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abnormal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dopamine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levels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linked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disorders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including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Parkinson’s,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schizophrenia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spectrum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disorders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autism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addiction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RDS.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Nora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Volkow,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director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NIDA,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pointed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out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alluring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possibility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neurotransmitter</w:t>
      </w:r>
      <w:r w:rsidRPr="004D5510">
        <w:rPr>
          <w:rFonts w:asciiTheme="majorHAnsi" w:hAnsiTheme="majorHAnsi" w:cstheme="majorHAnsi"/>
          <w:sz w:val="16"/>
          <w:szCs w:val="26"/>
        </w:rPr>
        <w:t xml:space="preserve"> </w:t>
      </w:r>
      <w:r w:rsidRPr="004D5510">
        <w:rPr>
          <w:rFonts w:asciiTheme="majorHAnsi" w:hAnsiTheme="majorHAnsi" w:cstheme="majorHAnsi"/>
          <w:szCs w:val="26"/>
          <w:highlight w:val="cyan"/>
          <w:u w:val="single"/>
        </w:rPr>
        <w:t>dopamine plays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substantial</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role in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humans’</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ability to pursue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various</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 xml:space="preserve">rewards </w:t>
      </w:r>
      <w:r w:rsidRPr="004D5510">
        <w:rPr>
          <w:rFonts w:asciiTheme="majorHAnsi" w:hAnsiTheme="majorHAnsi" w:cstheme="majorHAnsi"/>
          <w:vanish/>
          <w:szCs w:val="26"/>
          <w:u w:val="single"/>
        </w:rPr>
        <w:t>that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are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perhaps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months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or</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even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years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away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future.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same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idea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suggested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Robert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Sapolsky,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professor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biology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neurology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Stanford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University.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Sapolsky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evidence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dopamine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levels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rise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dramatically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humans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anticipate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potential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rewards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uncertain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even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far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our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futures,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retirement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even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possible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alterlife.</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This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may</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explain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what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often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motivates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people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to</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work</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for</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things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that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have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no</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apparent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short-term</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benefit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[51].</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similar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work,</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Volkow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Bale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[52]</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proposed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model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which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dopamine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favor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processes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through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phasic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signaling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reward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circuits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LATER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processes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through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tonic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signaling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control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circuits.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Specifically,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suggest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through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modulation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orbitofrontal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cortex,</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which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processes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salience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attribution,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dopamine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also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enables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shilting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from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LATER,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while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modulation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insula,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which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processes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interoceptive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information,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influences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probability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selecting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versus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LATER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actions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based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individual’s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physiological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hypothesis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further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supports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concept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disruptions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along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circuits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contribute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diverse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pathologies,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including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obesity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addiction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RDS.</w:t>
      </w:r>
    </w:p>
    <w:p w14:paraId="539A84CA" w14:textId="77777777" w:rsidR="00204F79" w:rsidRPr="004D5510" w:rsidRDefault="00204F79" w:rsidP="00204F79">
      <w:pPr>
        <w:pStyle w:val="Heading4"/>
        <w:rPr>
          <w:rFonts w:asciiTheme="majorHAnsi" w:hAnsiTheme="majorHAnsi" w:cstheme="majorHAnsi"/>
        </w:rPr>
      </w:pPr>
      <w:r w:rsidRPr="004D5510">
        <w:rPr>
          <w:rFonts w:asciiTheme="majorHAnsi" w:hAnsiTheme="majorHAnsi" w:cstheme="majorHAnsi"/>
        </w:rPr>
        <w:t>Prefer for bindingness – if I put my hand on a hot stove I have a biological imperative to pull it back – that happens before a signal is sent to my brain which outweighs because if an ethical theory isn’t binding people could say why not which makes it incoherent.</w:t>
      </w:r>
    </w:p>
    <w:p w14:paraId="10077184" w14:textId="77777777" w:rsidR="00204F79" w:rsidRPr="004D5510" w:rsidRDefault="00204F79" w:rsidP="00204F79"/>
    <w:p w14:paraId="642B2EEF" w14:textId="57B9A69B" w:rsidR="00F6334F" w:rsidRPr="004D5510" w:rsidRDefault="00C9710C" w:rsidP="00F6334F">
      <w:pPr>
        <w:pStyle w:val="Heading4"/>
        <w:rPr>
          <w:rFonts w:asciiTheme="majorHAnsi" w:hAnsiTheme="majorHAnsi" w:cstheme="majorHAnsi"/>
        </w:rPr>
      </w:pPr>
      <w:r>
        <w:rPr>
          <w:rFonts w:asciiTheme="majorHAnsi" w:hAnsiTheme="majorHAnsi" w:cstheme="majorHAnsi"/>
        </w:rPr>
        <w:t>2</w:t>
      </w:r>
      <w:r w:rsidR="00204F79" w:rsidRPr="004D5510">
        <w:rPr>
          <w:rFonts w:asciiTheme="majorHAnsi" w:hAnsiTheme="majorHAnsi" w:cstheme="majorHAnsi"/>
        </w:rPr>
        <w:t xml:space="preserve"> -</w:t>
      </w:r>
      <w:r w:rsidR="00F6334F" w:rsidRPr="004D5510">
        <w:rPr>
          <w:rFonts w:asciiTheme="majorHAnsi" w:hAnsiTheme="majorHAnsi" w:cstheme="majorHAnsi"/>
        </w:rPr>
        <w:t xml:space="preserve"> Extinction comes first under any framework.</w:t>
      </w:r>
    </w:p>
    <w:p w14:paraId="67B46203" w14:textId="77777777" w:rsidR="00F6334F" w:rsidRPr="004D5510" w:rsidRDefault="00F6334F" w:rsidP="00F6334F">
      <w:pPr>
        <w:rPr>
          <w:rFonts w:asciiTheme="majorHAnsi" w:hAnsiTheme="majorHAnsi" w:cstheme="majorHAnsi"/>
          <w:sz w:val="16"/>
          <w:szCs w:val="26"/>
        </w:rPr>
      </w:pPr>
      <w:r w:rsidRPr="004D5510">
        <w:rPr>
          <w:rStyle w:val="Style13ptBold"/>
          <w:rFonts w:asciiTheme="majorHAnsi" w:hAnsiTheme="majorHAnsi" w:cstheme="majorHAnsi"/>
          <w:szCs w:val="26"/>
          <w:u w:val="single"/>
        </w:rPr>
        <w:t>Pummer 15</w:t>
      </w:r>
      <w:r w:rsidRPr="004D5510">
        <w:rPr>
          <w:rFonts w:asciiTheme="majorHAnsi" w:hAnsiTheme="majorHAnsi" w:cstheme="majorHAnsi"/>
          <w:sz w:val="16"/>
          <w:szCs w:val="26"/>
        </w:rPr>
        <w:t xml:space="preserve"> [Theron, Junior Research Fellow in Philosophy at St. Anne's College, University of Oxford. “Moral Agreement on Saving the World” Practical Ethics, University of Oxford. May 18, 2015] AT</w:t>
      </w:r>
    </w:p>
    <w:p w14:paraId="0E20E91B" w14:textId="77777777" w:rsidR="00F6334F" w:rsidRPr="004D5510" w:rsidRDefault="00F6334F" w:rsidP="00F6334F">
      <w:pPr>
        <w:rPr>
          <w:rFonts w:asciiTheme="majorHAnsi" w:hAnsiTheme="majorHAnsi" w:cstheme="majorHAnsi"/>
          <w:sz w:val="16"/>
          <w:szCs w:val="26"/>
        </w:rPr>
      </w:pPr>
      <w:r w:rsidRPr="004D5510">
        <w:rPr>
          <w:rStyle w:val="StyleUnderline"/>
          <w:rFonts w:asciiTheme="majorHAnsi" w:hAnsiTheme="majorHAnsi" w:cstheme="majorHAnsi"/>
          <w:vanish/>
          <w:sz w:val="26"/>
          <w:szCs w:val="26"/>
        </w:rPr>
        <w:t>There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appears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to</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be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lot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of</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disagreement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in</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moral</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philosophy.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Whether</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these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many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apparent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disagreements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are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deep</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and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irresolvable,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believe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there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least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one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thing</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reasonable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to</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agree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on</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right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now</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whatever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general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moral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view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adopt</w:t>
      </w:r>
      <w:r w:rsidRPr="004D5510">
        <w:rPr>
          <w:rStyle w:val="StyleUnderline"/>
          <w:rFonts w:asciiTheme="majorHAnsi" w:hAnsiTheme="majorHAnsi" w:cstheme="majorHAnsi"/>
          <w:vanish/>
          <w:sz w:val="26"/>
          <w:szCs w:val="26"/>
        </w:rPr>
        <w: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that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very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important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to</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reduce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risk</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that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all</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intelligent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beings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on</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this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planet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are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eliminated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by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an</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enormous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catastrophe,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such</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nuclear</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war.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How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might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fact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reduce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existential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risks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discussed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elsewhere.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claim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Style w:val="StyleUnderline"/>
          <w:rFonts w:asciiTheme="majorHAnsi" w:hAnsiTheme="majorHAnsi" w:cstheme="majorHAnsi"/>
          <w:vanish/>
          <w:sz w:val="26"/>
          <w:szCs w:val="26"/>
        </w:rPr>
        <w:t>we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whether</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we’re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consequentialists,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deontologists,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or</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virtue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ethicists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should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all</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agree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that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should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try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to</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save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world.</w:t>
      </w:r>
      <w:r w:rsidRPr="004D5510">
        <w:rPr>
          <w:rStyle w:val="StyleUnderline"/>
          <w:rFonts w:asciiTheme="majorHAnsi" w:hAnsiTheme="majorHAnsi" w:cstheme="majorHAnsi"/>
          <w:sz w:val="26"/>
          <w:szCs w:val="26"/>
        </w:rPr>
        <w:t xml:space="preserve"> </w:t>
      </w:r>
      <w:r w:rsidRPr="004D5510">
        <w:rPr>
          <w:rFonts w:asciiTheme="majorHAnsi" w:hAnsiTheme="majorHAnsi" w:cstheme="majorHAnsi"/>
          <w:vanish/>
          <w:sz w:val="16"/>
          <w:szCs w:val="26"/>
        </w:rPr>
        <w:t>According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consequentialism,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should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maximize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good,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where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taken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goodness,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from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impartial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perspective,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outcomes.</w:t>
      </w:r>
      <w:r w:rsidRPr="004D5510">
        <w:rPr>
          <w:rFonts w:asciiTheme="majorHAnsi" w:hAnsiTheme="majorHAnsi" w:cstheme="majorHAnsi"/>
          <w:sz w:val="16"/>
          <w:szCs w:val="26"/>
        </w:rPr>
        <w:t xml:space="preserve"> </w:t>
      </w:r>
      <w:r w:rsidRPr="004D5510">
        <w:rPr>
          <w:rStyle w:val="StyleUnderline"/>
          <w:rFonts w:asciiTheme="majorHAnsi" w:hAnsiTheme="majorHAnsi" w:cstheme="majorHAnsi"/>
          <w:vanish/>
          <w:sz w:val="26"/>
          <w:szCs w:val="26"/>
        </w:rPr>
        <w:t>Clearly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one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thing</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that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makes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an</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outcome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good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that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people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in</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are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doing</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well.</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There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little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disagreement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here.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happiness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well-being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possible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future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people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just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important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people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already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exist,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would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good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lives,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hard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how</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sz w:val="26"/>
          <w:szCs w:val="26"/>
          <w:highlight w:val="cyan"/>
        </w:rPr>
        <w:t xml:space="preserve">reducing existential risk is </w:t>
      </w:r>
      <w:r w:rsidRPr="004D5510">
        <w:rPr>
          <w:rStyle w:val="StyleUnderline"/>
          <w:rFonts w:asciiTheme="majorHAnsi" w:hAnsiTheme="majorHAnsi" w:cstheme="majorHAnsi"/>
          <w:vanish/>
          <w:sz w:val="26"/>
          <w:szCs w:val="26"/>
        </w:rPr>
        <w:t>easily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sz w:val="26"/>
          <w:szCs w:val="26"/>
          <w:highlight w:val="cyan"/>
        </w:rPr>
        <w:t xml:space="preserve">the most important thing </w:t>
      </w:r>
      <w:r w:rsidRPr="004D5510">
        <w:rPr>
          <w:rStyle w:val="StyleUnderline"/>
          <w:rFonts w:asciiTheme="majorHAnsi" w:hAnsiTheme="majorHAnsi" w:cstheme="majorHAnsi"/>
          <w:vanish/>
          <w:sz w:val="26"/>
          <w:szCs w:val="26"/>
        </w:rPr>
        <w:t>in</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whole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world.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This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for</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familiar</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reason</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that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there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are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sz w:val="26"/>
          <w:szCs w:val="26"/>
          <w:highlight w:val="cyan"/>
        </w:rPr>
        <w:t xml:space="preserve">so many people </w:t>
      </w:r>
      <w:r w:rsidRPr="004D5510">
        <w:rPr>
          <w:rStyle w:val="StyleUnderline"/>
          <w:rFonts w:asciiTheme="majorHAnsi" w:hAnsiTheme="majorHAnsi" w:cstheme="majorHAnsi"/>
          <w:vanish/>
          <w:sz w:val="26"/>
          <w:szCs w:val="26"/>
        </w:rPr>
        <w:t>who</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sz w:val="26"/>
          <w:szCs w:val="26"/>
          <w:highlight w:val="cyan"/>
        </w:rPr>
        <w:t xml:space="preserve">could exist </w:t>
      </w:r>
      <w:r w:rsidRPr="004D5510">
        <w:rPr>
          <w:rStyle w:val="StyleUnderline"/>
          <w:rFonts w:asciiTheme="majorHAnsi" w:hAnsiTheme="majorHAnsi" w:cstheme="majorHAnsi"/>
          <w:vanish/>
          <w:sz w:val="26"/>
          <w:szCs w:val="26"/>
        </w:rPr>
        <w:t>in</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future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there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are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trillions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upon</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trillions…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upon</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trillions.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There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are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so</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many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possible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future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people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that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sz w:val="26"/>
          <w:szCs w:val="26"/>
          <w:highlight w:val="cyan"/>
        </w:rPr>
        <w:t>reducing existential risk is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arguably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sz w:val="26"/>
          <w:szCs w:val="26"/>
          <w:highlight w:val="cyan"/>
        </w:rPr>
        <w:t>the most important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thing</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in</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world,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sz w:val="26"/>
          <w:szCs w:val="26"/>
          <w:highlight w:val="cyan"/>
        </w:rPr>
        <w:t xml:space="preserve">even if the well-being of these possible people were given only 0.001% as much weight </w:t>
      </w:r>
      <w:r w:rsidRPr="004D5510">
        <w:rPr>
          <w:rStyle w:val="StyleUnderline"/>
          <w:rFonts w:asciiTheme="majorHAnsi" w:hAnsiTheme="majorHAnsi" w:cstheme="majorHAnsi"/>
          <w:vanish/>
          <w:sz w:val="26"/>
          <w:szCs w:val="26"/>
        </w:rPr>
        <w:t>as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that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of</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existing</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people.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Even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wholly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person-affecting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view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according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which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there’s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nothing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(apart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from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effects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existing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people)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said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favor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creating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happy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people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reducing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existential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risk</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very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strong.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seminal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paper,</w:t>
      </w:r>
      <w:r w:rsidRPr="004D5510">
        <w:rPr>
          <w:rFonts w:asciiTheme="majorHAnsi" w:hAnsiTheme="majorHAnsi" w:cstheme="majorHAnsi"/>
          <w:sz w:val="16"/>
          <w:szCs w:val="26"/>
        </w:rPr>
        <w:t xml:space="preserve"> </w:t>
      </w:r>
      <w:r w:rsidRPr="004D5510">
        <w:rPr>
          <w:rStyle w:val="StyleUnderline"/>
          <w:rFonts w:asciiTheme="majorHAnsi" w:hAnsiTheme="majorHAnsi" w:cstheme="majorHAnsi"/>
          <w:vanish/>
          <w:sz w:val="26"/>
          <w:szCs w:val="26"/>
        </w:rPr>
        <w:t>this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case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strengthened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by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fact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that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there’s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good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chance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that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many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existing</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people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will,</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with</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aid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of</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life-extension</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technology,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live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very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long</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and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very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high</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quality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lives.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You</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might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think</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what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have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just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argued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applies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to</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consequentialists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only.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There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tendency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to</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assume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that,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if</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an</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argument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appeals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to</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consequentialist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considerations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goodness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of</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outcomes),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irrelevant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to</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non-consequentialists.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But</w:t>
      </w:r>
      <w:r w:rsidRPr="004D5510">
        <w:rPr>
          <w:rStyle w:val="StyleUnderline"/>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that</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is</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a</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huge</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mistake.</w:t>
      </w:r>
      <w:r w:rsidRPr="004D5510">
        <w:rPr>
          <w:rFonts w:asciiTheme="majorHAnsi" w:hAnsiTheme="majorHAnsi" w:cstheme="majorHAnsi"/>
          <w:sz w:val="16"/>
          <w:szCs w:val="26"/>
        </w:rPr>
        <w:t xml:space="preserve"> </w:t>
      </w:r>
      <w:r w:rsidRPr="004D5510">
        <w:rPr>
          <w:rStyle w:val="StyleUnderline"/>
          <w:rFonts w:asciiTheme="majorHAnsi" w:hAnsiTheme="majorHAnsi" w:cstheme="majorHAnsi"/>
          <w:sz w:val="26"/>
          <w:szCs w:val="26"/>
          <w:highlight w:val="cyan"/>
        </w:rPr>
        <w:t>Non-consequentialism is the view that there’s more that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sz w:val="26"/>
          <w:szCs w:val="26"/>
          <w:highlight w:val="cyan"/>
        </w:rPr>
        <w:t>determines rightness than</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goodness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of</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sz w:val="26"/>
          <w:szCs w:val="26"/>
          <w:highlight w:val="cyan"/>
        </w:rPr>
        <w:t>consequences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or</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outcomes;</w:t>
      </w:r>
      <w:r w:rsidRPr="004D5510">
        <w:rPr>
          <w:rStyle w:val="StyleUnderline"/>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it</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is</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sz w:val="26"/>
          <w:szCs w:val="26"/>
          <w:highlight w:val="cyan"/>
        </w:rPr>
        <w:t>not</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the</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view</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sz w:val="26"/>
          <w:szCs w:val="26"/>
          <w:highlight w:val="cyan"/>
        </w:rPr>
        <w:t>that the latter don’t matter</w:t>
      </w:r>
      <w:r w:rsidRPr="004D5510">
        <w:rPr>
          <w:rStyle w:val="StyleUnderline"/>
          <w:rFonts w:asciiTheme="majorHAnsi" w:hAnsiTheme="majorHAnsi" w:cstheme="majorHAnsi"/>
          <w:vanish/>
          <w:sz w:val="2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Even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John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Rawls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wrote,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t>
      </w:r>
      <w:r w:rsidRPr="004D5510">
        <w:rPr>
          <w:rStyle w:val="StyleUnderline"/>
          <w:rFonts w:asciiTheme="majorHAnsi" w:hAnsiTheme="majorHAnsi" w:cstheme="majorHAnsi"/>
          <w:sz w:val="26"/>
          <w:szCs w:val="26"/>
          <w:highlight w:val="cyan"/>
        </w:rPr>
        <w:t>All ethical doctrines worth our attention take consequences into account in judging rightness.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One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which</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did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not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would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simply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be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irrational,</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crazy.</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Style w:val="Emphasis"/>
          <w:rFonts w:asciiTheme="majorHAnsi" w:hAnsiTheme="majorHAnsi" w:cstheme="majorHAnsi"/>
          <w:vanish/>
          <w:sz w:val="26"/>
          <w:szCs w:val="26"/>
        </w:rPr>
        <w:t>Minimally</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plausible</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sz w:val="26"/>
          <w:szCs w:val="26"/>
          <w:highlight w:val="cyan"/>
        </w:rPr>
        <w:t>versions</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sz w:val="26"/>
          <w:szCs w:val="26"/>
          <w:highlight w:val="cyan"/>
        </w:rPr>
        <w:t>of deontology</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and</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virtue</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ethics</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sz w:val="26"/>
          <w:szCs w:val="26"/>
          <w:highlight w:val="cyan"/>
        </w:rPr>
        <w:t>must be concerned</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in</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part</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sz w:val="26"/>
          <w:szCs w:val="26"/>
          <w:highlight w:val="cyan"/>
        </w:rPr>
        <w:t>with promoting the good</w:t>
      </w:r>
      <w:r w:rsidRPr="004D5510">
        <w:rPr>
          <w:rStyle w:val="StyleUnderline"/>
          <w:rFonts w:asciiTheme="majorHAnsi" w:hAnsiTheme="majorHAnsi" w:cstheme="majorHAnsi"/>
          <w:vanish/>
          <w:sz w:val="26"/>
          <w:szCs w:val="26"/>
        </w:rPr>
        <w: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from</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an</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impartial</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point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of</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view.</w:t>
      </w:r>
      <w:r w:rsidRPr="004D5510">
        <w:rPr>
          <w:rFonts w:asciiTheme="majorHAnsi" w:hAnsiTheme="majorHAnsi" w:cstheme="majorHAnsi"/>
          <w:sz w:val="16"/>
          <w:szCs w:val="26"/>
        </w:rPr>
        <w:t xml:space="preserve"> </w:t>
      </w:r>
      <w:r w:rsidRPr="004D5510">
        <w:rPr>
          <w:rStyle w:val="StyleUnderline"/>
          <w:rFonts w:asciiTheme="majorHAnsi" w:hAnsiTheme="majorHAnsi" w:cstheme="majorHAnsi"/>
          <w:sz w:val="26"/>
          <w:szCs w:val="26"/>
          <w:highlight w:val="cyan"/>
        </w:rPr>
        <w:t>They’d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thus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sz w:val="26"/>
          <w:szCs w:val="26"/>
          <w:highlight w:val="cyan"/>
        </w:rPr>
        <w:t>imply very strong reasons to reduce existential risk</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least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doesn’t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significantly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involve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harm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others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damaging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character.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What’s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even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surprising,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perhaps,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even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our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own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good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those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near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dear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much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greater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weight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goodness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from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impartial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“point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view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universe,”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indeed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even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latter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entirely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morally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irrelevant,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nonetheless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very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strong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reasons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reduce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existential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risk.</w:t>
      </w:r>
      <w:r w:rsidRPr="004D5510">
        <w:rPr>
          <w:rFonts w:asciiTheme="majorHAnsi" w:hAnsiTheme="majorHAnsi" w:cstheme="majorHAnsi"/>
          <w:sz w:val="16"/>
          <w:szCs w:val="26"/>
        </w:rPr>
        <w:t xml:space="preserve"> </w:t>
      </w:r>
      <w:r w:rsidRPr="004D5510">
        <w:rPr>
          <w:rStyle w:val="StyleUnderline"/>
          <w:rFonts w:asciiTheme="majorHAnsi" w:hAnsiTheme="majorHAnsi" w:cstheme="majorHAnsi"/>
          <w:vanish/>
          <w:sz w:val="26"/>
          <w:szCs w:val="26"/>
        </w:rPr>
        <w:t>Even</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egoism,</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view</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that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each</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agent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should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maximize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her</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own</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good,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might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imply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strong</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reasons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to</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reduce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existential</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risk.</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depend,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among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other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things,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own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good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consists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well-being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consisted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pleasure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somewhat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harder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argue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egoism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would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imply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strong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reasons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reduce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existential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risk</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perhaps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could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argue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would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maximize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expected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hedonic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well-being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funding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life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extension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technology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having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herself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cryogenically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frozen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time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bodily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death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giving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money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reduce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existential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risk</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world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however,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how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strong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reasons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would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But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views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which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imply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about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other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people,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very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little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reason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help</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even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minimally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plausible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views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addition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hedonistic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egoism,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mind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views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imply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reason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perform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act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unless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actually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desires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act).</w:t>
      </w:r>
      <w:r w:rsidRPr="004D5510">
        <w:rPr>
          <w:rFonts w:asciiTheme="majorHAnsi" w:hAnsiTheme="majorHAnsi" w:cstheme="majorHAnsi"/>
          <w:sz w:val="16"/>
          <w:szCs w:val="26"/>
        </w:rPr>
        <w:t xml:space="preserve"> </w:t>
      </w:r>
      <w:r w:rsidRPr="004D5510">
        <w:rPr>
          <w:rStyle w:val="StyleUnderline"/>
          <w:rFonts w:asciiTheme="majorHAnsi" w:hAnsiTheme="majorHAnsi" w:cstheme="majorHAnsi"/>
          <w:vanish/>
          <w:sz w:val="26"/>
          <w:szCs w:val="26"/>
        </w:rPr>
        <w:t>To</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be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minimally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plausible,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egoism</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will</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need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to</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be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paired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with</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more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sophisticated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account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of</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well-being.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enough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consider,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Plato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possibility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invisibility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Style w:val="StyleUnderline"/>
          <w:rFonts w:asciiTheme="majorHAnsi" w:hAnsiTheme="majorHAnsi" w:cstheme="majorHAnsi"/>
          <w:vanish/>
          <w:sz w:val="26"/>
          <w:szCs w:val="26"/>
        </w:rPr>
        <w:t>suppose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that,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while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wearing</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Ayn</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could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derive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some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pleasure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by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helping</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poor,</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but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instead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could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derive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just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bit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more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by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severely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harming</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them.</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Hedonistic</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egoism</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would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absurdly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imply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she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should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do</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latter.</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To</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avoid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this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implication,</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egoists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would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need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to</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build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something</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like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meaningfulness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of</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life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into</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well-being</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some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robust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way,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where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would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significant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extent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function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other-regarding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concerns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chapter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12</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classic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intro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ethics).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But</w:t>
      </w:r>
      <w:r w:rsidRPr="004D5510">
        <w:rPr>
          <w:rFonts w:asciiTheme="majorHAnsi" w:hAnsiTheme="majorHAnsi" w:cstheme="majorHAnsi"/>
          <w:sz w:val="16"/>
          <w:szCs w:val="26"/>
        </w:rPr>
        <w:t xml:space="preserve"> </w:t>
      </w:r>
      <w:r w:rsidRPr="004D5510">
        <w:rPr>
          <w:rStyle w:val="StyleUnderline"/>
          <w:rFonts w:asciiTheme="majorHAnsi" w:hAnsiTheme="majorHAnsi" w:cstheme="majorHAnsi"/>
          <w:vanish/>
          <w:sz w:val="26"/>
          <w:szCs w:val="26"/>
        </w:rPr>
        <w:t>once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these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elements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are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included,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can</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(roughly,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above)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argue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that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this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sort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of</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egoism</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will</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imply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strong</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reasons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to</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reduce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existential</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risk.</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Add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Samuel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Scheffler’s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recent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intriguing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arguments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(quick</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podcast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version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available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makes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our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lives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would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undermined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future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generations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intelligent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persons.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view,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life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would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contain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vastly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well-being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(say)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year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after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death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world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came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obviously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Scheffler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right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very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strong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reason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reduce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existential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risk.</w:t>
      </w:r>
      <w:r w:rsidRPr="004D5510">
        <w:rPr>
          <w:rFonts w:asciiTheme="majorHAnsi" w:hAnsiTheme="majorHAnsi" w:cstheme="majorHAnsi"/>
          <w:sz w:val="16"/>
          <w:szCs w:val="26"/>
        </w:rPr>
        <w:t xml:space="preserve"> </w:t>
      </w:r>
      <w:r w:rsidRPr="004D5510">
        <w:rPr>
          <w:rStyle w:val="Emphasis"/>
          <w:rFonts w:asciiTheme="majorHAnsi" w:hAnsiTheme="majorHAnsi" w:cstheme="majorHAnsi"/>
          <w:sz w:val="26"/>
          <w:szCs w:val="26"/>
          <w:highlight w:val="cyan"/>
        </w:rPr>
        <w:t>We should also take into account moral uncertainty.</w:t>
      </w:r>
      <w:r w:rsidRPr="004D5510">
        <w:rPr>
          <w:rFonts w:asciiTheme="majorHAnsi" w:hAnsiTheme="majorHAnsi" w:cstheme="majorHAnsi"/>
          <w:sz w:val="16"/>
          <w:szCs w:val="26"/>
        </w:rPr>
        <w:t xml:space="preserve"> </w:t>
      </w:r>
      <w:r w:rsidRPr="004D5510">
        <w:rPr>
          <w:rStyle w:val="StyleUnderline"/>
          <w:rFonts w:asciiTheme="majorHAnsi" w:hAnsiTheme="majorHAnsi" w:cstheme="majorHAnsi"/>
          <w:vanish/>
          <w:sz w:val="26"/>
          <w:szCs w:val="26"/>
        </w:rPr>
        <w:t>What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reasonable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for</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one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to</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do,</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when</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one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uncertain</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not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(only)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about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empirical</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facts,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but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also</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about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moral</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facts?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just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argued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Style w:val="StyleUnderline"/>
          <w:rFonts w:asciiTheme="majorHAnsi" w:hAnsiTheme="majorHAnsi" w:cstheme="majorHAnsi"/>
          <w:vanish/>
          <w:sz w:val="26"/>
          <w:szCs w:val="26"/>
        </w:rPr>
        <w:t>there’s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agreement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among</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minimally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plausible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ethical</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views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that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have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strong</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reason</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to</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reduce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existential</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risk</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not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only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consequentialists,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but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also</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deontologists,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virtue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ethicists,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and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sophisticated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egoists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should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agree.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But</w:t>
      </w:r>
      <w:r w:rsidRPr="004D5510">
        <w:rPr>
          <w:rFonts w:asciiTheme="majorHAnsi" w:hAnsiTheme="majorHAnsi" w:cstheme="majorHAnsi"/>
          <w:sz w:val="16"/>
          <w:szCs w:val="26"/>
        </w:rPr>
        <w:t xml:space="preserve"> </w:t>
      </w:r>
      <w:r w:rsidRPr="004D5510">
        <w:rPr>
          <w:rStyle w:val="StyleUnderline"/>
          <w:rFonts w:asciiTheme="majorHAnsi" w:hAnsiTheme="majorHAnsi" w:cstheme="majorHAnsi"/>
          <w:vanish/>
          <w:sz w:val="26"/>
          <w:szCs w:val="26"/>
        </w:rPr>
        <w:t>even</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those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(hedonistic</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egoists)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who</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disagree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should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have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significant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level</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of</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confidence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that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they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are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mistaken,</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and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that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one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of</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above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views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correct.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Even</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if</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they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were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90%</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sure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that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their</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view</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correct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one</w:t>
      </w:r>
      <w:r w:rsidRPr="004D5510">
        <w:rPr>
          <w:rStyle w:val="StyleUnderline"/>
          <w:rFonts w:asciiTheme="majorHAnsi" w:hAnsiTheme="majorHAnsi" w:cstheme="majorHAnsi"/>
          <w:sz w:val="2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10%</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other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correct),</w:t>
      </w:r>
      <w:r w:rsidRPr="004D5510">
        <w:rPr>
          <w:rFonts w:asciiTheme="majorHAnsi" w:hAnsiTheme="majorHAnsi" w:cstheme="majorHAnsi"/>
          <w:sz w:val="16"/>
          <w:szCs w:val="26"/>
        </w:rPr>
        <w:t xml:space="preserve"> </w:t>
      </w:r>
      <w:r w:rsidRPr="004D5510">
        <w:rPr>
          <w:rStyle w:val="StyleUnderline"/>
          <w:rFonts w:asciiTheme="majorHAnsi" w:hAnsiTheme="majorHAnsi" w:cstheme="majorHAnsi"/>
          <w:vanish/>
          <w:sz w:val="26"/>
          <w:szCs w:val="26"/>
        </w:rPr>
        <w:t>they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would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have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pretty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strong</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reason,</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from</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standpoint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of</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moral</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uncertainty,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to</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reduce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existential</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risk.</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Perhaps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disturbingly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still,</w:t>
      </w:r>
      <w:r w:rsidRPr="004D5510">
        <w:rPr>
          <w:rFonts w:asciiTheme="majorHAnsi" w:hAnsiTheme="majorHAnsi" w:cstheme="majorHAnsi"/>
          <w:sz w:val="16"/>
          <w:szCs w:val="26"/>
        </w:rPr>
        <w:t xml:space="preserve"> </w:t>
      </w:r>
      <w:r w:rsidRPr="004D5510">
        <w:rPr>
          <w:rStyle w:val="StyleUnderline"/>
          <w:rFonts w:asciiTheme="majorHAnsi" w:hAnsiTheme="majorHAnsi" w:cstheme="majorHAnsi"/>
          <w:sz w:val="26"/>
          <w:szCs w:val="26"/>
          <w:highlight w:val="cyan"/>
        </w:rPr>
        <w:t xml:space="preserve">even if we are only 1% sure that </w:t>
      </w:r>
      <w:r w:rsidRPr="004D5510">
        <w:rPr>
          <w:rStyle w:val="StyleUnderline"/>
          <w:rFonts w:asciiTheme="majorHAnsi" w:hAnsiTheme="majorHAnsi" w:cstheme="majorHAnsi"/>
          <w:vanish/>
          <w:sz w:val="26"/>
          <w:szCs w:val="26"/>
        </w:rPr>
        <w:t>the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sz w:val="26"/>
          <w:szCs w:val="26"/>
          <w:highlight w:val="cyan"/>
        </w:rPr>
        <w:t xml:space="preserve">well-being </w:t>
      </w:r>
      <w:r w:rsidRPr="004D5510">
        <w:rPr>
          <w:rStyle w:val="StyleUnderline"/>
          <w:rFonts w:asciiTheme="majorHAnsi" w:hAnsiTheme="majorHAnsi" w:cstheme="majorHAnsi"/>
          <w:vanish/>
          <w:sz w:val="26"/>
          <w:szCs w:val="26"/>
        </w:rPr>
        <w:t>of</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possible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future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people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sz w:val="26"/>
          <w:szCs w:val="26"/>
          <w:highlight w:val="cyan"/>
        </w:rPr>
        <w:t>matter</w:t>
      </w:r>
      <w:r w:rsidRPr="004D5510">
        <w:rPr>
          <w:rStyle w:val="StyleUnderline"/>
          <w:rFonts w:asciiTheme="majorHAnsi" w:hAnsiTheme="majorHAnsi" w:cstheme="majorHAnsi"/>
          <w:vanish/>
          <w:sz w:val="26"/>
          <w:szCs w:val="26"/>
        </w:rPr>
        <w:t>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least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arguable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that,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sz w:val="26"/>
          <w:szCs w:val="26"/>
          <w:highlight w:val="cyan"/>
        </w:rPr>
        <w:t xml:space="preserve">from </w:t>
      </w:r>
      <w:r w:rsidRPr="004D5510">
        <w:rPr>
          <w:rStyle w:val="StyleUnderline"/>
          <w:rFonts w:asciiTheme="majorHAnsi" w:hAnsiTheme="majorHAnsi" w:cstheme="majorHAnsi"/>
          <w:vanish/>
          <w:sz w:val="26"/>
          <w:szCs w:val="26"/>
        </w:rPr>
        <w:t>the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standpoint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of</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sz w:val="26"/>
          <w:szCs w:val="26"/>
          <w:highlight w:val="cyan"/>
        </w:rPr>
        <w:t>moral uncertainty, reducing existential risk is the most important thing in the worl</w:t>
      </w:r>
      <w:r w:rsidRPr="004D5510">
        <w:rPr>
          <w:rStyle w:val="StyleUnderline"/>
          <w:rFonts w:asciiTheme="majorHAnsi" w:hAnsiTheme="majorHAnsi" w:cstheme="majorHAnsi"/>
          <w:vanish/>
          <w:sz w:val="26"/>
          <w:szCs w:val="26"/>
        </w:rPr>
        <w:t>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Again,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largely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reason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many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people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could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exist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future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trillions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upon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trillions…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upon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trillions.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other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related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issues,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excellent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dissertation).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course,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uncertain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whether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untold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trillions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would,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general,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good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lives.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possible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they’ll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miserable.</w:t>
      </w:r>
      <w:r w:rsidRPr="004D5510">
        <w:rPr>
          <w:rFonts w:asciiTheme="majorHAnsi" w:hAnsiTheme="majorHAnsi" w:cstheme="majorHAnsi"/>
          <w:sz w:val="16"/>
          <w:szCs w:val="26"/>
        </w:rPr>
        <w:t xml:space="preserve"> </w:t>
      </w:r>
      <w:r w:rsidRPr="004D5510">
        <w:rPr>
          <w:rStyle w:val="StyleUnderline"/>
          <w:rFonts w:asciiTheme="majorHAnsi" w:hAnsiTheme="majorHAnsi" w:cstheme="majorHAnsi"/>
          <w:vanish/>
          <w:sz w:val="26"/>
          <w:szCs w:val="26"/>
        </w:rPr>
        <w:t>It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enough</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for</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my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claim</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that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there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moral</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agreement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in</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relevant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sense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if</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least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given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certain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empirical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claims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about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future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lives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would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likely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like,</w:t>
      </w:r>
      <w:r w:rsidRPr="004D5510">
        <w:rPr>
          <w:rFonts w:asciiTheme="majorHAnsi" w:hAnsiTheme="majorHAnsi" w:cstheme="majorHAnsi"/>
          <w:sz w:val="16"/>
          <w:szCs w:val="26"/>
        </w:rPr>
        <w:t xml:space="preserve"> </w:t>
      </w:r>
      <w:r w:rsidRPr="004D5510">
        <w:rPr>
          <w:rStyle w:val="Emphasis"/>
          <w:rFonts w:asciiTheme="majorHAnsi" w:hAnsiTheme="majorHAnsi" w:cstheme="majorHAnsi"/>
          <w:sz w:val="26"/>
          <w:szCs w:val="26"/>
          <w:highlight w:val="cyan"/>
        </w:rPr>
        <w:t xml:space="preserve">all minimally plausible moral views would converge </w:t>
      </w:r>
      <w:r w:rsidRPr="004D5510">
        <w:rPr>
          <w:rStyle w:val="Emphasis"/>
          <w:rFonts w:asciiTheme="majorHAnsi" w:hAnsiTheme="majorHAnsi" w:cstheme="majorHAnsi"/>
          <w:vanish/>
          <w:sz w:val="26"/>
          <w:szCs w:val="26"/>
        </w:rPr>
        <w:t>on</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the</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conclusion</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sz w:val="26"/>
          <w:szCs w:val="26"/>
          <w:highlight w:val="cyan"/>
        </w:rPr>
        <w:t>that we should try to save the world</w:t>
      </w:r>
      <w:r w:rsidRPr="004D5510">
        <w:rPr>
          <w:rStyle w:val="StyleUnderline"/>
          <w:rFonts w:asciiTheme="majorHAnsi" w:hAnsiTheme="majorHAnsi" w:cstheme="majorHAnsi"/>
          <w:sz w:val="26"/>
          <w:szCs w:val="26"/>
          <w:highlight w:val="cyan"/>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While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some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non-crazy</w:t>
      </w:r>
      <w:r w:rsidRPr="004D5510">
        <w:rPr>
          <w:rFonts w:asciiTheme="majorHAnsi" w:hAnsiTheme="majorHAnsi" w:cstheme="majorHAnsi"/>
          <w:sz w:val="16"/>
          <w:szCs w:val="26"/>
        </w:rPr>
        <w:t xml:space="preserve"> </w:t>
      </w:r>
      <w:r w:rsidRPr="004D5510">
        <w:rPr>
          <w:rStyle w:val="StyleUnderline"/>
          <w:rFonts w:asciiTheme="majorHAnsi" w:hAnsiTheme="majorHAnsi" w:cstheme="majorHAnsi"/>
          <w:vanish/>
          <w:sz w:val="26"/>
          <w:szCs w:val="26"/>
        </w:rPr>
        <w:t>views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that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place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significantly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greater</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moral</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weight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on</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avoiding</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suffering</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than</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on</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promoting</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happiness</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reasons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others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offered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independent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reasons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unless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requested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nonetheless</w:t>
      </w:r>
      <w:r w:rsidRPr="004D5510">
        <w:rPr>
          <w:rFonts w:asciiTheme="majorHAnsi" w:hAnsiTheme="majorHAnsi" w:cstheme="majorHAnsi"/>
          <w:sz w:val="16"/>
          <w:szCs w:val="26"/>
        </w:rPr>
        <w:t xml:space="preserve"> </w:t>
      </w:r>
      <w:r w:rsidRPr="004D5510">
        <w:rPr>
          <w:rStyle w:val="StyleUnderline"/>
          <w:rFonts w:asciiTheme="majorHAnsi" w:hAnsiTheme="majorHAnsi" w:cstheme="majorHAnsi"/>
          <w:vanish/>
          <w:sz w:val="26"/>
          <w:szCs w:val="26"/>
        </w:rPr>
        <w:t>seem</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to</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be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fairly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implausible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views.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Style w:val="StyleUnderline"/>
          <w:rFonts w:asciiTheme="majorHAnsi" w:hAnsiTheme="majorHAnsi" w:cstheme="majorHAnsi"/>
          <w:vanish/>
          <w:sz w:val="26"/>
          <w:szCs w:val="26"/>
        </w:rPr>
        <w:t>even</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if</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things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did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not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go</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well</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for</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our</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ancestors,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am</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optimistic</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that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they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will</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overall</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go</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fantastically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well</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for</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our</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descendants,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if</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allow</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them</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to.</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suspect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that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most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of</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us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alive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today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least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those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of</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us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not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suffering</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from</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extreme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illness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or</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poverty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have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lives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that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are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well</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worth</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living,</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and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that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things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will</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continue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to</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improve.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Derek</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Parfit,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whose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work</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emphasized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future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generations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agreement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ethics,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described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our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situation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clearly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accurately: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during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hinge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history.</w:t>
      </w:r>
      <w:r w:rsidRPr="004D5510">
        <w:rPr>
          <w:rFonts w:asciiTheme="majorHAnsi" w:hAnsiTheme="majorHAnsi" w:cstheme="majorHAnsi"/>
          <w:sz w:val="16"/>
          <w:szCs w:val="26"/>
        </w:rPr>
        <w:t xml:space="preserve"> </w:t>
      </w:r>
      <w:r w:rsidRPr="004D5510">
        <w:rPr>
          <w:rStyle w:val="StyleUnderline"/>
          <w:rFonts w:asciiTheme="majorHAnsi" w:hAnsiTheme="majorHAnsi" w:cstheme="majorHAnsi"/>
          <w:vanish/>
          <w:sz w:val="26"/>
          <w:szCs w:val="26"/>
        </w:rPr>
        <w:t>Given</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scientific</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and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technological</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discoveries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of</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last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two</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centuries,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world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has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never</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changed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fast.</w:t>
      </w:r>
      <w:r w:rsidRPr="004D5510">
        <w:rPr>
          <w:rStyle w:val="StyleUnderline"/>
          <w:rFonts w:asciiTheme="majorHAnsi" w:hAnsiTheme="majorHAnsi" w:cstheme="majorHAnsi"/>
          <w:sz w:val="26"/>
          <w:szCs w:val="26"/>
        </w:rPr>
        <w:t xml:space="preserve"> </w:t>
      </w:r>
      <w:r w:rsidRPr="004D5510">
        <w:rPr>
          <w:rFonts w:asciiTheme="majorHAnsi" w:hAnsiTheme="majorHAnsi" w:cstheme="majorHAnsi"/>
          <w:vanish/>
          <w:sz w:val="16"/>
          <w:szCs w:val="26"/>
        </w:rPr>
        <w:t>We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shall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even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greater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powers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transform,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our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surroundings,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but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ourselves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our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successors.</w:t>
      </w:r>
      <w:r w:rsidRPr="004D5510">
        <w:rPr>
          <w:rFonts w:asciiTheme="majorHAnsi" w:hAnsiTheme="majorHAnsi" w:cstheme="majorHAnsi"/>
          <w:sz w:val="16"/>
          <w:szCs w:val="26"/>
        </w:rPr>
        <w:t xml:space="preserve"> </w:t>
      </w:r>
      <w:r w:rsidRPr="004D5510">
        <w:rPr>
          <w:rStyle w:val="StyleUnderline"/>
          <w:rFonts w:asciiTheme="majorHAnsi" w:hAnsiTheme="majorHAnsi" w:cstheme="majorHAnsi"/>
          <w:vanish/>
          <w:sz w:val="26"/>
          <w:szCs w:val="26"/>
        </w:rPr>
        <w:t>If</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act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wisely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in</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next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few</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centuries,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humanity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will</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survive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its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most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dangerous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and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decisive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period.</w:t>
      </w:r>
      <w:r w:rsidRPr="004D5510">
        <w:rPr>
          <w:rStyle w:val="StyleUnderline"/>
          <w:rFonts w:asciiTheme="majorHAnsi" w:hAnsiTheme="majorHAnsi" w:cstheme="majorHAnsi"/>
          <w:sz w:val="26"/>
          <w:szCs w:val="26"/>
        </w:rPr>
        <w:t xml:space="preserve"> </w:t>
      </w:r>
      <w:r w:rsidRPr="004D5510">
        <w:rPr>
          <w:rFonts w:asciiTheme="majorHAnsi" w:hAnsiTheme="majorHAnsi" w:cstheme="majorHAnsi"/>
          <w:vanish/>
          <w:sz w:val="16"/>
          <w:szCs w:val="26"/>
        </w:rPr>
        <w:t>Our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descendants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could,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necessary,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elsewhere,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spreading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through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galaxy….</w:t>
      </w:r>
      <w:r w:rsidRPr="004D5510">
        <w:rPr>
          <w:rFonts w:asciiTheme="majorHAnsi" w:hAnsiTheme="majorHAnsi" w:cstheme="majorHAnsi"/>
          <w:sz w:val="16"/>
          <w:szCs w:val="26"/>
        </w:rPr>
        <w:t xml:space="preserve"> </w:t>
      </w:r>
      <w:r w:rsidRPr="004D5510">
        <w:rPr>
          <w:rStyle w:val="StyleUnderline"/>
          <w:rFonts w:asciiTheme="majorHAnsi" w:hAnsiTheme="majorHAnsi" w:cstheme="majorHAnsi"/>
          <w:vanish/>
          <w:sz w:val="26"/>
          <w:szCs w:val="26"/>
        </w:rPr>
        <w:t>Our</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descendants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might,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believe,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make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further</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future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very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good.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But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that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good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future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may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also</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depend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in</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part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on</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us.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If</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our</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selfish</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recklessness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ends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human</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history,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would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be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acting</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very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wrongly.</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(From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chapter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36</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Matters)</w:t>
      </w:r>
    </w:p>
    <w:p w14:paraId="1F9B6662" w14:textId="77777777" w:rsidR="00F6334F" w:rsidRPr="004D5510" w:rsidRDefault="00F6334F" w:rsidP="00F6334F">
      <w:pPr>
        <w:pStyle w:val="Heading4"/>
        <w:rPr>
          <w:rFonts w:asciiTheme="majorHAnsi" w:hAnsiTheme="majorHAnsi" w:cstheme="majorHAnsi"/>
        </w:rPr>
      </w:pPr>
      <w:r w:rsidRPr="004D5510">
        <w:rPr>
          <w:rFonts w:asciiTheme="majorHAnsi" w:hAnsiTheme="majorHAnsi" w:cstheme="majorHAnsi"/>
        </w:rPr>
        <w:t>a. Gateway issue - we need to be alive to assign value and debate competing moral theories.</w:t>
      </w:r>
    </w:p>
    <w:p w14:paraId="27B39292" w14:textId="77777777" w:rsidR="00F6334F" w:rsidRPr="004D5510" w:rsidRDefault="00F6334F" w:rsidP="00F6334F">
      <w:pPr>
        <w:pStyle w:val="Heading4"/>
        <w:rPr>
          <w:rFonts w:asciiTheme="majorHAnsi" w:hAnsiTheme="majorHAnsi" w:cstheme="majorHAnsi"/>
        </w:rPr>
      </w:pPr>
      <w:r w:rsidRPr="004D5510">
        <w:rPr>
          <w:rFonts w:asciiTheme="majorHAnsi" w:hAnsiTheme="majorHAnsi" w:cstheme="majorHAnsi"/>
        </w:rPr>
        <w:t>b. no moral theory can allow for extinction because it means the end of value.</w:t>
      </w:r>
    </w:p>
    <w:p w14:paraId="71D4A357" w14:textId="08589336" w:rsidR="00F6334F" w:rsidRPr="004D5510" w:rsidRDefault="00F6334F" w:rsidP="00F6334F">
      <w:pPr>
        <w:pStyle w:val="Heading3"/>
      </w:pPr>
      <w:r w:rsidRPr="004D5510">
        <w:t>1AC - Advantage</w:t>
      </w:r>
    </w:p>
    <w:p w14:paraId="1005366F" w14:textId="77777777" w:rsidR="00C01782" w:rsidRPr="004D5510" w:rsidRDefault="00C01782" w:rsidP="00C01782">
      <w:pPr>
        <w:pStyle w:val="Heading4"/>
        <w:rPr>
          <w:rFonts w:asciiTheme="majorHAnsi" w:hAnsiTheme="majorHAnsi" w:cstheme="majorHAnsi"/>
        </w:rPr>
      </w:pPr>
      <w:r w:rsidRPr="004D5510">
        <w:rPr>
          <w:rFonts w:asciiTheme="majorHAnsi" w:hAnsiTheme="majorHAnsi" w:cstheme="majorHAnsi"/>
        </w:rPr>
        <w:t xml:space="preserve">Status quo illegality </w:t>
      </w:r>
      <w:r w:rsidRPr="004D5510">
        <w:rPr>
          <w:rFonts w:asciiTheme="majorHAnsi" w:hAnsiTheme="majorHAnsi" w:cstheme="majorHAnsi"/>
          <w:u w:val="single"/>
        </w:rPr>
        <w:t>decreases</w:t>
      </w:r>
      <w:r w:rsidRPr="004D5510">
        <w:rPr>
          <w:rFonts w:asciiTheme="majorHAnsi" w:hAnsiTheme="majorHAnsi" w:cstheme="majorHAnsi"/>
        </w:rPr>
        <w:t xml:space="preserve"> strike activity. </w:t>
      </w:r>
    </w:p>
    <w:p w14:paraId="3305F227" w14:textId="77777777" w:rsidR="00C01782" w:rsidRPr="004D5510" w:rsidRDefault="00C01782" w:rsidP="00C01782">
      <w:pPr>
        <w:rPr>
          <w:sz w:val="16"/>
        </w:rPr>
      </w:pPr>
      <w:r w:rsidRPr="004D5510">
        <w:rPr>
          <w:rStyle w:val="Style13ptBold"/>
          <w:u w:val="single"/>
        </w:rPr>
        <w:t>Pope 10</w:t>
      </w:r>
      <w:r w:rsidRPr="004D5510">
        <w:rPr>
          <w:sz w:val="16"/>
        </w:rPr>
        <w:t>, James. (Professor Pope received an A.B. and J.D. from Harvard, and a Ph.D. in politics from Princeton. From 1974 to 1980, he worked in the metal trades and was an active member of the International Association of Machinists and the Industrial Union of Marine and Shipbuilding Workers. After law school, he clerked for Chief Justice Rose Elizabeth Bird of the California Supreme Court. Prior to joining the Rutgers faculty in 1986, he was associated with the Boston law firm of Segal, Roitman &amp; Coleman, where he represented labor unions and workers. Professor Pope is a member of the National Lawyers Guild and serves on the Executive Council of the Rutgers AAUP/AFT (AFL-CIO). His articles about workers’ rights, constitutional law, and labor history have appeared in a wide variety of publications including the Columbia Law Review, Law &amp; History Review, the Michigan Law Review, the University of Pennsylvania Law Review, the Texas Law Review, the Yale Law Journal, Labor History, New Labor Forum (with Peter Kellman &amp; Ed Bruno), and Working USA (also with Kellman &amp; Bruno).) "The Right to Strike under the United States Constitution: Theory, Practice, and Possible Implications for Canada." Rutgers University Libraries, 2010, scholarship.libraries.rutgers.edu/discovery/fulldisplay/alma991031549922004646/01RUT_INST:ResearchRepository.</w:t>
      </w:r>
    </w:p>
    <w:p w14:paraId="062793FE" w14:textId="1414C802" w:rsidR="00C01782" w:rsidRPr="004D5510" w:rsidRDefault="00C01782" w:rsidP="00C01782">
      <w:pPr>
        <w:rPr>
          <w:sz w:val="16"/>
        </w:rPr>
      </w:pPr>
      <w:r w:rsidRPr="004D5510">
        <w:rPr>
          <w:vanish/>
          <w:sz w:val="16"/>
        </w:rPr>
        <w:t>In</w:t>
      </w:r>
      <w:r w:rsidRPr="004D5510">
        <w:rPr>
          <w:sz w:val="16"/>
        </w:rPr>
        <w:t xml:space="preserve"> </w:t>
      </w:r>
      <w:r w:rsidRPr="004D5510">
        <w:rPr>
          <w:vanish/>
          <w:sz w:val="16"/>
        </w:rPr>
        <w:t>practice,</w:t>
      </w:r>
      <w:r w:rsidRPr="004D5510">
        <w:rPr>
          <w:sz w:val="16"/>
        </w:rPr>
        <w:t xml:space="preserve"> </w:t>
      </w:r>
      <w:r w:rsidRPr="004D5510">
        <w:rPr>
          <w:vanish/>
          <w:sz w:val="16"/>
        </w:rPr>
        <w:t>however</w:t>
      </w:r>
      <w:r w:rsidRPr="004D5510">
        <w:rPr>
          <w:sz w:val="16"/>
        </w:rPr>
        <w:t xml:space="preserve"> </w:t>
      </w:r>
      <w:r w:rsidRPr="004D5510">
        <w:rPr>
          <w:vanish/>
          <w:sz w:val="16"/>
        </w:rPr>
        <w:t>(with</w:t>
      </w:r>
      <w:r w:rsidRPr="004D5510">
        <w:rPr>
          <w:sz w:val="16"/>
        </w:rPr>
        <w:t xml:space="preserve"> </w:t>
      </w:r>
      <w:r w:rsidRPr="004D5510">
        <w:rPr>
          <w:vanish/>
          <w:sz w:val="16"/>
        </w:rPr>
        <w:t>the</w:t>
      </w:r>
      <w:r w:rsidRPr="004D5510">
        <w:rPr>
          <w:sz w:val="16"/>
        </w:rPr>
        <w:t xml:space="preserve"> </w:t>
      </w:r>
      <w:r w:rsidRPr="004D5510">
        <w:rPr>
          <w:vanish/>
          <w:sz w:val="16"/>
        </w:rPr>
        <w:t>sole</w:t>
      </w:r>
      <w:r w:rsidRPr="004D5510">
        <w:rPr>
          <w:sz w:val="16"/>
        </w:rPr>
        <w:t xml:space="preserve"> </w:t>
      </w:r>
      <w:r w:rsidRPr="004D5510">
        <w:rPr>
          <w:vanish/>
          <w:sz w:val="16"/>
        </w:rPr>
        <w:t>exception</w:t>
      </w:r>
      <w:r w:rsidRPr="004D5510">
        <w:rPr>
          <w:sz w:val="16"/>
        </w:rPr>
        <w:t xml:space="preserve"> </w:t>
      </w:r>
      <w:r w:rsidRPr="004D5510">
        <w:rPr>
          <w:vanish/>
          <w:sz w:val="16"/>
        </w:rPr>
        <w:t>of</w:t>
      </w:r>
      <w:r w:rsidRPr="004D5510">
        <w:rPr>
          <w:sz w:val="16"/>
        </w:rPr>
        <w:t xml:space="preserve"> </w:t>
      </w:r>
      <w:r w:rsidRPr="004D5510">
        <w:rPr>
          <w:vanish/>
          <w:sz w:val="16"/>
        </w:rPr>
        <w:t>the</w:t>
      </w:r>
      <w:r w:rsidRPr="004D5510">
        <w:rPr>
          <w:sz w:val="16"/>
        </w:rPr>
        <w:t xml:space="preserve"> </w:t>
      </w:r>
      <w:r w:rsidRPr="004D5510">
        <w:rPr>
          <w:vanish/>
          <w:sz w:val="16"/>
        </w:rPr>
        <w:t>Wolff</w:t>
      </w:r>
      <w:r w:rsidRPr="004D5510">
        <w:rPr>
          <w:sz w:val="16"/>
        </w:rPr>
        <w:t xml:space="preserve"> </w:t>
      </w:r>
      <w:r w:rsidRPr="004D5510">
        <w:rPr>
          <w:vanish/>
          <w:sz w:val="16"/>
        </w:rPr>
        <w:t>Packing</w:t>
      </w:r>
      <w:r w:rsidRPr="004D5510">
        <w:rPr>
          <w:sz w:val="16"/>
        </w:rPr>
        <w:t xml:space="preserve"> </w:t>
      </w:r>
      <w:r w:rsidRPr="004D5510">
        <w:rPr>
          <w:vanish/>
          <w:sz w:val="16"/>
        </w:rPr>
        <w:t>case,</w:t>
      </w:r>
      <w:r w:rsidRPr="004D5510">
        <w:rPr>
          <w:sz w:val="16"/>
        </w:rPr>
        <w:t xml:space="preserve"> </w:t>
      </w:r>
      <w:r w:rsidRPr="004D5510">
        <w:rPr>
          <w:vanish/>
          <w:sz w:val="16"/>
        </w:rPr>
        <w:t>discussed</w:t>
      </w:r>
      <w:r w:rsidRPr="004D5510">
        <w:rPr>
          <w:sz w:val="16"/>
        </w:rPr>
        <w:t xml:space="preserve"> </w:t>
      </w:r>
      <w:r w:rsidRPr="004D5510">
        <w:rPr>
          <w:vanish/>
          <w:sz w:val="16"/>
        </w:rPr>
        <w:t>below),</w:t>
      </w:r>
      <w:r w:rsidRPr="004D5510">
        <w:rPr>
          <w:sz w:val="16"/>
        </w:rPr>
        <w:t xml:space="preserve"> </w:t>
      </w:r>
      <w:r w:rsidRPr="004D5510">
        <w:rPr>
          <w:highlight w:val="cyan"/>
          <w:u w:val="single"/>
        </w:rPr>
        <w:t>the Supreme Court</w:t>
      </w:r>
      <w:r w:rsidRPr="004D5510">
        <w:rPr>
          <w:u w:val="single"/>
        </w:rPr>
        <w:t xml:space="preserve"> </w:t>
      </w:r>
      <w:r w:rsidRPr="004D5510">
        <w:rPr>
          <w:vanish/>
          <w:u w:val="single"/>
        </w:rPr>
        <w:t>has</w:t>
      </w:r>
      <w:r w:rsidRPr="004D5510">
        <w:rPr>
          <w:u w:val="single"/>
        </w:rPr>
        <w:t xml:space="preserve"> </w:t>
      </w:r>
      <w:r w:rsidRPr="004D5510">
        <w:rPr>
          <w:highlight w:val="cyan"/>
          <w:u w:val="single"/>
        </w:rPr>
        <w:t>upheld restrictions on the right to strike</w:t>
      </w:r>
      <w:r w:rsidRPr="004D5510">
        <w:rPr>
          <w:u w:val="single"/>
        </w:rPr>
        <w:t xml:space="preserve"> </w:t>
      </w:r>
      <w:r w:rsidRPr="004D5510">
        <w:rPr>
          <w:vanish/>
          <w:u w:val="single"/>
        </w:rPr>
        <w:t>without</w:t>
      </w:r>
      <w:r w:rsidRPr="004D5510">
        <w:rPr>
          <w:u w:val="single"/>
        </w:rPr>
        <w:t xml:space="preserve"> </w:t>
      </w:r>
      <w:r w:rsidRPr="004D5510">
        <w:rPr>
          <w:vanish/>
          <w:u w:val="single"/>
        </w:rPr>
        <w:t>considering</w:t>
      </w:r>
      <w:r w:rsidRPr="004D5510">
        <w:rPr>
          <w:u w:val="single"/>
        </w:rPr>
        <w:t xml:space="preserve"> </w:t>
      </w:r>
      <w:r w:rsidRPr="004D5510">
        <w:rPr>
          <w:vanish/>
          <w:u w:val="single"/>
        </w:rPr>
        <w:t>their</w:t>
      </w:r>
      <w:r w:rsidRPr="004D5510">
        <w:rPr>
          <w:u w:val="single"/>
        </w:rPr>
        <w:t xml:space="preserve"> </w:t>
      </w:r>
      <w:r w:rsidRPr="004D5510">
        <w:rPr>
          <w:vanish/>
          <w:u w:val="single"/>
        </w:rPr>
        <w:t>effect</w:t>
      </w:r>
      <w:r w:rsidRPr="004D5510">
        <w:rPr>
          <w:u w:val="single"/>
        </w:rPr>
        <w:t xml:space="preserve"> </w:t>
      </w:r>
      <w:r w:rsidRPr="004D5510">
        <w:rPr>
          <w:vanish/>
          <w:u w:val="single"/>
        </w:rPr>
        <w:t>on</w:t>
      </w:r>
      <w:r w:rsidRPr="004D5510">
        <w:rPr>
          <w:u w:val="single"/>
        </w:rPr>
        <w:t xml:space="preserve"> </w:t>
      </w:r>
      <w:r w:rsidRPr="004D5510">
        <w:rPr>
          <w:vanish/>
          <w:u w:val="single"/>
        </w:rPr>
        <w:t>the</w:t>
      </w:r>
      <w:r w:rsidRPr="004D5510">
        <w:rPr>
          <w:u w:val="single"/>
        </w:rPr>
        <w:t xml:space="preserve"> </w:t>
      </w:r>
      <w:r w:rsidRPr="004D5510">
        <w:rPr>
          <w:vanish/>
          <w:u w:val="single"/>
        </w:rPr>
        <w:t>ability</w:t>
      </w:r>
      <w:r w:rsidRPr="004D5510">
        <w:rPr>
          <w:u w:val="single"/>
        </w:rPr>
        <w:t xml:space="preserve"> </w:t>
      </w:r>
      <w:r w:rsidRPr="004D5510">
        <w:rPr>
          <w:vanish/>
          <w:u w:val="single"/>
        </w:rPr>
        <w:t>of</w:t>
      </w:r>
      <w:r w:rsidRPr="004D5510">
        <w:rPr>
          <w:u w:val="single"/>
        </w:rPr>
        <w:t xml:space="preserve"> </w:t>
      </w:r>
      <w:r w:rsidRPr="004D5510">
        <w:rPr>
          <w:vanish/>
          <w:u w:val="single"/>
        </w:rPr>
        <w:t>workers</w:t>
      </w:r>
      <w:r w:rsidRPr="004D5510">
        <w:rPr>
          <w:u w:val="single"/>
        </w:rPr>
        <w:t xml:space="preserve"> </w:t>
      </w:r>
      <w:r w:rsidRPr="004D5510">
        <w:rPr>
          <w:vanish/>
          <w:u w:val="single"/>
        </w:rPr>
        <w:t>to</w:t>
      </w:r>
      <w:r w:rsidRPr="004D5510">
        <w:rPr>
          <w:u w:val="single"/>
        </w:rPr>
        <w:t xml:space="preserve"> </w:t>
      </w:r>
      <w:r w:rsidRPr="004D5510">
        <w:rPr>
          <w:vanish/>
          <w:u w:val="single"/>
        </w:rPr>
        <w:t>influence</w:t>
      </w:r>
      <w:r w:rsidRPr="004D5510">
        <w:rPr>
          <w:u w:val="single"/>
        </w:rPr>
        <w:t xml:space="preserve"> </w:t>
      </w:r>
      <w:r w:rsidRPr="004D5510">
        <w:rPr>
          <w:vanish/>
          <w:u w:val="single"/>
        </w:rPr>
        <w:t>their</w:t>
      </w:r>
      <w:r w:rsidRPr="004D5510">
        <w:rPr>
          <w:u w:val="single"/>
        </w:rPr>
        <w:t xml:space="preserve"> </w:t>
      </w:r>
      <w:r w:rsidRPr="004D5510">
        <w:rPr>
          <w:vanish/>
          <w:u w:val="single"/>
        </w:rPr>
        <w:t>conditions</w:t>
      </w:r>
      <w:r w:rsidRPr="004D5510">
        <w:rPr>
          <w:u w:val="single"/>
        </w:rPr>
        <w:t xml:space="preserve"> </w:t>
      </w:r>
      <w:r w:rsidRPr="004D5510">
        <w:rPr>
          <w:vanish/>
          <w:u w:val="single"/>
        </w:rPr>
        <w:t>of</w:t>
      </w:r>
      <w:r w:rsidRPr="004D5510">
        <w:rPr>
          <w:u w:val="single"/>
        </w:rPr>
        <w:t xml:space="preserve"> </w:t>
      </w:r>
      <w:r w:rsidRPr="004D5510">
        <w:rPr>
          <w:vanish/>
          <w:u w:val="single"/>
        </w:rPr>
        <w:t>employment.</w:t>
      </w:r>
      <w:r w:rsidRPr="004D5510">
        <w:rPr>
          <w:u w:val="single"/>
        </w:rPr>
        <w:t xml:space="preserve"> </w:t>
      </w:r>
      <w:r w:rsidRPr="004D5510">
        <w:rPr>
          <w:vanish/>
          <w:u w:val="single"/>
        </w:rPr>
        <w:t>As</w:t>
      </w:r>
      <w:r w:rsidRPr="004D5510">
        <w:rPr>
          <w:u w:val="single"/>
        </w:rPr>
        <w:t xml:space="preserve"> </w:t>
      </w:r>
      <w:r w:rsidRPr="004D5510">
        <w:rPr>
          <w:vanish/>
          <w:u w:val="single"/>
        </w:rPr>
        <w:t>a</w:t>
      </w:r>
      <w:r w:rsidRPr="004D5510">
        <w:rPr>
          <w:u w:val="single"/>
        </w:rPr>
        <w:t xml:space="preserve"> </w:t>
      </w:r>
      <w:r w:rsidRPr="004D5510">
        <w:rPr>
          <w:vanish/>
          <w:u w:val="single"/>
        </w:rPr>
        <w:t>result,</w:t>
      </w:r>
      <w:r w:rsidRPr="004D5510">
        <w:rPr>
          <w:u w:val="single"/>
        </w:rPr>
        <w:t xml:space="preserve"> </w:t>
      </w:r>
      <w:r w:rsidRPr="004D5510">
        <w:rPr>
          <w:highlight w:val="cyan"/>
          <w:u w:val="single"/>
        </w:rPr>
        <w:t>U.S.</w:t>
      </w:r>
      <w:r w:rsidRPr="004D5510">
        <w:rPr>
          <w:u w:val="single"/>
        </w:rPr>
        <w:t xml:space="preserve"> </w:t>
      </w:r>
      <w:r w:rsidRPr="004D5510">
        <w:rPr>
          <w:highlight w:val="cyan"/>
          <w:u w:val="single"/>
        </w:rPr>
        <w:t>law is extraordinarily unprotective</w:t>
      </w:r>
      <w:r w:rsidRPr="004D5510">
        <w:rPr>
          <w:u w:val="single"/>
        </w:rPr>
        <w:t xml:space="preserve"> </w:t>
      </w:r>
      <w:r w:rsidRPr="004D5510">
        <w:rPr>
          <w:vanish/>
          <w:u w:val="single"/>
        </w:rPr>
        <w:t>of</w:t>
      </w:r>
      <w:r w:rsidRPr="004D5510">
        <w:rPr>
          <w:u w:val="single"/>
        </w:rPr>
        <w:t xml:space="preserve"> </w:t>
      </w:r>
      <w:r w:rsidRPr="004D5510">
        <w:rPr>
          <w:vanish/>
          <w:u w:val="single"/>
        </w:rPr>
        <w:t>the</w:t>
      </w:r>
      <w:r w:rsidRPr="004D5510">
        <w:rPr>
          <w:u w:val="single"/>
        </w:rPr>
        <w:t xml:space="preserve"> </w:t>
      </w:r>
      <w:r w:rsidRPr="004D5510">
        <w:rPr>
          <w:vanish/>
          <w:u w:val="single"/>
        </w:rPr>
        <w:t>right</w:t>
      </w:r>
      <w:r w:rsidRPr="004D5510">
        <w:rPr>
          <w:u w:val="single"/>
        </w:rPr>
        <w:t xml:space="preserve"> </w:t>
      </w:r>
      <w:r w:rsidRPr="004D5510">
        <w:rPr>
          <w:vanish/>
          <w:u w:val="single"/>
        </w:rPr>
        <w:t>to</w:t>
      </w:r>
      <w:r w:rsidRPr="004D5510">
        <w:rPr>
          <w:u w:val="single"/>
        </w:rPr>
        <w:t xml:space="preserve"> </w:t>
      </w:r>
      <w:r w:rsidRPr="004D5510">
        <w:rPr>
          <w:vanish/>
          <w:u w:val="single"/>
        </w:rPr>
        <w:t>strike.</w:t>
      </w:r>
      <w:r w:rsidRPr="004D5510">
        <w:rPr>
          <w:u w:val="single"/>
        </w:rPr>
        <w:t xml:space="preserve"> </w:t>
      </w:r>
      <w:r w:rsidRPr="004D5510">
        <w:rPr>
          <w:vanish/>
          <w:u w:val="single"/>
        </w:rPr>
        <w:t>The</w:t>
      </w:r>
      <w:r w:rsidRPr="004D5510">
        <w:rPr>
          <w:u w:val="single"/>
        </w:rPr>
        <w:t xml:space="preserve"> </w:t>
      </w:r>
      <w:r w:rsidRPr="004D5510">
        <w:rPr>
          <w:highlight w:val="cyan"/>
          <w:u w:val="single"/>
        </w:rPr>
        <w:t>Court</w:t>
      </w:r>
      <w:r w:rsidRPr="004D5510">
        <w:rPr>
          <w:u w:val="single"/>
        </w:rPr>
        <w:t xml:space="preserve"> </w:t>
      </w:r>
      <w:r w:rsidRPr="004D5510">
        <w:rPr>
          <w:vanish/>
          <w:u w:val="single"/>
        </w:rPr>
        <w:t>has,</w:t>
      </w:r>
      <w:r w:rsidRPr="004D5510">
        <w:rPr>
          <w:u w:val="single"/>
        </w:rPr>
        <w:t xml:space="preserve"> </w:t>
      </w:r>
      <w:r w:rsidRPr="004D5510">
        <w:rPr>
          <w:vanish/>
          <w:u w:val="single"/>
        </w:rPr>
        <w:t>for</w:t>
      </w:r>
      <w:r w:rsidRPr="004D5510">
        <w:rPr>
          <w:u w:val="single"/>
        </w:rPr>
        <w:t xml:space="preserve"> </w:t>
      </w:r>
      <w:r w:rsidRPr="004D5510">
        <w:rPr>
          <w:vanish/>
          <w:u w:val="single"/>
        </w:rPr>
        <w:t>example,</w:t>
      </w:r>
      <w:r w:rsidRPr="004D5510">
        <w:rPr>
          <w:u w:val="single"/>
        </w:rPr>
        <w:t xml:space="preserve"> </w:t>
      </w:r>
      <w:r w:rsidRPr="004D5510">
        <w:rPr>
          <w:highlight w:val="cyan"/>
          <w:u w:val="single"/>
        </w:rPr>
        <w:t>approved</w:t>
      </w:r>
      <w:r w:rsidRPr="004D5510">
        <w:rPr>
          <w:u w:val="single"/>
        </w:rPr>
        <w:t xml:space="preserve"> </w:t>
      </w:r>
      <w:r w:rsidRPr="004D5510">
        <w:rPr>
          <w:vanish/>
          <w:u w:val="single"/>
        </w:rPr>
        <w:t>the</w:t>
      </w:r>
      <w:r w:rsidRPr="004D5510">
        <w:rPr>
          <w:u w:val="single"/>
        </w:rPr>
        <w:t xml:space="preserve"> </w:t>
      </w:r>
      <w:r w:rsidRPr="004D5510">
        <w:rPr>
          <w:vanish/>
          <w:u w:val="single"/>
        </w:rPr>
        <w:t>privilege</w:t>
      </w:r>
      <w:r w:rsidRPr="004D5510">
        <w:rPr>
          <w:u w:val="single"/>
        </w:rPr>
        <w:t xml:space="preserve"> </w:t>
      </w:r>
      <w:r w:rsidRPr="004D5510">
        <w:rPr>
          <w:vanish/>
          <w:u w:val="single"/>
        </w:rPr>
        <w:t>of</w:t>
      </w:r>
      <w:r w:rsidRPr="004D5510">
        <w:rPr>
          <w:u w:val="single"/>
        </w:rPr>
        <w:t xml:space="preserve"> </w:t>
      </w:r>
      <w:r w:rsidRPr="004D5510">
        <w:rPr>
          <w:vanish/>
          <w:u w:val="single"/>
        </w:rPr>
        <w:t>employers</w:t>
      </w:r>
      <w:r w:rsidRPr="004D5510">
        <w:rPr>
          <w:u w:val="single"/>
        </w:rPr>
        <w:t xml:space="preserve"> </w:t>
      </w:r>
      <w:r w:rsidRPr="004D5510">
        <w:rPr>
          <w:vanish/>
          <w:u w:val="single"/>
        </w:rPr>
        <w:t>to</w:t>
      </w:r>
      <w:r w:rsidRPr="004D5510">
        <w:rPr>
          <w:u w:val="single"/>
        </w:rPr>
        <w:t xml:space="preserve"> </w:t>
      </w:r>
      <w:r w:rsidRPr="004D5510">
        <w:rPr>
          <w:highlight w:val="cyan"/>
          <w:u w:val="single"/>
        </w:rPr>
        <w:t>permanently replace</w:t>
      </w:r>
      <w:r w:rsidRPr="004D5510">
        <w:rPr>
          <w:u w:val="single"/>
        </w:rPr>
        <w:t xml:space="preserve"> </w:t>
      </w:r>
      <w:r w:rsidRPr="004D5510">
        <w:rPr>
          <w:vanish/>
          <w:u w:val="single"/>
        </w:rPr>
        <w:t>economic</w:t>
      </w:r>
      <w:r w:rsidRPr="004D5510">
        <w:rPr>
          <w:u w:val="single"/>
        </w:rPr>
        <w:t xml:space="preserve"> </w:t>
      </w:r>
      <w:r w:rsidRPr="004D5510">
        <w:rPr>
          <w:highlight w:val="cyan"/>
          <w:u w:val="single"/>
        </w:rPr>
        <w:t>strikers</w:t>
      </w:r>
      <w:r w:rsidRPr="004D5510">
        <w:rPr>
          <w:vanish/>
          <w:u w:val="single"/>
        </w:rPr>
        <w:t>,</w:t>
      </w:r>
      <w:r w:rsidRPr="004D5510">
        <w:rPr>
          <w:u w:val="single"/>
        </w:rPr>
        <w:t xml:space="preserve"> </w:t>
      </w:r>
      <w:r w:rsidRPr="004D5510">
        <w:rPr>
          <w:vanish/>
          <w:u w:val="single"/>
        </w:rPr>
        <w:t>upheld</w:t>
      </w:r>
      <w:r w:rsidRPr="004D5510">
        <w:rPr>
          <w:u w:val="single"/>
        </w:rPr>
        <w:t xml:space="preserve"> </w:t>
      </w:r>
      <w:r w:rsidRPr="004D5510">
        <w:rPr>
          <w:vanish/>
          <w:u w:val="single"/>
        </w:rPr>
        <w:t>a</w:t>
      </w:r>
      <w:r w:rsidRPr="004D5510">
        <w:rPr>
          <w:u w:val="single"/>
        </w:rPr>
        <w:t xml:space="preserve"> </w:t>
      </w:r>
      <w:r w:rsidRPr="004D5510">
        <w:rPr>
          <w:vanish/>
          <w:u w:val="single"/>
        </w:rPr>
        <w:t>flat</w:t>
      </w:r>
      <w:r w:rsidRPr="004D5510">
        <w:rPr>
          <w:u w:val="single"/>
        </w:rPr>
        <w:t xml:space="preserve"> </w:t>
      </w:r>
      <w:r w:rsidRPr="004D5510">
        <w:rPr>
          <w:vanish/>
          <w:u w:val="single"/>
        </w:rPr>
        <w:t>prohibition</w:t>
      </w:r>
      <w:r w:rsidRPr="004D5510">
        <w:rPr>
          <w:u w:val="single"/>
        </w:rPr>
        <w:t xml:space="preserve"> </w:t>
      </w:r>
      <w:r w:rsidRPr="004D5510">
        <w:rPr>
          <w:vanish/>
          <w:u w:val="single"/>
        </w:rPr>
        <w:t>on</w:t>
      </w:r>
      <w:r w:rsidRPr="004D5510">
        <w:rPr>
          <w:u w:val="single"/>
        </w:rPr>
        <w:t xml:space="preserve"> </w:t>
      </w:r>
      <w:r w:rsidRPr="004D5510">
        <w:rPr>
          <w:vanish/>
          <w:u w:val="single"/>
        </w:rPr>
        <w:t>secondary</w:t>
      </w:r>
      <w:r w:rsidRPr="004D5510">
        <w:rPr>
          <w:u w:val="single"/>
        </w:rPr>
        <w:t xml:space="preserve"> </w:t>
      </w:r>
      <w:r w:rsidRPr="004D5510">
        <w:rPr>
          <w:vanish/>
          <w:u w:val="single"/>
        </w:rPr>
        <w:t>strikes,</w:t>
      </w:r>
      <w:r w:rsidRPr="004D5510">
        <w:rPr>
          <w:u w:val="single"/>
        </w:rPr>
        <w:t xml:space="preserve"> </w:t>
      </w:r>
      <w:r w:rsidRPr="004D5510">
        <w:rPr>
          <w:vanish/>
          <w:u w:val="single"/>
        </w:rPr>
        <w:t>and</w:t>
      </w:r>
      <w:r w:rsidRPr="004D5510">
        <w:rPr>
          <w:u w:val="single"/>
        </w:rPr>
        <w:t xml:space="preserve"> </w:t>
      </w:r>
      <w:r w:rsidRPr="004D5510">
        <w:rPr>
          <w:vanish/>
          <w:u w:val="single"/>
        </w:rPr>
        <w:t>sustained</w:t>
      </w:r>
      <w:r w:rsidRPr="004D5510">
        <w:rPr>
          <w:u w:val="single"/>
        </w:rPr>
        <w:t xml:space="preserve"> </w:t>
      </w:r>
      <w:r w:rsidRPr="004D5510">
        <w:rPr>
          <w:vanish/>
          <w:u w:val="single"/>
        </w:rPr>
        <w:t>flat</w:t>
      </w:r>
      <w:r w:rsidRPr="004D5510">
        <w:rPr>
          <w:u w:val="single"/>
        </w:rPr>
        <w:t xml:space="preserve"> </w:t>
      </w:r>
      <w:r w:rsidRPr="004D5510">
        <w:rPr>
          <w:vanish/>
          <w:u w:val="single"/>
        </w:rPr>
        <w:t>bans</w:t>
      </w:r>
      <w:r w:rsidRPr="004D5510">
        <w:rPr>
          <w:u w:val="single"/>
        </w:rPr>
        <w:t xml:space="preserve"> </w:t>
      </w:r>
      <w:r w:rsidRPr="004D5510">
        <w:rPr>
          <w:vanish/>
          <w:u w:val="single"/>
        </w:rPr>
        <w:t>on</w:t>
      </w:r>
      <w:r w:rsidRPr="004D5510">
        <w:rPr>
          <w:u w:val="single"/>
        </w:rPr>
        <w:t xml:space="preserve"> </w:t>
      </w:r>
      <w:r w:rsidRPr="004D5510">
        <w:rPr>
          <w:vanish/>
          <w:u w:val="single"/>
        </w:rPr>
        <w:t>public</w:t>
      </w:r>
      <w:r w:rsidRPr="004D5510">
        <w:rPr>
          <w:u w:val="single"/>
        </w:rPr>
        <w:t xml:space="preserve"> </w:t>
      </w:r>
      <w:r w:rsidRPr="004D5510">
        <w:rPr>
          <w:vanish/>
          <w:u w:val="single"/>
        </w:rPr>
        <w:t>employee</w:t>
      </w:r>
      <w:r w:rsidRPr="004D5510">
        <w:rPr>
          <w:u w:val="single"/>
        </w:rPr>
        <w:t xml:space="preserve"> </w:t>
      </w:r>
      <w:r w:rsidRPr="004D5510">
        <w:rPr>
          <w:vanish/>
          <w:u w:val="single"/>
        </w:rPr>
        <w:t>rights.6</w:t>
      </w:r>
      <w:r w:rsidRPr="004D5510">
        <w:rPr>
          <w:u w:val="single"/>
        </w:rPr>
        <w:t xml:space="preserve"> </w:t>
      </w:r>
      <w:r w:rsidRPr="004D5510">
        <w:rPr>
          <w:vanish/>
          <w:u w:val="single"/>
        </w:rPr>
        <w:t>The</w:t>
      </w:r>
      <w:r w:rsidRPr="004D5510">
        <w:rPr>
          <w:u w:val="single"/>
        </w:rPr>
        <w:t xml:space="preserve"> </w:t>
      </w:r>
      <w:r w:rsidRPr="004D5510">
        <w:rPr>
          <w:vanish/>
          <w:u w:val="single"/>
        </w:rPr>
        <w:t>ILO’s</w:t>
      </w:r>
      <w:r w:rsidRPr="004D5510">
        <w:rPr>
          <w:u w:val="single"/>
        </w:rPr>
        <w:t xml:space="preserve"> </w:t>
      </w:r>
      <w:r w:rsidRPr="004D5510">
        <w:rPr>
          <w:vanish/>
          <w:u w:val="single"/>
        </w:rPr>
        <w:t>Committee</w:t>
      </w:r>
      <w:r w:rsidRPr="004D5510">
        <w:rPr>
          <w:u w:val="single"/>
        </w:rPr>
        <w:t xml:space="preserve"> </w:t>
      </w:r>
      <w:r w:rsidRPr="004D5510">
        <w:rPr>
          <w:vanish/>
          <w:u w:val="single"/>
        </w:rPr>
        <w:t>on</w:t>
      </w:r>
      <w:r w:rsidRPr="004D5510">
        <w:rPr>
          <w:u w:val="single"/>
        </w:rPr>
        <w:t xml:space="preserve"> </w:t>
      </w:r>
      <w:r w:rsidRPr="004D5510">
        <w:rPr>
          <w:vanish/>
          <w:u w:val="single"/>
        </w:rPr>
        <w:t>Freedom</w:t>
      </w:r>
      <w:r w:rsidRPr="004D5510">
        <w:rPr>
          <w:u w:val="single"/>
        </w:rPr>
        <w:t xml:space="preserve"> </w:t>
      </w:r>
      <w:r w:rsidRPr="004D5510">
        <w:rPr>
          <w:vanish/>
          <w:u w:val="single"/>
        </w:rPr>
        <w:t>of</w:t>
      </w:r>
      <w:r w:rsidRPr="004D5510">
        <w:rPr>
          <w:u w:val="single"/>
        </w:rPr>
        <w:t xml:space="preserve"> </w:t>
      </w:r>
      <w:r w:rsidRPr="004D5510">
        <w:rPr>
          <w:vanish/>
          <w:u w:val="single"/>
        </w:rPr>
        <w:t>Association</w:t>
      </w:r>
      <w:r w:rsidRPr="004D5510">
        <w:rPr>
          <w:u w:val="single"/>
        </w:rPr>
        <w:t xml:space="preserve"> </w:t>
      </w:r>
      <w:r w:rsidRPr="004D5510">
        <w:rPr>
          <w:vanish/>
          <w:u w:val="single"/>
        </w:rPr>
        <w:t>has</w:t>
      </w:r>
      <w:r w:rsidRPr="004D5510">
        <w:rPr>
          <w:u w:val="single"/>
        </w:rPr>
        <w:t xml:space="preserve"> </w:t>
      </w:r>
      <w:r w:rsidRPr="004D5510">
        <w:rPr>
          <w:vanish/>
          <w:u w:val="single"/>
        </w:rPr>
        <w:t>concluded</w:t>
      </w:r>
      <w:r w:rsidRPr="004D5510">
        <w:rPr>
          <w:u w:val="single"/>
        </w:rPr>
        <w:t xml:space="preserve"> </w:t>
      </w:r>
      <w:r w:rsidRPr="004D5510">
        <w:rPr>
          <w:vanish/>
          <w:u w:val="single"/>
        </w:rPr>
        <w:t>that</w:t>
      </w:r>
      <w:r w:rsidRPr="004D5510">
        <w:rPr>
          <w:u w:val="single"/>
        </w:rPr>
        <w:t xml:space="preserve"> </w:t>
      </w:r>
      <w:r w:rsidRPr="004D5510">
        <w:rPr>
          <w:vanish/>
          <w:u w:val="single"/>
        </w:rPr>
        <w:t>each</w:t>
      </w:r>
      <w:r w:rsidRPr="004D5510">
        <w:rPr>
          <w:u w:val="single"/>
        </w:rPr>
        <w:t xml:space="preserve"> </w:t>
      </w:r>
      <w:r w:rsidRPr="004D5510">
        <w:rPr>
          <w:vanish/>
          <w:u w:val="single"/>
        </w:rPr>
        <w:t>of</w:t>
      </w:r>
      <w:r w:rsidRPr="004D5510">
        <w:rPr>
          <w:u w:val="single"/>
        </w:rPr>
        <w:t xml:space="preserve"> </w:t>
      </w:r>
      <w:r w:rsidRPr="004D5510">
        <w:rPr>
          <w:vanish/>
          <w:u w:val="single"/>
        </w:rPr>
        <w:t>these</w:t>
      </w:r>
      <w:r w:rsidRPr="004D5510">
        <w:rPr>
          <w:u w:val="single"/>
        </w:rPr>
        <w:t xml:space="preserve"> </w:t>
      </w:r>
      <w:r w:rsidRPr="004D5510">
        <w:rPr>
          <w:vanish/>
          <w:u w:val="single"/>
        </w:rPr>
        <w:t>outcomes</w:t>
      </w:r>
      <w:r w:rsidRPr="004D5510">
        <w:rPr>
          <w:u w:val="single"/>
        </w:rPr>
        <w:t xml:space="preserve"> </w:t>
      </w:r>
      <w:r w:rsidRPr="004D5510">
        <w:rPr>
          <w:highlight w:val="cyan"/>
          <w:u w:val="single"/>
        </w:rPr>
        <w:t>violates international standards</w:t>
      </w:r>
      <w:r w:rsidRPr="004D5510">
        <w:rPr>
          <w:vanish/>
          <w:u w:val="single"/>
        </w:rPr>
        <w:t>.7</w:t>
      </w:r>
      <w:r w:rsidRPr="004D5510">
        <w:rPr>
          <w:u w:val="single"/>
        </w:rPr>
        <w:t xml:space="preserve"> </w:t>
      </w:r>
      <w:r w:rsidRPr="004D5510">
        <w:rPr>
          <w:vanish/>
          <w:u w:val="single"/>
        </w:rPr>
        <w:t>Scholars</w:t>
      </w:r>
      <w:r w:rsidRPr="004D5510">
        <w:rPr>
          <w:u w:val="single"/>
        </w:rPr>
        <w:t xml:space="preserve"> </w:t>
      </w:r>
      <w:r w:rsidRPr="004D5510">
        <w:rPr>
          <w:vanish/>
          <w:u w:val="single"/>
        </w:rPr>
        <w:t>have</w:t>
      </w:r>
      <w:r w:rsidRPr="004D5510">
        <w:rPr>
          <w:u w:val="single"/>
        </w:rPr>
        <w:t xml:space="preserve"> </w:t>
      </w:r>
      <w:r w:rsidRPr="004D5510">
        <w:rPr>
          <w:vanish/>
          <w:u w:val="single"/>
        </w:rPr>
        <w:t>suggested</w:t>
      </w:r>
      <w:r w:rsidRPr="004D5510">
        <w:rPr>
          <w:u w:val="single"/>
        </w:rPr>
        <w:t xml:space="preserve"> </w:t>
      </w:r>
      <w:r w:rsidRPr="004D5510">
        <w:rPr>
          <w:vanish/>
          <w:u w:val="single"/>
        </w:rPr>
        <w:t>that</w:t>
      </w:r>
      <w:r w:rsidRPr="004D5510">
        <w:rPr>
          <w:u w:val="single"/>
        </w:rPr>
        <w:t xml:space="preserve"> </w:t>
      </w:r>
      <w:r w:rsidRPr="004D5510">
        <w:rPr>
          <w:vanish/>
          <w:u w:val="single"/>
        </w:rPr>
        <w:t>the</w:t>
      </w:r>
      <w:r w:rsidRPr="004D5510">
        <w:rPr>
          <w:u w:val="single"/>
        </w:rPr>
        <w:t xml:space="preserve"> </w:t>
      </w:r>
      <w:r w:rsidRPr="004D5510">
        <w:rPr>
          <w:highlight w:val="cyan"/>
          <w:u w:val="single"/>
        </w:rPr>
        <w:t>permanent replacement rule</w:t>
      </w:r>
      <w:r w:rsidRPr="004D5510">
        <w:rPr>
          <w:vanish/>
          <w:u w:val="single"/>
        </w:rPr>
        <w:t>,</w:t>
      </w:r>
      <w:r w:rsidRPr="004D5510">
        <w:rPr>
          <w:u w:val="single"/>
        </w:rPr>
        <w:t xml:space="preserve"> </w:t>
      </w:r>
      <w:r w:rsidRPr="004D5510">
        <w:rPr>
          <w:vanish/>
          <w:u w:val="single"/>
        </w:rPr>
        <w:t>in</w:t>
      </w:r>
      <w:r w:rsidRPr="004D5510">
        <w:rPr>
          <w:u w:val="single"/>
        </w:rPr>
        <w:t xml:space="preserve"> </w:t>
      </w:r>
      <w:r w:rsidRPr="004D5510">
        <w:rPr>
          <w:vanish/>
          <w:u w:val="single"/>
        </w:rPr>
        <w:t>particular,</w:t>
      </w:r>
      <w:r w:rsidRPr="004D5510">
        <w:rPr>
          <w:u w:val="single"/>
        </w:rPr>
        <w:t xml:space="preserve"> </w:t>
      </w:r>
      <w:r w:rsidRPr="004D5510">
        <w:rPr>
          <w:vanish/>
          <w:u w:val="single"/>
        </w:rPr>
        <w:t>has</w:t>
      </w:r>
      <w:r w:rsidRPr="004D5510">
        <w:rPr>
          <w:u w:val="single"/>
        </w:rPr>
        <w:t xml:space="preserve"> </w:t>
      </w:r>
      <w:r w:rsidRPr="004D5510">
        <w:rPr>
          <w:highlight w:val="cyan"/>
          <w:u w:val="single"/>
        </w:rPr>
        <w:t>contributed to a drastic decline in strike activity</w:t>
      </w:r>
      <w:r w:rsidRPr="004D5510">
        <w:rPr>
          <w:u w:val="single"/>
        </w:rPr>
        <w:t xml:space="preserve"> </w:t>
      </w:r>
      <w:r w:rsidRPr="004D5510">
        <w:rPr>
          <w:vanish/>
          <w:sz w:val="16"/>
        </w:rPr>
        <w:t>in</w:t>
      </w:r>
      <w:r w:rsidRPr="004D5510">
        <w:rPr>
          <w:sz w:val="16"/>
        </w:rPr>
        <w:t xml:space="preserve"> </w:t>
      </w:r>
      <w:r w:rsidRPr="004D5510">
        <w:rPr>
          <w:vanish/>
          <w:sz w:val="16"/>
        </w:rPr>
        <w:t>the</w:t>
      </w:r>
      <w:r w:rsidRPr="004D5510">
        <w:rPr>
          <w:sz w:val="16"/>
        </w:rPr>
        <w:t xml:space="preserve"> </w:t>
      </w:r>
      <w:r w:rsidRPr="004D5510">
        <w:rPr>
          <w:vanish/>
          <w:sz w:val="16"/>
        </w:rPr>
        <w:t>U.S.8</w:t>
      </w:r>
      <w:r w:rsidRPr="004D5510">
        <w:rPr>
          <w:sz w:val="16"/>
        </w:rPr>
        <w:t xml:space="preserve"> </w:t>
      </w:r>
      <w:r w:rsidRPr="004D5510">
        <w:rPr>
          <w:vanish/>
          <w:sz w:val="16"/>
        </w:rPr>
        <w:t>Once</w:t>
      </w:r>
      <w:r w:rsidRPr="004D5510">
        <w:rPr>
          <w:sz w:val="16"/>
        </w:rPr>
        <w:t xml:space="preserve"> </w:t>
      </w:r>
      <w:r w:rsidRPr="004D5510">
        <w:rPr>
          <w:vanish/>
          <w:sz w:val="16"/>
        </w:rPr>
        <w:t>labor’s</w:t>
      </w:r>
      <w:r w:rsidRPr="004D5510">
        <w:rPr>
          <w:sz w:val="16"/>
        </w:rPr>
        <w:t xml:space="preserve"> </w:t>
      </w:r>
      <w:r w:rsidRPr="004D5510">
        <w:rPr>
          <w:vanish/>
          <w:sz w:val="16"/>
        </w:rPr>
        <w:t>great</w:t>
      </w:r>
      <w:r w:rsidRPr="004D5510">
        <w:rPr>
          <w:sz w:val="16"/>
        </w:rPr>
        <w:t xml:space="preserve"> </w:t>
      </w:r>
      <w:r w:rsidRPr="004D5510">
        <w:rPr>
          <w:vanish/>
          <w:sz w:val="16"/>
        </w:rPr>
        <w:t>equalizer,</w:t>
      </w:r>
      <w:r w:rsidRPr="004D5510">
        <w:rPr>
          <w:sz w:val="16"/>
        </w:rPr>
        <w:t xml:space="preserve"> </w:t>
      </w:r>
      <w:r w:rsidRPr="004D5510">
        <w:rPr>
          <w:vanish/>
          <w:sz w:val="16"/>
        </w:rPr>
        <w:t>the</w:t>
      </w:r>
      <w:r w:rsidRPr="004D5510">
        <w:rPr>
          <w:sz w:val="16"/>
        </w:rPr>
        <w:t xml:space="preserve"> </w:t>
      </w:r>
      <w:r w:rsidRPr="004D5510">
        <w:rPr>
          <w:vanish/>
          <w:sz w:val="16"/>
        </w:rPr>
        <w:t>threat</w:t>
      </w:r>
      <w:r w:rsidRPr="004D5510">
        <w:rPr>
          <w:sz w:val="16"/>
        </w:rPr>
        <w:t xml:space="preserve"> </w:t>
      </w:r>
      <w:r w:rsidRPr="004D5510">
        <w:rPr>
          <w:vanish/>
          <w:sz w:val="16"/>
        </w:rPr>
        <w:t>of</w:t>
      </w:r>
      <w:r w:rsidRPr="004D5510">
        <w:rPr>
          <w:sz w:val="16"/>
        </w:rPr>
        <w:t xml:space="preserve"> </w:t>
      </w:r>
      <w:r w:rsidRPr="004D5510">
        <w:rPr>
          <w:vanish/>
          <w:sz w:val="16"/>
        </w:rPr>
        <w:t>a</w:t>
      </w:r>
      <w:r w:rsidRPr="004D5510">
        <w:rPr>
          <w:sz w:val="16"/>
        </w:rPr>
        <w:t xml:space="preserve"> </w:t>
      </w:r>
      <w:r w:rsidRPr="004D5510">
        <w:rPr>
          <w:vanish/>
          <w:sz w:val="16"/>
        </w:rPr>
        <w:t>strike</w:t>
      </w:r>
      <w:r w:rsidRPr="004D5510">
        <w:rPr>
          <w:sz w:val="16"/>
        </w:rPr>
        <w:t xml:space="preserve"> </w:t>
      </w:r>
      <w:r w:rsidRPr="004D5510">
        <w:rPr>
          <w:vanish/>
          <w:sz w:val="16"/>
        </w:rPr>
        <w:t>has</w:t>
      </w:r>
      <w:r w:rsidRPr="004D5510">
        <w:rPr>
          <w:sz w:val="16"/>
        </w:rPr>
        <w:t xml:space="preserve"> </w:t>
      </w:r>
      <w:r w:rsidRPr="004D5510">
        <w:rPr>
          <w:vanish/>
          <w:sz w:val="16"/>
        </w:rPr>
        <w:t>been</w:t>
      </w:r>
      <w:r w:rsidRPr="004D5510">
        <w:rPr>
          <w:sz w:val="16"/>
        </w:rPr>
        <w:t xml:space="preserve"> </w:t>
      </w:r>
      <w:r w:rsidRPr="004D5510">
        <w:rPr>
          <w:vanish/>
          <w:sz w:val="16"/>
        </w:rPr>
        <w:t>appropriated</w:t>
      </w:r>
      <w:r w:rsidRPr="004D5510">
        <w:rPr>
          <w:sz w:val="16"/>
        </w:rPr>
        <w:t xml:space="preserve"> </w:t>
      </w:r>
      <w:r w:rsidRPr="004D5510">
        <w:rPr>
          <w:vanish/>
          <w:sz w:val="16"/>
        </w:rPr>
        <w:t>by</w:t>
      </w:r>
      <w:r w:rsidRPr="004D5510">
        <w:rPr>
          <w:sz w:val="16"/>
        </w:rPr>
        <w:t xml:space="preserve"> </w:t>
      </w:r>
      <w:r w:rsidRPr="004D5510">
        <w:rPr>
          <w:vanish/>
          <w:sz w:val="16"/>
        </w:rPr>
        <w:t>management</w:t>
      </w:r>
      <w:r w:rsidRPr="004D5510">
        <w:rPr>
          <w:sz w:val="16"/>
        </w:rPr>
        <w:t xml:space="preserve"> </w:t>
      </w:r>
      <w:r w:rsidRPr="004D5510">
        <w:rPr>
          <w:vanish/>
          <w:sz w:val="16"/>
        </w:rPr>
        <w:t>both</w:t>
      </w:r>
      <w:r w:rsidRPr="004D5510">
        <w:rPr>
          <w:sz w:val="16"/>
        </w:rPr>
        <w:t xml:space="preserve"> </w:t>
      </w:r>
      <w:r w:rsidRPr="004D5510">
        <w:rPr>
          <w:vanish/>
          <w:sz w:val="16"/>
        </w:rPr>
        <w:t>in</w:t>
      </w:r>
      <w:r w:rsidRPr="004D5510">
        <w:rPr>
          <w:sz w:val="16"/>
        </w:rPr>
        <w:t xml:space="preserve"> </w:t>
      </w:r>
      <w:r w:rsidRPr="004D5510">
        <w:rPr>
          <w:vanish/>
          <w:sz w:val="16"/>
        </w:rPr>
        <w:t>negotiations,</w:t>
      </w:r>
      <w:r w:rsidRPr="004D5510">
        <w:rPr>
          <w:sz w:val="16"/>
        </w:rPr>
        <w:t xml:space="preserve"> </w:t>
      </w:r>
      <w:r w:rsidRPr="004D5510">
        <w:rPr>
          <w:vanish/>
          <w:sz w:val="16"/>
        </w:rPr>
        <w:t>where</w:t>
      </w:r>
      <w:r w:rsidRPr="004D5510">
        <w:rPr>
          <w:sz w:val="16"/>
        </w:rPr>
        <w:t xml:space="preserve"> </w:t>
      </w:r>
      <w:r w:rsidRPr="004D5510">
        <w:rPr>
          <w:vanish/>
          <w:sz w:val="16"/>
        </w:rPr>
        <w:t>employers</w:t>
      </w:r>
      <w:r w:rsidRPr="004D5510">
        <w:rPr>
          <w:sz w:val="16"/>
        </w:rPr>
        <w:t xml:space="preserve"> </w:t>
      </w:r>
      <w:r w:rsidRPr="004D5510">
        <w:rPr>
          <w:vanish/>
          <w:sz w:val="16"/>
        </w:rPr>
        <w:t>are</w:t>
      </w:r>
      <w:r w:rsidRPr="004D5510">
        <w:rPr>
          <w:sz w:val="16"/>
        </w:rPr>
        <w:t xml:space="preserve"> </w:t>
      </w:r>
      <w:r w:rsidRPr="004D5510">
        <w:rPr>
          <w:vanish/>
          <w:sz w:val="16"/>
        </w:rPr>
        <w:t>more</w:t>
      </w:r>
      <w:r w:rsidRPr="004D5510">
        <w:rPr>
          <w:sz w:val="16"/>
        </w:rPr>
        <w:t xml:space="preserve"> </w:t>
      </w:r>
      <w:r w:rsidRPr="004D5510">
        <w:rPr>
          <w:vanish/>
          <w:sz w:val="16"/>
        </w:rPr>
        <w:t>likely</w:t>
      </w:r>
      <w:r w:rsidRPr="004D5510">
        <w:rPr>
          <w:sz w:val="16"/>
        </w:rPr>
        <w:t xml:space="preserve"> </w:t>
      </w:r>
      <w:r w:rsidRPr="004D5510">
        <w:rPr>
          <w:vanish/>
          <w:sz w:val="16"/>
        </w:rPr>
        <w:t>to</w:t>
      </w:r>
      <w:r w:rsidRPr="004D5510">
        <w:rPr>
          <w:sz w:val="16"/>
        </w:rPr>
        <w:t xml:space="preserve"> </w:t>
      </w:r>
      <w:r w:rsidRPr="004D5510">
        <w:rPr>
          <w:vanish/>
          <w:sz w:val="16"/>
        </w:rPr>
        <w:t>threaten</w:t>
      </w:r>
      <w:r w:rsidRPr="004D5510">
        <w:rPr>
          <w:sz w:val="16"/>
        </w:rPr>
        <w:t xml:space="preserve"> </w:t>
      </w:r>
      <w:r w:rsidRPr="004D5510">
        <w:rPr>
          <w:vanish/>
          <w:sz w:val="16"/>
        </w:rPr>
        <w:t>permanent</w:t>
      </w:r>
      <w:r w:rsidRPr="004D5510">
        <w:rPr>
          <w:sz w:val="16"/>
        </w:rPr>
        <w:t xml:space="preserve"> </w:t>
      </w:r>
      <w:r w:rsidRPr="004D5510">
        <w:rPr>
          <w:vanish/>
          <w:sz w:val="16"/>
        </w:rPr>
        <w:t>replacement</w:t>
      </w:r>
      <w:r w:rsidRPr="004D5510">
        <w:rPr>
          <w:sz w:val="16"/>
        </w:rPr>
        <w:t xml:space="preserve"> </w:t>
      </w:r>
      <w:r w:rsidRPr="004D5510">
        <w:rPr>
          <w:vanish/>
          <w:sz w:val="16"/>
        </w:rPr>
        <w:t>than</w:t>
      </w:r>
      <w:r w:rsidRPr="004D5510">
        <w:rPr>
          <w:sz w:val="16"/>
        </w:rPr>
        <w:t xml:space="preserve"> </w:t>
      </w:r>
      <w:r w:rsidRPr="004D5510">
        <w:rPr>
          <w:vanish/>
          <w:sz w:val="16"/>
        </w:rPr>
        <w:t>unions</w:t>
      </w:r>
      <w:r w:rsidRPr="004D5510">
        <w:rPr>
          <w:sz w:val="16"/>
        </w:rPr>
        <w:t xml:space="preserve"> </w:t>
      </w:r>
      <w:r w:rsidRPr="004D5510">
        <w:rPr>
          <w:vanish/>
          <w:sz w:val="16"/>
        </w:rPr>
        <w:t>are</w:t>
      </w:r>
      <w:r w:rsidRPr="004D5510">
        <w:rPr>
          <w:sz w:val="16"/>
        </w:rPr>
        <w:t xml:space="preserve"> </w:t>
      </w:r>
      <w:r w:rsidRPr="004D5510">
        <w:rPr>
          <w:vanish/>
          <w:sz w:val="16"/>
        </w:rPr>
        <w:t>to</w:t>
      </w:r>
      <w:r w:rsidRPr="004D5510">
        <w:rPr>
          <w:sz w:val="16"/>
        </w:rPr>
        <w:t xml:space="preserve"> </w:t>
      </w:r>
      <w:r w:rsidRPr="004D5510">
        <w:rPr>
          <w:vanish/>
          <w:sz w:val="16"/>
        </w:rPr>
        <w:t>threaten</w:t>
      </w:r>
      <w:r w:rsidRPr="004D5510">
        <w:rPr>
          <w:sz w:val="16"/>
        </w:rPr>
        <w:t xml:space="preserve"> </w:t>
      </w:r>
      <w:r w:rsidRPr="004D5510">
        <w:rPr>
          <w:vanish/>
          <w:sz w:val="16"/>
        </w:rPr>
        <w:t>a</w:t>
      </w:r>
      <w:r w:rsidRPr="004D5510">
        <w:rPr>
          <w:sz w:val="16"/>
        </w:rPr>
        <w:t xml:space="preserve"> </w:t>
      </w:r>
      <w:r w:rsidRPr="004D5510">
        <w:rPr>
          <w:vanish/>
          <w:sz w:val="16"/>
        </w:rPr>
        <w:t>strike,</w:t>
      </w:r>
      <w:r w:rsidRPr="004D5510">
        <w:rPr>
          <w:sz w:val="16"/>
        </w:rPr>
        <w:t xml:space="preserve"> </w:t>
      </w:r>
      <w:r w:rsidRPr="004D5510">
        <w:rPr>
          <w:vanish/>
          <w:sz w:val="16"/>
        </w:rPr>
        <w:t>and</w:t>
      </w:r>
      <w:r w:rsidRPr="004D5510">
        <w:rPr>
          <w:sz w:val="16"/>
        </w:rPr>
        <w:t xml:space="preserve"> </w:t>
      </w:r>
      <w:r w:rsidRPr="004D5510">
        <w:rPr>
          <w:vanish/>
          <w:sz w:val="16"/>
        </w:rPr>
        <w:t>in</w:t>
      </w:r>
      <w:r w:rsidRPr="004D5510">
        <w:rPr>
          <w:sz w:val="16"/>
        </w:rPr>
        <w:t xml:space="preserve"> </w:t>
      </w:r>
      <w:r w:rsidRPr="004D5510">
        <w:rPr>
          <w:vanish/>
          <w:sz w:val="16"/>
        </w:rPr>
        <w:t>organizing</w:t>
      </w:r>
      <w:r w:rsidRPr="004D5510">
        <w:rPr>
          <w:sz w:val="16"/>
        </w:rPr>
        <w:t xml:space="preserve"> </w:t>
      </w:r>
      <w:r w:rsidRPr="004D5510">
        <w:rPr>
          <w:vanish/>
          <w:sz w:val="16"/>
        </w:rPr>
        <w:t>drives,</w:t>
      </w:r>
      <w:r w:rsidRPr="004D5510">
        <w:rPr>
          <w:sz w:val="16"/>
        </w:rPr>
        <w:t xml:space="preserve"> </w:t>
      </w:r>
      <w:r w:rsidRPr="004D5510">
        <w:rPr>
          <w:vanish/>
          <w:sz w:val="16"/>
        </w:rPr>
        <w:t>where</w:t>
      </w:r>
      <w:r w:rsidRPr="004D5510">
        <w:rPr>
          <w:sz w:val="16"/>
        </w:rPr>
        <w:t xml:space="preserve"> </w:t>
      </w:r>
      <w:r w:rsidRPr="004D5510">
        <w:rPr>
          <w:vanish/>
          <w:sz w:val="16"/>
        </w:rPr>
        <w:t>the</w:t>
      </w:r>
      <w:r w:rsidRPr="004D5510">
        <w:rPr>
          <w:sz w:val="16"/>
        </w:rPr>
        <w:t xml:space="preserve"> </w:t>
      </w:r>
      <w:r w:rsidRPr="004D5510">
        <w:rPr>
          <w:vanish/>
          <w:sz w:val="16"/>
        </w:rPr>
        <w:t>threat</w:t>
      </w:r>
      <w:r w:rsidRPr="004D5510">
        <w:rPr>
          <w:sz w:val="16"/>
        </w:rPr>
        <w:t xml:space="preserve"> </w:t>
      </w:r>
      <w:r w:rsidRPr="004D5510">
        <w:rPr>
          <w:vanish/>
          <w:sz w:val="16"/>
        </w:rPr>
        <w:t>of</w:t>
      </w:r>
      <w:r w:rsidRPr="004D5510">
        <w:rPr>
          <w:sz w:val="16"/>
        </w:rPr>
        <w:t xml:space="preserve"> </w:t>
      </w:r>
      <w:r w:rsidRPr="004D5510">
        <w:rPr>
          <w:vanish/>
          <w:sz w:val="16"/>
        </w:rPr>
        <w:t>permanent</w:t>
      </w:r>
      <w:r w:rsidRPr="004D5510">
        <w:rPr>
          <w:sz w:val="16"/>
        </w:rPr>
        <w:t xml:space="preserve"> </w:t>
      </w:r>
      <w:r w:rsidRPr="004D5510">
        <w:rPr>
          <w:vanish/>
          <w:sz w:val="16"/>
        </w:rPr>
        <w:t>replacement</w:t>
      </w:r>
      <w:r w:rsidRPr="004D5510">
        <w:rPr>
          <w:sz w:val="16"/>
        </w:rPr>
        <w:t xml:space="preserve"> </w:t>
      </w:r>
      <w:r w:rsidRPr="004D5510">
        <w:rPr>
          <w:vanish/>
          <w:sz w:val="16"/>
        </w:rPr>
        <w:t>is</w:t>
      </w:r>
      <w:r w:rsidRPr="004D5510">
        <w:rPr>
          <w:sz w:val="16"/>
        </w:rPr>
        <w:t xml:space="preserve"> </w:t>
      </w:r>
      <w:r w:rsidRPr="004D5510">
        <w:rPr>
          <w:vanish/>
          <w:sz w:val="16"/>
        </w:rPr>
        <w:t>“Exhibit</w:t>
      </w:r>
      <w:r w:rsidRPr="004D5510">
        <w:rPr>
          <w:sz w:val="16"/>
        </w:rPr>
        <w:t xml:space="preserve"> </w:t>
      </w:r>
      <w:r w:rsidRPr="004D5510">
        <w:rPr>
          <w:vanish/>
          <w:sz w:val="16"/>
        </w:rPr>
        <w:t>Number</w:t>
      </w:r>
      <w:r w:rsidRPr="004D5510">
        <w:rPr>
          <w:sz w:val="16"/>
        </w:rPr>
        <w:t xml:space="preserve"> </w:t>
      </w:r>
      <w:r w:rsidRPr="004D5510">
        <w:rPr>
          <w:vanish/>
          <w:sz w:val="16"/>
        </w:rPr>
        <w:t>One”</w:t>
      </w:r>
      <w:r w:rsidRPr="004D5510">
        <w:rPr>
          <w:sz w:val="16"/>
        </w:rPr>
        <w:t xml:space="preserve"> </w:t>
      </w:r>
      <w:r w:rsidRPr="004D5510">
        <w:rPr>
          <w:vanish/>
          <w:sz w:val="16"/>
        </w:rPr>
        <w:t>against</w:t>
      </w:r>
      <w:r w:rsidRPr="004D5510">
        <w:rPr>
          <w:sz w:val="16"/>
        </w:rPr>
        <w:t xml:space="preserve"> </w:t>
      </w:r>
      <w:r w:rsidRPr="004D5510">
        <w:rPr>
          <w:vanish/>
          <w:sz w:val="16"/>
        </w:rPr>
        <w:t>unionizing.9</w:t>
      </w:r>
    </w:p>
    <w:p w14:paraId="7C49B649" w14:textId="713BE1EC" w:rsidR="00C01782" w:rsidRPr="004D5510" w:rsidRDefault="00C01782" w:rsidP="00C01782">
      <w:pPr>
        <w:pStyle w:val="Heading4"/>
      </w:pPr>
      <w:r w:rsidRPr="004D5510">
        <w:t>Scenario 1 – Soft Power</w:t>
      </w:r>
    </w:p>
    <w:p w14:paraId="1EDA6A19" w14:textId="77777777" w:rsidR="00C01782" w:rsidRPr="004D5510" w:rsidRDefault="00C01782" w:rsidP="00C01782">
      <w:pPr>
        <w:pStyle w:val="Heading4"/>
        <w:rPr>
          <w:rFonts w:asciiTheme="majorHAnsi" w:hAnsiTheme="majorHAnsi" w:cstheme="majorHAnsi"/>
        </w:rPr>
      </w:pPr>
      <w:r w:rsidRPr="004D5510">
        <w:rPr>
          <w:rFonts w:asciiTheme="majorHAnsi" w:hAnsiTheme="majorHAnsi" w:cstheme="majorHAnsi"/>
        </w:rPr>
        <w:t>US soft power is wavering - there’s still hope for recovery but it requires consistency</w:t>
      </w:r>
    </w:p>
    <w:p w14:paraId="3C2505DE" w14:textId="77777777" w:rsidR="00C01782" w:rsidRPr="004D5510" w:rsidRDefault="00C01782" w:rsidP="00C01782">
      <w:pPr>
        <w:rPr>
          <w:rFonts w:asciiTheme="majorHAnsi" w:hAnsiTheme="majorHAnsi" w:cstheme="majorHAnsi"/>
          <w:sz w:val="16"/>
          <w:szCs w:val="26"/>
        </w:rPr>
      </w:pPr>
      <w:r w:rsidRPr="004D5510">
        <w:rPr>
          <w:rStyle w:val="Style13ptBold"/>
          <w:rFonts w:asciiTheme="majorHAnsi" w:hAnsiTheme="majorHAnsi" w:cstheme="majorHAnsi"/>
          <w:szCs w:val="26"/>
          <w:u w:val="single"/>
        </w:rPr>
        <w:t>Brand 21</w:t>
      </w:r>
      <w:r w:rsidRPr="004D5510">
        <w:rPr>
          <w:rStyle w:val="Style13ptBold"/>
          <w:rFonts w:asciiTheme="majorHAnsi" w:hAnsiTheme="majorHAnsi" w:cstheme="majorHAnsi"/>
          <w:sz w:val="16"/>
          <w:szCs w:val="26"/>
        </w:rPr>
        <w:t xml:space="preserve"> </w:t>
      </w:r>
      <w:r w:rsidRPr="004D5510">
        <w:rPr>
          <w:rFonts w:asciiTheme="majorHAnsi" w:hAnsiTheme="majorHAnsi" w:cstheme="majorHAnsi"/>
          <w:sz w:val="16"/>
          <w:szCs w:val="26"/>
        </w:rPr>
        <w:t>[Brand finance reports on a wide array of domestic and global news stories; news topics include politics/government, business, technology, religion, sports/entertainment, science/nature, and health/lifestyle.  “The decline of US soft power? Last year's ranking leader, America plummets down the Global Soft Power Index.”  May 2, 2021.  https://www.prnewswire.com/news-releases/the-decline-of-us-soft-power-last-years-ranking-leader-america-plummets-down-the-global-soft-power-index-301238970.html]</w:t>
      </w:r>
    </w:p>
    <w:p w14:paraId="735EE5BE" w14:textId="77777777" w:rsidR="00C01782" w:rsidRPr="004D5510" w:rsidRDefault="00C01782" w:rsidP="00C01782">
      <w:pPr>
        <w:rPr>
          <w:rFonts w:asciiTheme="majorHAnsi" w:hAnsiTheme="majorHAnsi" w:cstheme="majorHAnsi"/>
          <w:szCs w:val="26"/>
          <w:u w:val="single"/>
        </w:rPr>
      </w:pPr>
      <w:r w:rsidRPr="004D5510">
        <w:rPr>
          <w:rFonts w:asciiTheme="majorHAnsi" w:hAnsiTheme="majorHAnsi" w:cstheme="majorHAnsi"/>
          <w:vanish/>
          <w:sz w:val="16"/>
          <w:szCs w:val="26"/>
        </w:rPr>
        <w:t>LONDON,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March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2,</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2021</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/PRNewswire/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year</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of</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widespread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turmoil</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starkly</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reflected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in</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America's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steep</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 xml:space="preserve">drop in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Global</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 xml:space="preserve">Soft Power </w:t>
      </w:r>
      <w:r w:rsidRPr="004D5510">
        <w:rPr>
          <w:rFonts w:asciiTheme="majorHAnsi" w:hAnsiTheme="majorHAnsi" w:cstheme="majorHAnsi"/>
          <w:vanish/>
          <w:szCs w:val="26"/>
          <w:u w:val="single"/>
        </w:rPr>
        <w:t>Index</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2021,</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making</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US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fastest-falling</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soft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power</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nation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globally</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Defined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ability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influence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preferences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behaviors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other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nations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around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world,</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soft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power</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linked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to</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attraction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or</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persuasion</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rather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coercion.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Between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turbulent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election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campaign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haphazard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COVID-19</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response,</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US</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 xml:space="preserve">lost its position as the </w:t>
      </w:r>
      <w:r w:rsidRPr="004D5510">
        <w:rPr>
          <w:rFonts w:asciiTheme="majorHAnsi" w:hAnsiTheme="majorHAnsi" w:cstheme="majorHAnsi"/>
          <w:vanish/>
          <w:szCs w:val="26"/>
          <w:u w:val="single"/>
        </w:rPr>
        <w:t>world's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soft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power</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superpower</w:t>
      </w:r>
      <w:r w:rsidRPr="004D5510">
        <w:rPr>
          <w:rFonts w:asciiTheme="majorHAnsi" w:hAnsiTheme="majorHAnsi" w:cstheme="majorHAnsi"/>
          <w:vanish/>
          <w:szCs w:val="26"/>
          <w:u w:val="single"/>
        </w:rPr>
        <w: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falling</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from</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last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year's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1st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to</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6th</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position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2021.</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overall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Index</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score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55.9</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out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100,</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down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-11.2</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points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last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year's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67.1</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US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recorded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more</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 xml:space="preserve">significant decline </w:t>
      </w:r>
      <w:r w:rsidRPr="004D5510">
        <w:rPr>
          <w:rFonts w:asciiTheme="majorHAnsi" w:hAnsiTheme="majorHAnsi" w:cstheme="majorHAnsi"/>
          <w:vanish/>
          <w:szCs w:val="26"/>
          <w:u w:val="single"/>
        </w:rPr>
        <w:t>than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any</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other</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nation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ranking</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former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President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Donald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Trump's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hesitance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acknowledge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scale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severity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pandemic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criticized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home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abroad,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places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very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bottom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Index's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COVID-19</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metric,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ranking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abysmal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105th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place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among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nations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rated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study.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David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Haigh,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CEO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Brand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Finance,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commented: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raging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virus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across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combined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President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Trump's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rebuke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medical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expertise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touting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reckless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home-remedies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likely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culprit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waning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America's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long-held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role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model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internationally,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time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where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sensible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global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leadership</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arguably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needed."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Unveiled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virtual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Global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Soft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Power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Summit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2021,</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hosted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leading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brand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valuation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consultancy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Brand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Finance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partnership</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BBC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Global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News,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Global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Soft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Power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Index</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2021</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represents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comprehensive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research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study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perceptions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brands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capturing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opinions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75,000</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respondents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across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100</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countries.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Playing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host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various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speakers,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Summit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also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included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inputs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from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David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Miliband,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CEO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President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International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Rescue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Committee,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Joseph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Nye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Harvard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University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Professor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originally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responsible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coining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phrase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'soft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power'.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According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Professor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Nye,</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demise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of</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US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soft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power</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 xml:space="preserve">began </w:t>
      </w:r>
      <w:r w:rsidRPr="004D5510">
        <w:rPr>
          <w:rFonts w:asciiTheme="majorHAnsi" w:hAnsiTheme="majorHAnsi" w:cstheme="majorHAnsi"/>
          <w:vanish/>
          <w:szCs w:val="26"/>
          <w:u w:val="single"/>
        </w:rPr>
        <w:t>as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early</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as</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2017</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under</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Trump</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administration,</w:t>
      </w:r>
      <w:r w:rsidRPr="004D5510">
        <w:rPr>
          <w:rFonts w:asciiTheme="majorHAnsi" w:hAnsiTheme="majorHAnsi" w:cstheme="majorHAnsi"/>
          <w:szCs w:val="26"/>
          <w:u w:val="single"/>
        </w:rPr>
        <w:t xml:space="preserve"> </w:t>
      </w:r>
      <w:r w:rsidRPr="004D5510">
        <w:rPr>
          <w:rStyle w:val="Emphasis"/>
          <w:rFonts w:asciiTheme="majorHAnsi" w:hAnsiTheme="majorHAnsi" w:cstheme="majorHAnsi"/>
          <w:vanish/>
          <w:sz w:val="26"/>
          <w:szCs w:val="26"/>
        </w:rPr>
        <w:t>but</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sz w:val="26"/>
          <w:szCs w:val="26"/>
          <w:highlight w:val="cyan"/>
        </w:rPr>
        <w:t>there is hope for recovery</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"Trump's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narrow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view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international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allies,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withdrawal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from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global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agreements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like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Paris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Climate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Accord,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lack</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support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already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damaging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American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soft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power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before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COVID-19</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even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"Trump</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first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president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place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high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emphasis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values.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America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emphasized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values,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made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attractive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society,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our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soft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power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unrivalled.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question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recover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our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soft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power,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think</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answer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yes.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America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continues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making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progress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vaccines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pandemic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under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control,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coupled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sharp</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economic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recovery,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our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prospects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look</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good.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comment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Global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Soft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Power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Index</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say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next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year,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believe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back</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upward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trend."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David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Miliband,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turn,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warned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challenges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ahead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underlined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importance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integrity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soft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power: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t>
      </w:r>
      <w:r w:rsidRPr="004D5510">
        <w:rPr>
          <w:rFonts w:asciiTheme="majorHAnsi" w:hAnsiTheme="majorHAnsi" w:cstheme="majorHAnsi"/>
          <w:vanish/>
          <w:szCs w:val="26"/>
          <w:u w:val="single"/>
        </w:rPr>
        <w:t>There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are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more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power</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centers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today</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than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ever</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before,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and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this</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 xml:space="preserve">increased competition </w:t>
      </w:r>
      <w:r w:rsidRPr="004D5510">
        <w:rPr>
          <w:rFonts w:asciiTheme="majorHAnsi" w:hAnsiTheme="majorHAnsi" w:cstheme="majorHAnsi"/>
          <w:vanish/>
          <w:szCs w:val="26"/>
          <w:u w:val="single"/>
        </w:rPr>
        <w:t>for</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soft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power</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means reproducing past results is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going</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to</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be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much</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tougher</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regard,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think</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Style w:val="Emphasis"/>
          <w:rFonts w:asciiTheme="majorHAnsi" w:hAnsiTheme="majorHAnsi" w:cstheme="majorHAnsi"/>
          <w:sz w:val="26"/>
          <w:szCs w:val="26"/>
          <w:highlight w:val="cyan"/>
        </w:rPr>
        <w:t>US is going to have to work a lot harder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re-establish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reputation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next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four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years.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divided,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becomes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harder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attract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others,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soft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power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suffer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result.</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Every</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government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lives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coalition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with</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its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own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people,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regardless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of</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type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of</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rule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place,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and</w:t>
      </w:r>
      <w:r w:rsidRPr="004D5510">
        <w:rPr>
          <w:rFonts w:asciiTheme="majorHAnsi" w:hAnsiTheme="majorHAnsi" w:cstheme="majorHAnsi"/>
          <w:szCs w:val="26"/>
          <w:u w:val="single"/>
        </w:rPr>
        <w:t xml:space="preserve"> </w:t>
      </w:r>
      <w:r w:rsidRPr="004D5510">
        <w:rPr>
          <w:rStyle w:val="Emphasis"/>
          <w:rFonts w:asciiTheme="majorHAnsi" w:hAnsiTheme="majorHAnsi" w:cstheme="majorHAnsi"/>
          <w:vanish/>
          <w:sz w:val="26"/>
          <w:szCs w:val="26"/>
        </w:rPr>
        <w:t>the</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sz w:val="26"/>
          <w:szCs w:val="26"/>
          <w:highlight w:val="cyan"/>
        </w:rPr>
        <w:t>greatest threat to</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the</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sz w:val="26"/>
          <w:szCs w:val="26"/>
          <w:highlight w:val="cyan"/>
        </w:rPr>
        <w:t>soft power</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of</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a</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country</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sz w:val="26"/>
          <w:szCs w:val="26"/>
          <w:highlight w:val="cyan"/>
        </w:rPr>
        <w:t>is dissonance between what it says it stands for and what its actions reveal it to stand for</w:t>
      </w:r>
      <w:r w:rsidRPr="004D5510">
        <w:rPr>
          <w:rFonts w:asciiTheme="majorHAnsi" w:hAnsiTheme="majorHAnsi" w:cstheme="majorHAnsi"/>
          <w:szCs w:val="26"/>
          <w:highlight w:val="cyan"/>
          <w:u w:val="single"/>
        </w:rPr>
        <w:t>."</w:t>
      </w:r>
    </w:p>
    <w:p w14:paraId="2918289A" w14:textId="77777777" w:rsidR="00C01782" w:rsidRPr="004D5510" w:rsidRDefault="00C01782" w:rsidP="00C01782">
      <w:pPr>
        <w:rPr>
          <w:sz w:val="16"/>
        </w:rPr>
      </w:pPr>
    </w:p>
    <w:p w14:paraId="35953E76" w14:textId="3989F767" w:rsidR="00C01782" w:rsidRPr="004D5510" w:rsidRDefault="00C01782" w:rsidP="00C01782">
      <w:pPr>
        <w:rPr>
          <w:sz w:val="16"/>
        </w:rPr>
      </w:pPr>
    </w:p>
    <w:p w14:paraId="7A9615FD" w14:textId="77777777" w:rsidR="00C01782" w:rsidRPr="004D5510" w:rsidRDefault="00C01782" w:rsidP="00C01782">
      <w:pPr>
        <w:pStyle w:val="Heading4"/>
      </w:pPr>
      <w:r w:rsidRPr="004D5510">
        <w:t>US disregard of ILO wrecks soft power.</w:t>
      </w:r>
    </w:p>
    <w:p w14:paraId="6AD67E39" w14:textId="77777777" w:rsidR="00C01782" w:rsidRPr="004D5510" w:rsidRDefault="00C01782" w:rsidP="00C01782">
      <w:pPr>
        <w:rPr>
          <w:rFonts w:asciiTheme="majorHAnsi" w:hAnsiTheme="majorHAnsi" w:cstheme="majorHAnsi"/>
          <w:sz w:val="16"/>
          <w:szCs w:val="26"/>
        </w:rPr>
      </w:pPr>
      <w:r w:rsidRPr="004D5510">
        <w:rPr>
          <w:rStyle w:val="Style13ptBold"/>
          <w:rFonts w:asciiTheme="majorHAnsi" w:hAnsiTheme="majorHAnsi" w:cstheme="majorHAnsi"/>
          <w:szCs w:val="26"/>
          <w:u w:val="single"/>
        </w:rPr>
        <w:t>Rosenberg 20</w:t>
      </w:r>
      <w:r w:rsidRPr="004D5510">
        <w:rPr>
          <w:rStyle w:val="Style13ptBold"/>
          <w:rFonts w:asciiTheme="majorHAnsi" w:hAnsiTheme="majorHAnsi" w:cstheme="majorHAnsi"/>
          <w:sz w:val="16"/>
          <w:szCs w:val="26"/>
        </w:rPr>
        <w:t xml:space="preserve"> </w:t>
      </w:r>
      <w:r w:rsidRPr="004D5510">
        <w:rPr>
          <w:rFonts w:asciiTheme="majorHAnsi" w:hAnsiTheme="majorHAnsi" w:cstheme="majorHAnsi"/>
          <w:sz w:val="16"/>
          <w:szCs w:val="26"/>
        </w:rPr>
        <w:t>[Eli Rosenberg covers work and labor for The Washington Post..  “U.S. accused of violating international labor laws, forced-labor protections in new complaint.”  October 7, 2020.  https://www.washingtonpost.com/business/2020/10/08/international-complaint-worker-protections/]</w:t>
      </w:r>
    </w:p>
    <w:p w14:paraId="41B53F87" w14:textId="1A156760" w:rsidR="00C01782" w:rsidRPr="004D5510" w:rsidRDefault="00C01782" w:rsidP="00C01782">
      <w:pPr>
        <w:rPr>
          <w:sz w:val="16"/>
        </w:rPr>
      </w:pPr>
      <w:r w:rsidRPr="004D5510">
        <w:rPr>
          <w:vanish/>
          <w:sz w:val="16"/>
        </w:rPr>
        <w:t>The</w:t>
      </w:r>
      <w:r w:rsidRPr="004D5510">
        <w:rPr>
          <w:sz w:val="16"/>
        </w:rPr>
        <w:t xml:space="preserve"> </w:t>
      </w:r>
      <w:r w:rsidRPr="004D5510">
        <w:rPr>
          <w:vanish/>
          <w:sz w:val="16"/>
        </w:rPr>
        <w:t>Labor</w:t>
      </w:r>
      <w:r w:rsidRPr="004D5510">
        <w:rPr>
          <w:sz w:val="16"/>
        </w:rPr>
        <w:t xml:space="preserve"> </w:t>
      </w:r>
      <w:r w:rsidRPr="004D5510">
        <w:rPr>
          <w:vanish/>
          <w:sz w:val="16"/>
        </w:rPr>
        <w:t>Department</w:t>
      </w:r>
      <w:r w:rsidRPr="004D5510">
        <w:rPr>
          <w:sz w:val="16"/>
        </w:rPr>
        <w:t xml:space="preserve"> </w:t>
      </w:r>
      <w:r w:rsidRPr="004D5510">
        <w:rPr>
          <w:vanish/>
          <w:sz w:val="16"/>
        </w:rPr>
        <w:t>and</w:t>
      </w:r>
      <w:r w:rsidRPr="004D5510">
        <w:rPr>
          <w:sz w:val="16"/>
        </w:rPr>
        <w:t xml:space="preserve"> </w:t>
      </w:r>
      <w:r w:rsidRPr="004D5510">
        <w:rPr>
          <w:vanish/>
          <w:sz w:val="16"/>
        </w:rPr>
        <w:t>Occupational</w:t>
      </w:r>
      <w:r w:rsidRPr="004D5510">
        <w:rPr>
          <w:sz w:val="16"/>
        </w:rPr>
        <w:t xml:space="preserve"> </w:t>
      </w:r>
      <w:r w:rsidRPr="004D5510">
        <w:rPr>
          <w:vanish/>
          <w:sz w:val="16"/>
        </w:rPr>
        <w:t>Safety</w:t>
      </w:r>
      <w:r w:rsidRPr="004D5510">
        <w:rPr>
          <w:sz w:val="16"/>
        </w:rPr>
        <w:t xml:space="preserve"> </w:t>
      </w:r>
      <w:r w:rsidRPr="004D5510">
        <w:rPr>
          <w:vanish/>
          <w:sz w:val="16"/>
        </w:rPr>
        <w:t>and</w:t>
      </w:r>
      <w:r w:rsidRPr="004D5510">
        <w:rPr>
          <w:sz w:val="16"/>
        </w:rPr>
        <w:t xml:space="preserve"> </w:t>
      </w:r>
      <w:r w:rsidRPr="004D5510">
        <w:rPr>
          <w:vanish/>
          <w:sz w:val="16"/>
        </w:rPr>
        <w:t>Health</w:t>
      </w:r>
      <w:r w:rsidRPr="004D5510">
        <w:rPr>
          <w:sz w:val="16"/>
        </w:rPr>
        <w:t xml:space="preserve"> </w:t>
      </w:r>
      <w:r w:rsidRPr="004D5510">
        <w:rPr>
          <w:vanish/>
          <w:sz w:val="16"/>
        </w:rPr>
        <w:t>Administration</w:t>
      </w:r>
      <w:r w:rsidRPr="004D5510">
        <w:rPr>
          <w:sz w:val="16"/>
        </w:rPr>
        <w:t xml:space="preserve"> </w:t>
      </w:r>
      <w:r w:rsidRPr="004D5510">
        <w:rPr>
          <w:vanish/>
          <w:sz w:val="16"/>
        </w:rPr>
        <w:t>did</w:t>
      </w:r>
      <w:r w:rsidRPr="004D5510">
        <w:rPr>
          <w:sz w:val="16"/>
        </w:rPr>
        <w:t xml:space="preserve"> </w:t>
      </w:r>
      <w:r w:rsidRPr="004D5510">
        <w:rPr>
          <w:vanish/>
          <w:sz w:val="16"/>
        </w:rPr>
        <w:t>not</w:t>
      </w:r>
      <w:r w:rsidRPr="004D5510">
        <w:rPr>
          <w:sz w:val="16"/>
        </w:rPr>
        <w:t xml:space="preserve"> </w:t>
      </w:r>
      <w:r w:rsidRPr="004D5510">
        <w:rPr>
          <w:vanish/>
          <w:sz w:val="16"/>
        </w:rPr>
        <w:t>respond</w:t>
      </w:r>
      <w:r w:rsidRPr="004D5510">
        <w:rPr>
          <w:sz w:val="16"/>
        </w:rPr>
        <w:t xml:space="preserve"> </w:t>
      </w:r>
      <w:r w:rsidRPr="004D5510">
        <w:rPr>
          <w:vanish/>
          <w:sz w:val="16"/>
        </w:rPr>
        <w:t>to</w:t>
      </w:r>
      <w:r w:rsidRPr="004D5510">
        <w:rPr>
          <w:sz w:val="16"/>
        </w:rPr>
        <w:t xml:space="preserve"> </w:t>
      </w:r>
      <w:r w:rsidRPr="004D5510">
        <w:rPr>
          <w:vanish/>
          <w:sz w:val="16"/>
        </w:rPr>
        <w:t>a</w:t>
      </w:r>
      <w:r w:rsidRPr="004D5510">
        <w:rPr>
          <w:sz w:val="16"/>
        </w:rPr>
        <w:t xml:space="preserve"> </w:t>
      </w:r>
      <w:r w:rsidRPr="004D5510">
        <w:rPr>
          <w:vanish/>
          <w:sz w:val="16"/>
        </w:rPr>
        <w:t>request</w:t>
      </w:r>
      <w:r w:rsidRPr="004D5510">
        <w:rPr>
          <w:sz w:val="16"/>
        </w:rPr>
        <w:t xml:space="preserve"> </w:t>
      </w:r>
      <w:r w:rsidRPr="004D5510">
        <w:rPr>
          <w:vanish/>
          <w:sz w:val="16"/>
        </w:rPr>
        <w:t>for</w:t>
      </w:r>
      <w:r w:rsidRPr="004D5510">
        <w:rPr>
          <w:sz w:val="16"/>
        </w:rPr>
        <w:t xml:space="preserve"> </w:t>
      </w:r>
      <w:r w:rsidRPr="004D5510">
        <w:rPr>
          <w:vanish/>
          <w:sz w:val="16"/>
        </w:rPr>
        <w:t>comment.</w:t>
      </w:r>
      <w:r w:rsidRPr="004D5510">
        <w:rPr>
          <w:sz w:val="16"/>
        </w:rPr>
        <w:t xml:space="preserve"> </w:t>
      </w:r>
      <w:r w:rsidRPr="004D5510">
        <w:rPr>
          <w:vanish/>
          <w:sz w:val="16"/>
        </w:rPr>
        <w:t>The</w:t>
      </w:r>
      <w:r w:rsidRPr="004D5510">
        <w:rPr>
          <w:sz w:val="16"/>
        </w:rPr>
        <w:t xml:space="preserve"> </w:t>
      </w:r>
      <w:r w:rsidRPr="004D5510">
        <w:rPr>
          <w:vanish/>
          <w:sz w:val="16"/>
        </w:rPr>
        <w:t>National</w:t>
      </w:r>
      <w:r w:rsidRPr="004D5510">
        <w:rPr>
          <w:sz w:val="16"/>
        </w:rPr>
        <w:t xml:space="preserve"> </w:t>
      </w:r>
      <w:r w:rsidRPr="004D5510">
        <w:rPr>
          <w:vanish/>
          <w:sz w:val="16"/>
        </w:rPr>
        <w:t>Labor</w:t>
      </w:r>
      <w:r w:rsidRPr="004D5510">
        <w:rPr>
          <w:sz w:val="16"/>
        </w:rPr>
        <w:t xml:space="preserve"> </w:t>
      </w:r>
      <w:r w:rsidRPr="004D5510">
        <w:rPr>
          <w:vanish/>
          <w:sz w:val="16"/>
        </w:rPr>
        <w:t>Relations</w:t>
      </w:r>
      <w:r w:rsidRPr="004D5510">
        <w:rPr>
          <w:sz w:val="16"/>
        </w:rPr>
        <w:t xml:space="preserve"> </w:t>
      </w:r>
      <w:r w:rsidRPr="004D5510">
        <w:rPr>
          <w:vanish/>
          <w:sz w:val="16"/>
        </w:rPr>
        <w:t>Board</w:t>
      </w:r>
      <w:r w:rsidRPr="004D5510">
        <w:rPr>
          <w:sz w:val="16"/>
        </w:rPr>
        <w:t xml:space="preserve"> </w:t>
      </w:r>
      <w:r w:rsidRPr="004D5510">
        <w:rPr>
          <w:vanish/>
          <w:sz w:val="16"/>
        </w:rPr>
        <w:t>declined</w:t>
      </w:r>
      <w:r w:rsidRPr="004D5510">
        <w:rPr>
          <w:sz w:val="16"/>
        </w:rPr>
        <w:t xml:space="preserve"> </w:t>
      </w:r>
      <w:r w:rsidRPr="004D5510">
        <w:rPr>
          <w:vanish/>
          <w:sz w:val="16"/>
        </w:rPr>
        <w:t>to</w:t>
      </w:r>
      <w:r w:rsidRPr="004D5510">
        <w:rPr>
          <w:sz w:val="16"/>
        </w:rPr>
        <w:t xml:space="preserve"> </w:t>
      </w:r>
      <w:r w:rsidRPr="004D5510">
        <w:rPr>
          <w:vanish/>
          <w:sz w:val="16"/>
        </w:rPr>
        <w:t>comment.</w:t>
      </w:r>
      <w:r w:rsidRPr="004D5510">
        <w:rPr>
          <w:sz w:val="16"/>
        </w:rPr>
        <w:t xml:space="preserve"> </w:t>
      </w:r>
      <w:r w:rsidRPr="004D5510">
        <w:rPr>
          <w:vanish/>
          <w:sz w:val="16"/>
        </w:rPr>
        <w:t>The</w:t>
      </w:r>
      <w:r w:rsidRPr="004D5510">
        <w:rPr>
          <w:sz w:val="16"/>
        </w:rPr>
        <w:t xml:space="preserve"> </w:t>
      </w:r>
      <w:r w:rsidRPr="004D5510">
        <w:rPr>
          <w:vanish/>
          <w:sz w:val="16"/>
        </w:rPr>
        <w:t>complaint</w:t>
      </w:r>
      <w:r w:rsidRPr="004D5510">
        <w:rPr>
          <w:sz w:val="16"/>
        </w:rPr>
        <w:t xml:space="preserve"> </w:t>
      </w:r>
      <w:r w:rsidRPr="004D5510">
        <w:rPr>
          <w:vanish/>
          <w:sz w:val="16"/>
        </w:rPr>
        <w:t>points</w:t>
      </w:r>
      <w:r w:rsidRPr="004D5510">
        <w:rPr>
          <w:sz w:val="16"/>
        </w:rPr>
        <w:t xml:space="preserve"> </w:t>
      </w:r>
      <w:r w:rsidRPr="004D5510">
        <w:rPr>
          <w:vanish/>
          <w:sz w:val="16"/>
        </w:rPr>
        <w:t>to</w:t>
      </w:r>
      <w:r w:rsidRPr="004D5510">
        <w:rPr>
          <w:sz w:val="16"/>
        </w:rPr>
        <w:t xml:space="preserve"> </w:t>
      </w:r>
      <w:r w:rsidRPr="004D5510">
        <w:rPr>
          <w:vanish/>
          <w:sz w:val="16"/>
        </w:rPr>
        <w:t>two</w:t>
      </w:r>
      <w:r w:rsidRPr="004D5510">
        <w:rPr>
          <w:sz w:val="16"/>
        </w:rPr>
        <w:t xml:space="preserve"> </w:t>
      </w:r>
      <w:r w:rsidRPr="004D5510">
        <w:rPr>
          <w:vanish/>
          <w:sz w:val="16"/>
        </w:rPr>
        <w:t>main</w:t>
      </w:r>
      <w:r w:rsidRPr="004D5510">
        <w:rPr>
          <w:sz w:val="16"/>
        </w:rPr>
        <w:t xml:space="preserve"> </w:t>
      </w:r>
      <w:r w:rsidRPr="004D5510">
        <w:rPr>
          <w:vanish/>
          <w:sz w:val="16"/>
        </w:rPr>
        <w:t>avenues</w:t>
      </w:r>
      <w:r w:rsidRPr="004D5510">
        <w:rPr>
          <w:sz w:val="16"/>
        </w:rPr>
        <w:t xml:space="preserve"> </w:t>
      </w:r>
      <w:r w:rsidRPr="004D5510">
        <w:rPr>
          <w:vanish/>
          <w:sz w:val="16"/>
        </w:rPr>
        <w:t>of</w:t>
      </w:r>
      <w:r w:rsidRPr="004D5510">
        <w:rPr>
          <w:sz w:val="16"/>
        </w:rPr>
        <w:t xml:space="preserve"> </w:t>
      </w:r>
      <w:r w:rsidRPr="004D5510">
        <w:rPr>
          <w:vanish/>
          <w:sz w:val="16"/>
        </w:rPr>
        <w:t>failure</w:t>
      </w:r>
      <w:r w:rsidRPr="004D5510">
        <w:rPr>
          <w:sz w:val="16"/>
        </w:rPr>
        <w:t xml:space="preserve"> </w:t>
      </w:r>
      <w:r w:rsidRPr="004D5510">
        <w:rPr>
          <w:vanish/>
          <w:sz w:val="16"/>
        </w:rPr>
        <w:t>for</w:t>
      </w:r>
      <w:r w:rsidRPr="004D5510">
        <w:rPr>
          <w:sz w:val="16"/>
        </w:rPr>
        <w:t xml:space="preserve"> </w:t>
      </w:r>
      <w:r w:rsidRPr="004D5510">
        <w:rPr>
          <w:vanish/>
          <w:sz w:val="16"/>
        </w:rPr>
        <w:t>U.S.</w:t>
      </w:r>
      <w:r w:rsidRPr="004D5510">
        <w:rPr>
          <w:sz w:val="16"/>
        </w:rPr>
        <w:t xml:space="preserve"> </w:t>
      </w:r>
      <w:r w:rsidRPr="004D5510">
        <w:rPr>
          <w:vanish/>
          <w:sz w:val="16"/>
        </w:rPr>
        <w:t>labor</w:t>
      </w:r>
      <w:r w:rsidRPr="004D5510">
        <w:rPr>
          <w:sz w:val="16"/>
        </w:rPr>
        <w:t xml:space="preserve"> </w:t>
      </w:r>
      <w:r w:rsidRPr="004D5510">
        <w:rPr>
          <w:vanish/>
          <w:sz w:val="16"/>
        </w:rPr>
        <w:t>law</w:t>
      </w:r>
      <w:r w:rsidRPr="004D5510">
        <w:rPr>
          <w:sz w:val="16"/>
        </w:rPr>
        <w:t xml:space="preserve"> </w:t>
      </w:r>
      <w:r w:rsidRPr="004D5510">
        <w:rPr>
          <w:vanish/>
          <w:sz w:val="16"/>
        </w:rPr>
        <w:t>and</w:t>
      </w:r>
      <w:r w:rsidRPr="004D5510">
        <w:rPr>
          <w:sz w:val="16"/>
        </w:rPr>
        <w:t xml:space="preserve"> </w:t>
      </w:r>
      <w:r w:rsidRPr="004D5510">
        <w:rPr>
          <w:vanish/>
          <w:sz w:val="16"/>
        </w:rPr>
        <w:t>policy:</w:t>
      </w:r>
      <w:r w:rsidRPr="004D5510">
        <w:rPr>
          <w:sz w:val="16"/>
        </w:rPr>
        <w:t xml:space="preserve"> </w:t>
      </w:r>
      <w:r w:rsidRPr="004D5510">
        <w:rPr>
          <w:vanish/>
          <w:sz w:val="16"/>
        </w:rPr>
        <w:t>the</w:t>
      </w:r>
      <w:r w:rsidRPr="004D5510">
        <w:rPr>
          <w:sz w:val="16"/>
        </w:rPr>
        <w:t xml:space="preserve"> </w:t>
      </w:r>
      <w:r w:rsidRPr="004D5510">
        <w:rPr>
          <w:vanish/>
          <w:sz w:val="16"/>
        </w:rPr>
        <w:t>country’s</w:t>
      </w:r>
      <w:r w:rsidRPr="004D5510">
        <w:rPr>
          <w:sz w:val="16"/>
        </w:rPr>
        <w:t xml:space="preserve"> </w:t>
      </w:r>
      <w:r w:rsidRPr="004D5510">
        <w:rPr>
          <w:vanish/>
          <w:sz w:val="16"/>
        </w:rPr>
        <w:t>antiquated</w:t>
      </w:r>
      <w:r w:rsidRPr="004D5510">
        <w:rPr>
          <w:sz w:val="16"/>
        </w:rPr>
        <w:t xml:space="preserve"> </w:t>
      </w:r>
      <w:r w:rsidRPr="004D5510">
        <w:rPr>
          <w:vanish/>
          <w:sz w:val="16"/>
        </w:rPr>
        <w:t>labor</w:t>
      </w:r>
      <w:r w:rsidRPr="004D5510">
        <w:rPr>
          <w:sz w:val="16"/>
        </w:rPr>
        <w:t xml:space="preserve"> </w:t>
      </w:r>
      <w:r w:rsidRPr="004D5510">
        <w:rPr>
          <w:vanish/>
          <w:sz w:val="16"/>
        </w:rPr>
        <w:t>laws,</w:t>
      </w:r>
      <w:r w:rsidRPr="004D5510">
        <w:rPr>
          <w:sz w:val="16"/>
        </w:rPr>
        <w:t xml:space="preserve"> </w:t>
      </w:r>
      <w:r w:rsidRPr="004D5510">
        <w:rPr>
          <w:vanish/>
          <w:sz w:val="16"/>
        </w:rPr>
        <w:t>such</w:t>
      </w:r>
      <w:r w:rsidRPr="004D5510">
        <w:rPr>
          <w:sz w:val="16"/>
        </w:rPr>
        <w:t xml:space="preserve"> </w:t>
      </w:r>
      <w:r w:rsidRPr="004D5510">
        <w:rPr>
          <w:vanish/>
          <w:sz w:val="16"/>
        </w:rPr>
        <w:t>as</w:t>
      </w:r>
      <w:r w:rsidRPr="004D5510">
        <w:rPr>
          <w:sz w:val="16"/>
        </w:rPr>
        <w:t xml:space="preserve"> </w:t>
      </w:r>
      <w:r w:rsidRPr="004D5510">
        <w:rPr>
          <w:vanish/>
          <w:sz w:val="16"/>
        </w:rPr>
        <w:t>the</w:t>
      </w:r>
      <w:r w:rsidRPr="004D5510">
        <w:rPr>
          <w:sz w:val="16"/>
        </w:rPr>
        <w:t xml:space="preserve"> </w:t>
      </w:r>
      <w:r w:rsidRPr="004D5510">
        <w:rPr>
          <w:vanish/>
          <w:sz w:val="16"/>
        </w:rPr>
        <w:t>1935</w:t>
      </w:r>
      <w:r w:rsidRPr="004D5510">
        <w:rPr>
          <w:sz w:val="16"/>
        </w:rPr>
        <w:t xml:space="preserve"> </w:t>
      </w:r>
      <w:r w:rsidRPr="004D5510">
        <w:rPr>
          <w:vanish/>
          <w:sz w:val="16"/>
        </w:rPr>
        <w:t>National</w:t>
      </w:r>
      <w:r w:rsidRPr="004D5510">
        <w:rPr>
          <w:sz w:val="16"/>
        </w:rPr>
        <w:t xml:space="preserve"> </w:t>
      </w:r>
      <w:r w:rsidRPr="004D5510">
        <w:rPr>
          <w:vanish/>
          <w:sz w:val="16"/>
        </w:rPr>
        <w:t>Labor</w:t>
      </w:r>
      <w:r w:rsidRPr="004D5510">
        <w:rPr>
          <w:sz w:val="16"/>
        </w:rPr>
        <w:t xml:space="preserve"> </w:t>
      </w:r>
      <w:r w:rsidRPr="004D5510">
        <w:rPr>
          <w:vanish/>
          <w:sz w:val="16"/>
        </w:rPr>
        <w:t>Relations</w:t>
      </w:r>
      <w:r w:rsidRPr="004D5510">
        <w:rPr>
          <w:sz w:val="16"/>
        </w:rPr>
        <w:t xml:space="preserve"> </w:t>
      </w:r>
      <w:r w:rsidRPr="004D5510">
        <w:rPr>
          <w:vanish/>
          <w:sz w:val="16"/>
        </w:rPr>
        <w:t>Act,</w:t>
      </w:r>
      <w:r w:rsidRPr="004D5510">
        <w:rPr>
          <w:sz w:val="16"/>
        </w:rPr>
        <w:t xml:space="preserve"> </w:t>
      </w:r>
      <w:r w:rsidRPr="004D5510">
        <w:rPr>
          <w:vanish/>
          <w:sz w:val="16"/>
        </w:rPr>
        <w:t>which</w:t>
      </w:r>
      <w:r w:rsidRPr="004D5510">
        <w:rPr>
          <w:sz w:val="16"/>
        </w:rPr>
        <w:t xml:space="preserve"> </w:t>
      </w:r>
      <w:r w:rsidRPr="004D5510">
        <w:rPr>
          <w:vanish/>
          <w:sz w:val="16"/>
        </w:rPr>
        <w:t>leaves</w:t>
      </w:r>
      <w:r w:rsidRPr="004D5510">
        <w:rPr>
          <w:sz w:val="16"/>
        </w:rPr>
        <w:t xml:space="preserve"> </w:t>
      </w:r>
      <w:r w:rsidRPr="004D5510">
        <w:rPr>
          <w:vanish/>
          <w:sz w:val="16"/>
        </w:rPr>
        <w:t>farmers,</w:t>
      </w:r>
      <w:r w:rsidRPr="004D5510">
        <w:rPr>
          <w:sz w:val="16"/>
        </w:rPr>
        <w:t xml:space="preserve"> </w:t>
      </w:r>
      <w:r w:rsidRPr="004D5510">
        <w:rPr>
          <w:vanish/>
          <w:sz w:val="16"/>
        </w:rPr>
        <w:t>gig</w:t>
      </w:r>
      <w:r w:rsidRPr="004D5510">
        <w:rPr>
          <w:sz w:val="16"/>
        </w:rPr>
        <w:t xml:space="preserve"> </w:t>
      </w:r>
      <w:r w:rsidRPr="004D5510">
        <w:rPr>
          <w:vanish/>
          <w:sz w:val="16"/>
        </w:rPr>
        <w:t>workers,</w:t>
      </w:r>
      <w:r w:rsidRPr="004D5510">
        <w:rPr>
          <w:sz w:val="16"/>
        </w:rPr>
        <w:t xml:space="preserve"> </w:t>
      </w:r>
      <w:r w:rsidRPr="004D5510">
        <w:rPr>
          <w:vanish/>
          <w:sz w:val="16"/>
        </w:rPr>
        <w:t>contractors</w:t>
      </w:r>
      <w:r w:rsidRPr="004D5510">
        <w:rPr>
          <w:sz w:val="16"/>
        </w:rPr>
        <w:t xml:space="preserve"> </w:t>
      </w:r>
      <w:r w:rsidRPr="004D5510">
        <w:rPr>
          <w:vanish/>
          <w:sz w:val="16"/>
        </w:rPr>
        <w:t>and</w:t>
      </w:r>
      <w:r w:rsidRPr="004D5510">
        <w:rPr>
          <w:sz w:val="16"/>
        </w:rPr>
        <w:t xml:space="preserve"> </w:t>
      </w:r>
      <w:r w:rsidRPr="004D5510">
        <w:rPr>
          <w:vanish/>
          <w:sz w:val="16"/>
        </w:rPr>
        <w:t>other</w:t>
      </w:r>
      <w:r w:rsidRPr="004D5510">
        <w:rPr>
          <w:sz w:val="16"/>
        </w:rPr>
        <w:t xml:space="preserve"> </w:t>
      </w:r>
      <w:r w:rsidRPr="004D5510">
        <w:rPr>
          <w:vanish/>
          <w:sz w:val="16"/>
        </w:rPr>
        <w:t>classes</w:t>
      </w:r>
      <w:r w:rsidRPr="004D5510">
        <w:rPr>
          <w:sz w:val="16"/>
        </w:rPr>
        <w:t xml:space="preserve"> </w:t>
      </w:r>
      <w:r w:rsidRPr="004D5510">
        <w:rPr>
          <w:vanish/>
          <w:sz w:val="16"/>
        </w:rPr>
        <w:t>of</w:t>
      </w:r>
      <w:r w:rsidRPr="004D5510">
        <w:rPr>
          <w:sz w:val="16"/>
        </w:rPr>
        <w:t xml:space="preserve"> </w:t>
      </w:r>
      <w:r w:rsidRPr="004D5510">
        <w:rPr>
          <w:vanish/>
          <w:sz w:val="16"/>
        </w:rPr>
        <w:t>workers</w:t>
      </w:r>
      <w:r w:rsidRPr="004D5510">
        <w:rPr>
          <w:sz w:val="16"/>
        </w:rPr>
        <w:t xml:space="preserve"> </w:t>
      </w:r>
      <w:r w:rsidRPr="004D5510">
        <w:rPr>
          <w:vanish/>
          <w:sz w:val="16"/>
        </w:rPr>
        <w:t>without</w:t>
      </w:r>
      <w:r w:rsidRPr="004D5510">
        <w:rPr>
          <w:sz w:val="16"/>
        </w:rPr>
        <w:t xml:space="preserve"> </w:t>
      </w:r>
      <w:r w:rsidRPr="004D5510">
        <w:rPr>
          <w:vanish/>
          <w:sz w:val="16"/>
        </w:rPr>
        <w:t>protection;</w:t>
      </w:r>
      <w:r w:rsidRPr="004D5510">
        <w:rPr>
          <w:sz w:val="16"/>
        </w:rPr>
        <w:t xml:space="preserve"> </w:t>
      </w:r>
      <w:r w:rsidRPr="004D5510">
        <w:rPr>
          <w:vanish/>
          <w:sz w:val="16"/>
        </w:rPr>
        <w:t>and</w:t>
      </w:r>
      <w:r w:rsidRPr="004D5510">
        <w:rPr>
          <w:sz w:val="16"/>
        </w:rPr>
        <w:t xml:space="preserve"> </w:t>
      </w:r>
      <w:r w:rsidRPr="004D5510">
        <w:rPr>
          <w:vanish/>
          <w:sz w:val="16"/>
        </w:rPr>
        <w:t>the</w:t>
      </w:r>
      <w:r w:rsidRPr="004D5510">
        <w:rPr>
          <w:sz w:val="16"/>
        </w:rPr>
        <w:t xml:space="preserve"> </w:t>
      </w:r>
      <w:r w:rsidRPr="004D5510">
        <w:rPr>
          <w:vanish/>
          <w:sz w:val="16"/>
        </w:rPr>
        <w:t>softening</w:t>
      </w:r>
      <w:r w:rsidRPr="004D5510">
        <w:rPr>
          <w:sz w:val="16"/>
        </w:rPr>
        <w:t xml:space="preserve"> </w:t>
      </w:r>
      <w:r w:rsidRPr="004D5510">
        <w:rPr>
          <w:vanish/>
          <w:sz w:val="16"/>
        </w:rPr>
        <w:t>of</w:t>
      </w:r>
      <w:r w:rsidRPr="004D5510">
        <w:rPr>
          <w:sz w:val="16"/>
        </w:rPr>
        <w:t xml:space="preserve"> </w:t>
      </w:r>
      <w:r w:rsidRPr="004D5510">
        <w:rPr>
          <w:vanish/>
          <w:sz w:val="16"/>
        </w:rPr>
        <w:t>workers’</w:t>
      </w:r>
      <w:r w:rsidRPr="004D5510">
        <w:rPr>
          <w:sz w:val="16"/>
        </w:rPr>
        <w:t xml:space="preserve"> </w:t>
      </w:r>
      <w:r w:rsidRPr="004D5510">
        <w:rPr>
          <w:vanish/>
          <w:sz w:val="16"/>
        </w:rPr>
        <w:t>protections</w:t>
      </w:r>
      <w:r w:rsidRPr="004D5510">
        <w:rPr>
          <w:sz w:val="16"/>
        </w:rPr>
        <w:t xml:space="preserve"> </w:t>
      </w:r>
      <w:r w:rsidRPr="004D5510">
        <w:rPr>
          <w:vanish/>
          <w:sz w:val="16"/>
        </w:rPr>
        <w:t>by</w:t>
      </w:r>
      <w:r w:rsidRPr="004D5510">
        <w:rPr>
          <w:sz w:val="16"/>
        </w:rPr>
        <w:t xml:space="preserve"> </w:t>
      </w:r>
      <w:r w:rsidRPr="004D5510">
        <w:rPr>
          <w:vanish/>
          <w:sz w:val="16"/>
        </w:rPr>
        <w:t>the</w:t>
      </w:r>
      <w:r w:rsidRPr="004D5510">
        <w:rPr>
          <w:sz w:val="16"/>
        </w:rPr>
        <w:t xml:space="preserve"> </w:t>
      </w:r>
      <w:r w:rsidRPr="004D5510">
        <w:rPr>
          <w:vanish/>
          <w:sz w:val="16"/>
        </w:rPr>
        <w:t>Trump</w:t>
      </w:r>
      <w:r w:rsidRPr="004D5510">
        <w:rPr>
          <w:sz w:val="16"/>
        </w:rPr>
        <w:t xml:space="preserve"> </w:t>
      </w:r>
      <w:r w:rsidRPr="004D5510">
        <w:rPr>
          <w:vanish/>
          <w:sz w:val="16"/>
        </w:rPr>
        <w:t>administration</w:t>
      </w:r>
      <w:r w:rsidRPr="004D5510">
        <w:rPr>
          <w:sz w:val="16"/>
        </w:rPr>
        <w:t xml:space="preserve"> </w:t>
      </w:r>
      <w:r w:rsidRPr="004D5510">
        <w:rPr>
          <w:vanish/>
          <w:sz w:val="16"/>
        </w:rPr>
        <w:t>that</w:t>
      </w:r>
      <w:r w:rsidRPr="004D5510">
        <w:rPr>
          <w:sz w:val="16"/>
        </w:rPr>
        <w:t xml:space="preserve"> </w:t>
      </w:r>
      <w:r w:rsidRPr="004D5510">
        <w:rPr>
          <w:vanish/>
          <w:sz w:val="16"/>
        </w:rPr>
        <w:t>has</w:t>
      </w:r>
      <w:r w:rsidRPr="004D5510">
        <w:rPr>
          <w:sz w:val="16"/>
        </w:rPr>
        <w:t xml:space="preserve"> </w:t>
      </w:r>
      <w:r w:rsidRPr="004D5510">
        <w:rPr>
          <w:vanish/>
          <w:sz w:val="16"/>
        </w:rPr>
        <w:t>continued</w:t>
      </w:r>
      <w:r w:rsidRPr="004D5510">
        <w:rPr>
          <w:sz w:val="16"/>
        </w:rPr>
        <w:t xml:space="preserve"> </w:t>
      </w:r>
      <w:r w:rsidRPr="004D5510">
        <w:rPr>
          <w:vanish/>
          <w:sz w:val="16"/>
        </w:rPr>
        <w:t>into</w:t>
      </w:r>
      <w:r w:rsidRPr="004D5510">
        <w:rPr>
          <w:sz w:val="16"/>
        </w:rPr>
        <w:t xml:space="preserve"> </w:t>
      </w:r>
      <w:r w:rsidRPr="004D5510">
        <w:rPr>
          <w:vanish/>
          <w:sz w:val="16"/>
        </w:rPr>
        <w:t>the</w:t>
      </w:r>
      <w:r w:rsidRPr="004D5510">
        <w:rPr>
          <w:sz w:val="16"/>
        </w:rPr>
        <w:t xml:space="preserve"> </w:t>
      </w:r>
      <w:r w:rsidRPr="004D5510">
        <w:rPr>
          <w:vanish/>
          <w:sz w:val="16"/>
        </w:rPr>
        <w:t>pandemic.</w:t>
      </w:r>
      <w:r w:rsidRPr="004D5510">
        <w:rPr>
          <w:sz w:val="16"/>
        </w:rPr>
        <w:t xml:space="preserve"> </w:t>
      </w:r>
      <w:r w:rsidRPr="004D5510">
        <w:rPr>
          <w:vanish/>
          <w:sz w:val="16"/>
        </w:rPr>
        <w:t>Some</w:t>
      </w:r>
      <w:r w:rsidRPr="004D5510">
        <w:rPr>
          <w:sz w:val="16"/>
        </w:rPr>
        <w:t xml:space="preserve"> </w:t>
      </w:r>
      <w:r w:rsidRPr="004D5510">
        <w:rPr>
          <w:vanish/>
          <w:sz w:val="16"/>
        </w:rPr>
        <w:t>of</w:t>
      </w:r>
      <w:r w:rsidRPr="004D5510">
        <w:rPr>
          <w:sz w:val="16"/>
        </w:rPr>
        <w:t xml:space="preserve"> </w:t>
      </w:r>
      <w:r w:rsidRPr="004D5510">
        <w:rPr>
          <w:vanish/>
          <w:sz w:val="16"/>
        </w:rPr>
        <w:t>the</w:t>
      </w:r>
      <w:r w:rsidRPr="004D5510">
        <w:rPr>
          <w:sz w:val="16"/>
        </w:rPr>
        <w:t xml:space="preserve"> </w:t>
      </w:r>
      <w:r w:rsidRPr="004D5510">
        <w:rPr>
          <w:vanish/>
          <w:sz w:val="16"/>
        </w:rPr>
        <w:t>complaint’s</w:t>
      </w:r>
      <w:r w:rsidRPr="004D5510">
        <w:rPr>
          <w:sz w:val="16"/>
        </w:rPr>
        <w:t xml:space="preserve"> </w:t>
      </w:r>
      <w:r w:rsidRPr="004D5510">
        <w:rPr>
          <w:vanish/>
          <w:sz w:val="16"/>
        </w:rPr>
        <w:t>harshest</w:t>
      </w:r>
      <w:r w:rsidRPr="004D5510">
        <w:rPr>
          <w:sz w:val="16"/>
        </w:rPr>
        <w:t xml:space="preserve"> </w:t>
      </w:r>
      <w:r w:rsidRPr="004D5510">
        <w:rPr>
          <w:vanish/>
          <w:sz w:val="16"/>
        </w:rPr>
        <w:t>words</w:t>
      </w:r>
      <w:r w:rsidRPr="004D5510">
        <w:rPr>
          <w:sz w:val="16"/>
        </w:rPr>
        <w:t xml:space="preserve"> </w:t>
      </w:r>
      <w:r w:rsidRPr="004D5510">
        <w:rPr>
          <w:vanish/>
          <w:sz w:val="16"/>
        </w:rPr>
        <w:t>were</w:t>
      </w:r>
      <w:r w:rsidRPr="004D5510">
        <w:rPr>
          <w:sz w:val="16"/>
        </w:rPr>
        <w:t xml:space="preserve"> </w:t>
      </w:r>
      <w:r w:rsidRPr="004D5510">
        <w:rPr>
          <w:vanish/>
          <w:sz w:val="16"/>
        </w:rPr>
        <w:t>reserved</w:t>
      </w:r>
      <w:r w:rsidRPr="004D5510">
        <w:rPr>
          <w:sz w:val="16"/>
        </w:rPr>
        <w:t xml:space="preserve"> </w:t>
      </w:r>
      <w:r w:rsidRPr="004D5510">
        <w:rPr>
          <w:vanish/>
          <w:sz w:val="16"/>
        </w:rPr>
        <w:t>for</w:t>
      </w:r>
      <w:r w:rsidRPr="004D5510">
        <w:rPr>
          <w:sz w:val="16"/>
        </w:rPr>
        <w:t xml:space="preserve"> </w:t>
      </w:r>
      <w:r w:rsidRPr="004D5510">
        <w:rPr>
          <w:vanish/>
          <w:sz w:val="16"/>
        </w:rPr>
        <w:t>the</w:t>
      </w:r>
      <w:r w:rsidRPr="004D5510">
        <w:rPr>
          <w:sz w:val="16"/>
        </w:rPr>
        <w:t xml:space="preserve"> </w:t>
      </w:r>
      <w:r w:rsidRPr="004D5510">
        <w:rPr>
          <w:vanish/>
          <w:sz w:val="16"/>
        </w:rPr>
        <w:t>Trump</w:t>
      </w:r>
      <w:r w:rsidRPr="004D5510">
        <w:rPr>
          <w:sz w:val="16"/>
        </w:rPr>
        <w:t xml:space="preserve"> </w:t>
      </w:r>
      <w:r w:rsidRPr="004D5510">
        <w:rPr>
          <w:vanish/>
          <w:sz w:val="16"/>
        </w:rPr>
        <w:t>administration’s</w:t>
      </w:r>
      <w:r w:rsidRPr="004D5510">
        <w:rPr>
          <w:sz w:val="16"/>
        </w:rPr>
        <w:t xml:space="preserve"> </w:t>
      </w:r>
      <w:r w:rsidRPr="004D5510">
        <w:rPr>
          <w:vanish/>
          <w:sz w:val="16"/>
        </w:rPr>
        <w:t>orders</w:t>
      </w:r>
      <w:r w:rsidRPr="004D5510">
        <w:rPr>
          <w:sz w:val="16"/>
        </w:rPr>
        <w:t xml:space="preserve"> </w:t>
      </w:r>
      <w:r w:rsidRPr="004D5510">
        <w:rPr>
          <w:vanish/>
          <w:sz w:val="16"/>
        </w:rPr>
        <w:t>declaring</w:t>
      </w:r>
      <w:r w:rsidRPr="004D5510">
        <w:rPr>
          <w:sz w:val="16"/>
        </w:rPr>
        <w:t xml:space="preserve"> </w:t>
      </w:r>
      <w:r w:rsidRPr="004D5510">
        <w:rPr>
          <w:vanish/>
          <w:sz w:val="16"/>
        </w:rPr>
        <w:t>industries</w:t>
      </w:r>
      <w:r w:rsidRPr="004D5510">
        <w:rPr>
          <w:sz w:val="16"/>
        </w:rPr>
        <w:t xml:space="preserve"> </w:t>
      </w:r>
      <w:r w:rsidRPr="004D5510">
        <w:rPr>
          <w:vanish/>
          <w:sz w:val="16"/>
        </w:rPr>
        <w:t>such</w:t>
      </w:r>
      <w:r w:rsidRPr="004D5510">
        <w:rPr>
          <w:sz w:val="16"/>
        </w:rPr>
        <w:t xml:space="preserve"> </w:t>
      </w:r>
      <w:r w:rsidRPr="004D5510">
        <w:rPr>
          <w:vanish/>
          <w:sz w:val="16"/>
        </w:rPr>
        <w:t>as</w:t>
      </w:r>
      <w:r w:rsidRPr="004D5510">
        <w:rPr>
          <w:sz w:val="16"/>
        </w:rPr>
        <w:t xml:space="preserve"> </w:t>
      </w:r>
      <w:r w:rsidRPr="004D5510">
        <w:rPr>
          <w:vanish/>
          <w:sz w:val="16"/>
        </w:rPr>
        <w:t>meatpacking</w:t>
      </w:r>
      <w:r w:rsidRPr="004D5510">
        <w:rPr>
          <w:sz w:val="16"/>
        </w:rPr>
        <w:t xml:space="preserve"> </w:t>
      </w:r>
      <w:r w:rsidRPr="004D5510">
        <w:rPr>
          <w:vanish/>
          <w:sz w:val="16"/>
        </w:rPr>
        <w:t>essential,</w:t>
      </w:r>
      <w:r w:rsidRPr="004D5510">
        <w:rPr>
          <w:sz w:val="16"/>
        </w:rPr>
        <w:t xml:space="preserve"> </w:t>
      </w:r>
      <w:r w:rsidRPr="004D5510">
        <w:rPr>
          <w:vanish/>
          <w:sz w:val="16"/>
        </w:rPr>
        <w:t>compelling</w:t>
      </w:r>
      <w:r w:rsidRPr="004D5510">
        <w:rPr>
          <w:sz w:val="16"/>
        </w:rPr>
        <w:t xml:space="preserve"> </w:t>
      </w:r>
      <w:r w:rsidRPr="004D5510">
        <w:rPr>
          <w:vanish/>
          <w:sz w:val="16"/>
        </w:rPr>
        <w:t>them</w:t>
      </w:r>
      <w:r w:rsidRPr="004D5510">
        <w:rPr>
          <w:sz w:val="16"/>
        </w:rPr>
        <w:t xml:space="preserve"> </w:t>
      </w:r>
      <w:r w:rsidRPr="004D5510">
        <w:rPr>
          <w:vanish/>
          <w:sz w:val="16"/>
        </w:rPr>
        <w:t>to</w:t>
      </w:r>
      <w:r w:rsidRPr="004D5510">
        <w:rPr>
          <w:sz w:val="16"/>
        </w:rPr>
        <w:t xml:space="preserve"> </w:t>
      </w:r>
      <w:r w:rsidRPr="004D5510">
        <w:rPr>
          <w:vanish/>
          <w:sz w:val="16"/>
        </w:rPr>
        <w:t>stay</w:t>
      </w:r>
      <w:r w:rsidRPr="004D5510">
        <w:rPr>
          <w:sz w:val="16"/>
        </w:rPr>
        <w:t xml:space="preserve"> </w:t>
      </w:r>
      <w:r w:rsidRPr="004D5510">
        <w:rPr>
          <w:vanish/>
          <w:sz w:val="16"/>
        </w:rPr>
        <w:t>open</w:t>
      </w:r>
      <w:r w:rsidRPr="004D5510">
        <w:rPr>
          <w:sz w:val="16"/>
        </w:rPr>
        <w:t xml:space="preserve"> </w:t>
      </w:r>
      <w:r w:rsidRPr="004D5510">
        <w:rPr>
          <w:vanish/>
          <w:sz w:val="16"/>
        </w:rPr>
        <w:t>even</w:t>
      </w:r>
      <w:r w:rsidRPr="004D5510">
        <w:rPr>
          <w:sz w:val="16"/>
        </w:rPr>
        <w:t xml:space="preserve"> </w:t>
      </w:r>
      <w:r w:rsidRPr="004D5510">
        <w:rPr>
          <w:vanish/>
          <w:sz w:val="16"/>
        </w:rPr>
        <w:t>amid</w:t>
      </w:r>
      <w:r w:rsidRPr="004D5510">
        <w:rPr>
          <w:sz w:val="16"/>
        </w:rPr>
        <w:t xml:space="preserve"> </w:t>
      </w:r>
      <w:r w:rsidRPr="004D5510">
        <w:rPr>
          <w:vanish/>
          <w:sz w:val="16"/>
        </w:rPr>
        <w:t>potential</w:t>
      </w:r>
      <w:r w:rsidRPr="004D5510">
        <w:rPr>
          <w:sz w:val="16"/>
        </w:rPr>
        <w:t xml:space="preserve"> </w:t>
      </w:r>
      <w:r w:rsidRPr="004D5510">
        <w:rPr>
          <w:vanish/>
          <w:sz w:val="16"/>
        </w:rPr>
        <w:t>novel</w:t>
      </w:r>
      <w:r w:rsidRPr="004D5510">
        <w:rPr>
          <w:sz w:val="16"/>
        </w:rPr>
        <w:t xml:space="preserve"> </w:t>
      </w:r>
      <w:r w:rsidRPr="004D5510">
        <w:rPr>
          <w:vanish/>
          <w:sz w:val="16"/>
        </w:rPr>
        <w:t>coronavirus</w:t>
      </w:r>
      <w:r w:rsidRPr="004D5510">
        <w:rPr>
          <w:sz w:val="16"/>
        </w:rPr>
        <w:t xml:space="preserve"> </w:t>
      </w:r>
      <w:r w:rsidRPr="004D5510">
        <w:rPr>
          <w:vanish/>
          <w:sz w:val="16"/>
        </w:rPr>
        <w:t>outbreaks,</w:t>
      </w:r>
      <w:r w:rsidRPr="004D5510">
        <w:rPr>
          <w:sz w:val="16"/>
        </w:rPr>
        <w:t xml:space="preserve"> </w:t>
      </w:r>
      <w:r w:rsidRPr="004D5510">
        <w:rPr>
          <w:vanish/>
          <w:sz w:val="16"/>
        </w:rPr>
        <w:t>while</w:t>
      </w:r>
      <w:r w:rsidRPr="004D5510">
        <w:rPr>
          <w:sz w:val="16"/>
        </w:rPr>
        <w:t xml:space="preserve"> </w:t>
      </w:r>
      <w:r w:rsidRPr="004D5510">
        <w:rPr>
          <w:vanish/>
          <w:sz w:val="16"/>
        </w:rPr>
        <w:t>federal</w:t>
      </w:r>
      <w:r w:rsidRPr="004D5510">
        <w:rPr>
          <w:sz w:val="16"/>
        </w:rPr>
        <w:t xml:space="preserve"> </w:t>
      </w:r>
      <w:r w:rsidRPr="004D5510">
        <w:rPr>
          <w:vanish/>
          <w:sz w:val="16"/>
        </w:rPr>
        <w:t>agencies,</w:t>
      </w:r>
      <w:r w:rsidRPr="004D5510">
        <w:rPr>
          <w:sz w:val="16"/>
        </w:rPr>
        <w:t xml:space="preserve"> </w:t>
      </w:r>
      <w:r w:rsidRPr="004D5510">
        <w:rPr>
          <w:vanish/>
          <w:sz w:val="16"/>
        </w:rPr>
        <w:t>including</w:t>
      </w:r>
      <w:r w:rsidRPr="004D5510">
        <w:rPr>
          <w:sz w:val="16"/>
        </w:rPr>
        <w:t xml:space="preserve"> </w:t>
      </w:r>
      <w:r w:rsidRPr="004D5510">
        <w:rPr>
          <w:vanish/>
          <w:sz w:val="16"/>
        </w:rPr>
        <w:t>OSHA,</w:t>
      </w:r>
      <w:r w:rsidRPr="004D5510">
        <w:rPr>
          <w:sz w:val="16"/>
        </w:rPr>
        <w:t xml:space="preserve"> </w:t>
      </w:r>
      <w:r w:rsidRPr="004D5510">
        <w:rPr>
          <w:vanish/>
          <w:sz w:val="16"/>
        </w:rPr>
        <w:t>declined</w:t>
      </w:r>
      <w:r w:rsidRPr="004D5510">
        <w:rPr>
          <w:sz w:val="16"/>
        </w:rPr>
        <w:t xml:space="preserve"> </w:t>
      </w:r>
      <w:r w:rsidRPr="004D5510">
        <w:rPr>
          <w:vanish/>
          <w:sz w:val="16"/>
        </w:rPr>
        <w:t>to</w:t>
      </w:r>
      <w:r w:rsidRPr="004D5510">
        <w:rPr>
          <w:sz w:val="16"/>
        </w:rPr>
        <w:t xml:space="preserve"> </w:t>
      </w:r>
      <w:r w:rsidRPr="004D5510">
        <w:rPr>
          <w:vanish/>
          <w:sz w:val="16"/>
        </w:rPr>
        <w:t>issue</w:t>
      </w:r>
      <w:r w:rsidRPr="004D5510">
        <w:rPr>
          <w:sz w:val="16"/>
        </w:rPr>
        <w:t xml:space="preserve"> </w:t>
      </w:r>
      <w:r w:rsidRPr="004D5510">
        <w:rPr>
          <w:vanish/>
          <w:sz w:val="16"/>
        </w:rPr>
        <w:t>enforceable</w:t>
      </w:r>
      <w:r w:rsidRPr="004D5510">
        <w:rPr>
          <w:sz w:val="16"/>
        </w:rPr>
        <w:t xml:space="preserve"> </w:t>
      </w:r>
      <w:r w:rsidRPr="004D5510">
        <w:rPr>
          <w:vanish/>
          <w:sz w:val="16"/>
        </w:rPr>
        <w:t>safety</w:t>
      </w:r>
      <w:r w:rsidRPr="004D5510">
        <w:rPr>
          <w:sz w:val="16"/>
        </w:rPr>
        <w:t xml:space="preserve"> </w:t>
      </w:r>
      <w:r w:rsidRPr="004D5510">
        <w:rPr>
          <w:vanish/>
          <w:sz w:val="16"/>
        </w:rPr>
        <w:t>regulations.</w:t>
      </w:r>
      <w:r w:rsidRPr="004D5510">
        <w:rPr>
          <w:sz w:val="16"/>
        </w:rPr>
        <w:t xml:space="preserve"> </w:t>
      </w:r>
      <w:r w:rsidRPr="004D5510">
        <w:rPr>
          <w:vanish/>
          <w:sz w:val="16"/>
        </w:rPr>
        <w:t>“These</w:t>
      </w:r>
      <w:r w:rsidRPr="004D5510">
        <w:rPr>
          <w:sz w:val="16"/>
        </w:rPr>
        <w:t xml:space="preserve"> </w:t>
      </w:r>
      <w:r w:rsidRPr="004D5510">
        <w:rPr>
          <w:vanish/>
          <w:sz w:val="16"/>
        </w:rPr>
        <w:t>executive</w:t>
      </w:r>
      <w:r w:rsidRPr="004D5510">
        <w:rPr>
          <w:sz w:val="16"/>
        </w:rPr>
        <w:t xml:space="preserve"> </w:t>
      </w:r>
      <w:r w:rsidRPr="004D5510">
        <w:rPr>
          <w:vanish/>
          <w:sz w:val="16"/>
        </w:rPr>
        <w:t>orders</w:t>
      </w:r>
      <w:r w:rsidRPr="004D5510">
        <w:rPr>
          <w:sz w:val="16"/>
        </w:rPr>
        <w:t xml:space="preserve"> </w:t>
      </w:r>
      <w:r w:rsidRPr="004D5510">
        <w:rPr>
          <w:vanish/>
          <w:sz w:val="16"/>
        </w:rPr>
        <w:t>gave</w:t>
      </w:r>
      <w:r w:rsidRPr="004D5510">
        <w:rPr>
          <w:sz w:val="16"/>
        </w:rPr>
        <w:t xml:space="preserve"> </w:t>
      </w:r>
      <w:r w:rsidRPr="004D5510">
        <w:rPr>
          <w:vanish/>
          <w:sz w:val="16"/>
        </w:rPr>
        <w:t>a</w:t>
      </w:r>
      <w:r w:rsidRPr="004D5510">
        <w:rPr>
          <w:sz w:val="16"/>
        </w:rPr>
        <w:t xml:space="preserve"> </w:t>
      </w:r>
      <w:r w:rsidRPr="004D5510">
        <w:rPr>
          <w:vanish/>
          <w:sz w:val="16"/>
        </w:rPr>
        <w:t>green</w:t>
      </w:r>
      <w:r w:rsidRPr="004D5510">
        <w:rPr>
          <w:sz w:val="16"/>
        </w:rPr>
        <w:t xml:space="preserve"> </w:t>
      </w:r>
      <w:r w:rsidRPr="004D5510">
        <w:rPr>
          <w:vanish/>
          <w:sz w:val="16"/>
        </w:rPr>
        <w:t>light</w:t>
      </w:r>
      <w:r w:rsidRPr="004D5510">
        <w:rPr>
          <w:sz w:val="16"/>
        </w:rPr>
        <w:t xml:space="preserve"> </w:t>
      </w:r>
      <w:r w:rsidRPr="004D5510">
        <w:rPr>
          <w:vanish/>
          <w:sz w:val="16"/>
        </w:rPr>
        <w:t>for</w:t>
      </w:r>
      <w:r w:rsidRPr="004D5510">
        <w:rPr>
          <w:sz w:val="16"/>
        </w:rPr>
        <w:t xml:space="preserve"> </w:t>
      </w:r>
      <w:r w:rsidRPr="004D5510">
        <w:rPr>
          <w:vanish/>
          <w:sz w:val="16"/>
        </w:rPr>
        <w:t>employers</w:t>
      </w:r>
      <w:r w:rsidRPr="004D5510">
        <w:rPr>
          <w:sz w:val="16"/>
        </w:rPr>
        <w:t xml:space="preserve"> </w:t>
      </w:r>
      <w:r w:rsidRPr="004D5510">
        <w:rPr>
          <w:vanish/>
          <w:sz w:val="16"/>
        </w:rPr>
        <w:t>to</w:t>
      </w:r>
      <w:r w:rsidRPr="004D5510">
        <w:rPr>
          <w:sz w:val="16"/>
        </w:rPr>
        <w:t xml:space="preserve"> </w:t>
      </w:r>
      <w:r w:rsidRPr="004D5510">
        <w:rPr>
          <w:vanish/>
          <w:sz w:val="16"/>
        </w:rPr>
        <w:t>force</w:t>
      </w:r>
      <w:r w:rsidRPr="004D5510">
        <w:rPr>
          <w:sz w:val="16"/>
        </w:rPr>
        <w:t xml:space="preserve"> </w:t>
      </w:r>
      <w:r w:rsidRPr="004D5510">
        <w:rPr>
          <w:vanish/>
          <w:sz w:val="16"/>
        </w:rPr>
        <w:t>workers</w:t>
      </w:r>
      <w:r w:rsidRPr="004D5510">
        <w:rPr>
          <w:sz w:val="16"/>
        </w:rPr>
        <w:t xml:space="preserve"> </w:t>
      </w:r>
      <w:r w:rsidRPr="004D5510">
        <w:rPr>
          <w:vanish/>
          <w:sz w:val="16"/>
        </w:rPr>
        <w:t>to</w:t>
      </w:r>
      <w:r w:rsidRPr="004D5510">
        <w:rPr>
          <w:sz w:val="16"/>
        </w:rPr>
        <w:t xml:space="preserve"> </w:t>
      </w:r>
      <w:r w:rsidRPr="004D5510">
        <w:rPr>
          <w:vanish/>
          <w:sz w:val="16"/>
        </w:rPr>
        <w:t>report</w:t>
      </w:r>
      <w:r w:rsidRPr="004D5510">
        <w:rPr>
          <w:sz w:val="16"/>
        </w:rPr>
        <w:t xml:space="preserve"> </w:t>
      </w:r>
      <w:r w:rsidRPr="004D5510">
        <w:rPr>
          <w:vanish/>
          <w:sz w:val="16"/>
        </w:rPr>
        <w:t>for</w:t>
      </w:r>
      <w:r w:rsidRPr="004D5510">
        <w:rPr>
          <w:sz w:val="16"/>
        </w:rPr>
        <w:t xml:space="preserve"> </w:t>
      </w:r>
      <w:r w:rsidRPr="004D5510">
        <w:rPr>
          <w:vanish/>
          <w:sz w:val="16"/>
        </w:rPr>
        <w:t>work</w:t>
      </w:r>
      <w:r w:rsidRPr="004D5510">
        <w:rPr>
          <w:sz w:val="16"/>
        </w:rPr>
        <w:t xml:space="preserve"> </w:t>
      </w:r>
      <w:r w:rsidRPr="004D5510">
        <w:rPr>
          <w:vanish/>
          <w:sz w:val="16"/>
        </w:rPr>
        <w:t>and</w:t>
      </w:r>
      <w:r w:rsidRPr="004D5510">
        <w:rPr>
          <w:sz w:val="16"/>
        </w:rPr>
        <w:t xml:space="preserve"> </w:t>
      </w:r>
      <w:r w:rsidRPr="004D5510">
        <w:rPr>
          <w:vanish/>
          <w:sz w:val="16"/>
        </w:rPr>
        <w:t>risk</w:t>
      </w:r>
      <w:r w:rsidRPr="004D5510">
        <w:rPr>
          <w:sz w:val="16"/>
        </w:rPr>
        <w:t xml:space="preserve"> </w:t>
      </w:r>
      <w:r w:rsidRPr="004D5510">
        <w:rPr>
          <w:vanish/>
          <w:sz w:val="16"/>
        </w:rPr>
        <w:t>their</w:t>
      </w:r>
      <w:r w:rsidRPr="004D5510">
        <w:rPr>
          <w:sz w:val="16"/>
        </w:rPr>
        <w:t xml:space="preserve"> </w:t>
      </w:r>
      <w:r w:rsidRPr="004D5510">
        <w:rPr>
          <w:vanish/>
          <w:sz w:val="16"/>
        </w:rPr>
        <w:t>lives</w:t>
      </w:r>
      <w:r w:rsidRPr="004D5510">
        <w:rPr>
          <w:sz w:val="16"/>
        </w:rPr>
        <w:t xml:space="preserve"> </w:t>
      </w:r>
      <w:r w:rsidRPr="004D5510">
        <w:rPr>
          <w:vanish/>
          <w:sz w:val="16"/>
        </w:rPr>
        <w:t>or</w:t>
      </w:r>
      <w:r w:rsidRPr="004D5510">
        <w:rPr>
          <w:sz w:val="16"/>
        </w:rPr>
        <w:t xml:space="preserve"> </w:t>
      </w:r>
      <w:r w:rsidRPr="004D5510">
        <w:rPr>
          <w:vanish/>
          <w:sz w:val="16"/>
        </w:rPr>
        <w:t>lose</w:t>
      </w:r>
      <w:r w:rsidRPr="004D5510">
        <w:rPr>
          <w:sz w:val="16"/>
        </w:rPr>
        <w:t xml:space="preserve"> </w:t>
      </w:r>
      <w:r w:rsidRPr="004D5510">
        <w:rPr>
          <w:vanish/>
          <w:sz w:val="16"/>
        </w:rPr>
        <w:t>their</w:t>
      </w:r>
      <w:r w:rsidRPr="004D5510">
        <w:rPr>
          <w:sz w:val="16"/>
        </w:rPr>
        <w:t xml:space="preserve"> </w:t>
      </w:r>
      <w:r w:rsidRPr="004D5510">
        <w:rPr>
          <w:vanish/>
          <w:sz w:val="16"/>
        </w:rPr>
        <w:t>jobs,”</w:t>
      </w:r>
      <w:r w:rsidRPr="004D5510">
        <w:rPr>
          <w:sz w:val="16"/>
        </w:rPr>
        <w:t xml:space="preserve"> </w:t>
      </w:r>
      <w:r w:rsidRPr="004D5510">
        <w:rPr>
          <w:vanish/>
          <w:sz w:val="16"/>
        </w:rPr>
        <w:t>said</w:t>
      </w:r>
      <w:r w:rsidRPr="004D5510">
        <w:rPr>
          <w:sz w:val="16"/>
        </w:rPr>
        <w:t xml:space="preserve"> </w:t>
      </w:r>
      <w:r w:rsidRPr="004D5510">
        <w:rPr>
          <w:vanish/>
          <w:sz w:val="16"/>
        </w:rPr>
        <w:t>the</w:t>
      </w:r>
      <w:r w:rsidRPr="004D5510">
        <w:rPr>
          <w:sz w:val="16"/>
        </w:rPr>
        <w:t xml:space="preserve"> </w:t>
      </w:r>
      <w:r w:rsidRPr="004D5510">
        <w:rPr>
          <w:vanish/>
          <w:sz w:val="16"/>
        </w:rPr>
        <w:t>complaint,</w:t>
      </w:r>
      <w:r w:rsidRPr="004D5510">
        <w:rPr>
          <w:sz w:val="16"/>
        </w:rPr>
        <w:t xml:space="preserve"> </w:t>
      </w:r>
      <w:r w:rsidRPr="004D5510">
        <w:rPr>
          <w:vanish/>
          <w:sz w:val="16"/>
        </w:rPr>
        <w:t>signed</w:t>
      </w:r>
      <w:r w:rsidRPr="004D5510">
        <w:rPr>
          <w:sz w:val="16"/>
        </w:rPr>
        <w:t xml:space="preserve"> </w:t>
      </w:r>
      <w:r w:rsidRPr="004D5510">
        <w:rPr>
          <w:vanish/>
          <w:sz w:val="16"/>
        </w:rPr>
        <w:t>by</w:t>
      </w:r>
      <w:r w:rsidRPr="004D5510">
        <w:rPr>
          <w:sz w:val="16"/>
        </w:rPr>
        <w:t xml:space="preserve"> </w:t>
      </w:r>
      <w:r w:rsidRPr="004D5510">
        <w:rPr>
          <w:vanish/>
          <w:sz w:val="16"/>
        </w:rPr>
        <w:t>Trumka</w:t>
      </w:r>
      <w:r w:rsidRPr="004D5510">
        <w:rPr>
          <w:sz w:val="16"/>
        </w:rPr>
        <w:t xml:space="preserve"> </w:t>
      </w:r>
      <w:r w:rsidRPr="004D5510">
        <w:rPr>
          <w:vanish/>
          <w:sz w:val="16"/>
        </w:rPr>
        <w:t>and</w:t>
      </w:r>
      <w:r w:rsidRPr="004D5510">
        <w:rPr>
          <w:sz w:val="16"/>
        </w:rPr>
        <w:t xml:space="preserve"> </w:t>
      </w:r>
      <w:r w:rsidRPr="004D5510">
        <w:rPr>
          <w:vanish/>
          <w:sz w:val="16"/>
        </w:rPr>
        <w:t>SEIU</w:t>
      </w:r>
      <w:r w:rsidRPr="004D5510">
        <w:rPr>
          <w:sz w:val="16"/>
        </w:rPr>
        <w:t xml:space="preserve"> </w:t>
      </w:r>
      <w:r w:rsidRPr="004D5510">
        <w:rPr>
          <w:vanish/>
          <w:sz w:val="16"/>
        </w:rPr>
        <w:t>President</w:t>
      </w:r>
      <w:r w:rsidRPr="004D5510">
        <w:rPr>
          <w:sz w:val="16"/>
        </w:rPr>
        <w:t xml:space="preserve"> </w:t>
      </w:r>
      <w:r w:rsidRPr="004D5510">
        <w:rPr>
          <w:vanish/>
          <w:sz w:val="16"/>
        </w:rPr>
        <w:t>Mary</w:t>
      </w:r>
      <w:r w:rsidRPr="004D5510">
        <w:rPr>
          <w:sz w:val="16"/>
        </w:rPr>
        <w:t xml:space="preserve"> </w:t>
      </w:r>
      <w:r w:rsidRPr="004D5510">
        <w:rPr>
          <w:vanish/>
          <w:sz w:val="16"/>
        </w:rPr>
        <w:t>Kay</w:t>
      </w:r>
      <w:r w:rsidRPr="004D5510">
        <w:rPr>
          <w:sz w:val="16"/>
        </w:rPr>
        <w:t xml:space="preserve"> </w:t>
      </w:r>
      <w:r w:rsidRPr="004D5510">
        <w:rPr>
          <w:vanish/>
          <w:sz w:val="16"/>
        </w:rPr>
        <w:t>Henry.</w:t>
      </w:r>
      <w:r w:rsidRPr="004D5510">
        <w:rPr>
          <w:sz w:val="16"/>
        </w:rPr>
        <w:t xml:space="preserve"> </w:t>
      </w:r>
      <w:r w:rsidRPr="004D5510">
        <w:rPr>
          <w:vanish/>
          <w:sz w:val="16"/>
        </w:rPr>
        <w:t>“This</w:t>
      </w:r>
      <w:r w:rsidRPr="004D5510">
        <w:rPr>
          <w:sz w:val="16"/>
        </w:rPr>
        <w:t xml:space="preserve"> </w:t>
      </w:r>
      <w:r w:rsidRPr="004D5510">
        <w:rPr>
          <w:vanish/>
          <w:sz w:val="16"/>
        </w:rPr>
        <w:t>is</w:t>
      </w:r>
      <w:r w:rsidRPr="004D5510">
        <w:rPr>
          <w:sz w:val="16"/>
        </w:rPr>
        <w:t xml:space="preserve"> </w:t>
      </w:r>
      <w:r w:rsidRPr="004D5510">
        <w:rPr>
          <w:vanish/>
          <w:sz w:val="16"/>
        </w:rPr>
        <w:t>tantamount</w:t>
      </w:r>
      <w:r w:rsidRPr="004D5510">
        <w:rPr>
          <w:sz w:val="16"/>
        </w:rPr>
        <w:t xml:space="preserve"> </w:t>
      </w:r>
      <w:r w:rsidRPr="004D5510">
        <w:rPr>
          <w:vanish/>
          <w:sz w:val="16"/>
        </w:rPr>
        <w:t>to</w:t>
      </w:r>
      <w:r w:rsidRPr="004D5510">
        <w:rPr>
          <w:sz w:val="16"/>
        </w:rPr>
        <w:t xml:space="preserve"> </w:t>
      </w:r>
      <w:r w:rsidRPr="004D5510">
        <w:rPr>
          <w:vanish/>
          <w:sz w:val="16"/>
        </w:rPr>
        <w:t>forced</w:t>
      </w:r>
      <w:r w:rsidRPr="004D5510">
        <w:rPr>
          <w:sz w:val="16"/>
        </w:rPr>
        <w:t xml:space="preserve"> </w:t>
      </w:r>
      <w:r w:rsidRPr="004D5510">
        <w:rPr>
          <w:vanish/>
          <w:sz w:val="16"/>
        </w:rPr>
        <w:t>labor.”</w:t>
      </w:r>
      <w:r w:rsidRPr="004D5510">
        <w:rPr>
          <w:sz w:val="16"/>
        </w:rPr>
        <w:t xml:space="preserve"> </w:t>
      </w:r>
      <w:r w:rsidRPr="004D5510">
        <w:rPr>
          <w:vanish/>
          <w:sz w:val="16"/>
        </w:rPr>
        <w:t>The</w:t>
      </w:r>
      <w:r w:rsidRPr="004D5510">
        <w:rPr>
          <w:sz w:val="16"/>
        </w:rPr>
        <w:t xml:space="preserve"> </w:t>
      </w:r>
      <w:r w:rsidRPr="004D5510">
        <w:rPr>
          <w:vanish/>
          <w:sz w:val="16"/>
        </w:rPr>
        <w:t>complaint</w:t>
      </w:r>
      <w:r w:rsidRPr="004D5510">
        <w:rPr>
          <w:sz w:val="16"/>
        </w:rPr>
        <w:t xml:space="preserve"> </w:t>
      </w:r>
      <w:r w:rsidRPr="004D5510">
        <w:rPr>
          <w:vanish/>
          <w:sz w:val="16"/>
        </w:rPr>
        <w:t>highlighted</w:t>
      </w:r>
      <w:r w:rsidRPr="004D5510">
        <w:rPr>
          <w:sz w:val="16"/>
        </w:rPr>
        <w:t xml:space="preserve"> </w:t>
      </w:r>
      <w:r w:rsidRPr="004D5510">
        <w:rPr>
          <w:vanish/>
          <w:sz w:val="16"/>
        </w:rPr>
        <w:t>the</w:t>
      </w:r>
      <w:r w:rsidRPr="004D5510">
        <w:rPr>
          <w:sz w:val="16"/>
        </w:rPr>
        <w:t xml:space="preserve"> </w:t>
      </w:r>
      <w:r w:rsidRPr="004D5510">
        <w:rPr>
          <w:vanish/>
          <w:sz w:val="16"/>
        </w:rPr>
        <w:t>racial</w:t>
      </w:r>
      <w:r w:rsidRPr="004D5510">
        <w:rPr>
          <w:sz w:val="16"/>
        </w:rPr>
        <w:t xml:space="preserve"> </w:t>
      </w:r>
      <w:r w:rsidRPr="004D5510">
        <w:rPr>
          <w:vanish/>
          <w:sz w:val="16"/>
        </w:rPr>
        <w:t>implications</w:t>
      </w:r>
      <w:r w:rsidRPr="004D5510">
        <w:rPr>
          <w:sz w:val="16"/>
        </w:rPr>
        <w:t xml:space="preserve"> </w:t>
      </w:r>
      <w:r w:rsidRPr="004D5510">
        <w:rPr>
          <w:vanish/>
          <w:sz w:val="16"/>
        </w:rPr>
        <w:t>of</w:t>
      </w:r>
      <w:r w:rsidRPr="004D5510">
        <w:rPr>
          <w:sz w:val="16"/>
        </w:rPr>
        <w:t xml:space="preserve"> </w:t>
      </w:r>
      <w:r w:rsidRPr="004D5510">
        <w:rPr>
          <w:vanish/>
          <w:sz w:val="16"/>
        </w:rPr>
        <w:t>these</w:t>
      </w:r>
      <w:r w:rsidRPr="004D5510">
        <w:rPr>
          <w:sz w:val="16"/>
        </w:rPr>
        <w:t xml:space="preserve"> </w:t>
      </w:r>
      <w:r w:rsidRPr="004D5510">
        <w:rPr>
          <w:vanish/>
          <w:sz w:val="16"/>
        </w:rPr>
        <w:t>orders</w:t>
      </w:r>
      <w:r w:rsidRPr="004D5510">
        <w:rPr>
          <w:sz w:val="16"/>
        </w:rPr>
        <w:t xml:space="preserve"> </w:t>
      </w:r>
      <w:r w:rsidRPr="004D5510">
        <w:rPr>
          <w:vanish/>
          <w:sz w:val="16"/>
        </w:rPr>
        <w:t>too,</w:t>
      </w:r>
      <w:r w:rsidRPr="004D5510">
        <w:rPr>
          <w:sz w:val="16"/>
        </w:rPr>
        <w:t xml:space="preserve"> </w:t>
      </w:r>
      <w:r w:rsidRPr="004D5510">
        <w:rPr>
          <w:vanish/>
          <w:sz w:val="16"/>
        </w:rPr>
        <w:t>arguing</w:t>
      </w:r>
      <w:r w:rsidRPr="004D5510">
        <w:rPr>
          <w:sz w:val="16"/>
        </w:rPr>
        <w:t xml:space="preserve"> </w:t>
      </w:r>
      <w:r w:rsidRPr="004D5510">
        <w:rPr>
          <w:vanish/>
          <w:sz w:val="16"/>
        </w:rPr>
        <w:t>one</w:t>
      </w:r>
      <w:r w:rsidRPr="004D5510">
        <w:rPr>
          <w:sz w:val="16"/>
        </w:rPr>
        <w:t xml:space="preserve"> </w:t>
      </w:r>
      <w:r w:rsidRPr="004D5510">
        <w:rPr>
          <w:vanish/>
          <w:sz w:val="16"/>
        </w:rPr>
        <w:t>executive</w:t>
      </w:r>
      <w:r w:rsidRPr="004D5510">
        <w:rPr>
          <w:sz w:val="16"/>
        </w:rPr>
        <w:t xml:space="preserve"> </w:t>
      </w:r>
      <w:r w:rsidRPr="004D5510">
        <w:rPr>
          <w:vanish/>
          <w:sz w:val="16"/>
        </w:rPr>
        <w:t>order</w:t>
      </w:r>
      <w:r w:rsidRPr="004D5510">
        <w:rPr>
          <w:sz w:val="16"/>
        </w:rPr>
        <w:t xml:space="preserve"> </w:t>
      </w:r>
      <w:r w:rsidRPr="004D5510">
        <w:rPr>
          <w:vanish/>
          <w:sz w:val="16"/>
        </w:rPr>
        <w:t>was</w:t>
      </w:r>
      <w:r w:rsidRPr="004D5510">
        <w:rPr>
          <w:sz w:val="16"/>
        </w:rPr>
        <w:t xml:space="preserve"> </w:t>
      </w:r>
      <w:r w:rsidRPr="004D5510">
        <w:rPr>
          <w:vanish/>
          <w:sz w:val="16"/>
        </w:rPr>
        <w:t>inherently</w:t>
      </w:r>
      <w:r w:rsidRPr="004D5510">
        <w:rPr>
          <w:sz w:val="16"/>
        </w:rPr>
        <w:t xml:space="preserve"> </w:t>
      </w:r>
      <w:r w:rsidRPr="004D5510">
        <w:rPr>
          <w:vanish/>
          <w:sz w:val="16"/>
        </w:rPr>
        <w:t>discriminatory</w:t>
      </w:r>
      <w:r w:rsidRPr="004D5510">
        <w:rPr>
          <w:sz w:val="16"/>
        </w:rPr>
        <w:t xml:space="preserve"> </w:t>
      </w:r>
      <w:r w:rsidRPr="004D5510">
        <w:rPr>
          <w:vanish/>
          <w:sz w:val="16"/>
        </w:rPr>
        <w:t>because</w:t>
      </w:r>
      <w:r w:rsidRPr="004D5510">
        <w:rPr>
          <w:sz w:val="16"/>
        </w:rPr>
        <w:t xml:space="preserve"> </w:t>
      </w:r>
      <w:r w:rsidRPr="004D5510">
        <w:rPr>
          <w:vanish/>
          <w:sz w:val="16"/>
        </w:rPr>
        <w:t>the</w:t>
      </w:r>
      <w:r w:rsidRPr="004D5510">
        <w:rPr>
          <w:sz w:val="16"/>
        </w:rPr>
        <w:t xml:space="preserve"> </w:t>
      </w:r>
      <w:r w:rsidRPr="004D5510">
        <w:rPr>
          <w:vanish/>
          <w:sz w:val="16"/>
        </w:rPr>
        <w:t>vast</w:t>
      </w:r>
      <w:r w:rsidRPr="004D5510">
        <w:rPr>
          <w:sz w:val="16"/>
        </w:rPr>
        <w:t xml:space="preserve"> </w:t>
      </w:r>
      <w:r w:rsidRPr="004D5510">
        <w:rPr>
          <w:vanish/>
          <w:sz w:val="16"/>
        </w:rPr>
        <w:t>majority</w:t>
      </w:r>
      <w:r w:rsidRPr="004D5510">
        <w:rPr>
          <w:sz w:val="16"/>
        </w:rPr>
        <w:t xml:space="preserve"> </w:t>
      </w:r>
      <w:r w:rsidRPr="004D5510">
        <w:rPr>
          <w:vanish/>
          <w:sz w:val="16"/>
        </w:rPr>
        <w:t>of</w:t>
      </w:r>
      <w:r w:rsidRPr="004D5510">
        <w:rPr>
          <w:sz w:val="16"/>
        </w:rPr>
        <w:t xml:space="preserve"> </w:t>
      </w:r>
      <w:r w:rsidRPr="004D5510">
        <w:rPr>
          <w:vanish/>
          <w:sz w:val="16"/>
        </w:rPr>
        <w:t>meatpacking</w:t>
      </w:r>
      <w:r w:rsidRPr="004D5510">
        <w:rPr>
          <w:sz w:val="16"/>
        </w:rPr>
        <w:t xml:space="preserve"> </w:t>
      </w:r>
      <w:r w:rsidRPr="004D5510">
        <w:rPr>
          <w:vanish/>
          <w:sz w:val="16"/>
        </w:rPr>
        <w:t>workers</w:t>
      </w:r>
      <w:r w:rsidRPr="004D5510">
        <w:rPr>
          <w:sz w:val="16"/>
        </w:rPr>
        <w:t xml:space="preserve"> </w:t>
      </w:r>
      <w:r w:rsidRPr="004D5510">
        <w:rPr>
          <w:vanish/>
          <w:sz w:val="16"/>
        </w:rPr>
        <w:t>who</w:t>
      </w:r>
      <w:r w:rsidRPr="004D5510">
        <w:rPr>
          <w:sz w:val="16"/>
        </w:rPr>
        <w:t xml:space="preserve"> </w:t>
      </w:r>
      <w:r w:rsidRPr="004D5510">
        <w:rPr>
          <w:vanish/>
          <w:sz w:val="16"/>
        </w:rPr>
        <w:t>contracted</w:t>
      </w:r>
      <w:r w:rsidRPr="004D5510">
        <w:rPr>
          <w:sz w:val="16"/>
        </w:rPr>
        <w:t xml:space="preserve"> </w:t>
      </w:r>
      <w:r w:rsidRPr="004D5510">
        <w:rPr>
          <w:vanish/>
          <w:sz w:val="16"/>
        </w:rPr>
        <w:t>the</w:t>
      </w:r>
      <w:r w:rsidRPr="004D5510">
        <w:rPr>
          <w:sz w:val="16"/>
        </w:rPr>
        <w:t xml:space="preserve"> </w:t>
      </w:r>
      <w:r w:rsidRPr="004D5510">
        <w:rPr>
          <w:vanish/>
          <w:sz w:val="16"/>
        </w:rPr>
        <w:t>coronavirus</w:t>
      </w:r>
      <w:r w:rsidRPr="004D5510">
        <w:rPr>
          <w:sz w:val="16"/>
        </w:rPr>
        <w:t xml:space="preserve"> </w:t>
      </w:r>
      <w:r w:rsidRPr="004D5510">
        <w:rPr>
          <w:vanish/>
          <w:sz w:val="16"/>
        </w:rPr>
        <w:t>were</w:t>
      </w:r>
      <w:r w:rsidRPr="004D5510">
        <w:rPr>
          <w:sz w:val="16"/>
        </w:rPr>
        <w:t xml:space="preserve"> </w:t>
      </w:r>
      <w:r w:rsidRPr="004D5510">
        <w:rPr>
          <w:vanish/>
          <w:sz w:val="16"/>
        </w:rPr>
        <w:t>Black</w:t>
      </w:r>
      <w:r w:rsidRPr="004D5510">
        <w:rPr>
          <w:sz w:val="16"/>
        </w:rPr>
        <w:t xml:space="preserve"> </w:t>
      </w:r>
      <w:r w:rsidRPr="004D5510">
        <w:rPr>
          <w:vanish/>
          <w:sz w:val="16"/>
        </w:rPr>
        <w:t>or</w:t>
      </w:r>
      <w:r w:rsidRPr="004D5510">
        <w:rPr>
          <w:sz w:val="16"/>
        </w:rPr>
        <w:t xml:space="preserve"> </w:t>
      </w:r>
      <w:r w:rsidRPr="004D5510">
        <w:rPr>
          <w:vanish/>
          <w:sz w:val="16"/>
        </w:rPr>
        <w:t>Hispanic.</w:t>
      </w:r>
      <w:r w:rsidRPr="004D5510">
        <w:rPr>
          <w:sz w:val="16"/>
        </w:rPr>
        <w:t xml:space="preserve"> </w:t>
      </w:r>
      <w:r w:rsidRPr="004D5510">
        <w:rPr>
          <w:vanish/>
          <w:sz w:val="16"/>
        </w:rPr>
        <w:t>The</w:t>
      </w:r>
      <w:r w:rsidRPr="004D5510">
        <w:rPr>
          <w:sz w:val="16"/>
        </w:rPr>
        <w:t xml:space="preserve"> </w:t>
      </w:r>
      <w:r w:rsidRPr="004D5510">
        <w:rPr>
          <w:vanish/>
          <w:sz w:val="16"/>
        </w:rPr>
        <w:t>complaint</w:t>
      </w:r>
      <w:r w:rsidRPr="004D5510">
        <w:rPr>
          <w:sz w:val="16"/>
        </w:rPr>
        <w:t xml:space="preserve"> </w:t>
      </w:r>
      <w:r w:rsidRPr="004D5510">
        <w:rPr>
          <w:vanish/>
          <w:sz w:val="16"/>
        </w:rPr>
        <w:t>also</w:t>
      </w:r>
      <w:r w:rsidRPr="004D5510">
        <w:rPr>
          <w:sz w:val="16"/>
        </w:rPr>
        <w:t xml:space="preserve"> </w:t>
      </w:r>
      <w:r w:rsidRPr="004D5510">
        <w:rPr>
          <w:vanish/>
          <w:sz w:val="16"/>
        </w:rPr>
        <w:t>took</w:t>
      </w:r>
      <w:r w:rsidRPr="004D5510">
        <w:rPr>
          <w:sz w:val="16"/>
        </w:rPr>
        <w:t xml:space="preserve"> </w:t>
      </w:r>
      <w:r w:rsidRPr="004D5510">
        <w:rPr>
          <w:vanish/>
          <w:sz w:val="16"/>
        </w:rPr>
        <w:t>aim</w:t>
      </w:r>
      <w:r w:rsidRPr="004D5510">
        <w:rPr>
          <w:sz w:val="16"/>
        </w:rPr>
        <w:t xml:space="preserve"> </w:t>
      </w:r>
      <w:r w:rsidRPr="004D5510">
        <w:rPr>
          <w:vanish/>
          <w:sz w:val="16"/>
        </w:rPr>
        <w:t>at</w:t>
      </w:r>
      <w:r w:rsidRPr="004D5510">
        <w:rPr>
          <w:sz w:val="16"/>
        </w:rPr>
        <w:t xml:space="preserve"> </w:t>
      </w:r>
      <w:r w:rsidRPr="004D5510">
        <w:rPr>
          <w:vanish/>
          <w:sz w:val="16"/>
        </w:rPr>
        <w:t>other</w:t>
      </w:r>
      <w:r w:rsidRPr="004D5510">
        <w:rPr>
          <w:sz w:val="16"/>
        </w:rPr>
        <w:t xml:space="preserve"> </w:t>
      </w:r>
      <w:r w:rsidRPr="004D5510">
        <w:rPr>
          <w:vanish/>
          <w:sz w:val="16"/>
        </w:rPr>
        <w:t>ways</w:t>
      </w:r>
      <w:r w:rsidRPr="004D5510">
        <w:rPr>
          <w:sz w:val="16"/>
        </w:rPr>
        <w:t xml:space="preserve"> </w:t>
      </w:r>
      <w:r w:rsidRPr="004D5510">
        <w:rPr>
          <w:vanish/>
          <w:sz w:val="16"/>
        </w:rPr>
        <w:t>Trump’s</w:t>
      </w:r>
      <w:r w:rsidRPr="004D5510">
        <w:rPr>
          <w:sz w:val="16"/>
        </w:rPr>
        <w:t xml:space="preserve"> </w:t>
      </w:r>
      <w:r w:rsidRPr="004D5510">
        <w:rPr>
          <w:vanish/>
          <w:sz w:val="16"/>
        </w:rPr>
        <w:t>labor</w:t>
      </w:r>
      <w:r w:rsidRPr="004D5510">
        <w:rPr>
          <w:sz w:val="16"/>
        </w:rPr>
        <w:t xml:space="preserve"> </w:t>
      </w:r>
      <w:r w:rsidRPr="004D5510">
        <w:rPr>
          <w:vanish/>
          <w:sz w:val="16"/>
        </w:rPr>
        <w:t>agencies</w:t>
      </w:r>
      <w:r w:rsidRPr="004D5510">
        <w:rPr>
          <w:sz w:val="16"/>
        </w:rPr>
        <w:t xml:space="preserve"> </w:t>
      </w:r>
      <w:r w:rsidRPr="004D5510">
        <w:rPr>
          <w:vanish/>
          <w:sz w:val="16"/>
        </w:rPr>
        <w:t>rolled</w:t>
      </w:r>
      <w:r w:rsidRPr="004D5510">
        <w:rPr>
          <w:sz w:val="16"/>
        </w:rPr>
        <w:t xml:space="preserve"> </w:t>
      </w:r>
      <w:r w:rsidRPr="004D5510">
        <w:rPr>
          <w:vanish/>
          <w:sz w:val="16"/>
        </w:rPr>
        <w:t>back</w:t>
      </w:r>
      <w:r w:rsidRPr="004D5510">
        <w:rPr>
          <w:sz w:val="16"/>
        </w:rPr>
        <w:t xml:space="preserve"> </w:t>
      </w:r>
      <w:r w:rsidRPr="004D5510">
        <w:rPr>
          <w:vanish/>
          <w:sz w:val="16"/>
        </w:rPr>
        <w:t>protections</w:t>
      </w:r>
      <w:r w:rsidRPr="004D5510">
        <w:rPr>
          <w:sz w:val="16"/>
        </w:rPr>
        <w:t xml:space="preserve"> </w:t>
      </w:r>
      <w:r w:rsidRPr="004D5510">
        <w:rPr>
          <w:vanish/>
          <w:sz w:val="16"/>
        </w:rPr>
        <w:t>for</w:t>
      </w:r>
      <w:r w:rsidRPr="004D5510">
        <w:rPr>
          <w:sz w:val="16"/>
        </w:rPr>
        <w:t xml:space="preserve"> </w:t>
      </w:r>
      <w:r w:rsidRPr="004D5510">
        <w:rPr>
          <w:vanish/>
          <w:sz w:val="16"/>
        </w:rPr>
        <w:t>workers.</w:t>
      </w:r>
      <w:r w:rsidRPr="004D5510">
        <w:rPr>
          <w:sz w:val="16"/>
        </w:rPr>
        <w:t xml:space="preserve"> </w:t>
      </w:r>
      <w:r w:rsidRPr="004D5510">
        <w:rPr>
          <w:vanish/>
          <w:sz w:val="16"/>
        </w:rPr>
        <w:t>During</w:t>
      </w:r>
      <w:r w:rsidRPr="004D5510">
        <w:rPr>
          <w:sz w:val="16"/>
        </w:rPr>
        <w:t xml:space="preserve"> </w:t>
      </w:r>
      <w:r w:rsidRPr="004D5510">
        <w:rPr>
          <w:vanish/>
          <w:sz w:val="16"/>
        </w:rPr>
        <w:t>the</w:t>
      </w:r>
      <w:r w:rsidRPr="004D5510">
        <w:rPr>
          <w:sz w:val="16"/>
        </w:rPr>
        <w:t xml:space="preserve"> </w:t>
      </w:r>
      <w:r w:rsidRPr="004D5510">
        <w:rPr>
          <w:vanish/>
          <w:sz w:val="16"/>
        </w:rPr>
        <w:t>pandemic’s</w:t>
      </w:r>
      <w:r w:rsidRPr="004D5510">
        <w:rPr>
          <w:sz w:val="16"/>
        </w:rPr>
        <w:t xml:space="preserve"> </w:t>
      </w:r>
      <w:r w:rsidRPr="004D5510">
        <w:rPr>
          <w:vanish/>
          <w:sz w:val="16"/>
        </w:rPr>
        <w:t>early</w:t>
      </w:r>
      <w:r w:rsidRPr="004D5510">
        <w:rPr>
          <w:sz w:val="16"/>
        </w:rPr>
        <w:t xml:space="preserve"> </w:t>
      </w:r>
      <w:r w:rsidRPr="004D5510">
        <w:rPr>
          <w:vanish/>
          <w:sz w:val="16"/>
        </w:rPr>
        <w:t>weeks,</w:t>
      </w:r>
      <w:r w:rsidRPr="004D5510">
        <w:rPr>
          <w:sz w:val="16"/>
        </w:rPr>
        <w:t xml:space="preserve"> </w:t>
      </w:r>
      <w:r w:rsidRPr="004D5510">
        <w:rPr>
          <w:vanish/>
          <w:sz w:val="16"/>
        </w:rPr>
        <w:t>the</w:t>
      </w:r>
      <w:r w:rsidRPr="004D5510">
        <w:rPr>
          <w:sz w:val="16"/>
        </w:rPr>
        <w:t xml:space="preserve"> </w:t>
      </w:r>
      <w:r w:rsidRPr="004D5510">
        <w:rPr>
          <w:vanish/>
          <w:sz w:val="16"/>
        </w:rPr>
        <w:t>NLRB,</w:t>
      </w:r>
      <w:r w:rsidRPr="004D5510">
        <w:rPr>
          <w:sz w:val="16"/>
        </w:rPr>
        <w:t xml:space="preserve"> </w:t>
      </w:r>
      <w:r w:rsidRPr="004D5510">
        <w:rPr>
          <w:vanish/>
          <w:sz w:val="16"/>
        </w:rPr>
        <w:t>which</w:t>
      </w:r>
      <w:r w:rsidRPr="004D5510">
        <w:rPr>
          <w:sz w:val="16"/>
        </w:rPr>
        <w:t xml:space="preserve"> </w:t>
      </w:r>
      <w:r w:rsidRPr="004D5510">
        <w:rPr>
          <w:vanish/>
          <w:sz w:val="16"/>
        </w:rPr>
        <w:t>oversees</w:t>
      </w:r>
      <w:r w:rsidRPr="004D5510">
        <w:rPr>
          <w:sz w:val="16"/>
        </w:rPr>
        <w:t xml:space="preserve"> </w:t>
      </w:r>
      <w:r w:rsidRPr="004D5510">
        <w:rPr>
          <w:vanish/>
          <w:sz w:val="16"/>
        </w:rPr>
        <w:t>union</w:t>
      </w:r>
      <w:r w:rsidRPr="004D5510">
        <w:rPr>
          <w:sz w:val="16"/>
        </w:rPr>
        <w:t xml:space="preserve"> </w:t>
      </w:r>
      <w:r w:rsidRPr="004D5510">
        <w:rPr>
          <w:vanish/>
          <w:sz w:val="16"/>
        </w:rPr>
        <w:t>elections,</w:t>
      </w:r>
      <w:r w:rsidRPr="004D5510">
        <w:rPr>
          <w:sz w:val="16"/>
        </w:rPr>
        <w:t xml:space="preserve"> </w:t>
      </w:r>
      <w:r w:rsidRPr="004D5510">
        <w:rPr>
          <w:vanish/>
          <w:sz w:val="16"/>
        </w:rPr>
        <w:t>suspended</w:t>
      </w:r>
      <w:r w:rsidRPr="004D5510">
        <w:rPr>
          <w:sz w:val="16"/>
        </w:rPr>
        <w:t xml:space="preserve"> </w:t>
      </w:r>
      <w:r w:rsidRPr="004D5510">
        <w:rPr>
          <w:vanish/>
          <w:sz w:val="16"/>
        </w:rPr>
        <w:t>them,</w:t>
      </w:r>
      <w:r w:rsidRPr="004D5510">
        <w:rPr>
          <w:sz w:val="16"/>
        </w:rPr>
        <w:t xml:space="preserve"> </w:t>
      </w:r>
      <w:r w:rsidRPr="004D5510">
        <w:rPr>
          <w:vanish/>
          <w:sz w:val="16"/>
        </w:rPr>
        <w:t>giving</w:t>
      </w:r>
      <w:r w:rsidRPr="004D5510">
        <w:rPr>
          <w:sz w:val="16"/>
        </w:rPr>
        <w:t xml:space="preserve"> </w:t>
      </w:r>
      <w:r w:rsidRPr="004D5510">
        <w:rPr>
          <w:vanish/>
          <w:sz w:val="16"/>
        </w:rPr>
        <w:t>companies</w:t>
      </w:r>
      <w:r w:rsidRPr="004D5510">
        <w:rPr>
          <w:sz w:val="16"/>
        </w:rPr>
        <w:t xml:space="preserve"> </w:t>
      </w:r>
      <w:r w:rsidRPr="004D5510">
        <w:rPr>
          <w:vanish/>
          <w:sz w:val="16"/>
        </w:rPr>
        <w:t>more</w:t>
      </w:r>
      <w:r w:rsidRPr="004D5510">
        <w:rPr>
          <w:sz w:val="16"/>
        </w:rPr>
        <w:t xml:space="preserve"> </w:t>
      </w:r>
      <w:r w:rsidRPr="004D5510">
        <w:rPr>
          <w:vanish/>
          <w:sz w:val="16"/>
        </w:rPr>
        <w:t>time</w:t>
      </w:r>
      <w:r w:rsidRPr="004D5510">
        <w:rPr>
          <w:sz w:val="16"/>
        </w:rPr>
        <w:t xml:space="preserve"> </w:t>
      </w:r>
      <w:r w:rsidRPr="004D5510">
        <w:rPr>
          <w:vanish/>
          <w:sz w:val="16"/>
        </w:rPr>
        <w:t>to</w:t>
      </w:r>
      <w:r w:rsidRPr="004D5510">
        <w:rPr>
          <w:sz w:val="16"/>
        </w:rPr>
        <w:t xml:space="preserve"> </w:t>
      </w:r>
      <w:r w:rsidRPr="004D5510">
        <w:rPr>
          <w:vanish/>
          <w:sz w:val="16"/>
        </w:rPr>
        <w:t>maneuver</w:t>
      </w:r>
      <w:r w:rsidRPr="004D5510">
        <w:rPr>
          <w:sz w:val="16"/>
        </w:rPr>
        <w:t xml:space="preserve"> </w:t>
      </w:r>
      <w:r w:rsidRPr="004D5510">
        <w:rPr>
          <w:vanish/>
          <w:sz w:val="16"/>
        </w:rPr>
        <w:t>against</w:t>
      </w:r>
      <w:r w:rsidRPr="004D5510">
        <w:rPr>
          <w:sz w:val="16"/>
        </w:rPr>
        <w:t xml:space="preserve"> </w:t>
      </w:r>
      <w:r w:rsidRPr="004D5510">
        <w:rPr>
          <w:vanish/>
          <w:sz w:val="16"/>
        </w:rPr>
        <w:t>them,</w:t>
      </w:r>
      <w:r w:rsidRPr="004D5510">
        <w:rPr>
          <w:sz w:val="16"/>
        </w:rPr>
        <w:t xml:space="preserve"> </w:t>
      </w:r>
      <w:r w:rsidRPr="004D5510">
        <w:rPr>
          <w:vanish/>
          <w:sz w:val="16"/>
        </w:rPr>
        <w:t>the</w:t>
      </w:r>
      <w:r w:rsidRPr="004D5510">
        <w:rPr>
          <w:sz w:val="16"/>
        </w:rPr>
        <w:t xml:space="preserve"> </w:t>
      </w:r>
      <w:r w:rsidRPr="004D5510">
        <w:rPr>
          <w:vanish/>
          <w:sz w:val="16"/>
        </w:rPr>
        <w:t>complaint</w:t>
      </w:r>
      <w:r w:rsidRPr="004D5510">
        <w:rPr>
          <w:sz w:val="16"/>
        </w:rPr>
        <w:t xml:space="preserve"> </w:t>
      </w:r>
      <w:r w:rsidRPr="004D5510">
        <w:rPr>
          <w:vanish/>
          <w:sz w:val="16"/>
        </w:rPr>
        <w:t>charged.</w:t>
      </w:r>
      <w:r w:rsidRPr="004D5510">
        <w:rPr>
          <w:sz w:val="16"/>
        </w:rPr>
        <w:t xml:space="preserve"> </w:t>
      </w:r>
      <w:r w:rsidRPr="004D5510">
        <w:rPr>
          <w:vanish/>
          <w:sz w:val="16"/>
        </w:rPr>
        <w:t>The</w:t>
      </w:r>
      <w:r w:rsidRPr="004D5510">
        <w:rPr>
          <w:sz w:val="16"/>
        </w:rPr>
        <w:t xml:space="preserve"> </w:t>
      </w:r>
      <w:r w:rsidRPr="004D5510">
        <w:rPr>
          <w:vanish/>
          <w:sz w:val="16"/>
        </w:rPr>
        <w:t>NLRB</w:t>
      </w:r>
      <w:r w:rsidRPr="004D5510">
        <w:rPr>
          <w:sz w:val="16"/>
        </w:rPr>
        <w:t xml:space="preserve"> </w:t>
      </w:r>
      <w:r w:rsidRPr="004D5510">
        <w:rPr>
          <w:vanish/>
          <w:sz w:val="16"/>
        </w:rPr>
        <w:t>also</w:t>
      </w:r>
      <w:r w:rsidRPr="004D5510">
        <w:rPr>
          <w:sz w:val="16"/>
        </w:rPr>
        <w:t xml:space="preserve"> </w:t>
      </w:r>
      <w:r w:rsidRPr="004D5510">
        <w:rPr>
          <w:vanish/>
          <w:sz w:val="16"/>
        </w:rPr>
        <w:t>issued</w:t>
      </w:r>
      <w:r w:rsidRPr="004D5510">
        <w:rPr>
          <w:sz w:val="16"/>
        </w:rPr>
        <w:t xml:space="preserve"> </w:t>
      </w:r>
      <w:r w:rsidRPr="004D5510">
        <w:rPr>
          <w:vanish/>
          <w:sz w:val="16"/>
        </w:rPr>
        <w:t>a</w:t>
      </w:r>
      <w:r w:rsidRPr="004D5510">
        <w:rPr>
          <w:sz w:val="16"/>
        </w:rPr>
        <w:t xml:space="preserve"> </w:t>
      </w:r>
      <w:r w:rsidRPr="004D5510">
        <w:rPr>
          <w:vanish/>
          <w:sz w:val="16"/>
        </w:rPr>
        <w:t>memo</w:t>
      </w:r>
      <w:r w:rsidRPr="004D5510">
        <w:rPr>
          <w:sz w:val="16"/>
        </w:rPr>
        <w:t xml:space="preserve"> </w:t>
      </w:r>
      <w:r w:rsidRPr="004D5510">
        <w:rPr>
          <w:vanish/>
          <w:sz w:val="16"/>
        </w:rPr>
        <w:t>in</w:t>
      </w:r>
      <w:r w:rsidRPr="004D5510">
        <w:rPr>
          <w:sz w:val="16"/>
        </w:rPr>
        <w:t xml:space="preserve"> </w:t>
      </w:r>
      <w:r w:rsidRPr="004D5510">
        <w:rPr>
          <w:vanish/>
          <w:sz w:val="16"/>
        </w:rPr>
        <w:t>March</w:t>
      </w:r>
      <w:r w:rsidRPr="004D5510">
        <w:rPr>
          <w:sz w:val="16"/>
        </w:rPr>
        <w:t xml:space="preserve"> </w:t>
      </w:r>
      <w:r w:rsidRPr="004D5510">
        <w:rPr>
          <w:vanish/>
          <w:sz w:val="16"/>
        </w:rPr>
        <w:t>that</w:t>
      </w:r>
      <w:r w:rsidRPr="004D5510">
        <w:rPr>
          <w:sz w:val="16"/>
        </w:rPr>
        <w:t xml:space="preserve"> </w:t>
      </w:r>
      <w:r w:rsidRPr="004D5510">
        <w:rPr>
          <w:vanish/>
          <w:sz w:val="16"/>
        </w:rPr>
        <w:t>the</w:t>
      </w:r>
      <w:r w:rsidRPr="004D5510">
        <w:rPr>
          <w:sz w:val="16"/>
        </w:rPr>
        <w:t xml:space="preserve"> </w:t>
      </w:r>
      <w:r w:rsidRPr="004D5510">
        <w:rPr>
          <w:vanish/>
          <w:sz w:val="16"/>
        </w:rPr>
        <w:t>union</w:t>
      </w:r>
      <w:r w:rsidRPr="004D5510">
        <w:rPr>
          <w:sz w:val="16"/>
        </w:rPr>
        <w:t xml:space="preserve"> </w:t>
      </w:r>
      <w:r w:rsidRPr="004D5510">
        <w:rPr>
          <w:vanish/>
          <w:sz w:val="16"/>
        </w:rPr>
        <w:t>presidents</w:t>
      </w:r>
      <w:r w:rsidRPr="004D5510">
        <w:rPr>
          <w:sz w:val="16"/>
        </w:rPr>
        <w:t xml:space="preserve"> </w:t>
      </w:r>
      <w:r w:rsidRPr="004D5510">
        <w:rPr>
          <w:vanish/>
          <w:sz w:val="16"/>
        </w:rPr>
        <w:t>said</w:t>
      </w:r>
      <w:r w:rsidRPr="004D5510">
        <w:rPr>
          <w:sz w:val="16"/>
        </w:rPr>
        <w:t xml:space="preserve"> </w:t>
      </w:r>
      <w:r w:rsidRPr="004D5510">
        <w:rPr>
          <w:vanish/>
          <w:sz w:val="16"/>
        </w:rPr>
        <w:t>signaled</w:t>
      </w:r>
      <w:r w:rsidRPr="004D5510">
        <w:rPr>
          <w:sz w:val="16"/>
        </w:rPr>
        <w:t xml:space="preserve"> </w:t>
      </w:r>
      <w:r w:rsidRPr="004D5510">
        <w:rPr>
          <w:vanish/>
          <w:sz w:val="16"/>
        </w:rPr>
        <w:t>employers</w:t>
      </w:r>
      <w:r w:rsidRPr="004D5510">
        <w:rPr>
          <w:sz w:val="16"/>
        </w:rPr>
        <w:t xml:space="preserve"> </w:t>
      </w:r>
      <w:r w:rsidRPr="004D5510">
        <w:rPr>
          <w:vanish/>
          <w:sz w:val="16"/>
        </w:rPr>
        <w:t>could</w:t>
      </w:r>
      <w:r w:rsidRPr="004D5510">
        <w:rPr>
          <w:sz w:val="16"/>
        </w:rPr>
        <w:t xml:space="preserve"> </w:t>
      </w:r>
      <w:r w:rsidRPr="004D5510">
        <w:rPr>
          <w:vanish/>
          <w:sz w:val="16"/>
        </w:rPr>
        <w:t>avoid</w:t>
      </w:r>
      <w:r w:rsidRPr="004D5510">
        <w:rPr>
          <w:sz w:val="16"/>
        </w:rPr>
        <w:t xml:space="preserve"> </w:t>
      </w:r>
      <w:r w:rsidRPr="004D5510">
        <w:rPr>
          <w:vanish/>
          <w:sz w:val="16"/>
        </w:rPr>
        <w:t>bargaining</w:t>
      </w:r>
      <w:r w:rsidRPr="004D5510">
        <w:rPr>
          <w:sz w:val="16"/>
        </w:rPr>
        <w:t xml:space="preserve"> </w:t>
      </w:r>
      <w:r w:rsidRPr="004D5510">
        <w:rPr>
          <w:vanish/>
          <w:sz w:val="16"/>
        </w:rPr>
        <w:t>about</w:t>
      </w:r>
      <w:r w:rsidRPr="004D5510">
        <w:rPr>
          <w:sz w:val="16"/>
        </w:rPr>
        <w:t xml:space="preserve"> </w:t>
      </w:r>
      <w:r w:rsidRPr="004D5510">
        <w:rPr>
          <w:vanish/>
          <w:sz w:val="16"/>
        </w:rPr>
        <w:t>proposed</w:t>
      </w:r>
      <w:r w:rsidRPr="004D5510">
        <w:rPr>
          <w:sz w:val="16"/>
        </w:rPr>
        <w:t xml:space="preserve"> </w:t>
      </w:r>
      <w:r w:rsidRPr="004D5510">
        <w:rPr>
          <w:vanish/>
          <w:sz w:val="16"/>
        </w:rPr>
        <w:t>layoffs</w:t>
      </w:r>
      <w:r w:rsidRPr="004D5510">
        <w:rPr>
          <w:sz w:val="16"/>
        </w:rPr>
        <w:t xml:space="preserve"> </w:t>
      </w:r>
      <w:r w:rsidRPr="004D5510">
        <w:rPr>
          <w:vanish/>
          <w:sz w:val="16"/>
        </w:rPr>
        <w:t>because</w:t>
      </w:r>
      <w:r w:rsidRPr="004D5510">
        <w:rPr>
          <w:sz w:val="16"/>
        </w:rPr>
        <w:t xml:space="preserve"> </w:t>
      </w:r>
      <w:r w:rsidRPr="004D5510">
        <w:rPr>
          <w:vanish/>
          <w:sz w:val="16"/>
        </w:rPr>
        <w:t>of</w:t>
      </w:r>
      <w:r w:rsidRPr="004D5510">
        <w:rPr>
          <w:sz w:val="16"/>
        </w:rPr>
        <w:t xml:space="preserve"> </w:t>
      </w:r>
      <w:r w:rsidRPr="004D5510">
        <w:rPr>
          <w:vanish/>
          <w:sz w:val="16"/>
        </w:rPr>
        <w:t>the</w:t>
      </w:r>
      <w:r w:rsidRPr="004D5510">
        <w:rPr>
          <w:sz w:val="16"/>
        </w:rPr>
        <w:t xml:space="preserve"> </w:t>
      </w:r>
      <w:r w:rsidRPr="004D5510">
        <w:rPr>
          <w:vanish/>
          <w:sz w:val="16"/>
        </w:rPr>
        <w:t>pandemic.</w:t>
      </w:r>
      <w:r w:rsidRPr="004D5510">
        <w:rPr>
          <w:sz w:val="16"/>
        </w:rPr>
        <w:t xml:space="preserve"> </w:t>
      </w:r>
      <w:r w:rsidRPr="004D5510">
        <w:rPr>
          <w:vanish/>
          <w:sz w:val="16"/>
        </w:rPr>
        <w:t>And</w:t>
      </w:r>
      <w:r w:rsidRPr="004D5510">
        <w:rPr>
          <w:sz w:val="16"/>
        </w:rPr>
        <w:t xml:space="preserve"> </w:t>
      </w:r>
      <w:r w:rsidRPr="004D5510">
        <w:rPr>
          <w:vanish/>
          <w:sz w:val="16"/>
        </w:rPr>
        <w:t>in</w:t>
      </w:r>
      <w:r w:rsidRPr="004D5510">
        <w:rPr>
          <w:sz w:val="16"/>
        </w:rPr>
        <w:t xml:space="preserve"> </w:t>
      </w:r>
      <w:r w:rsidRPr="004D5510">
        <w:rPr>
          <w:vanish/>
          <w:sz w:val="16"/>
        </w:rPr>
        <w:t>two</w:t>
      </w:r>
      <w:r w:rsidRPr="004D5510">
        <w:rPr>
          <w:sz w:val="16"/>
        </w:rPr>
        <w:t xml:space="preserve"> </w:t>
      </w:r>
      <w:r w:rsidRPr="004D5510">
        <w:rPr>
          <w:vanish/>
          <w:sz w:val="16"/>
        </w:rPr>
        <w:t>cases</w:t>
      </w:r>
      <w:r w:rsidRPr="004D5510">
        <w:rPr>
          <w:sz w:val="16"/>
        </w:rPr>
        <w:t xml:space="preserve"> </w:t>
      </w:r>
      <w:r w:rsidRPr="004D5510">
        <w:rPr>
          <w:vanish/>
          <w:sz w:val="16"/>
        </w:rPr>
        <w:t>in</w:t>
      </w:r>
      <w:r w:rsidRPr="004D5510">
        <w:rPr>
          <w:sz w:val="16"/>
        </w:rPr>
        <w:t xml:space="preserve"> </w:t>
      </w:r>
      <w:r w:rsidRPr="004D5510">
        <w:rPr>
          <w:vanish/>
          <w:sz w:val="16"/>
        </w:rPr>
        <w:t>August,</w:t>
      </w:r>
      <w:r w:rsidRPr="004D5510">
        <w:rPr>
          <w:sz w:val="16"/>
        </w:rPr>
        <w:t xml:space="preserve"> </w:t>
      </w:r>
      <w:r w:rsidRPr="004D5510">
        <w:rPr>
          <w:vanish/>
          <w:sz w:val="16"/>
        </w:rPr>
        <w:t>the</w:t>
      </w:r>
      <w:r w:rsidRPr="004D5510">
        <w:rPr>
          <w:sz w:val="16"/>
        </w:rPr>
        <w:t xml:space="preserve"> </w:t>
      </w:r>
      <w:r w:rsidRPr="004D5510">
        <w:rPr>
          <w:vanish/>
          <w:sz w:val="16"/>
        </w:rPr>
        <w:t>NLRB</w:t>
      </w:r>
      <w:r w:rsidRPr="004D5510">
        <w:rPr>
          <w:sz w:val="16"/>
        </w:rPr>
        <w:t xml:space="preserve"> </w:t>
      </w:r>
      <w:r w:rsidRPr="004D5510">
        <w:rPr>
          <w:vanish/>
          <w:sz w:val="16"/>
        </w:rPr>
        <w:t>said</w:t>
      </w:r>
      <w:r w:rsidRPr="004D5510">
        <w:rPr>
          <w:sz w:val="16"/>
        </w:rPr>
        <w:t xml:space="preserve"> </w:t>
      </w:r>
      <w:r w:rsidRPr="004D5510">
        <w:rPr>
          <w:vanish/>
          <w:sz w:val="16"/>
        </w:rPr>
        <w:t>companies</w:t>
      </w:r>
      <w:r w:rsidRPr="004D5510">
        <w:rPr>
          <w:sz w:val="16"/>
        </w:rPr>
        <w:t xml:space="preserve"> </w:t>
      </w:r>
      <w:r w:rsidRPr="004D5510">
        <w:rPr>
          <w:vanish/>
          <w:sz w:val="16"/>
        </w:rPr>
        <w:t>were</w:t>
      </w:r>
      <w:r w:rsidRPr="004D5510">
        <w:rPr>
          <w:sz w:val="16"/>
        </w:rPr>
        <w:t xml:space="preserve"> </w:t>
      </w:r>
      <w:r w:rsidRPr="004D5510">
        <w:rPr>
          <w:vanish/>
          <w:sz w:val="16"/>
        </w:rPr>
        <w:t>in</w:t>
      </w:r>
      <w:r w:rsidRPr="004D5510">
        <w:rPr>
          <w:sz w:val="16"/>
        </w:rPr>
        <w:t xml:space="preserve"> </w:t>
      </w:r>
      <w:r w:rsidRPr="004D5510">
        <w:rPr>
          <w:vanish/>
          <w:sz w:val="16"/>
        </w:rPr>
        <w:t>the</w:t>
      </w:r>
      <w:r w:rsidRPr="004D5510">
        <w:rPr>
          <w:sz w:val="16"/>
        </w:rPr>
        <w:t xml:space="preserve"> </w:t>
      </w:r>
      <w:r w:rsidRPr="004D5510">
        <w:rPr>
          <w:vanish/>
          <w:sz w:val="16"/>
        </w:rPr>
        <w:t>clear</w:t>
      </w:r>
      <w:r w:rsidRPr="004D5510">
        <w:rPr>
          <w:sz w:val="16"/>
        </w:rPr>
        <w:t xml:space="preserve"> </w:t>
      </w:r>
      <w:r w:rsidRPr="004D5510">
        <w:rPr>
          <w:vanish/>
          <w:sz w:val="16"/>
        </w:rPr>
        <w:t>for</w:t>
      </w:r>
      <w:r w:rsidRPr="004D5510">
        <w:rPr>
          <w:sz w:val="16"/>
        </w:rPr>
        <w:t xml:space="preserve"> </w:t>
      </w:r>
      <w:r w:rsidRPr="004D5510">
        <w:rPr>
          <w:vanish/>
          <w:sz w:val="16"/>
        </w:rPr>
        <w:t>dismissing</w:t>
      </w:r>
      <w:r w:rsidRPr="004D5510">
        <w:rPr>
          <w:sz w:val="16"/>
        </w:rPr>
        <w:t xml:space="preserve"> </w:t>
      </w:r>
      <w:r w:rsidRPr="004D5510">
        <w:rPr>
          <w:vanish/>
          <w:sz w:val="16"/>
        </w:rPr>
        <w:t>workers</w:t>
      </w:r>
      <w:r w:rsidRPr="004D5510">
        <w:rPr>
          <w:sz w:val="16"/>
        </w:rPr>
        <w:t xml:space="preserve"> </w:t>
      </w:r>
      <w:r w:rsidRPr="004D5510">
        <w:rPr>
          <w:vanish/>
          <w:sz w:val="16"/>
        </w:rPr>
        <w:t>who</w:t>
      </w:r>
      <w:r w:rsidRPr="004D5510">
        <w:rPr>
          <w:sz w:val="16"/>
        </w:rPr>
        <w:t xml:space="preserve"> </w:t>
      </w:r>
      <w:r w:rsidRPr="004D5510">
        <w:rPr>
          <w:vanish/>
          <w:sz w:val="16"/>
        </w:rPr>
        <w:t>expressed</w:t>
      </w:r>
      <w:r w:rsidRPr="004D5510">
        <w:rPr>
          <w:sz w:val="16"/>
        </w:rPr>
        <w:t xml:space="preserve"> </w:t>
      </w:r>
      <w:r w:rsidRPr="004D5510">
        <w:rPr>
          <w:vanish/>
          <w:sz w:val="16"/>
        </w:rPr>
        <w:t>concern</w:t>
      </w:r>
      <w:r w:rsidRPr="004D5510">
        <w:rPr>
          <w:sz w:val="16"/>
        </w:rPr>
        <w:t xml:space="preserve"> </w:t>
      </w:r>
      <w:r w:rsidRPr="004D5510">
        <w:rPr>
          <w:vanish/>
          <w:sz w:val="16"/>
        </w:rPr>
        <w:t>about</w:t>
      </w:r>
      <w:r w:rsidRPr="004D5510">
        <w:rPr>
          <w:sz w:val="16"/>
        </w:rPr>
        <w:t xml:space="preserve"> </w:t>
      </w:r>
      <w:r w:rsidRPr="004D5510">
        <w:rPr>
          <w:vanish/>
          <w:sz w:val="16"/>
        </w:rPr>
        <w:t>safety</w:t>
      </w:r>
      <w:r w:rsidRPr="004D5510">
        <w:rPr>
          <w:sz w:val="16"/>
        </w:rPr>
        <w:t xml:space="preserve"> </w:t>
      </w:r>
      <w:r w:rsidRPr="004D5510">
        <w:rPr>
          <w:vanish/>
          <w:sz w:val="16"/>
        </w:rPr>
        <w:t>issues</w:t>
      </w:r>
      <w:r w:rsidRPr="004D5510">
        <w:rPr>
          <w:sz w:val="16"/>
        </w:rPr>
        <w:t xml:space="preserve"> </w:t>
      </w:r>
      <w:r w:rsidRPr="004D5510">
        <w:rPr>
          <w:vanish/>
          <w:sz w:val="16"/>
        </w:rPr>
        <w:t>during</w:t>
      </w:r>
      <w:r w:rsidRPr="004D5510">
        <w:rPr>
          <w:sz w:val="16"/>
        </w:rPr>
        <w:t xml:space="preserve"> </w:t>
      </w:r>
      <w:r w:rsidRPr="004D5510">
        <w:rPr>
          <w:vanish/>
          <w:sz w:val="16"/>
        </w:rPr>
        <w:t>the</w:t>
      </w:r>
      <w:r w:rsidRPr="004D5510">
        <w:rPr>
          <w:sz w:val="16"/>
        </w:rPr>
        <w:t xml:space="preserve"> </w:t>
      </w:r>
      <w:r w:rsidRPr="004D5510">
        <w:rPr>
          <w:vanish/>
          <w:sz w:val="16"/>
        </w:rPr>
        <w:t>pandemic,</w:t>
      </w:r>
      <w:r w:rsidRPr="004D5510">
        <w:rPr>
          <w:sz w:val="16"/>
        </w:rPr>
        <w:t xml:space="preserve"> </w:t>
      </w:r>
      <w:r w:rsidRPr="004D5510">
        <w:rPr>
          <w:vanish/>
          <w:sz w:val="16"/>
        </w:rPr>
        <w:t>even</w:t>
      </w:r>
      <w:r w:rsidRPr="004D5510">
        <w:rPr>
          <w:sz w:val="16"/>
        </w:rPr>
        <w:t xml:space="preserve"> </w:t>
      </w:r>
      <w:r w:rsidRPr="004D5510">
        <w:rPr>
          <w:vanish/>
          <w:sz w:val="16"/>
        </w:rPr>
        <w:t>though</w:t>
      </w:r>
      <w:r w:rsidRPr="004D5510">
        <w:rPr>
          <w:sz w:val="16"/>
        </w:rPr>
        <w:t xml:space="preserve"> </w:t>
      </w:r>
      <w:r w:rsidRPr="004D5510">
        <w:rPr>
          <w:vanish/>
          <w:sz w:val="16"/>
        </w:rPr>
        <w:t>workers</w:t>
      </w:r>
      <w:r w:rsidRPr="004D5510">
        <w:rPr>
          <w:sz w:val="16"/>
        </w:rPr>
        <w:t xml:space="preserve"> </w:t>
      </w:r>
      <w:r w:rsidRPr="004D5510">
        <w:rPr>
          <w:vanish/>
          <w:sz w:val="16"/>
        </w:rPr>
        <w:t>have</w:t>
      </w:r>
      <w:r w:rsidRPr="004D5510">
        <w:rPr>
          <w:sz w:val="16"/>
        </w:rPr>
        <w:t xml:space="preserve"> </w:t>
      </w:r>
      <w:r w:rsidRPr="004D5510">
        <w:rPr>
          <w:vanish/>
          <w:sz w:val="16"/>
        </w:rPr>
        <w:t>protections</w:t>
      </w:r>
      <w:r w:rsidRPr="004D5510">
        <w:rPr>
          <w:sz w:val="16"/>
        </w:rPr>
        <w:t xml:space="preserve"> </w:t>
      </w:r>
      <w:r w:rsidRPr="004D5510">
        <w:rPr>
          <w:vanish/>
          <w:sz w:val="16"/>
        </w:rPr>
        <w:t>from</w:t>
      </w:r>
      <w:r w:rsidRPr="004D5510">
        <w:rPr>
          <w:sz w:val="16"/>
        </w:rPr>
        <w:t xml:space="preserve"> </w:t>
      </w:r>
      <w:r w:rsidRPr="004D5510">
        <w:rPr>
          <w:vanish/>
          <w:sz w:val="16"/>
        </w:rPr>
        <w:t>the</w:t>
      </w:r>
      <w:r w:rsidRPr="004D5510">
        <w:rPr>
          <w:sz w:val="16"/>
        </w:rPr>
        <w:t xml:space="preserve"> </w:t>
      </w:r>
      <w:r w:rsidRPr="004D5510">
        <w:rPr>
          <w:vanish/>
          <w:sz w:val="16"/>
        </w:rPr>
        <w:t>National</w:t>
      </w:r>
      <w:r w:rsidRPr="004D5510">
        <w:rPr>
          <w:sz w:val="16"/>
        </w:rPr>
        <w:t xml:space="preserve"> </w:t>
      </w:r>
      <w:r w:rsidRPr="004D5510">
        <w:rPr>
          <w:vanish/>
          <w:sz w:val="16"/>
        </w:rPr>
        <w:t>Labor</w:t>
      </w:r>
      <w:r w:rsidRPr="004D5510">
        <w:rPr>
          <w:sz w:val="16"/>
        </w:rPr>
        <w:t xml:space="preserve"> </w:t>
      </w:r>
      <w:r w:rsidRPr="004D5510">
        <w:rPr>
          <w:vanish/>
          <w:sz w:val="16"/>
        </w:rPr>
        <w:t>Relations</w:t>
      </w:r>
      <w:r w:rsidRPr="004D5510">
        <w:rPr>
          <w:sz w:val="16"/>
        </w:rPr>
        <w:t xml:space="preserve"> </w:t>
      </w:r>
      <w:r w:rsidRPr="004D5510">
        <w:rPr>
          <w:vanish/>
          <w:sz w:val="16"/>
        </w:rPr>
        <w:t>Act</w:t>
      </w:r>
      <w:r w:rsidRPr="004D5510">
        <w:rPr>
          <w:sz w:val="16"/>
        </w:rPr>
        <w:t xml:space="preserve"> </w:t>
      </w:r>
      <w:r w:rsidRPr="004D5510">
        <w:rPr>
          <w:vanish/>
          <w:sz w:val="16"/>
        </w:rPr>
        <w:t>from</w:t>
      </w:r>
      <w:r w:rsidRPr="004D5510">
        <w:rPr>
          <w:sz w:val="16"/>
        </w:rPr>
        <w:t xml:space="preserve"> </w:t>
      </w:r>
      <w:r w:rsidRPr="004D5510">
        <w:rPr>
          <w:vanish/>
          <w:sz w:val="16"/>
        </w:rPr>
        <w:t>being</w:t>
      </w:r>
      <w:r w:rsidRPr="004D5510">
        <w:rPr>
          <w:sz w:val="16"/>
        </w:rPr>
        <w:t xml:space="preserve"> </w:t>
      </w:r>
      <w:r w:rsidRPr="004D5510">
        <w:rPr>
          <w:vanish/>
          <w:sz w:val="16"/>
        </w:rPr>
        <w:t>fired</w:t>
      </w:r>
      <w:r w:rsidRPr="004D5510">
        <w:rPr>
          <w:sz w:val="16"/>
        </w:rPr>
        <w:t xml:space="preserve"> </w:t>
      </w:r>
      <w:r w:rsidRPr="004D5510">
        <w:rPr>
          <w:vanish/>
          <w:sz w:val="16"/>
        </w:rPr>
        <w:t>in</w:t>
      </w:r>
      <w:r w:rsidRPr="004D5510">
        <w:rPr>
          <w:sz w:val="16"/>
        </w:rPr>
        <w:t xml:space="preserve"> </w:t>
      </w:r>
      <w:r w:rsidRPr="004D5510">
        <w:rPr>
          <w:vanish/>
          <w:sz w:val="16"/>
        </w:rPr>
        <w:t>many</w:t>
      </w:r>
      <w:r w:rsidRPr="004D5510">
        <w:rPr>
          <w:sz w:val="16"/>
        </w:rPr>
        <w:t xml:space="preserve"> </w:t>
      </w:r>
      <w:r w:rsidRPr="004D5510">
        <w:rPr>
          <w:vanish/>
          <w:sz w:val="16"/>
        </w:rPr>
        <w:t>cases</w:t>
      </w:r>
      <w:r w:rsidRPr="004D5510">
        <w:rPr>
          <w:sz w:val="16"/>
        </w:rPr>
        <w:t xml:space="preserve"> </w:t>
      </w:r>
      <w:r w:rsidRPr="004D5510">
        <w:rPr>
          <w:vanish/>
          <w:sz w:val="16"/>
        </w:rPr>
        <w:t>for</w:t>
      </w:r>
      <w:r w:rsidRPr="004D5510">
        <w:rPr>
          <w:sz w:val="16"/>
        </w:rPr>
        <w:t xml:space="preserve"> </w:t>
      </w:r>
      <w:r w:rsidRPr="004D5510">
        <w:rPr>
          <w:vanish/>
          <w:sz w:val="16"/>
        </w:rPr>
        <w:t>raising</w:t>
      </w:r>
      <w:r w:rsidRPr="004D5510">
        <w:rPr>
          <w:sz w:val="16"/>
        </w:rPr>
        <w:t xml:space="preserve"> </w:t>
      </w:r>
      <w:r w:rsidRPr="004D5510">
        <w:rPr>
          <w:vanish/>
          <w:sz w:val="16"/>
        </w:rPr>
        <w:t>safety</w:t>
      </w:r>
      <w:r w:rsidRPr="004D5510">
        <w:rPr>
          <w:sz w:val="16"/>
        </w:rPr>
        <w:t xml:space="preserve"> </w:t>
      </w:r>
      <w:r w:rsidRPr="004D5510">
        <w:rPr>
          <w:vanish/>
          <w:sz w:val="16"/>
        </w:rPr>
        <w:t>concerns</w:t>
      </w:r>
      <w:r w:rsidRPr="004D5510">
        <w:rPr>
          <w:sz w:val="16"/>
        </w:rPr>
        <w:t xml:space="preserve"> </w:t>
      </w:r>
      <w:r w:rsidRPr="004D5510">
        <w:rPr>
          <w:vanish/>
          <w:sz w:val="16"/>
        </w:rPr>
        <w:t>at</w:t>
      </w:r>
      <w:r w:rsidRPr="004D5510">
        <w:rPr>
          <w:sz w:val="16"/>
        </w:rPr>
        <w:t xml:space="preserve"> </w:t>
      </w:r>
      <w:r w:rsidRPr="004D5510">
        <w:rPr>
          <w:vanish/>
          <w:sz w:val="16"/>
        </w:rPr>
        <w:t>work.</w:t>
      </w:r>
      <w:r w:rsidRPr="004D5510">
        <w:rPr>
          <w:sz w:val="16"/>
        </w:rPr>
        <w:t xml:space="preserve"> </w:t>
      </w:r>
      <w:r w:rsidRPr="004D5510">
        <w:rPr>
          <w:vanish/>
          <w:sz w:val="16"/>
        </w:rPr>
        <w:t>“Each</w:t>
      </w:r>
      <w:r w:rsidRPr="004D5510">
        <w:rPr>
          <w:sz w:val="16"/>
        </w:rPr>
        <w:t xml:space="preserve"> </w:t>
      </w:r>
      <w:r w:rsidRPr="004D5510">
        <w:rPr>
          <w:vanish/>
          <w:sz w:val="16"/>
        </w:rPr>
        <w:t>of</w:t>
      </w:r>
      <w:r w:rsidRPr="004D5510">
        <w:rPr>
          <w:sz w:val="16"/>
        </w:rPr>
        <w:t xml:space="preserve"> </w:t>
      </w:r>
      <w:r w:rsidRPr="004D5510">
        <w:rPr>
          <w:vanish/>
          <w:sz w:val="16"/>
        </w:rPr>
        <w:t>these</w:t>
      </w:r>
      <w:r w:rsidRPr="004D5510">
        <w:rPr>
          <w:sz w:val="16"/>
        </w:rPr>
        <w:t xml:space="preserve"> </w:t>
      </w:r>
      <w:r w:rsidRPr="004D5510">
        <w:rPr>
          <w:vanish/>
          <w:sz w:val="16"/>
        </w:rPr>
        <w:t>decisions</w:t>
      </w:r>
      <w:r w:rsidRPr="004D5510">
        <w:rPr>
          <w:sz w:val="16"/>
        </w:rPr>
        <w:t xml:space="preserve"> </w:t>
      </w:r>
      <w:r w:rsidRPr="004D5510">
        <w:rPr>
          <w:vanish/>
          <w:sz w:val="16"/>
        </w:rPr>
        <w:t>disarms</w:t>
      </w:r>
      <w:r w:rsidRPr="004D5510">
        <w:rPr>
          <w:sz w:val="16"/>
        </w:rPr>
        <w:t xml:space="preserve"> </w:t>
      </w:r>
      <w:r w:rsidRPr="004D5510">
        <w:rPr>
          <w:vanish/>
          <w:sz w:val="16"/>
        </w:rPr>
        <w:t>workers</w:t>
      </w:r>
      <w:r w:rsidRPr="004D5510">
        <w:rPr>
          <w:sz w:val="16"/>
        </w:rPr>
        <w:t xml:space="preserve"> </w:t>
      </w:r>
      <w:r w:rsidRPr="004D5510">
        <w:rPr>
          <w:vanish/>
          <w:sz w:val="16"/>
        </w:rPr>
        <w:t>and</w:t>
      </w:r>
      <w:r w:rsidRPr="004D5510">
        <w:rPr>
          <w:sz w:val="16"/>
        </w:rPr>
        <w:t xml:space="preserve"> </w:t>
      </w:r>
      <w:r w:rsidRPr="004D5510">
        <w:rPr>
          <w:vanish/>
          <w:sz w:val="16"/>
        </w:rPr>
        <w:t>their</w:t>
      </w:r>
      <w:r w:rsidRPr="004D5510">
        <w:rPr>
          <w:sz w:val="16"/>
        </w:rPr>
        <w:t xml:space="preserve"> </w:t>
      </w:r>
      <w:r w:rsidRPr="004D5510">
        <w:rPr>
          <w:vanish/>
          <w:sz w:val="16"/>
        </w:rPr>
        <w:t>unions</w:t>
      </w:r>
      <w:r w:rsidRPr="004D5510">
        <w:rPr>
          <w:sz w:val="16"/>
        </w:rPr>
        <w:t xml:space="preserve"> </w:t>
      </w:r>
      <w:r w:rsidRPr="004D5510">
        <w:rPr>
          <w:vanish/>
          <w:sz w:val="16"/>
        </w:rPr>
        <w:t>in</w:t>
      </w:r>
      <w:r w:rsidRPr="004D5510">
        <w:rPr>
          <w:sz w:val="16"/>
        </w:rPr>
        <w:t xml:space="preserve"> </w:t>
      </w:r>
      <w:r w:rsidRPr="004D5510">
        <w:rPr>
          <w:vanish/>
          <w:sz w:val="16"/>
        </w:rPr>
        <w:t>the</w:t>
      </w:r>
      <w:r w:rsidRPr="004D5510">
        <w:rPr>
          <w:sz w:val="16"/>
        </w:rPr>
        <w:t xml:space="preserve"> </w:t>
      </w:r>
      <w:r w:rsidRPr="004D5510">
        <w:rPr>
          <w:vanish/>
          <w:sz w:val="16"/>
        </w:rPr>
        <w:t>face</w:t>
      </w:r>
      <w:r w:rsidRPr="004D5510">
        <w:rPr>
          <w:sz w:val="16"/>
        </w:rPr>
        <w:t xml:space="preserve"> </w:t>
      </w:r>
      <w:r w:rsidRPr="004D5510">
        <w:rPr>
          <w:vanish/>
          <w:sz w:val="16"/>
        </w:rPr>
        <w:t>of</w:t>
      </w:r>
      <w:r w:rsidRPr="004D5510">
        <w:rPr>
          <w:sz w:val="16"/>
        </w:rPr>
        <w:t xml:space="preserve"> </w:t>
      </w:r>
      <w:r w:rsidRPr="004D5510">
        <w:rPr>
          <w:vanish/>
          <w:sz w:val="16"/>
        </w:rPr>
        <w:t>management</w:t>
      </w:r>
      <w:r w:rsidRPr="004D5510">
        <w:rPr>
          <w:sz w:val="16"/>
        </w:rPr>
        <w:t xml:space="preserve"> </w:t>
      </w:r>
      <w:r w:rsidRPr="004D5510">
        <w:rPr>
          <w:vanish/>
          <w:sz w:val="16"/>
        </w:rPr>
        <w:t>actions</w:t>
      </w:r>
      <w:r w:rsidRPr="004D5510">
        <w:rPr>
          <w:sz w:val="16"/>
        </w:rPr>
        <w:t xml:space="preserve"> </w:t>
      </w:r>
      <w:r w:rsidRPr="004D5510">
        <w:rPr>
          <w:vanish/>
          <w:sz w:val="16"/>
        </w:rPr>
        <w:t>to</w:t>
      </w:r>
      <w:r w:rsidRPr="004D5510">
        <w:rPr>
          <w:sz w:val="16"/>
        </w:rPr>
        <w:t xml:space="preserve"> </w:t>
      </w:r>
      <w:r w:rsidRPr="004D5510">
        <w:rPr>
          <w:vanish/>
          <w:sz w:val="16"/>
        </w:rPr>
        <w:t>violate</w:t>
      </w:r>
      <w:r w:rsidRPr="004D5510">
        <w:rPr>
          <w:sz w:val="16"/>
        </w:rPr>
        <w:t xml:space="preserve"> </w:t>
      </w:r>
      <w:r w:rsidRPr="004D5510">
        <w:rPr>
          <w:vanish/>
          <w:sz w:val="16"/>
        </w:rPr>
        <w:t>their</w:t>
      </w:r>
      <w:r w:rsidRPr="004D5510">
        <w:rPr>
          <w:sz w:val="16"/>
        </w:rPr>
        <w:t xml:space="preserve"> </w:t>
      </w:r>
      <w:r w:rsidRPr="004D5510">
        <w:rPr>
          <w:vanish/>
          <w:sz w:val="16"/>
        </w:rPr>
        <w:t>collective</w:t>
      </w:r>
      <w:r w:rsidRPr="004D5510">
        <w:rPr>
          <w:sz w:val="16"/>
        </w:rPr>
        <w:t xml:space="preserve"> </w:t>
      </w:r>
      <w:r w:rsidRPr="004D5510">
        <w:rPr>
          <w:vanish/>
          <w:sz w:val="16"/>
        </w:rPr>
        <w:t>bargaining</w:t>
      </w:r>
      <w:r w:rsidRPr="004D5510">
        <w:rPr>
          <w:sz w:val="16"/>
        </w:rPr>
        <w:t xml:space="preserve"> </w:t>
      </w:r>
      <w:r w:rsidRPr="004D5510">
        <w:rPr>
          <w:vanish/>
          <w:sz w:val="16"/>
        </w:rPr>
        <w:t>rights</w:t>
      </w:r>
      <w:r w:rsidRPr="004D5510">
        <w:rPr>
          <w:sz w:val="16"/>
        </w:rPr>
        <w:t xml:space="preserve"> </w:t>
      </w:r>
      <w:r w:rsidRPr="004D5510">
        <w:rPr>
          <w:vanish/>
          <w:sz w:val="16"/>
        </w:rPr>
        <w:t>in</w:t>
      </w:r>
      <w:r w:rsidRPr="004D5510">
        <w:rPr>
          <w:sz w:val="16"/>
        </w:rPr>
        <w:t xml:space="preserve"> </w:t>
      </w:r>
      <w:r w:rsidRPr="004D5510">
        <w:rPr>
          <w:vanish/>
          <w:sz w:val="16"/>
        </w:rPr>
        <w:t>the</w:t>
      </w:r>
      <w:r w:rsidRPr="004D5510">
        <w:rPr>
          <w:sz w:val="16"/>
        </w:rPr>
        <w:t xml:space="preserve"> </w:t>
      </w:r>
      <w:r w:rsidRPr="004D5510">
        <w:rPr>
          <w:vanish/>
          <w:sz w:val="16"/>
        </w:rPr>
        <w:t>Covid-19</w:t>
      </w:r>
      <w:r w:rsidRPr="004D5510">
        <w:rPr>
          <w:sz w:val="16"/>
        </w:rPr>
        <w:t xml:space="preserve"> </w:t>
      </w:r>
      <w:r w:rsidRPr="004D5510">
        <w:rPr>
          <w:vanish/>
          <w:sz w:val="16"/>
        </w:rPr>
        <w:t>crisis,”</w:t>
      </w:r>
      <w:r w:rsidRPr="004D5510">
        <w:rPr>
          <w:sz w:val="16"/>
        </w:rPr>
        <w:t xml:space="preserve"> </w:t>
      </w:r>
      <w:r w:rsidRPr="004D5510">
        <w:rPr>
          <w:vanish/>
          <w:sz w:val="16"/>
        </w:rPr>
        <w:t>the</w:t>
      </w:r>
      <w:r w:rsidRPr="004D5510">
        <w:rPr>
          <w:sz w:val="16"/>
        </w:rPr>
        <w:t xml:space="preserve"> </w:t>
      </w:r>
      <w:r w:rsidRPr="004D5510">
        <w:rPr>
          <w:vanish/>
          <w:sz w:val="16"/>
        </w:rPr>
        <w:t>complaint</w:t>
      </w:r>
      <w:r w:rsidRPr="004D5510">
        <w:rPr>
          <w:sz w:val="16"/>
        </w:rPr>
        <w:t xml:space="preserve"> </w:t>
      </w:r>
      <w:r w:rsidRPr="004D5510">
        <w:rPr>
          <w:vanish/>
          <w:sz w:val="16"/>
        </w:rPr>
        <w:t>said.</w:t>
      </w:r>
      <w:r w:rsidRPr="004D5510">
        <w:rPr>
          <w:sz w:val="16"/>
        </w:rPr>
        <w:t xml:space="preserve"> </w:t>
      </w:r>
      <w:r w:rsidRPr="004D5510">
        <w:rPr>
          <w:vanish/>
          <w:sz w:val="16"/>
        </w:rPr>
        <w:t>“Since</w:t>
      </w:r>
      <w:r w:rsidRPr="004D5510">
        <w:rPr>
          <w:sz w:val="16"/>
        </w:rPr>
        <w:t xml:space="preserve"> </w:t>
      </w:r>
      <w:r w:rsidRPr="004D5510">
        <w:rPr>
          <w:vanish/>
          <w:sz w:val="16"/>
        </w:rPr>
        <w:t>these</w:t>
      </w:r>
      <w:r w:rsidRPr="004D5510">
        <w:rPr>
          <w:sz w:val="16"/>
        </w:rPr>
        <w:t xml:space="preserve"> </w:t>
      </w:r>
      <w:r w:rsidRPr="004D5510">
        <w:rPr>
          <w:vanish/>
          <w:sz w:val="16"/>
        </w:rPr>
        <w:t>memoranda</w:t>
      </w:r>
      <w:r w:rsidRPr="004D5510">
        <w:rPr>
          <w:sz w:val="16"/>
        </w:rPr>
        <w:t xml:space="preserve"> </w:t>
      </w:r>
      <w:r w:rsidRPr="004D5510">
        <w:rPr>
          <w:vanish/>
          <w:sz w:val="16"/>
        </w:rPr>
        <w:t>also</w:t>
      </w:r>
      <w:r w:rsidRPr="004D5510">
        <w:rPr>
          <w:sz w:val="16"/>
        </w:rPr>
        <w:t xml:space="preserve"> </w:t>
      </w:r>
      <w:r w:rsidRPr="004D5510">
        <w:rPr>
          <w:vanish/>
          <w:sz w:val="16"/>
        </w:rPr>
        <w:t>serve</w:t>
      </w:r>
      <w:r w:rsidRPr="004D5510">
        <w:rPr>
          <w:sz w:val="16"/>
        </w:rPr>
        <w:t xml:space="preserve"> </w:t>
      </w:r>
      <w:r w:rsidRPr="004D5510">
        <w:rPr>
          <w:vanish/>
          <w:sz w:val="16"/>
        </w:rPr>
        <w:t>as</w:t>
      </w:r>
      <w:r w:rsidRPr="004D5510">
        <w:rPr>
          <w:sz w:val="16"/>
        </w:rPr>
        <w:t xml:space="preserve"> </w:t>
      </w:r>
      <w:r w:rsidRPr="004D5510">
        <w:rPr>
          <w:vanish/>
          <w:sz w:val="16"/>
        </w:rPr>
        <w:t>instructions</w:t>
      </w:r>
      <w:r w:rsidRPr="004D5510">
        <w:rPr>
          <w:sz w:val="16"/>
        </w:rPr>
        <w:t xml:space="preserve"> </w:t>
      </w:r>
      <w:r w:rsidRPr="004D5510">
        <w:rPr>
          <w:vanish/>
          <w:sz w:val="16"/>
        </w:rPr>
        <w:t>to</w:t>
      </w:r>
      <w:r w:rsidRPr="004D5510">
        <w:rPr>
          <w:sz w:val="16"/>
        </w:rPr>
        <w:t xml:space="preserve"> </w:t>
      </w:r>
      <w:r w:rsidRPr="004D5510">
        <w:rPr>
          <w:vanish/>
          <w:sz w:val="16"/>
        </w:rPr>
        <w:t>NLRB</w:t>
      </w:r>
      <w:r w:rsidRPr="004D5510">
        <w:rPr>
          <w:sz w:val="16"/>
        </w:rPr>
        <w:t xml:space="preserve"> </w:t>
      </w:r>
      <w:r w:rsidRPr="004D5510">
        <w:rPr>
          <w:vanish/>
          <w:sz w:val="16"/>
        </w:rPr>
        <w:t>regional</w:t>
      </w:r>
      <w:r w:rsidRPr="004D5510">
        <w:rPr>
          <w:sz w:val="16"/>
        </w:rPr>
        <w:t xml:space="preserve"> </w:t>
      </w:r>
      <w:r w:rsidRPr="004D5510">
        <w:rPr>
          <w:vanish/>
          <w:sz w:val="16"/>
        </w:rPr>
        <w:t>authorities</w:t>
      </w:r>
      <w:r w:rsidRPr="004D5510">
        <w:rPr>
          <w:sz w:val="16"/>
        </w:rPr>
        <w:t xml:space="preserve"> </w:t>
      </w:r>
      <w:r w:rsidRPr="004D5510">
        <w:rPr>
          <w:vanish/>
          <w:sz w:val="16"/>
        </w:rPr>
        <w:t>on</w:t>
      </w:r>
      <w:r w:rsidRPr="004D5510">
        <w:rPr>
          <w:sz w:val="16"/>
        </w:rPr>
        <w:t xml:space="preserve"> </w:t>
      </w:r>
      <w:r w:rsidRPr="004D5510">
        <w:rPr>
          <w:vanish/>
          <w:sz w:val="16"/>
        </w:rPr>
        <w:t>how</w:t>
      </w:r>
      <w:r w:rsidRPr="004D5510">
        <w:rPr>
          <w:sz w:val="16"/>
        </w:rPr>
        <w:t xml:space="preserve"> </w:t>
      </w:r>
      <w:r w:rsidRPr="004D5510">
        <w:rPr>
          <w:vanish/>
          <w:sz w:val="16"/>
        </w:rPr>
        <w:t>to</w:t>
      </w:r>
      <w:r w:rsidRPr="004D5510">
        <w:rPr>
          <w:sz w:val="16"/>
        </w:rPr>
        <w:t xml:space="preserve"> </w:t>
      </w:r>
      <w:r w:rsidRPr="004D5510">
        <w:rPr>
          <w:vanish/>
          <w:sz w:val="16"/>
        </w:rPr>
        <w:t>handle</w:t>
      </w:r>
      <w:r w:rsidRPr="004D5510">
        <w:rPr>
          <w:sz w:val="16"/>
        </w:rPr>
        <w:t xml:space="preserve"> </w:t>
      </w:r>
      <w:r w:rsidRPr="004D5510">
        <w:rPr>
          <w:vanish/>
          <w:sz w:val="16"/>
        </w:rPr>
        <w:t>similar</w:t>
      </w:r>
      <w:r w:rsidRPr="004D5510">
        <w:rPr>
          <w:sz w:val="16"/>
        </w:rPr>
        <w:t xml:space="preserve"> </w:t>
      </w:r>
      <w:r w:rsidRPr="004D5510">
        <w:rPr>
          <w:vanish/>
          <w:sz w:val="16"/>
        </w:rPr>
        <w:t>cases,</w:t>
      </w:r>
      <w:r w:rsidRPr="004D5510">
        <w:rPr>
          <w:sz w:val="16"/>
        </w:rPr>
        <w:t xml:space="preserve"> </w:t>
      </w:r>
      <w:r w:rsidRPr="004D5510">
        <w:rPr>
          <w:vanish/>
          <w:sz w:val="16"/>
        </w:rPr>
        <w:t>they</w:t>
      </w:r>
      <w:r w:rsidRPr="004D5510">
        <w:rPr>
          <w:sz w:val="16"/>
        </w:rPr>
        <w:t xml:space="preserve"> </w:t>
      </w:r>
      <w:r w:rsidRPr="004D5510">
        <w:rPr>
          <w:vanish/>
          <w:sz w:val="16"/>
        </w:rPr>
        <w:t>have</w:t>
      </w:r>
      <w:r w:rsidRPr="004D5510">
        <w:rPr>
          <w:sz w:val="16"/>
        </w:rPr>
        <w:t xml:space="preserve"> </w:t>
      </w:r>
      <w:r w:rsidRPr="004D5510">
        <w:rPr>
          <w:vanish/>
          <w:sz w:val="16"/>
        </w:rPr>
        <w:t>a</w:t>
      </w:r>
      <w:r w:rsidRPr="004D5510">
        <w:rPr>
          <w:sz w:val="16"/>
        </w:rPr>
        <w:t xml:space="preserve"> </w:t>
      </w:r>
      <w:r w:rsidRPr="004D5510">
        <w:rPr>
          <w:vanish/>
          <w:sz w:val="16"/>
        </w:rPr>
        <w:t>cascading</w:t>
      </w:r>
      <w:r w:rsidRPr="004D5510">
        <w:rPr>
          <w:sz w:val="16"/>
        </w:rPr>
        <w:t xml:space="preserve"> </w:t>
      </w:r>
      <w:r w:rsidRPr="004D5510">
        <w:rPr>
          <w:vanish/>
          <w:sz w:val="16"/>
        </w:rPr>
        <w:t>effect</w:t>
      </w:r>
      <w:r w:rsidRPr="004D5510">
        <w:rPr>
          <w:sz w:val="16"/>
        </w:rPr>
        <w:t xml:space="preserve"> </w:t>
      </w:r>
      <w:r w:rsidRPr="004D5510">
        <w:rPr>
          <w:vanish/>
          <w:sz w:val="16"/>
        </w:rPr>
        <w:t>that</w:t>
      </w:r>
      <w:r w:rsidRPr="004D5510">
        <w:rPr>
          <w:sz w:val="16"/>
        </w:rPr>
        <w:t xml:space="preserve"> </w:t>
      </w:r>
      <w:r w:rsidRPr="004D5510">
        <w:rPr>
          <w:vanish/>
          <w:sz w:val="16"/>
        </w:rPr>
        <w:t>will</w:t>
      </w:r>
      <w:r w:rsidRPr="004D5510">
        <w:rPr>
          <w:sz w:val="16"/>
        </w:rPr>
        <w:t xml:space="preserve"> </w:t>
      </w:r>
      <w:r w:rsidRPr="004D5510">
        <w:rPr>
          <w:vanish/>
          <w:sz w:val="16"/>
        </w:rPr>
        <w:t>undermine</w:t>
      </w:r>
      <w:r w:rsidRPr="004D5510">
        <w:rPr>
          <w:sz w:val="16"/>
        </w:rPr>
        <w:t xml:space="preserve"> </w:t>
      </w:r>
      <w:r w:rsidRPr="004D5510">
        <w:rPr>
          <w:vanish/>
          <w:sz w:val="16"/>
        </w:rPr>
        <w:t>workers’</w:t>
      </w:r>
      <w:r w:rsidRPr="004D5510">
        <w:rPr>
          <w:sz w:val="16"/>
        </w:rPr>
        <w:t xml:space="preserve"> </w:t>
      </w:r>
      <w:r w:rsidRPr="004D5510">
        <w:rPr>
          <w:vanish/>
          <w:sz w:val="16"/>
        </w:rPr>
        <w:t>rights</w:t>
      </w:r>
      <w:r w:rsidRPr="004D5510">
        <w:rPr>
          <w:sz w:val="16"/>
        </w:rPr>
        <w:t xml:space="preserve"> </w:t>
      </w:r>
      <w:r w:rsidRPr="004D5510">
        <w:rPr>
          <w:vanish/>
          <w:sz w:val="16"/>
        </w:rPr>
        <w:t>in</w:t>
      </w:r>
      <w:r w:rsidRPr="004D5510">
        <w:rPr>
          <w:sz w:val="16"/>
        </w:rPr>
        <w:t xml:space="preserve"> </w:t>
      </w:r>
      <w:r w:rsidRPr="004D5510">
        <w:rPr>
          <w:vanish/>
          <w:sz w:val="16"/>
        </w:rPr>
        <w:t>weeks</w:t>
      </w:r>
      <w:r w:rsidRPr="004D5510">
        <w:rPr>
          <w:sz w:val="16"/>
        </w:rPr>
        <w:t xml:space="preserve"> </w:t>
      </w:r>
      <w:r w:rsidRPr="004D5510">
        <w:rPr>
          <w:vanish/>
          <w:sz w:val="16"/>
        </w:rPr>
        <w:t>and</w:t>
      </w:r>
      <w:r w:rsidRPr="004D5510">
        <w:rPr>
          <w:sz w:val="16"/>
        </w:rPr>
        <w:t xml:space="preserve"> </w:t>
      </w:r>
      <w:r w:rsidRPr="004D5510">
        <w:rPr>
          <w:vanish/>
          <w:sz w:val="16"/>
        </w:rPr>
        <w:t>months</w:t>
      </w:r>
      <w:r w:rsidRPr="004D5510">
        <w:rPr>
          <w:sz w:val="16"/>
        </w:rPr>
        <w:t xml:space="preserve"> </w:t>
      </w:r>
      <w:r w:rsidRPr="004D5510">
        <w:rPr>
          <w:vanish/>
          <w:sz w:val="16"/>
        </w:rPr>
        <w:t>ahead</w:t>
      </w:r>
      <w:r w:rsidRPr="004D5510">
        <w:rPr>
          <w:sz w:val="16"/>
        </w:rPr>
        <w:t xml:space="preserve"> </w:t>
      </w:r>
      <w:r w:rsidRPr="004D5510">
        <w:rPr>
          <w:vanish/>
          <w:sz w:val="16"/>
        </w:rPr>
        <w:t>as</w:t>
      </w:r>
      <w:r w:rsidRPr="004D5510">
        <w:rPr>
          <w:sz w:val="16"/>
        </w:rPr>
        <w:t xml:space="preserve"> </w:t>
      </w:r>
      <w:r w:rsidRPr="004D5510">
        <w:rPr>
          <w:vanish/>
          <w:sz w:val="16"/>
        </w:rPr>
        <w:t>the</w:t>
      </w:r>
      <w:r w:rsidRPr="004D5510">
        <w:rPr>
          <w:sz w:val="16"/>
        </w:rPr>
        <w:t xml:space="preserve"> </w:t>
      </w:r>
      <w:r w:rsidRPr="004D5510">
        <w:rPr>
          <w:vanish/>
          <w:sz w:val="16"/>
        </w:rPr>
        <w:t>pandemic</w:t>
      </w:r>
      <w:r w:rsidRPr="004D5510">
        <w:rPr>
          <w:sz w:val="16"/>
        </w:rPr>
        <w:t xml:space="preserve"> </w:t>
      </w:r>
      <w:r w:rsidRPr="004D5510">
        <w:rPr>
          <w:vanish/>
          <w:sz w:val="16"/>
        </w:rPr>
        <w:t>continues</w:t>
      </w:r>
      <w:r w:rsidRPr="004D5510">
        <w:rPr>
          <w:sz w:val="16"/>
        </w:rPr>
        <w:t xml:space="preserve"> </w:t>
      </w:r>
      <w:r w:rsidRPr="004D5510">
        <w:rPr>
          <w:vanish/>
          <w:sz w:val="16"/>
        </w:rPr>
        <w:t>to</w:t>
      </w:r>
      <w:r w:rsidRPr="004D5510">
        <w:rPr>
          <w:sz w:val="16"/>
        </w:rPr>
        <w:t xml:space="preserve"> </w:t>
      </w:r>
      <w:r w:rsidRPr="004D5510">
        <w:rPr>
          <w:vanish/>
          <w:sz w:val="16"/>
        </w:rPr>
        <w:t>ravage</w:t>
      </w:r>
      <w:r w:rsidRPr="004D5510">
        <w:rPr>
          <w:sz w:val="16"/>
        </w:rPr>
        <w:t xml:space="preserve"> </w:t>
      </w:r>
      <w:r w:rsidRPr="004D5510">
        <w:rPr>
          <w:vanish/>
          <w:sz w:val="16"/>
        </w:rPr>
        <w:t>American</w:t>
      </w:r>
      <w:r w:rsidRPr="004D5510">
        <w:rPr>
          <w:sz w:val="16"/>
        </w:rPr>
        <w:t xml:space="preserve"> </w:t>
      </w:r>
      <w:r w:rsidRPr="004D5510">
        <w:rPr>
          <w:vanish/>
          <w:sz w:val="16"/>
        </w:rPr>
        <w:t>workplaces.”</w:t>
      </w:r>
      <w:r w:rsidRPr="004D5510">
        <w:rPr>
          <w:sz w:val="16"/>
        </w:rPr>
        <w:t xml:space="preserve"> </w:t>
      </w:r>
      <w:r w:rsidRPr="004D5510">
        <w:rPr>
          <w:vanish/>
          <w:sz w:val="16"/>
        </w:rPr>
        <w:t>As</w:t>
      </w:r>
      <w:r w:rsidRPr="004D5510">
        <w:rPr>
          <w:sz w:val="16"/>
        </w:rPr>
        <w:t xml:space="preserve"> </w:t>
      </w:r>
      <w:r w:rsidRPr="004D5510">
        <w:rPr>
          <w:vanish/>
          <w:sz w:val="16"/>
        </w:rPr>
        <w:t>they</w:t>
      </w:r>
      <w:r w:rsidRPr="004D5510">
        <w:rPr>
          <w:sz w:val="16"/>
        </w:rPr>
        <w:t xml:space="preserve"> </w:t>
      </w:r>
      <w:r w:rsidRPr="004D5510">
        <w:rPr>
          <w:vanish/>
          <w:sz w:val="16"/>
        </w:rPr>
        <w:t>rushed</w:t>
      </w:r>
      <w:r w:rsidRPr="004D5510">
        <w:rPr>
          <w:sz w:val="16"/>
        </w:rPr>
        <w:t xml:space="preserve"> </w:t>
      </w:r>
      <w:r w:rsidRPr="004D5510">
        <w:rPr>
          <w:vanish/>
          <w:sz w:val="16"/>
        </w:rPr>
        <w:t>to</w:t>
      </w:r>
      <w:r w:rsidRPr="004D5510">
        <w:rPr>
          <w:sz w:val="16"/>
        </w:rPr>
        <w:t xml:space="preserve"> </w:t>
      </w:r>
      <w:r w:rsidRPr="004D5510">
        <w:rPr>
          <w:vanish/>
          <w:sz w:val="16"/>
        </w:rPr>
        <w:t>maintain</w:t>
      </w:r>
      <w:r w:rsidRPr="004D5510">
        <w:rPr>
          <w:sz w:val="16"/>
        </w:rPr>
        <w:t xml:space="preserve"> </w:t>
      </w:r>
      <w:r w:rsidRPr="004D5510">
        <w:rPr>
          <w:vanish/>
          <w:sz w:val="16"/>
        </w:rPr>
        <w:t>U.S.</w:t>
      </w:r>
      <w:r w:rsidRPr="004D5510">
        <w:rPr>
          <w:sz w:val="16"/>
        </w:rPr>
        <w:t xml:space="preserve"> </w:t>
      </w:r>
      <w:r w:rsidRPr="004D5510">
        <w:rPr>
          <w:vanish/>
          <w:sz w:val="16"/>
        </w:rPr>
        <w:t>meat</w:t>
      </w:r>
      <w:r w:rsidRPr="004D5510">
        <w:rPr>
          <w:sz w:val="16"/>
        </w:rPr>
        <w:t xml:space="preserve"> </w:t>
      </w:r>
      <w:r w:rsidRPr="004D5510">
        <w:rPr>
          <w:vanish/>
          <w:sz w:val="16"/>
        </w:rPr>
        <w:t>supply,</w:t>
      </w:r>
      <w:r w:rsidRPr="004D5510">
        <w:rPr>
          <w:sz w:val="16"/>
        </w:rPr>
        <w:t xml:space="preserve"> </w:t>
      </w:r>
      <w:r w:rsidRPr="004D5510">
        <w:rPr>
          <w:vanish/>
          <w:sz w:val="16"/>
        </w:rPr>
        <w:t>big</w:t>
      </w:r>
      <w:r w:rsidRPr="004D5510">
        <w:rPr>
          <w:sz w:val="16"/>
        </w:rPr>
        <w:t xml:space="preserve"> </w:t>
      </w:r>
      <w:r w:rsidRPr="004D5510">
        <w:rPr>
          <w:vanish/>
          <w:sz w:val="16"/>
        </w:rPr>
        <w:t>processors</w:t>
      </w:r>
      <w:r w:rsidRPr="004D5510">
        <w:rPr>
          <w:sz w:val="16"/>
        </w:rPr>
        <w:t xml:space="preserve"> </w:t>
      </w:r>
      <w:r w:rsidRPr="004D5510">
        <w:rPr>
          <w:vanish/>
          <w:sz w:val="16"/>
        </w:rPr>
        <w:t>saw</w:t>
      </w:r>
      <w:r w:rsidRPr="004D5510">
        <w:rPr>
          <w:sz w:val="16"/>
        </w:rPr>
        <w:t xml:space="preserve"> </w:t>
      </w:r>
      <w:r w:rsidRPr="004D5510">
        <w:rPr>
          <w:vanish/>
          <w:sz w:val="16"/>
        </w:rPr>
        <w:t>meat</w:t>
      </w:r>
      <w:r w:rsidRPr="004D5510">
        <w:rPr>
          <w:sz w:val="16"/>
        </w:rPr>
        <w:t xml:space="preserve"> </w:t>
      </w:r>
      <w:r w:rsidRPr="004D5510">
        <w:rPr>
          <w:vanish/>
          <w:sz w:val="16"/>
        </w:rPr>
        <w:t>plants</w:t>
      </w:r>
      <w:r w:rsidRPr="004D5510">
        <w:rPr>
          <w:sz w:val="16"/>
        </w:rPr>
        <w:t xml:space="preserve"> </w:t>
      </w:r>
      <w:r w:rsidRPr="004D5510">
        <w:rPr>
          <w:vanish/>
          <w:sz w:val="16"/>
        </w:rPr>
        <w:t>become</w:t>
      </w:r>
      <w:r w:rsidRPr="004D5510">
        <w:rPr>
          <w:sz w:val="16"/>
        </w:rPr>
        <w:t xml:space="preserve"> </w:t>
      </w:r>
      <w:r w:rsidRPr="004D5510">
        <w:rPr>
          <w:vanish/>
          <w:sz w:val="16"/>
        </w:rPr>
        <w:t>covid-19</w:t>
      </w:r>
      <w:r w:rsidRPr="004D5510">
        <w:rPr>
          <w:sz w:val="16"/>
        </w:rPr>
        <w:t xml:space="preserve"> </w:t>
      </w:r>
      <w:r w:rsidRPr="004D5510">
        <w:rPr>
          <w:vanish/>
          <w:sz w:val="16"/>
        </w:rPr>
        <w:t>hot</w:t>
      </w:r>
      <w:r w:rsidRPr="004D5510">
        <w:rPr>
          <w:sz w:val="16"/>
        </w:rPr>
        <w:t xml:space="preserve"> </w:t>
      </w:r>
      <w:r w:rsidRPr="004D5510">
        <w:rPr>
          <w:vanish/>
          <w:sz w:val="16"/>
        </w:rPr>
        <w:t>spots,</w:t>
      </w:r>
      <w:r w:rsidRPr="004D5510">
        <w:rPr>
          <w:sz w:val="16"/>
        </w:rPr>
        <w:t xml:space="preserve"> </w:t>
      </w:r>
      <w:r w:rsidRPr="004D5510">
        <w:rPr>
          <w:vanish/>
          <w:sz w:val="16"/>
        </w:rPr>
        <w:t>worker</w:t>
      </w:r>
      <w:r w:rsidRPr="004D5510">
        <w:rPr>
          <w:sz w:val="16"/>
        </w:rPr>
        <w:t xml:space="preserve"> </w:t>
      </w:r>
      <w:r w:rsidRPr="004D5510">
        <w:rPr>
          <w:vanish/>
          <w:sz w:val="16"/>
        </w:rPr>
        <w:t>illnesses</w:t>
      </w:r>
      <w:r w:rsidRPr="004D5510">
        <w:rPr>
          <w:sz w:val="16"/>
        </w:rPr>
        <w:t xml:space="preserve"> </w:t>
      </w:r>
      <w:r w:rsidRPr="004D5510">
        <w:rPr>
          <w:vanish/>
          <w:sz w:val="16"/>
        </w:rPr>
        <w:t>spike</w:t>
      </w:r>
      <w:r w:rsidRPr="004D5510">
        <w:rPr>
          <w:sz w:val="16"/>
        </w:rPr>
        <w:t xml:space="preserve"> </w:t>
      </w:r>
      <w:r w:rsidRPr="004D5510">
        <w:rPr>
          <w:vanish/>
          <w:sz w:val="16"/>
        </w:rPr>
        <w:t>It</w:t>
      </w:r>
      <w:r w:rsidRPr="004D5510">
        <w:rPr>
          <w:sz w:val="16"/>
        </w:rPr>
        <w:t xml:space="preserve"> </w:t>
      </w:r>
      <w:r w:rsidRPr="004D5510">
        <w:rPr>
          <w:vanish/>
          <w:sz w:val="16"/>
        </w:rPr>
        <w:t>also</w:t>
      </w:r>
      <w:r w:rsidRPr="004D5510">
        <w:rPr>
          <w:sz w:val="16"/>
        </w:rPr>
        <w:t xml:space="preserve"> </w:t>
      </w:r>
      <w:r w:rsidRPr="004D5510">
        <w:rPr>
          <w:vanish/>
          <w:sz w:val="16"/>
        </w:rPr>
        <w:t>put</w:t>
      </w:r>
      <w:r w:rsidRPr="004D5510">
        <w:rPr>
          <w:sz w:val="16"/>
        </w:rPr>
        <w:t xml:space="preserve"> </w:t>
      </w:r>
      <w:r w:rsidRPr="004D5510">
        <w:rPr>
          <w:vanish/>
          <w:sz w:val="16"/>
        </w:rPr>
        <w:t>a</w:t>
      </w:r>
      <w:r w:rsidRPr="004D5510">
        <w:rPr>
          <w:sz w:val="16"/>
        </w:rPr>
        <w:t xml:space="preserve"> </w:t>
      </w:r>
      <w:r w:rsidRPr="004D5510">
        <w:rPr>
          <w:vanish/>
          <w:sz w:val="16"/>
        </w:rPr>
        <w:t>spotlight</w:t>
      </w:r>
      <w:r w:rsidRPr="004D5510">
        <w:rPr>
          <w:sz w:val="16"/>
        </w:rPr>
        <w:t xml:space="preserve"> </w:t>
      </w:r>
      <w:r w:rsidRPr="004D5510">
        <w:rPr>
          <w:vanish/>
          <w:sz w:val="16"/>
        </w:rPr>
        <w:t>on</w:t>
      </w:r>
      <w:r w:rsidRPr="004D5510">
        <w:rPr>
          <w:sz w:val="16"/>
        </w:rPr>
        <w:t xml:space="preserve"> </w:t>
      </w:r>
      <w:r w:rsidRPr="004D5510">
        <w:rPr>
          <w:vanish/>
          <w:sz w:val="16"/>
        </w:rPr>
        <w:t>OSHA,</w:t>
      </w:r>
      <w:r w:rsidRPr="004D5510">
        <w:rPr>
          <w:sz w:val="16"/>
        </w:rPr>
        <w:t xml:space="preserve"> </w:t>
      </w:r>
      <w:r w:rsidRPr="004D5510">
        <w:rPr>
          <w:vanish/>
          <w:sz w:val="16"/>
        </w:rPr>
        <w:t>charged</w:t>
      </w:r>
      <w:r w:rsidRPr="004D5510">
        <w:rPr>
          <w:sz w:val="16"/>
        </w:rPr>
        <w:t xml:space="preserve"> </w:t>
      </w:r>
      <w:r w:rsidRPr="004D5510">
        <w:rPr>
          <w:vanish/>
          <w:sz w:val="16"/>
        </w:rPr>
        <w:t>with</w:t>
      </w:r>
      <w:r w:rsidRPr="004D5510">
        <w:rPr>
          <w:sz w:val="16"/>
        </w:rPr>
        <w:t xml:space="preserve"> </w:t>
      </w:r>
      <w:r w:rsidRPr="004D5510">
        <w:rPr>
          <w:vanish/>
          <w:sz w:val="16"/>
        </w:rPr>
        <w:t>upholding</w:t>
      </w:r>
      <w:r w:rsidRPr="004D5510">
        <w:rPr>
          <w:sz w:val="16"/>
        </w:rPr>
        <w:t xml:space="preserve"> </w:t>
      </w:r>
      <w:r w:rsidRPr="004D5510">
        <w:rPr>
          <w:vanish/>
          <w:sz w:val="16"/>
        </w:rPr>
        <w:t>worker</w:t>
      </w:r>
      <w:r w:rsidRPr="004D5510">
        <w:rPr>
          <w:sz w:val="16"/>
        </w:rPr>
        <w:t xml:space="preserve"> </w:t>
      </w:r>
      <w:r w:rsidRPr="004D5510">
        <w:rPr>
          <w:vanish/>
          <w:sz w:val="16"/>
        </w:rPr>
        <w:t>safety</w:t>
      </w:r>
      <w:r w:rsidRPr="004D5510">
        <w:rPr>
          <w:sz w:val="16"/>
        </w:rPr>
        <w:t xml:space="preserve"> </w:t>
      </w:r>
      <w:r w:rsidRPr="004D5510">
        <w:rPr>
          <w:vanish/>
          <w:sz w:val="16"/>
        </w:rPr>
        <w:t>regulations,</w:t>
      </w:r>
      <w:r w:rsidRPr="004D5510">
        <w:rPr>
          <w:sz w:val="16"/>
        </w:rPr>
        <w:t xml:space="preserve"> </w:t>
      </w:r>
      <w:r w:rsidRPr="004D5510">
        <w:rPr>
          <w:vanish/>
          <w:sz w:val="16"/>
        </w:rPr>
        <w:t>noting</w:t>
      </w:r>
      <w:r w:rsidRPr="004D5510">
        <w:rPr>
          <w:sz w:val="16"/>
        </w:rPr>
        <w:t xml:space="preserve"> </w:t>
      </w:r>
      <w:r w:rsidRPr="004D5510">
        <w:rPr>
          <w:vanish/>
          <w:sz w:val="16"/>
        </w:rPr>
        <w:t>that</w:t>
      </w:r>
      <w:r w:rsidRPr="004D5510">
        <w:rPr>
          <w:sz w:val="16"/>
        </w:rPr>
        <w:t xml:space="preserve"> </w:t>
      </w:r>
      <w:r w:rsidRPr="004D5510">
        <w:rPr>
          <w:vanish/>
          <w:sz w:val="16"/>
        </w:rPr>
        <w:t>the</w:t>
      </w:r>
      <w:r w:rsidRPr="004D5510">
        <w:rPr>
          <w:sz w:val="16"/>
        </w:rPr>
        <w:t xml:space="preserve"> </w:t>
      </w:r>
      <w:r w:rsidRPr="004D5510">
        <w:rPr>
          <w:vanish/>
          <w:sz w:val="16"/>
        </w:rPr>
        <w:t>agency</w:t>
      </w:r>
      <w:r w:rsidRPr="004D5510">
        <w:rPr>
          <w:sz w:val="16"/>
        </w:rPr>
        <w:t xml:space="preserve"> </w:t>
      </w:r>
      <w:r w:rsidRPr="004D5510">
        <w:rPr>
          <w:vanish/>
          <w:sz w:val="16"/>
        </w:rPr>
        <w:t>failed</w:t>
      </w:r>
      <w:r w:rsidRPr="004D5510">
        <w:rPr>
          <w:sz w:val="16"/>
        </w:rPr>
        <w:t xml:space="preserve"> </w:t>
      </w:r>
      <w:r w:rsidRPr="004D5510">
        <w:rPr>
          <w:vanish/>
          <w:sz w:val="16"/>
        </w:rPr>
        <w:t>to</w:t>
      </w:r>
      <w:r w:rsidRPr="004D5510">
        <w:rPr>
          <w:sz w:val="16"/>
        </w:rPr>
        <w:t xml:space="preserve"> </w:t>
      </w:r>
      <w:r w:rsidRPr="004D5510">
        <w:rPr>
          <w:vanish/>
          <w:sz w:val="16"/>
        </w:rPr>
        <w:t>issue</w:t>
      </w:r>
      <w:r w:rsidRPr="004D5510">
        <w:rPr>
          <w:sz w:val="16"/>
        </w:rPr>
        <w:t xml:space="preserve"> </w:t>
      </w:r>
      <w:r w:rsidRPr="004D5510">
        <w:rPr>
          <w:vanish/>
          <w:sz w:val="16"/>
        </w:rPr>
        <w:t>a</w:t>
      </w:r>
      <w:r w:rsidRPr="004D5510">
        <w:rPr>
          <w:sz w:val="16"/>
        </w:rPr>
        <w:t xml:space="preserve"> </w:t>
      </w:r>
      <w:r w:rsidRPr="004D5510">
        <w:rPr>
          <w:vanish/>
          <w:sz w:val="16"/>
        </w:rPr>
        <w:t>safety</w:t>
      </w:r>
      <w:r w:rsidRPr="004D5510">
        <w:rPr>
          <w:sz w:val="16"/>
        </w:rPr>
        <w:t xml:space="preserve"> </w:t>
      </w:r>
      <w:r w:rsidRPr="004D5510">
        <w:rPr>
          <w:vanish/>
          <w:sz w:val="16"/>
        </w:rPr>
        <w:t>standard</w:t>
      </w:r>
      <w:r w:rsidRPr="004D5510">
        <w:rPr>
          <w:sz w:val="16"/>
        </w:rPr>
        <w:t xml:space="preserve"> </w:t>
      </w:r>
      <w:r w:rsidRPr="004D5510">
        <w:rPr>
          <w:vanish/>
          <w:sz w:val="16"/>
        </w:rPr>
        <w:t>businesses</w:t>
      </w:r>
      <w:r w:rsidRPr="004D5510">
        <w:rPr>
          <w:sz w:val="16"/>
        </w:rPr>
        <w:t xml:space="preserve"> </w:t>
      </w:r>
      <w:r w:rsidRPr="004D5510">
        <w:rPr>
          <w:vanish/>
          <w:sz w:val="16"/>
        </w:rPr>
        <w:t>would</w:t>
      </w:r>
      <w:r w:rsidRPr="004D5510">
        <w:rPr>
          <w:sz w:val="16"/>
        </w:rPr>
        <w:t xml:space="preserve"> </w:t>
      </w:r>
      <w:r w:rsidRPr="004D5510">
        <w:rPr>
          <w:vanish/>
          <w:sz w:val="16"/>
        </w:rPr>
        <w:t>be</w:t>
      </w:r>
      <w:r w:rsidRPr="004D5510">
        <w:rPr>
          <w:sz w:val="16"/>
        </w:rPr>
        <w:t xml:space="preserve"> </w:t>
      </w:r>
      <w:r w:rsidRPr="004D5510">
        <w:rPr>
          <w:vanish/>
          <w:sz w:val="16"/>
        </w:rPr>
        <w:t>required</w:t>
      </w:r>
      <w:r w:rsidRPr="004D5510">
        <w:rPr>
          <w:sz w:val="16"/>
        </w:rPr>
        <w:t xml:space="preserve"> </w:t>
      </w:r>
      <w:r w:rsidRPr="004D5510">
        <w:rPr>
          <w:vanish/>
          <w:sz w:val="16"/>
        </w:rPr>
        <w:t>to</w:t>
      </w:r>
      <w:r w:rsidRPr="004D5510">
        <w:rPr>
          <w:sz w:val="16"/>
        </w:rPr>
        <w:t xml:space="preserve"> </w:t>
      </w:r>
      <w:r w:rsidRPr="004D5510">
        <w:rPr>
          <w:vanish/>
          <w:sz w:val="16"/>
        </w:rPr>
        <w:t>adhere</w:t>
      </w:r>
      <w:r w:rsidRPr="004D5510">
        <w:rPr>
          <w:sz w:val="16"/>
        </w:rPr>
        <w:t xml:space="preserve"> </w:t>
      </w:r>
      <w:r w:rsidRPr="004D5510">
        <w:rPr>
          <w:vanish/>
          <w:sz w:val="16"/>
        </w:rPr>
        <w:t>to</w:t>
      </w:r>
      <w:r w:rsidRPr="004D5510">
        <w:rPr>
          <w:sz w:val="16"/>
        </w:rPr>
        <w:t xml:space="preserve"> </w:t>
      </w:r>
      <w:r w:rsidRPr="004D5510">
        <w:rPr>
          <w:vanish/>
          <w:sz w:val="16"/>
        </w:rPr>
        <w:t>for</w:t>
      </w:r>
      <w:r w:rsidRPr="004D5510">
        <w:rPr>
          <w:sz w:val="16"/>
        </w:rPr>
        <w:t xml:space="preserve"> </w:t>
      </w:r>
      <w:r w:rsidRPr="004D5510">
        <w:rPr>
          <w:vanish/>
          <w:sz w:val="16"/>
        </w:rPr>
        <w:t>coronavirus</w:t>
      </w:r>
      <w:r w:rsidRPr="004D5510">
        <w:rPr>
          <w:sz w:val="16"/>
        </w:rPr>
        <w:t xml:space="preserve"> </w:t>
      </w:r>
      <w:r w:rsidRPr="004D5510">
        <w:rPr>
          <w:vanish/>
          <w:sz w:val="16"/>
        </w:rPr>
        <w:t>safety.</w:t>
      </w:r>
      <w:r w:rsidRPr="004D5510">
        <w:rPr>
          <w:sz w:val="16"/>
        </w:rPr>
        <w:t xml:space="preserve"> </w:t>
      </w:r>
      <w:r w:rsidRPr="004D5510">
        <w:rPr>
          <w:vanish/>
          <w:sz w:val="16"/>
        </w:rPr>
        <w:t>“The</w:t>
      </w:r>
      <w:r w:rsidRPr="004D5510">
        <w:rPr>
          <w:sz w:val="16"/>
        </w:rPr>
        <w:t xml:space="preserve"> </w:t>
      </w:r>
      <w:r w:rsidRPr="004D5510">
        <w:rPr>
          <w:vanish/>
          <w:sz w:val="16"/>
        </w:rPr>
        <w:t>complaint</w:t>
      </w:r>
      <w:r w:rsidRPr="004D5510">
        <w:rPr>
          <w:sz w:val="16"/>
        </w:rPr>
        <w:t xml:space="preserve"> </w:t>
      </w:r>
      <w:r w:rsidRPr="004D5510">
        <w:rPr>
          <w:vanish/>
          <w:sz w:val="16"/>
        </w:rPr>
        <w:t>is</w:t>
      </w:r>
      <w:r w:rsidRPr="004D5510">
        <w:rPr>
          <w:sz w:val="16"/>
        </w:rPr>
        <w:t xml:space="preserve"> </w:t>
      </w:r>
      <w:r w:rsidRPr="004D5510">
        <w:rPr>
          <w:vanish/>
          <w:sz w:val="16"/>
        </w:rPr>
        <w:t>stunning</w:t>
      </w:r>
      <w:r w:rsidRPr="004D5510">
        <w:rPr>
          <w:sz w:val="16"/>
        </w:rPr>
        <w:t xml:space="preserve"> </w:t>
      </w:r>
      <w:r w:rsidRPr="004D5510">
        <w:rPr>
          <w:vanish/>
          <w:sz w:val="16"/>
        </w:rPr>
        <w:t>in</w:t>
      </w:r>
      <w:r w:rsidRPr="004D5510">
        <w:rPr>
          <w:sz w:val="16"/>
        </w:rPr>
        <w:t xml:space="preserve"> </w:t>
      </w:r>
      <w:r w:rsidRPr="004D5510">
        <w:rPr>
          <w:vanish/>
          <w:sz w:val="16"/>
        </w:rPr>
        <w:t>its</w:t>
      </w:r>
      <w:r w:rsidRPr="004D5510">
        <w:rPr>
          <w:sz w:val="16"/>
        </w:rPr>
        <w:t xml:space="preserve"> </w:t>
      </w:r>
      <w:r w:rsidRPr="004D5510">
        <w:rPr>
          <w:vanish/>
          <w:sz w:val="16"/>
        </w:rPr>
        <w:t>level</w:t>
      </w:r>
      <w:r w:rsidRPr="004D5510">
        <w:rPr>
          <w:sz w:val="16"/>
        </w:rPr>
        <w:t xml:space="preserve"> </w:t>
      </w:r>
      <w:r w:rsidRPr="004D5510">
        <w:rPr>
          <w:vanish/>
          <w:sz w:val="16"/>
        </w:rPr>
        <w:t>of</w:t>
      </w:r>
      <w:r w:rsidRPr="004D5510">
        <w:rPr>
          <w:sz w:val="16"/>
        </w:rPr>
        <w:t xml:space="preserve"> </w:t>
      </w:r>
      <w:r w:rsidRPr="004D5510">
        <w:rPr>
          <w:vanish/>
          <w:sz w:val="16"/>
        </w:rPr>
        <w:t>detail</w:t>
      </w:r>
      <w:r w:rsidRPr="004D5510">
        <w:rPr>
          <w:sz w:val="16"/>
        </w:rPr>
        <w:t xml:space="preserve"> </w:t>
      </w:r>
      <w:r w:rsidRPr="004D5510">
        <w:rPr>
          <w:vanish/>
          <w:sz w:val="16"/>
        </w:rPr>
        <w:t>and</w:t>
      </w:r>
      <w:r w:rsidRPr="004D5510">
        <w:rPr>
          <w:sz w:val="16"/>
        </w:rPr>
        <w:t xml:space="preserve"> </w:t>
      </w:r>
      <w:r w:rsidRPr="004D5510">
        <w:rPr>
          <w:vanish/>
          <w:sz w:val="16"/>
        </w:rPr>
        <w:t>the</w:t>
      </w:r>
      <w:r w:rsidRPr="004D5510">
        <w:rPr>
          <w:sz w:val="16"/>
        </w:rPr>
        <w:t xml:space="preserve"> </w:t>
      </w:r>
      <w:r w:rsidRPr="004D5510">
        <w:rPr>
          <w:vanish/>
          <w:sz w:val="16"/>
        </w:rPr>
        <w:t>number</w:t>
      </w:r>
      <w:r w:rsidRPr="004D5510">
        <w:rPr>
          <w:sz w:val="16"/>
        </w:rPr>
        <w:t xml:space="preserve"> </w:t>
      </w:r>
      <w:r w:rsidRPr="004D5510">
        <w:rPr>
          <w:vanish/>
          <w:sz w:val="16"/>
        </w:rPr>
        <w:t>of</w:t>
      </w:r>
      <w:r w:rsidRPr="004D5510">
        <w:rPr>
          <w:sz w:val="16"/>
        </w:rPr>
        <w:t xml:space="preserve"> </w:t>
      </w:r>
      <w:r w:rsidRPr="004D5510">
        <w:rPr>
          <w:vanish/>
          <w:sz w:val="16"/>
        </w:rPr>
        <w:t>examples,”</w:t>
      </w:r>
      <w:r w:rsidRPr="004D5510">
        <w:rPr>
          <w:sz w:val="16"/>
        </w:rPr>
        <w:t xml:space="preserve"> </w:t>
      </w:r>
      <w:r w:rsidRPr="004D5510">
        <w:rPr>
          <w:vanish/>
          <w:sz w:val="16"/>
        </w:rPr>
        <w:t>said</w:t>
      </w:r>
      <w:r w:rsidRPr="004D5510">
        <w:rPr>
          <w:sz w:val="16"/>
        </w:rPr>
        <w:t xml:space="preserve"> </w:t>
      </w:r>
      <w:r w:rsidRPr="004D5510">
        <w:rPr>
          <w:vanish/>
          <w:sz w:val="16"/>
        </w:rPr>
        <w:t>Joseph</w:t>
      </w:r>
      <w:r w:rsidRPr="004D5510">
        <w:rPr>
          <w:sz w:val="16"/>
        </w:rPr>
        <w:t xml:space="preserve"> </w:t>
      </w:r>
      <w:r w:rsidRPr="004D5510">
        <w:rPr>
          <w:vanish/>
          <w:sz w:val="16"/>
        </w:rPr>
        <w:t>A.</w:t>
      </w:r>
      <w:r w:rsidRPr="004D5510">
        <w:rPr>
          <w:sz w:val="16"/>
        </w:rPr>
        <w:t xml:space="preserve"> </w:t>
      </w:r>
      <w:r w:rsidRPr="004D5510">
        <w:rPr>
          <w:vanish/>
          <w:sz w:val="16"/>
        </w:rPr>
        <w:t>McCartin,</w:t>
      </w:r>
      <w:r w:rsidRPr="004D5510">
        <w:rPr>
          <w:sz w:val="16"/>
        </w:rPr>
        <w:t xml:space="preserve"> </w:t>
      </w:r>
      <w:r w:rsidRPr="004D5510">
        <w:rPr>
          <w:vanish/>
          <w:sz w:val="16"/>
        </w:rPr>
        <w:t>a</w:t>
      </w:r>
      <w:r w:rsidRPr="004D5510">
        <w:rPr>
          <w:sz w:val="16"/>
        </w:rPr>
        <w:t xml:space="preserve"> </w:t>
      </w:r>
      <w:r w:rsidRPr="004D5510">
        <w:rPr>
          <w:vanish/>
          <w:sz w:val="16"/>
        </w:rPr>
        <w:t>U.S.</w:t>
      </w:r>
      <w:r w:rsidRPr="004D5510">
        <w:rPr>
          <w:sz w:val="16"/>
        </w:rPr>
        <w:t xml:space="preserve"> </w:t>
      </w:r>
      <w:r w:rsidRPr="004D5510">
        <w:rPr>
          <w:vanish/>
          <w:sz w:val="16"/>
        </w:rPr>
        <w:t>labor</w:t>
      </w:r>
      <w:r w:rsidRPr="004D5510">
        <w:rPr>
          <w:sz w:val="16"/>
        </w:rPr>
        <w:t xml:space="preserve"> </w:t>
      </w:r>
      <w:r w:rsidRPr="004D5510">
        <w:rPr>
          <w:vanish/>
          <w:sz w:val="16"/>
        </w:rPr>
        <w:t>expert</w:t>
      </w:r>
      <w:r w:rsidRPr="004D5510">
        <w:rPr>
          <w:sz w:val="16"/>
        </w:rPr>
        <w:t xml:space="preserve"> </w:t>
      </w:r>
      <w:r w:rsidRPr="004D5510">
        <w:rPr>
          <w:vanish/>
          <w:sz w:val="16"/>
        </w:rPr>
        <w:t>at</w:t>
      </w:r>
      <w:r w:rsidRPr="004D5510">
        <w:rPr>
          <w:sz w:val="16"/>
        </w:rPr>
        <w:t xml:space="preserve"> </w:t>
      </w:r>
      <w:r w:rsidRPr="004D5510">
        <w:rPr>
          <w:vanish/>
          <w:sz w:val="16"/>
        </w:rPr>
        <w:t>Georgetown</w:t>
      </w:r>
      <w:r w:rsidRPr="004D5510">
        <w:rPr>
          <w:sz w:val="16"/>
        </w:rPr>
        <w:t xml:space="preserve"> </w:t>
      </w:r>
      <w:r w:rsidRPr="004D5510">
        <w:rPr>
          <w:vanish/>
          <w:sz w:val="16"/>
        </w:rPr>
        <w:t>University.</w:t>
      </w:r>
      <w:r w:rsidRPr="004D5510">
        <w:rPr>
          <w:sz w:val="16"/>
        </w:rPr>
        <w:t xml:space="preserve"> </w:t>
      </w:r>
      <w:r w:rsidRPr="004D5510">
        <w:rPr>
          <w:vanish/>
          <w:sz w:val="16"/>
        </w:rPr>
        <w:t>“</w:t>
      </w:r>
      <w:r w:rsidRPr="004D5510">
        <w:rPr>
          <w:vanish/>
          <w:u w:val="single"/>
        </w:rPr>
        <w:t>What</w:t>
      </w:r>
      <w:r w:rsidRPr="004D5510">
        <w:rPr>
          <w:u w:val="single"/>
        </w:rPr>
        <w:t xml:space="preserve"> </w:t>
      </w:r>
      <w:r w:rsidRPr="004D5510">
        <w:rPr>
          <w:vanish/>
          <w:u w:val="single"/>
        </w:rPr>
        <w:t>becomes</w:t>
      </w:r>
      <w:r w:rsidRPr="004D5510">
        <w:rPr>
          <w:u w:val="single"/>
        </w:rPr>
        <w:t xml:space="preserve"> </w:t>
      </w:r>
      <w:r w:rsidRPr="004D5510">
        <w:rPr>
          <w:vanish/>
          <w:u w:val="single"/>
        </w:rPr>
        <w:t>clear</w:t>
      </w:r>
      <w:r w:rsidRPr="004D5510">
        <w:rPr>
          <w:u w:val="single"/>
        </w:rPr>
        <w:t xml:space="preserve"> </w:t>
      </w:r>
      <w:r w:rsidRPr="004D5510">
        <w:rPr>
          <w:vanish/>
          <w:u w:val="single"/>
        </w:rPr>
        <w:t>is</w:t>
      </w:r>
      <w:r w:rsidRPr="004D5510">
        <w:rPr>
          <w:u w:val="single"/>
        </w:rPr>
        <w:t xml:space="preserve"> </w:t>
      </w:r>
      <w:r w:rsidRPr="004D5510">
        <w:rPr>
          <w:vanish/>
          <w:u w:val="single"/>
        </w:rPr>
        <w:t>that</w:t>
      </w:r>
      <w:r w:rsidRPr="004D5510">
        <w:rPr>
          <w:u w:val="single"/>
        </w:rPr>
        <w:t xml:space="preserve"> </w:t>
      </w:r>
      <w:r w:rsidRPr="004D5510">
        <w:rPr>
          <w:vanish/>
          <w:u w:val="single"/>
        </w:rPr>
        <w:t>the</w:t>
      </w:r>
      <w:r w:rsidRPr="004D5510">
        <w:rPr>
          <w:u w:val="single"/>
        </w:rPr>
        <w:t xml:space="preserve"> </w:t>
      </w:r>
      <w:r w:rsidRPr="004D5510">
        <w:rPr>
          <w:highlight w:val="cyan"/>
          <w:u w:val="single"/>
        </w:rPr>
        <w:t xml:space="preserve">U.S. is </w:t>
      </w:r>
      <w:r w:rsidRPr="004D5510">
        <w:rPr>
          <w:vanish/>
          <w:u w:val="single"/>
        </w:rPr>
        <w:t>far</w:t>
      </w:r>
      <w:r w:rsidRPr="004D5510">
        <w:rPr>
          <w:u w:val="single"/>
        </w:rPr>
        <w:t xml:space="preserve"> </w:t>
      </w:r>
      <w:r w:rsidRPr="004D5510">
        <w:rPr>
          <w:vanish/>
          <w:u w:val="single"/>
        </w:rPr>
        <w:t>from</w:t>
      </w:r>
      <w:r w:rsidRPr="004D5510">
        <w:rPr>
          <w:u w:val="single"/>
        </w:rPr>
        <w:t xml:space="preserve"> </w:t>
      </w:r>
      <w:r w:rsidRPr="004D5510">
        <w:rPr>
          <w:vanish/>
          <w:u w:val="single"/>
        </w:rPr>
        <w:t>an</w:t>
      </w:r>
      <w:r w:rsidRPr="004D5510">
        <w:rPr>
          <w:u w:val="single"/>
        </w:rPr>
        <w:t xml:space="preserve"> </w:t>
      </w:r>
      <w:r w:rsidRPr="004D5510">
        <w:rPr>
          <w:vanish/>
          <w:u w:val="single"/>
        </w:rPr>
        <w:t>example</w:t>
      </w:r>
      <w:r w:rsidRPr="004D5510">
        <w:rPr>
          <w:u w:val="single"/>
        </w:rPr>
        <w:t xml:space="preserve"> </w:t>
      </w:r>
      <w:r w:rsidRPr="004D5510">
        <w:rPr>
          <w:vanish/>
          <w:u w:val="single"/>
        </w:rPr>
        <w:t>for</w:t>
      </w:r>
      <w:r w:rsidRPr="004D5510">
        <w:rPr>
          <w:u w:val="single"/>
        </w:rPr>
        <w:t xml:space="preserve"> </w:t>
      </w:r>
      <w:r w:rsidRPr="004D5510">
        <w:rPr>
          <w:vanish/>
          <w:u w:val="single"/>
        </w:rPr>
        <w:t>how</w:t>
      </w:r>
      <w:r w:rsidRPr="004D5510">
        <w:rPr>
          <w:u w:val="single"/>
        </w:rPr>
        <w:t xml:space="preserve"> </w:t>
      </w:r>
      <w:r w:rsidRPr="004D5510">
        <w:rPr>
          <w:vanish/>
          <w:u w:val="single"/>
        </w:rPr>
        <w:t>to</w:t>
      </w:r>
      <w:r w:rsidRPr="004D5510">
        <w:rPr>
          <w:u w:val="single"/>
        </w:rPr>
        <w:t xml:space="preserve"> </w:t>
      </w:r>
      <w:r w:rsidRPr="004D5510">
        <w:rPr>
          <w:vanish/>
          <w:u w:val="single"/>
        </w:rPr>
        <w:t>protect</w:t>
      </w:r>
      <w:r w:rsidRPr="004D5510">
        <w:rPr>
          <w:u w:val="single"/>
        </w:rPr>
        <w:t xml:space="preserve"> </w:t>
      </w:r>
      <w:r w:rsidRPr="004D5510">
        <w:rPr>
          <w:vanish/>
          <w:u w:val="single"/>
        </w:rPr>
        <w:t>workers</w:t>
      </w:r>
      <w:r w:rsidRPr="004D5510">
        <w:rPr>
          <w:u w:val="single"/>
        </w:rPr>
        <w:t xml:space="preserve"> </w:t>
      </w:r>
      <w:r w:rsidRPr="004D5510">
        <w:rPr>
          <w:vanish/>
          <w:u w:val="single"/>
        </w:rPr>
        <w:t>and</w:t>
      </w:r>
      <w:r w:rsidRPr="004D5510">
        <w:rPr>
          <w:u w:val="single"/>
        </w:rPr>
        <w:t xml:space="preserve"> </w:t>
      </w:r>
      <w:r w:rsidRPr="004D5510">
        <w:rPr>
          <w:vanish/>
          <w:u w:val="single"/>
        </w:rPr>
        <w:t>is</w:t>
      </w:r>
      <w:r w:rsidRPr="004D5510">
        <w:rPr>
          <w:u w:val="single"/>
        </w:rPr>
        <w:t xml:space="preserve"> </w:t>
      </w:r>
      <w:r w:rsidRPr="004D5510">
        <w:rPr>
          <w:vanish/>
          <w:u w:val="single"/>
        </w:rPr>
        <w:t>actually</w:t>
      </w:r>
      <w:r w:rsidRPr="004D5510">
        <w:rPr>
          <w:u w:val="single"/>
        </w:rPr>
        <w:t xml:space="preserve"> </w:t>
      </w:r>
      <w:r w:rsidRPr="004D5510">
        <w:rPr>
          <w:vanish/>
          <w:u w:val="single"/>
        </w:rPr>
        <w:t>showing</w:t>
      </w:r>
      <w:r w:rsidRPr="004D5510">
        <w:rPr>
          <w:u w:val="single"/>
        </w:rPr>
        <w:t xml:space="preserve"> </w:t>
      </w:r>
      <w:r w:rsidRPr="004D5510">
        <w:rPr>
          <w:vanish/>
          <w:u w:val="single"/>
        </w:rPr>
        <w:t>itself</w:t>
      </w:r>
      <w:r w:rsidRPr="004D5510">
        <w:rPr>
          <w:u w:val="single"/>
        </w:rPr>
        <w:t xml:space="preserve"> </w:t>
      </w:r>
      <w:r w:rsidRPr="004D5510">
        <w:rPr>
          <w:vanish/>
          <w:u w:val="single"/>
        </w:rPr>
        <w:t>to</w:t>
      </w:r>
      <w:r w:rsidRPr="004D5510">
        <w:rPr>
          <w:u w:val="single"/>
        </w:rPr>
        <w:t xml:space="preserve"> </w:t>
      </w:r>
      <w:r w:rsidRPr="004D5510">
        <w:rPr>
          <w:vanish/>
          <w:u w:val="single"/>
        </w:rPr>
        <w:t>be</w:t>
      </w:r>
      <w:r w:rsidRPr="004D5510">
        <w:rPr>
          <w:u w:val="single"/>
        </w:rPr>
        <w:t xml:space="preserve"> </w:t>
      </w:r>
      <w:r w:rsidRPr="004D5510">
        <w:rPr>
          <w:highlight w:val="cyan"/>
          <w:u w:val="single"/>
        </w:rPr>
        <w:t>well behind the curve</w:t>
      </w:r>
      <w:r w:rsidRPr="004D5510">
        <w:rPr>
          <w:vanish/>
          <w:u w:val="single"/>
        </w:rPr>
        <w:t>.”</w:t>
      </w:r>
      <w:r w:rsidRPr="004D5510">
        <w:rPr>
          <w:sz w:val="16"/>
        </w:rPr>
        <w:t xml:space="preserve"> </w:t>
      </w:r>
      <w:r w:rsidRPr="004D5510">
        <w:rPr>
          <w:vanish/>
          <w:sz w:val="16"/>
        </w:rPr>
        <w:t>McCartin</w:t>
      </w:r>
      <w:r w:rsidRPr="004D5510">
        <w:rPr>
          <w:sz w:val="16"/>
        </w:rPr>
        <w:t xml:space="preserve"> </w:t>
      </w:r>
      <w:r w:rsidRPr="004D5510">
        <w:rPr>
          <w:vanish/>
          <w:sz w:val="16"/>
        </w:rPr>
        <w:t>said</w:t>
      </w:r>
      <w:r w:rsidRPr="004D5510">
        <w:rPr>
          <w:sz w:val="16"/>
        </w:rPr>
        <w:t xml:space="preserve"> </w:t>
      </w:r>
      <w:r w:rsidRPr="004D5510">
        <w:rPr>
          <w:vanish/>
          <w:sz w:val="16"/>
        </w:rPr>
        <w:t>the</w:t>
      </w:r>
      <w:r w:rsidRPr="004D5510">
        <w:rPr>
          <w:sz w:val="16"/>
        </w:rPr>
        <w:t xml:space="preserve"> </w:t>
      </w:r>
      <w:r w:rsidRPr="004D5510">
        <w:rPr>
          <w:vanish/>
          <w:sz w:val="16"/>
        </w:rPr>
        <w:t>type</w:t>
      </w:r>
      <w:r w:rsidRPr="004D5510">
        <w:rPr>
          <w:sz w:val="16"/>
        </w:rPr>
        <w:t xml:space="preserve"> </w:t>
      </w:r>
      <w:r w:rsidRPr="004D5510">
        <w:rPr>
          <w:vanish/>
          <w:sz w:val="16"/>
        </w:rPr>
        <w:t>of</w:t>
      </w:r>
      <w:r w:rsidRPr="004D5510">
        <w:rPr>
          <w:sz w:val="16"/>
        </w:rPr>
        <w:t xml:space="preserve"> </w:t>
      </w:r>
      <w:r w:rsidRPr="004D5510">
        <w:rPr>
          <w:vanish/>
          <w:u w:val="single"/>
        </w:rPr>
        <w:t>complaint</w:t>
      </w:r>
      <w:r w:rsidRPr="004D5510">
        <w:rPr>
          <w:u w:val="single"/>
        </w:rPr>
        <w:t xml:space="preserve"> </w:t>
      </w:r>
      <w:r w:rsidRPr="004D5510">
        <w:rPr>
          <w:vanish/>
          <w:u w:val="single"/>
        </w:rPr>
        <w:t>was</w:t>
      </w:r>
      <w:r w:rsidRPr="004D5510">
        <w:rPr>
          <w:u w:val="single"/>
        </w:rPr>
        <w:t xml:space="preserve"> </w:t>
      </w:r>
      <w:r w:rsidRPr="004D5510">
        <w:rPr>
          <w:highlight w:val="cyan"/>
          <w:u w:val="single"/>
        </w:rPr>
        <w:t>not</w:t>
      </w:r>
      <w:r w:rsidRPr="004D5510">
        <w:rPr>
          <w:u w:val="single"/>
        </w:rPr>
        <w:t xml:space="preserve"> </w:t>
      </w:r>
      <w:r w:rsidRPr="004D5510">
        <w:rPr>
          <w:vanish/>
          <w:u w:val="single"/>
        </w:rPr>
        <w:t>very</w:t>
      </w:r>
      <w:r w:rsidRPr="004D5510">
        <w:rPr>
          <w:u w:val="single"/>
        </w:rPr>
        <w:t xml:space="preserve"> </w:t>
      </w:r>
      <w:r w:rsidRPr="004D5510">
        <w:rPr>
          <w:highlight w:val="cyan"/>
          <w:u w:val="single"/>
        </w:rPr>
        <w:t>typical of</w:t>
      </w:r>
      <w:r w:rsidRPr="004D5510">
        <w:rPr>
          <w:u w:val="single"/>
        </w:rPr>
        <w:t xml:space="preserve"> </w:t>
      </w:r>
      <w:r w:rsidRPr="004D5510">
        <w:rPr>
          <w:vanish/>
          <w:u w:val="single"/>
        </w:rPr>
        <w:t>prosperous,</w:t>
      </w:r>
      <w:r w:rsidRPr="004D5510">
        <w:rPr>
          <w:u w:val="single"/>
        </w:rPr>
        <w:t xml:space="preserve"> </w:t>
      </w:r>
      <w:r w:rsidRPr="004D5510">
        <w:rPr>
          <w:highlight w:val="cyan"/>
          <w:u w:val="single"/>
        </w:rPr>
        <w:t>democratic countries</w:t>
      </w:r>
      <w:r w:rsidRPr="004D5510">
        <w:rPr>
          <w:vanish/>
          <w:u w:val="single"/>
        </w:rPr>
        <w:t>.</w:t>
      </w:r>
      <w:r w:rsidRPr="004D5510">
        <w:rPr>
          <w:sz w:val="16"/>
        </w:rPr>
        <w:t xml:space="preserve"> </w:t>
      </w:r>
      <w:r w:rsidRPr="004D5510">
        <w:rPr>
          <w:vanish/>
          <w:sz w:val="16"/>
        </w:rPr>
        <w:t>Countries</w:t>
      </w:r>
      <w:r w:rsidRPr="004D5510">
        <w:rPr>
          <w:sz w:val="16"/>
        </w:rPr>
        <w:t xml:space="preserve"> </w:t>
      </w:r>
      <w:r w:rsidRPr="004D5510">
        <w:rPr>
          <w:vanish/>
          <w:sz w:val="16"/>
        </w:rPr>
        <w:t>that</w:t>
      </w:r>
      <w:r w:rsidRPr="004D5510">
        <w:rPr>
          <w:sz w:val="16"/>
        </w:rPr>
        <w:t xml:space="preserve"> </w:t>
      </w:r>
      <w:r w:rsidRPr="004D5510">
        <w:rPr>
          <w:vanish/>
          <w:sz w:val="16"/>
        </w:rPr>
        <w:t>had</w:t>
      </w:r>
      <w:r w:rsidRPr="004D5510">
        <w:rPr>
          <w:sz w:val="16"/>
        </w:rPr>
        <w:t xml:space="preserve"> </w:t>
      </w:r>
      <w:r w:rsidRPr="004D5510">
        <w:rPr>
          <w:vanish/>
          <w:sz w:val="16"/>
        </w:rPr>
        <w:t>complaints</w:t>
      </w:r>
      <w:r w:rsidRPr="004D5510">
        <w:rPr>
          <w:sz w:val="16"/>
        </w:rPr>
        <w:t xml:space="preserve"> </w:t>
      </w:r>
      <w:r w:rsidRPr="004D5510">
        <w:rPr>
          <w:vanish/>
          <w:sz w:val="16"/>
        </w:rPr>
        <w:t>investigated</w:t>
      </w:r>
      <w:r w:rsidRPr="004D5510">
        <w:rPr>
          <w:sz w:val="16"/>
        </w:rPr>
        <w:t xml:space="preserve"> </w:t>
      </w:r>
      <w:r w:rsidRPr="004D5510">
        <w:rPr>
          <w:vanish/>
          <w:sz w:val="16"/>
        </w:rPr>
        <w:t>by</w:t>
      </w:r>
      <w:r w:rsidRPr="004D5510">
        <w:rPr>
          <w:sz w:val="16"/>
        </w:rPr>
        <w:t xml:space="preserve"> </w:t>
      </w:r>
      <w:r w:rsidRPr="004D5510">
        <w:rPr>
          <w:vanish/>
          <w:sz w:val="16"/>
        </w:rPr>
        <w:t>the</w:t>
      </w:r>
      <w:r w:rsidRPr="004D5510">
        <w:rPr>
          <w:sz w:val="16"/>
        </w:rPr>
        <w:t xml:space="preserve"> </w:t>
      </w:r>
      <w:r w:rsidRPr="004D5510">
        <w:rPr>
          <w:vanish/>
          <w:sz w:val="16"/>
        </w:rPr>
        <w:t>U.N.</w:t>
      </w:r>
      <w:r w:rsidRPr="004D5510">
        <w:rPr>
          <w:sz w:val="16"/>
        </w:rPr>
        <w:t xml:space="preserve"> </w:t>
      </w:r>
      <w:r w:rsidRPr="004D5510">
        <w:rPr>
          <w:vanish/>
          <w:sz w:val="16"/>
        </w:rPr>
        <w:t>labor</w:t>
      </w:r>
      <w:r w:rsidRPr="004D5510">
        <w:rPr>
          <w:sz w:val="16"/>
        </w:rPr>
        <w:t xml:space="preserve"> </w:t>
      </w:r>
      <w:r w:rsidRPr="004D5510">
        <w:rPr>
          <w:vanish/>
          <w:sz w:val="16"/>
        </w:rPr>
        <w:t>body</w:t>
      </w:r>
      <w:r w:rsidRPr="004D5510">
        <w:rPr>
          <w:sz w:val="16"/>
        </w:rPr>
        <w:t xml:space="preserve"> </w:t>
      </w:r>
      <w:r w:rsidRPr="004D5510">
        <w:rPr>
          <w:vanish/>
          <w:sz w:val="16"/>
        </w:rPr>
        <w:t>in</w:t>
      </w:r>
      <w:r w:rsidRPr="004D5510">
        <w:rPr>
          <w:sz w:val="16"/>
        </w:rPr>
        <w:t xml:space="preserve"> </w:t>
      </w:r>
      <w:r w:rsidRPr="004D5510">
        <w:rPr>
          <w:vanish/>
          <w:sz w:val="16"/>
        </w:rPr>
        <w:t>2019</w:t>
      </w:r>
      <w:r w:rsidRPr="004D5510">
        <w:rPr>
          <w:sz w:val="16"/>
        </w:rPr>
        <w:t xml:space="preserve"> </w:t>
      </w:r>
      <w:r w:rsidRPr="004D5510">
        <w:rPr>
          <w:vanish/>
          <w:sz w:val="16"/>
        </w:rPr>
        <w:t>include</w:t>
      </w:r>
      <w:r w:rsidRPr="004D5510">
        <w:rPr>
          <w:sz w:val="16"/>
        </w:rPr>
        <w:t xml:space="preserve"> </w:t>
      </w:r>
      <w:r w:rsidRPr="004D5510">
        <w:rPr>
          <w:vanish/>
          <w:sz w:val="16"/>
        </w:rPr>
        <w:t>Burundi,</w:t>
      </w:r>
      <w:r w:rsidRPr="004D5510">
        <w:rPr>
          <w:sz w:val="16"/>
        </w:rPr>
        <w:t xml:space="preserve"> </w:t>
      </w:r>
      <w:r w:rsidRPr="004D5510">
        <w:rPr>
          <w:vanish/>
          <w:sz w:val="16"/>
        </w:rPr>
        <w:t>China,</w:t>
      </w:r>
      <w:r w:rsidRPr="004D5510">
        <w:rPr>
          <w:sz w:val="16"/>
        </w:rPr>
        <w:t xml:space="preserve"> </w:t>
      </w:r>
      <w:r w:rsidRPr="004D5510">
        <w:rPr>
          <w:vanish/>
          <w:sz w:val="16"/>
        </w:rPr>
        <w:t>Myanmar,</w:t>
      </w:r>
      <w:r w:rsidRPr="004D5510">
        <w:rPr>
          <w:sz w:val="16"/>
        </w:rPr>
        <w:t xml:space="preserve"> </w:t>
      </w:r>
      <w:r w:rsidRPr="004D5510">
        <w:rPr>
          <w:vanish/>
          <w:sz w:val="16"/>
        </w:rPr>
        <w:t>Pakistan</w:t>
      </w:r>
      <w:r w:rsidRPr="004D5510">
        <w:rPr>
          <w:sz w:val="16"/>
        </w:rPr>
        <w:t xml:space="preserve"> </w:t>
      </w:r>
      <w:r w:rsidRPr="004D5510">
        <w:rPr>
          <w:vanish/>
          <w:sz w:val="16"/>
        </w:rPr>
        <w:t>and</w:t>
      </w:r>
      <w:r w:rsidRPr="004D5510">
        <w:rPr>
          <w:sz w:val="16"/>
        </w:rPr>
        <w:t xml:space="preserve"> </w:t>
      </w:r>
      <w:r w:rsidRPr="004D5510">
        <w:rPr>
          <w:vanish/>
          <w:sz w:val="16"/>
        </w:rPr>
        <w:t>France.</w:t>
      </w:r>
      <w:r w:rsidRPr="004D5510">
        <w:rPr>
          <w:sz w:val="16"/>
        </w:rPr>
        <w:t xml:space="preserve"> </w:t>
      </w:r>
      <w:r w:rsidRPr="004D5510">
        <w:rPr>
          <w:vanish/>
          <w:sz w:val="16"/>
        </w:rPr>
        <w:t>Though</w:t>
      </w:r>
      <w:r w:rsidRPr="004D5510">
        <w:rPr>
          <w:sz w:val="16"/>
        </w:rPr>
        <w:t xml:space="preserve"> </w:t>
      </w:r>
      <w:r w:rsidRPr="004D5510">
        <w:rPr>
          <w:vanish/>
          <w:u w:val="single"/>
        </w:rPr>
        <w:t>the</w:t>
      </w:r>
      <w:r w:rsidRPr="004D5510">
        <w:rPr>
          <w:u w:val="single"/>
        </w:rPr>
        <w:t xml:space="preserve"> </w:t>
      </w:r>
      <w:r w:rsidRPr="004D5510">
        <w:rPr>
          <w:vanish/>
          <w:u w:val="single"/>
        </w:rPr>
        <w:t>ILO</w:t>
      </w:r>
      <w:r w:rsidRPr="004D5510">
        <w:rPr>
          <w:u w:val="single"/>
        </w:rPr>
        <w:t xml:space="preserve"> </w:t>
      </w:r>
      <w:r w:rsidRPr="004D5510">
        <w:rPr>
          <w:vanish/>
          <w:u w:val="single"/>
        </w:rPr>
        <w:t>does</w:t>
      </w:r>
      <w:r w:rsidRPr="004D5510">
        <w:rPr>
          <w:u w:val="single"/>
        </w:rPr>
        <w:t xml:space="preserve"> </w:t>
      </w:r>
      <w:r w:rsidRPr="004D5510">
        <w:rPr>
          <w:vanish/>
          <w:u w:val="single"/>
        </w:rPr>
        <w:t>not</w:t>
      </w:r>
      <w:r w:rsidRPr="004D5510">
        <w:rPr>
          <w:u w:val="single"/>
        </w:rPr>
        <w:t xml:space="preserve"> </w:t>
      </w:r>
      <w:r w:rsidRPr="004D5510">
        <w:rPr>
          <w:vanish/>
          <w:u w:val="single"/>
        </w:rPr>
        <w:t>have</w:t>
      </w:r>
      <w:r w:rsidRPr="004D5510">
        <w:rPr>
          <w:u w:val="single"/>
        </w:rPr>
        <w:t xml:space="preserve"> </w:t>
      </w:r>
      <w:r w:rsidRPr="004D5510">
        <w:rPr>
          <w:vanish/>
          <w:u w:val="single"/>
        </w:rPr>
        <w:t>any</w:t>
      </w:r>
      <w:r w:rsidRPr="004D5510">
        <w:rPr>
          <w:u w:val="single"/>
        </w:rPr>
        <w:t xml:space="preserve"> </w:t>
      </w:r>
      <w:r w:rsidRPr="004D5510">
        <w:rPr>
          <w:vanish/>
          <w:u w:val="single"/>
        </w:rPr>
        <w:t>enforcement</w:t>
      </w:r>
      <w:r w:rsidRPr="004D5510">
        <w:rPr>
          <w:u w:val="single"/>
        </w:rPr>
        <w:t xml:space="preserve"> </w:t>
      </w:r>
      <w:r w:rsidRPr="004D5510">
        <w:rPr>
          <w:vanish/>
          <w:u w:val="single"/>
        </w:rPr>
        <w:t>power,</w:t>
      </w:r>
      <w:r w:rsidRPr="004D5510">
        <w:rPr>
          <w:u w:val="single"/>
        </w:rPr>
        <w:t xml:space="preserve"> </w:t>
      </w:r>
      <w:r w:rsidRPr="004D5510">
        <w:rPr>
          <w:vanish/>
          <w:sz w:val="16"/>
        </w:rPr>
        <w:t>a</w:t>
      </w:r>
      <w:r w:rsidRPr="004D5510">
        <w:rPr>
          <w:sz w:val="16"/>
        </w:rPr>
        <w:t xml:space="preserve"> </w:t>
      </w:r>
      <w:r w:rsidRPr="004D5510">
        <w:rPr>
          <w:vanish/>
          <w:sz w:val="16"/>
        </w:rPr>
        <w:t>finding</w:t>
      </w:r>
      <w:r w:rsidRPr="004D5510">
        <w:rPr>
          <w:sz w:val="16"/>
        </w:rPr>
        <w:t xml:space="preserve"> </w:t>
      </w:r>
      <w:r w:rsidRPr="004D5510">
        <w:rPr>
          <w:vanish/>
          <w:sz w:val="16"/>
        </w:rPr>
        <w:t>against</w:t>
      </w:r>
      <w:r w:rsidRPr="004D5510">
        <w:rPr>
          <w:sz w:val="16"/>
        </w:rPr>
        <w:t xml:space="preserve"> </w:t>
      </w:r>
      <w:r w:rsidRPr="004D5510">
        <w:rPr>
          <w:vanish/>
          <w:sz w:val="16"/>
        </w:rPr>
        <w:t>the</w:t>
      </w:r>
      <w:r w:rsidRPr="004D5510">
        <w:rPr>
          <w:sz w:val="16"/>
        </w:rPr>
        <w:t xml:space="preserve"> </w:t>
      </w:r>
      <w:r w:rsidRPr="004D5510">
        <w:rPr>
          <w:vanish/>
          <w:sz w:val="16"/>
        </w:rPr>
        <w:t>United</w:t>
      </w:r>
      <w:r w:rsidRPr="004D5510">
        <w:rPr>
          <w:sz w:val="16"/>
        </w:rPr>
        <w:t xml:space="preserve"> </w:t>
      </w:r>
      <w:r w:rsidRPr="004D5510">
        <w:rPr>
          <w:vanish/>
          <w:sz w:val="16"/>
        </w:rPr>
        <w:t>States</w:t>
      </w:r>
      <w:r w:rsidRPr="004D5510">
        <w:rPr>
          <w:sz w:val="16"/>
        </w:rPr>
        <w:t xml:space="preserve"> </w:t>
      </w:r>
      <w:r w:rsidRPr="004D5510">
        <w:rPr>
          <w:vanish/>
          <w:sz w:val="16"/>
        </w:rPr>
        <w:t>after</w:t>
      </w:r>
      <w:r w:rsidRPr="004D5510">
        <w:rPr>
          <w:sz w:val="16"/>
        </w:rPr>
        <w:t xml:space="preserve"> </w:t>
      </w:r>
      <w:r w:rsidRPr="004D5510">
        <w:rPr>
          <w:vanish/>
          <w:sz w:val="16"/>
        </w:rPr>
        <w:t>an</w:t>
      </w:r>
      <w:r w:rsidRPr="004D5510">
        <w:rPr>
          <w:sz w:val="16"/>
        </w:rPr>
        <w:t xml:space="preserve"> </w:t>
      </w:r>
      <w:r w:rsidRPr="004D5510">
        <w:rPr>
          <w:vanish/>
          <w:u w:val="single"/>
        </w:rPr>
        <w:t>investigation</w:t>
      </w:r>
      <w:r w:rsidRPr="004D5510">
        <w:rPr>
          <w:u w:val="single"/>
        </w:rPr>
        <w:t xml:space="preserve"> </w:t>
      </w:r>
      <w:r w:rsidRPr="004D5510">
        <w:rPr>
          <w:vanish/>
          <w:u w:val="single"/>
        </w:rPr>
        <w:t>could</w:t>
      </w:r>
      <w:r w:rsidRPr="004D5510">
        <w:rPr>
          <w:u w:val="single"/>
        </w:rPr>
        <w:t xml:space="preserve"> </w:t>
      </w:r>
      <w:r w:rsidRPr="004D5510">
        <w:rPr>
          <w:vanish/>
          <w:u w:val="single"/>
        </w:rPr>
        <w:t>have</w:t>
      </w:r>
      <w:r w:rsidRPr="004D5510">
        <w:rPr>
          <w:u w:val="single"/>
        </w:rPr>
        <w:t xml:space="preserve"> </w:t>
      </w:r>
      <w:r w:rsidRPr="004D5510">
        <w:rPr>
          <w:highlight w:val="cyan"/>
          <w:u w:val="single"/>
        </w:rPr>
        <w:t>serious ramifications for the country’s reputation</w:t>
      </w:r>
      <w:r w:rsidRPr="004D5510">
        <w:rPr>
          <w:vanish/>
          <w:sz w:val="16"/>
        </w:rPr>
        <w:t>,</w:t>
      </w:r>
      <w:r w:rsidRPr="004D5510">
        <w:rPr>
          <w:sz w:val="16"/>
        </w:rPr>
        <w:t xml:space="preserve"> </w:t>
      </w:r>
      <w:r w:rsidRPr="004D5510">
        <w:rPr>
          <w:vanish/>
          <w:sz w:val="16"/>
        </w:rPr>
        <w:t>McCartin</w:t>
      </w:r>
      <w:r w:rsidRPr="004D5510">
        <w:rPr>
          <w:sz w:val="16"/>
        </w:rPr>
        <w:t xml:space="preserve"> </w:t>
      </w:r>
      <w:r w:rsidRPr="004D5510">
        <w:rPr>
          <w:vanish/>
          <w:sz w:val="16"/>
        </w:rPr>
        <w:t>said.</w:t>
      </w:r>
      <w:r w:rsidRPr="004D5510">
        <w:rPr>
          <w:sz w:val="16"/>
        </w:rPr>
        <w:t xml:space="preserve"> </w:t>
      </w:r>
      <w:r w:rsidRPr="004D5510">
        <w:rPr>
          <w:vanish/>
          <w:u w:val="single"/>
        </w:rPr>
        <w:t>“It</w:t>
      </w:r>
      <w:r w:rsidRPr="004D5510">
        <w:rPr>
          <w:u w:val="single"/>
        </w:rPr>
        <w:t xml:space="preserve"> </w:t>
      </w:r>
      <w:r w:rsidRPr="004D5510">
        <w:rPr>
          <w:vanish/>
          <w:u w:val="single"/>
        </w:rPr>
        <w:t>would</w:t>
      </w:r>
      <w:r w:rsidRPr="004D5510">
        <w:rPr>
          <w:u w:val="single"/>
        </w:rPr>
        <w:t xml:space="preserve"> </w:t>
      </w:r>
      <w:r w:rsidRPr="004D5510">
        <w:rPr>
          <w:vanish/>
          <w:u w:val="single"/>
        </w:rPr>
        <w:t>strengthen</w:t>
      </w:r>
      <w:r w:rsidRPr="004D5510">
        <w:rPr>
          <w:u w:val="single"/>
        </w:rPr>
        <w:t xml:space="preserve"> </w:t>
      </w:r>
      <w:r w:rsidRPr="004D5510">
        <w:rPr>
          <w:vanish/>
          <w:u w:val="single"/>
        </w:rPr>
        <w:t>politically</w:t>
      </w:r>
      <w:r w:rsidRPr="004D5510">
        <w:rPr>
          <w:u w:val="single"/>
        </w:rPr>
        <w:t xml:space="preserve"> </w:t>
      </w:r>
      <w:r w:rsidRPr="004D5510">
        <w:rPr>
          <w:vanish/>
          <w:u w:val="single"/>
        </w:rPr>
        <w:t>the</w:t>
      </w:r>
      <w:r w:rsidRPr="004D5510">
        <w:rPr>
          <w:u w:val="single"/>
        </w:rPr>
        <w:t xml:space="preserve"> </w:t>
      </w:r>
      <w:r w:rsidRPr="004D5510">
        <w:rPr>
          <w:vanish/>
          <w:u w:val="single"/>
        </w:rPr>
        <w:t>argument</w:t>
      </w:r>
      <w:r w:rsidRPr="004D5510">
        <w:rPr>
          <w:u w:val="single"/>
        </w:rPr>
        <w:t xml:space="preserve"> </w:t>
      </w:r>
      <w:r w:rsidRPr="004D5510">
        <w:rPr>
          <w:vanish/>
          <w:u w:val="single"/>
        </w:rPr>
        <w:t>that</w:t>
      </w:r>
      <w:r w:rsidRPr="004D5510">
        <w:rPr>
          <w:u w:val="single"/>
        </w:rPr>
        <w:t xml:space="preserve"> </w:t>
      </w:r>
      <w:r w:rsidRPr="004D5510">
        <w:rPr>
          <w:vanish/>
          <w:u w:val="single"/>
        </w:rPr>
        <w:t>our</w:t>
      </w:r>
      <w:r w:rsidRPr="004D5510">
        <w:rPr>
          <w:u w:val="single"/>
        </w:rPr>
        <w:t xml:space="preserve"> </w:t>
      </w:r>
      <w:r w:rsidRPr="004D5510">
        <w:rPr>
          <w:vanish/>
          <w:u w:val="single"/>
        </w:rPr>
        <w:t>laws</w:t>
      </w:r>
      <w:r w:rsidRPr="004D5510">
        <w:rPr>
          <w:u w:val="single"/>
        </w:rPr>
        <w:t xml:space="preserve"> </w:t>
      </w:r>
      <w:r w:rsidRPr="004D5510">
        <w:rPr>
          <w:vanish/>
          <w:u w:val="single"/>
        </w:rPr>
        <w:t>are</w:t>
      </w:r>
      <w:r w:rsidRPr="004D5510">
        <w:rPr>
          <w:u w:val="single"/>
        </w:rPr>
        <w:t xml:space="preserve"> </w:t>
      </w:r>
      <w:r w:rsidRPr="004D5510">
        <w:rPr>
          <w:vanish/>
          <w:u w:val="single"/>
        </w:rPr>
        <w:t>inadequate,”</w:t>
      </w:r>
      <w:r w:rsidRPr="004D5510">
        <w:rPr>
          <w:u w:val="single"/>
        </w:rPr>
        <w:t xml:space="preserve"> </w:t>
      </w:r>
      <w:r w:rsidRPr="004D5510">
        <w:rPr>
          <w:vanish/>
          <w:sz w:val="16"/>
        </w:rPr>
        <w:t>McCartin</w:t>
      </w:r>
      <w:r w:rsidRPr="004D5510">
        <w:rPr>
          <w:sz w:val="16"/>
        </w:rPr>
        <w:t xml:space="preserve"> </w:t>
      </w:r>
      <w:r w:rsidRPr="004D5510">
        <w:rPr>
          <w:vanish/>
          <w:sz w:val="16"/>
        </w:rPr>
        <w:t>said.</w:t>
      </w:r>
      <w:r w:rsidRPr="004D5510">
        <w:rPr>
          <w:sz w:val="16"/>
        </w:rPr>
        <w:t xml:space="preserve"> </w:t>
      </w:r>
      <w:r w:rsidRPr="004D5510">
        <w:rPr>
          <w:vanish/>
          <w:u w:val="single"/>
        </w:rPr>
        <w:t>“It</w:t>
      </w:r>
      <w:r w:rsidRPr="004D5510">
        <w:rPr>
          <w:u w:val="single"/>
        </w:rPr>
        <w:t xml:space="preserve"> </w:t>
      </w:r>
      <w:r w:rsidRPr="004D5510">
        <w:rPr>
          <w:vanish/>
          <w:u w:val="single"/>
        </w:rPr>
        <w:t>could</w:t>
      </w:r>
      <w:r w:rsidRPr="004D5510">
        <w:rPr>
          <w:u w:val="single"/>
        </w:rPr>
        <w:t xml:space="preserve"> </w:t>
      </w:r>
      <w:r w:rsidRPr="004D5510">
        <w:rPr>
          <w:vanish/>
          <w:u w:val="single"/>
        </w:rPr>
        <w:t>help</w:t>
      </w:r>
      <w:r w:rsidRPr="004D5510">
        <w:rPr>
          <w:u w:val="single"/>
        </w:rPr>
        <w:t xml:space="preserve"> </w:t>
      </w:r>
      <w:r w:rsidRPr="004D5510">
        <w:rPr>
          <w:vanish/>
          <w:u w:val="single"/>
        </w:rPr>
        <w:t>to</w:t>
      </w:r>
      <w:r w:rsidRPr="004D5510">
        <w:rPr>
          <w:u w:val="single"/>
        </w:rPr>
        <w:t xml:space="preserve"> </w:t>
      </w:r>
      <w:r w:rsidRPr="004D5510">
        <w:rPr>
          <w:highlight w:val="cyan"/>
          <w:u w:val="single"/>
        </w:rPr>
        <w:t>bring</w:t>
      </w:r>
      <w:r w:rsidRPr="004D5510">
        <w:rPr>
          <w:u w:val="single"/>
        </w:rPr>
        <w:t xml:space="preserve"> </w:t>
      </w:r>
      <w:r w:rsidRPr="004D5510">
        <w:rPr>
          <w:vanish/>
          <w:u w:val="single"/>
        </w:rPr>
        <w:t>some</w:t>
      </w:r>
      <w:r w:rsidRPr="004D5510">
        <w:rPr>
          <w:u w:val="single"/>
        </w:rPr>
        <w:t xml:space="preserve"> </w:t>
      </w:r>
      <w:r w:rsidRPr="004D5510">
        <w:rPr>
          <w:highlight w:val="cyan"/>
          <w:u w:val="single"/>
        </w:rPr>
        <w:t>political pressure</w:t>
      </w:r>
      <w:r w:rsidRPr="004D5510">
        <w:rPr>
          <w:u w:val="single"/>
        </w:rPr>
        <w:t xml:space="preserve"> </w:t>
      </w:r>
      <w:r w:rsidRPr="004D5510">
        <w:rPr>
          <w:vanish/>
          <w:u w:val="single"/>
        </w:rPr>
        <w:t>to</w:t>
      </w:r>
      <w:r w:rsidRPr="004D5510">
        <w:rPr>
          <w:u w:val="single"/>
        </w:rPr>
        <w:t xml:space="preserve"> </w:t>
      </w:r>
      <w:r w:rsidRPr="004D5510">
        <w:rPr>
          <w:vanish/>
          <w:u w:val="single"/>
        </w:rPr>
        <w:t>bear</w:t>
      </w:r>
      <w:r w:rsidRPr="004D5510">
        <w:rPr>
          <w:u w:val="single"/>
        </w:rPr>
        <w:t xml:space="preserve"> </w:t>
      </w:r>
      <w:r w:rsidRPr="004D5510">
        <w:rPr>
          <w:vanish/>
          <w:u w:val="single"/>
        </w:rPr>
        <w:t>on</w:t>
      </w:r>
      <w:r w:rsidRPr="004D5510">
        <w:rPr>
          <w:u w:val="single"/>
        </w:rPr>
        <w:t xml:space="preserve"> </w:t>
      </w:r>
      <w:r w:rsidRPr="004D5510">
        <w:rPr>
          <w:vanish/>
          <w:u w:val="single"/>
        </w:rPr>
        <w:t>those</w:t>
      </w:r>
      <w:r w:rsidRPr="004D5510">
        <w:rPr>
          <w:u w:val="single"/>
        </w:rPr>
        <w:t xml:space="preserve"> </w:t>
      </w:r>
      <w:r w:rsidRPr="004D5510">
        <w:rPr>
          <w:vanish/>
          <w:u w:val="single"/>
        </w:rPr>
        <w:t>agencies</w:t>
      </w:r>
      <w:r w:rsidRPr="004D5510">
        <w:rPr>
          <w:u w:val="single"/>
        </w:rPr>
        <w:t xml:space="preserve"> </w:t>
      </w:r>
      <w:r w:rsidRPr="004D5510">
        <w:rPr>
          <w:vanish/>
          <w:u w:val="single"/>
        </w:rPr>
        <w:t>if</w:t>
      </w:r>
      <w:r w:rsidRPr="004D5510">
        <w:rPr>
          <w:u w:val="single"/>
        </w:rPr>
        <w:t xml:space="preserve"> </w:t>
      </w:r>
      <w:r w:rsidRPr="004D5510">
        <w:rPr>
          <w:vanish/>
          <w:u w:val="single"/>
        </w:rPr>
        <w:t>in</w:t>
      </w:r>
      <w:r w:rsidRPr="004D5510">
        <w:rPr>
          <w:u w:val="single"/>
        </w:rPr>
        <w:t xml:space="preserve"> </w:t>
      </w:r>
      <w:r w:rsidRPr="004D5510">
        <w:rPr>
          <w:highlight w:val="cyan"/>
          <w:u w:val="single"/>
        </w:rPr>
        <w:t>the eyes of the world</w:t>
      </w:r>
      <w:r w:rsidRPr="004D5510">
        <w:rPr>
          <w:u w:val="single"/>
        </w:rPr>
        <w:t xml:space="preserve"> </w:t>
      </w:r>
      <w:r w:rsidRPr="004D5510">
        <w:rPr>
          <w:vanish/>
          <w:u w:val="single"/>
        </w:rPr>
        <w:t>and</w:t>
      </w:r>
      <w:r w:rsidRPr="004D5510">
        <w:rPr>
          <w:u w:val="single"/>
        </w:rPr>
        <w:t xml:space="preserve"> </w:t>
      </w:r>
      <w:r w:rsidRPr="004D5510">
        <w:rPr>
          <w:vanish/>
          <w:u w:val="single"/>
        </w:rPr>
        <w:t>this</w:t>
      </w:r>
      <w:r w:rsidRPr="004D5510">
        <w:rPr>
          <w:u w:val="single"/>
        </w:rPr>
        <w:t xml:space="preserve"> </w:t>
      </w:r>
      <w:r w:rsidRPr="004D5510">
        <w:rPr>
          <w:vanish/>
          <w:u w:val="single"/>
        </w:rPr>
        <w:t>duly</w:t>
      </w:r>
      <w:r w:rsidRPr="004D5510">
        <w:rPr>
          <w:u w:val="single"/>
        </w:rPr>
        <w:t xml:space="preserve"> </w:t>
      </w:r>
      <w:r w:rsidRPr="004D5510">
        <w:rPr>
          <w:vanish/>
          <w:u w:val="single"/>
        </w:rPr>
        <w:t>designated</w:t>
      </w:r>
      <w:r w:rsidRPr="004D5510">
        <w:rPr>
          <w:u w:val="single"/>
        </w:rPr>
        <w:t xml:space="preserve"> </w:t>
      </w:r>
      <w:r w:rsidRPr="004D5510">
        <w:rPr>
          <w:vanish/>
          <w:u w:val="single"/>
        </w:rPr>
        <w:t>committee</w:t>
      </w:r>
      <w:r w:rsidRPr="004D5510">
        <w:rPr>
          <w:u w:val="single"/>
        </w:rPr>
        <w:t xml:space="preserve"> </w:t>
      </w:r>
      <w:r w:rsidRPr="004D5510">
        <w:rPr>
          <w:vanish/>
          <w:u w:val="single"/>
        </w:rPr>
        <w:t>that</w:t>
      </w:r>
      <w:r w:rsidRPr="004D5510">
        <w:rPr>
          <w:u w:val="single"/>
        </w:rPr>
        <w:t xml:space="preserve"> </w:t>
      </w:r>
      <w:r w:rsidRPr="004D5510">
        <w:rPr>
          <w:vanish/>
          <w:u w:val="single"/>
        </w:rPr>
        <w:t>the</w:t>
      </w:r>
      <w:r w:rsidRPr="004D5510">
        <w:rPr>
          <w:u w:val="single"/>
        </w:rPr>
        <w:t xml:space="preserve"> </w:t>
      </w:r>
      <w:r w:rsidRPr="004D5510">
        <w:rPr>
          <w:vanish/>
          <w:u w:val="single"/>
        </w:rPr>
        <w:t>U</w:t>
      </w:r>
      <w:r w:rsidRPr="004D5510">
        <w:rPr>
          <w:highlight w:val="cyan"/>
          <w:u w:val="single"/>
        </w:rPr>
        <w:t>.S. is found to be failing to ensure basic human rights</w:t>
      </w:r>
      <w:r w:rsidRPr="004D5510">
        <w:rPr>
          <w:vanish/>
          <w:sz w:val="16"/>
        </w:rPr>
        <w:t>.”</w:t>
      </w:r>
      <w:r w:rsidRPr="004D5510">
        <w:rPr>
          <w:sz w:val="16"/>
        </w:rPr>
        <w:t xml:space="preserve"> </w:t>
      </w:r>
      <w:r w:rsidRPr="004D5510">
        <w:rPr>
          <w:vanish/>
          <w:sz w:val="16"/>
        </w:rPr>
        <w:t>The</w:t>
      </w:r>
      <w:r w:rsidRPr="004D5510">
        <w:rPr>
          <w:sz w:val="16"/>
        </w:rPr>
        <w:t xml:space="preserve"> </w:t>
      </w:r>
      <w:r w:rsidRPr="004D5510">
        <w:rPr>
          <w:vanish/>
          <w:sz w:val="16"/>
        </w:rPr>
        <w:t>United</w:t>
      </w:r>
      <w:r w:rsidRPr="004D5510">
        <w:rPr>
          <w:sz w:val="16"/>
        </w:rPr>
        <w:t xml:space="preserve"> </w:t>
      </w:r>
      <w:r w:rsidRPr="004D5510">
        <w:rPr>
          <w:vanish/>
          <w:sz w:val="16"/>
        </w:rPr>
        <w:t>States</w:t>
      </w:r>
      <w:r w:rsidRPr="004D5510">
        <w:rPr>
          <w:sz w:val="16"/>
        </w:rPr>
        <w:t xml:space="preserve"> </w:t>
      </w:r>
      <w:r w:rsidRPr="004D5510">
        <w:rPr>
          <w:vanish/>
          <w:sz w:val="16"/>
        </w:rPr>
        <w:t>participates</w:t>
      </w:r>
      <w:r w:rsidRPr="004D5510">
        <w:rPr>
          <w:sz w:val="16"/>
        </w:rPr>
        <w:t xml:space="preserve"> </w:t>
      </w:r>
      <w:r w:rsidRPr="004D5510">
        <w:rPr>
          <w:vanish/>
          <w:sz w:val="16"/>
        </w:rPr>
        <w:t>in</w:t>
      </w:r>
      <w:r w:rsidRPr="004D5510">
        <w:rPr>
          <w:sz w:val="16"/>
        </w:rPr>
        <w:t xml:space="preserve"> </w:t>
      </w:r>
      <w:r w:rsidRPr="004D5510">
        <w:rPr>
          <w:vanish/>
          <w:sz w:val="16"/>
        </w:rPr>
        <w:t>the</w:t>
      </w:r>
      <w:r w:rsidRPr="004D5510">
        <w:rPr>
          <w:sz w:val="16"/>
        </w:rPr>
        <w:t xml:space="preserve"> </w:t>
      </w:r>
      <w:r w:rsidRPr="004D5510">
        <w:rPr>
          <w:vanish/>
          <w:sz w:val="16"/>
        </w:rPr>
        <w:t>ILO</w:t>
      </w:r>
      <w:r w:rsidRPr="004D5510">
        <w:rPr>
          <w:sz w:val="16"/>
        </w:rPr>
        <w:t xml:space="preserve"> </w:t>
      </w:r>
      <w:r w:rsidRPr="004D5510">
        <w:rPr>
          <w:vanish/>
          <w:sz w:val="16"/>
        </w:rPr>
        <w:t>but</w:t>
      </w:r>
      <w:r w:rsidRPr="004D5510">
        <w:rPr>
          <w:sz w:val="16"/>
        </w:rPr>
        <w:t xml:space="preserve"> </w:t>
      </w:r>
      <w:r w:rsidRPr="004D5510">
        <w:rPr>
          <w:vanish/>
          <w:sz w:val="16"/>
        </w:rPr>
        <w:t>has</w:t>
      </w:r>
      <w:r w:rsidRPr="004D5510">
        <w:rPr>
          <w:sz w:val="16"/>
        </w:rPr>
        <w:t xml:space="preserve"> </w:t>
      </w:r>
      <w:r w:rsidRPr="004D5510">
        <w:rPr>
          <w:vanish/>
          <w:sz w:val="16"/>
        </w:rPr>
        <w:t>not</w:t>
      </w:r>
      <w:r w:rsidRPr="004D5510">
        <w:rPr>
          <w:sz w:val="16"/>
        </w:rPr>
        <w:t xml:space="preserve"> </w:t>
      </w:r>
      <w:r w:rsidRPr="004D5510">
        <w:rPr>
          <w:vanish/>
          <w:sz w:val="16"/>
        </w:rPr>
        <w:t>signed</w:t>
      </w:r>
      <w:r w:rsidRPr="004D5510">
        <w:rPr>
          <w:sz w:val="16"/>
        </w:rPr>
        <w:t xml:space="preserve"> </w:t>
      </w:r>
      <w:r w:rsidRPr="004D5510">
        <w:rPr>
          <w:vanish/>
          <w:sz w:val="16"/>
        </w:rPr>
        <w:t>on</w:t>
      </w:r>
      <w:r w:rsidRPr="004D5510">
        <w:rPr>
          <w:sz w:val="16"/>
        </w:rPr>
        <w:t xml:space="preserve"> </w:t>
      </w:r>
      <w:r w:rsidRPr="004D5510">
        <w:rPr>
          <w:vanish/>
          <w:sz w:val="16"/>
        </w:rPr>
        <w:t>to</w:t>
      </w:r>
      <w:r w:rsidRPr="004D5510">
        <w:rPr>
          <w:sz w:val="16"/>
        </w:rPr>
        <w:t xml:space="preserve"> </w:t>
      </w:r>
      <w:r w:rsidRPr="004D5510">
        <w:rPr>
          <w:vanish/>
          <w:sz w:val="16"/>
        </w:rPr>
        <w:t>all</w:t>
      </w:r>
      <w:r w:rsidRPr="004D5510">
        <w:rPr>
          <w:sz w:val="16"/>
        </w:rPr>
        <w:t xml:space="preserve"> </w:t>
      </w:r>
      <w:r w:rsidRPr="004D5510">
        <w:rPr>
          <w:vanish/>
          <w:sz w:val="16"/>
        </w:rPr>
        <w:t>of</w:t>
      </w:r>
      <w:r w:rsidRPr="004D5510">
        <w:rPr>
          <w:sz w:val="16"/>
        </w:rPr>
        <w:t xml:space="preserve"> </w:t>
      </w:r>
      <w:r w:rsidRPr="004D5510">
        <w:rPr>
          <w:vanish/>
          <w:sz w:val="16"/>
        </w:rPr>
        <w:t>its</w:t>
      </w:r>
      <w:r w:rsidRPr="004D5510">
        <w:rPr>
          <w:sz w:val="16"/>
        </w:rPr>
        <w:t xml:space="preserve"> </w:t>
      </w:r>
      <w:r w:rsidRPr="004D5510">
        <w:rPr>
          <w:vanish/>
          <w:sz w:val="16"/>
        </w:rPr>
        <w:t>conventions.</w:t>
      </w:r>
      <w:r w:rsidRPr="004D5510">
        <w:rPr>
          <w:sz w:val="16"/>
        </w:rPr>
        <w:t xml:space="preserve"> </w:t>
      </w:r>
      <w:r w:rsidRPr="004D5510">
        <w:rPr>
          <w:vanish/>
          <w:sz w:val="16"/>
        </w:rPr>
        <w:t>“</w:t>
      </w:r>
      <w:r w:rsidRPr="004D5510">
        <w:rPr>
          <w:vanish/>
          <w:u w:val="single"/>
        </w:rPr>
        <w:t>The</w:t>
      </w:r>
      <w:r w:rsidRPr="004D5510">
        <w:rPr>
          <w:u w:val="single"/>
        </w:rPr>
        <w:t xml:space="preserve"> </w:t>
      </w:r>
      <w:r w:rsidRPr="004D5510">
        <w:rPr>
          <w:vanish/>
          <w:u w:val="single"/>
        </w:rPr>
        <w:t>committee’s</w:t>
      </w:r>
      <w:r w:rsidRPr="004D5510">
        <w:rPr>
          <w:u w:val="single"/>
        </w:rPr>
        <w:t xml:space="preserve"> </w:t>
      </w:r>
      <w:r w:rsidRPr="004D5510">
        <w:rPr>
          <w:vanish/>
          <w:u w:val="single"/>
        </w:rPr>
        <w:t>finding</w:t>
      </w:r>
      <w:r w:rsidRPr="004D5510">
        <w:rPr>
          <w:u w:val="single"/>
        </w:rPr>
        <w:t xml:space="preserve"> </w:t>
      </w:r>
      <w:r w:rsidRPr="004D5510">
        <w:rPr>
          <w:vanish/>
          <w:u w:val="single"/>
        </w:rPr>
        <w:t>that</w:t>
      </w:r>
      <w:r w:rsidRPr="004D5510">
        <w:rPr>
          <w:u w:val="single"/>
        </w:rPr>
        <w:t xml:space="preserve"> </w:t>
      </w:r>
      <w:r w:rsidRPr="004D5510">
        <w:rPr>
          <w:vanish/>
          <w:u w:val="single"/>
        </w:rPr>
        <w:t>the</w:t>
      </w:r>
      <w:r w:rsidRPr="004D5510">
        <w:rPr>
          <w:u w:val="single"/>
        </w:rPr>
        <w:t xml:space="preserve"> </w:t>
      </w:r>
      <w:r w:rsidRPr="004D5510">
        <w:rPr>
          <w:highlight w:val="cyan"/>
          <w:u w:val="single"/>
        </w:rPr>
        <w:t>U.S.</w:t>
      </w:r>
      <w:r w:rsidRPr="004D5510">
        <w:rPr>
          <w:u w:val="single"/>
        </w:rPr>
        <w:t xml:space="preserve"> </w:t>
      </w:r>
      <w:r w:rsidRPr="004D5510">
        <w:rPr>
          <w:vanish/>
          <w:u w:val="single"/>
        </w:rPr>
        <w:t>is</w:t>
      </w:r>
      <w:r w:rsidRPr="004D5510">
        <w:rPr>
          <w:u w:val="single"/>
        </w:rPr>
        <w:t xml:space="preserve"> </w:t>
      </w:r>
      <w:r w:rsidRPr="004D5510">
        <w:rPr>
          <w:highlight w:val="cyan"/>
          <w:u w:val="single"/>
        </w:rPr>
        <w:t>in violation of</w:t>
      </w:r>
      <w:r w:rsidRPr="004D5510">
        <w:rPr>
          <w:u w:val="single"/>
        </w:rPr>
        <w:t xml:space="preserve"> </w:t>
      </w:r>
      <w:r w:rsidRPr="004D5510">
        <w:rPr>
          <w:vanish/>
          <w:u w:val="single"/>
        </w:rPr>
        <w:t>these</w:t>
      </w:r>
      <w:r w:rsidRPr="004D5510">
        <w:rPr>
          <w:u w:val="single"/>
        </w:rPr>
        <w:t xml:space="preserve"> </w:t>
      </w:r>
      <w:r w:rsidRPr="004D5510">
        <w:rPr>
          <w:vanish/>
          <w:u w:val="single"/>
        </w:rPr>
        <w:t>essential</w:t>
      </w:r>
      <w:r w:rsidRPr="004D5510">
        <w:rPr>
          <w:u w:val="single"/>
        </w:rPr>
        <w:t xml:space="preserve"> </w:t>
      </w:r>
      <w:r w:rsidRPr="004D5510">
        <w:rPr>
          <w:highlight w:val="cyan"/>
          <w:u w:val="single"/>
        </w:rPr>
        <w:t>international standards</w:t>
      </w:r>
      <w:r w:rsidRPr="004D5510">
        <w:rPr>
          <w:u w:val="single"/>
        </w:rPr>
        <w:t xml:space="preserve"> </w:t>
      </w:r>
      <w:r w:rsidRPr="004D5510">
        <w:rPr>
          <w:vanish/>
          <w:u w:val="single"/>
        </w:rPr>
        <w:t>would</w:t>
      </w:r>
      <w:r w:rsidRPr="004D5510">
        <w:rPr>
          <w:u w:val="single"/>
        </w:rPr>
        <w:t xml:space="preserve"> </w:t>
      </w:r>
      <w:r w:rsidRPr="004D5510">
        <w:rPr>
          <w:highlight w:val="cyan"/>
          <w:u w:val="single"/>
        </w:rPr>
        <w:t>make it</w:t>
      </w:r>
      <w:r w:rsidRPr="004D5510">
        <w:rPr>
          <w:u w:val="single"/>
        </w:rPr>
        <w:t xml:space="preserve"> </w:t>
      </w:r>
      <w:r w:rsidRPr="004D5510">
        <w:rPr>
          <w:vanish/>
          <w:u w:val="single"/>
        </w:rPr>
        <w:t>a</w:t>
      </w:r>
      <w:r w:rsidRPr="004D5510">
        <w:rPr>
          <w:u w:val="single"/>
        </w:rPr>
        <w:t xml:space="preserve"> </w:t>
      </w:r>
      <w:r w:rsidRPr="004D5510">
        <w:rPr>
          <w:vanish/>
          <w:u w:val="single"/>
        </w:rPr>
        <w:t>lot</w:t>
      </w:r>
      <w:r w:rsidRPr="004D5510">
        <w:rPr>
          <w:u w:val="single"/>
        </w:rPr>
        <w:t xml:space="preserve"> </w:t>
      </w:r>
      <w:r w:rsidRPr="004D5510">
        <w:rPr>
          <w:vanish/>
          <w:u w:val="single"/>
        </w:rPr>
        <w:t>more</w:t>
      </w:r>
      <w:r w:rsidRPr="004D5510">
        <w:rPr>
          <w:u w:val="single"/>
        </w:rPr>
        <w:t xml:space="preserve"> </w:t>
      </w:r>
      <w:r w:rsidRPr="004D5510">
        <w:rPr>
          <w:highlight w:val="cyan"/>
          <w:u w:val="single"/>
        </w:rPr>
        <w:t>difficult for the U.S. to hold other countries accountable</w:t>
      </w:r>
      <w:r w:rsidRPr="004D5510">
        <w:rPr>
          <w:vanish/>
          <w:sz w:val="16"/>
        </w:rPr>
        <w:t>,”</w:t>
      </w:r>
      <w:r w:rsidRPr="004D5510">
        <w:rPr>
          <w:sz w:val="16"/>
        </w:rPr>
        <w:t xml:space="preserve"> </w:t>
      </w:r>
      <w:r w:rsidRPr="004D5510">
        <w:rPr>
          <w:vanish/>
          <w:sz w:val="16"/>
        </w:rPr>
        <w:t>said</w:t>
      </w:r>
      <w:r w:rsidRPr="004D5510">
        <w:rPr>
          <w:sz w:val="16"/>
        </w:rPr>
        <w:t xml:space="preserve"> </w:t>
      </w:r>
      <w:r w:rsidRPr="004D5510">
        <w:rPr>
          <w:vanish/>
          <w:sz w:val="16"/>
        </w:rPr>
        <w:t>Lance</w:t>
      </w:r>
      <w:r w:rsidRPr="004D5510">
        <w:rPr>
          <w:sz w:val="16"/>
        </w:rPr>
        <w:t xml:space="preserve"> </w:t>
      </w:r>
      <w:r w:rsidRPr="004D5510">
        <w:rPr>
          <w:vanish/>
          <w:sz w:val="16"/>
        </w:rPr>
        <w:t>Compa,</w:t>
      </w:r>
      <w:r w:rsidRPr="004D5510">
        <w:rPr>
          <w:sz w:val="16"/>
        </w:rPr>
        <w:t xml:space="preserve"> </w:t>
      </w:r>
      <w:r w:rsidRPr="004D5510">
        <w:rPr>
          <w:vanish/>
          <w:sz w:val="16"/>
        </w:rPr>
        <w:t>a</w:t>
      </w:r>
      <w:r w:rsidRPr="004D5510">
        <w:rPr>
          <w:sz w:val="16"/>
        </w:rPr>
        <w:t xml:space="preserve"> </w:t>
      </w:r>
      <w:r w:rsidRPr="004D5510">
        <w:rPr>
          <w:vanish/>
          <w:sz w:val="16"/>
        </w:rPr>
        <w:t>labor</w:t>
      </w:r>
      <w:r w:rsidRPr="004D5510">
        <w:rPr>
          <w:sz w:val="16"/>
        </w:rPr>
        <w:t xml:space="preserve"> </w:t>
      </w:r>
      <w:r w:rsidRPr="004D5510">
        <w:rPr>
          <w:vanish/>
          <w:sz w:val="16"/>
        </w:rPr>
        <w:t>law</w:t>
      </w:r>
      <w:r w:rsidRPr="004D5510">
        <w:rPr>
          <w:sz w:val="16"/>
        </w:rPr>
        <w:t xml:space="preserve"> </w:t>
      </w:r>
      <w:r w:rsidRPr="004D5510">
        <w:rPr>
          <w:vanish/>
          <w:sz w:val="16"/>
        </w:rPr>
        <w:t>expert</w:t>
      </w:r>
      <w:r w:rsidRPr="004D5510">
        <w:rPr>
          <w:sz w:val="16"/>
        </w:rPr>
        <w:t xml:space="preserve"> </w:t>
      </w:r>
      <w:r w:rsidRPr="004D5510">
        <w:rPr>
          <w:vanish/>
          <w:sz w:val="16"/>
        </w:rPr>
        <w:t>who</w:t>
      </w:r>
      <w:r w:rsidRPr="004D5510">
        <w:rPr>
          <w:sz w:val="16"/>
        </w:rPr>
        <w:t xml:space="preserve"> </w:t>
      </w:r>
      <w:r w:rsidRPr="004D5510">
        <w:rPr>
          <w:vanish/>
          <w:sz w:val="16"/>
        </w:rPr>
        <w:t>helped</w:t>
      </w:r>
      <w:r w:rsidRPr="004D5510">
        <w:rPr>
          <w:sz w:val="16"/>
        </w:rPr>
        <w:t xml:space="preserve"> </w:t>
      </w:r>
      <w:r w:rsidRPr="004D5510">
        <w:rPr>
          <w:vanish/>
          <w:sz w:val="16"/>
        </w:rPr>
        <w:t>draft</w:t>
      </w:r>
      <w:r w:rsidRPr="004D5510">
        <w:rPr>
          <w:sz w:val="16"/>
        </w:rPr>
        <w:t xml:space="preserve"> </w:t>
      </w:r>
      <w:r w:rsidRPr="004D5510">
        <w:rPr>
          <w:vanish/>
          <w:sz w:val="16"/>
        </w:rPr>
        <w:t>the</w:t>
      </w:r>
      <w:r w:rsidRPr="004D5510">
        <w:rPr>
          <w:sz w:val="16"/>
        </w:rPr>
        <w:t xml:space="preserve"> </w:t>
      </w:r>
      <w:r w:rsidRPr="004D5510">
        <w:rPr>
          <w:vanish/>
          <w:sz w:val="16"/>
        </w:rPr>
        <w:t>complaint.</w:t>
      </w:r>
      <w:r w:rsidRPr="004D5510">
        <w:rPr>
          <w:sz w:val="16"/>
        </w:rPr>
        <w:t xml:space="preserve"> </w:t>
      </w:r>
      <w:r w:rsidRPr="004D5510">
        <w:rPr>
          <w:vanish/>
          <w:sz w:val="16"/>
        </w:rPr>
        <w:t>“To</w:t>
      </w:r>
      <w:r w:rsidRPr="004D5510">
        <w:rPr>
          <w:sz w:val="16"/>
        </w:rPr>
        <w:t xml:space="preserve"> </w:t>
      </w:r>
      <w:r w:rsidRPr="004D5510">
        <w:rPr>
          <w:vanish/>
          <w:sz w:val="16"/>
        </w:rPr>
        <w:t>the</w:t>
      </w:r>
      <w:r w:rsidRPr="004D5510">
        <w:rPr>
          <w:sz w:val="16"/>
        </w:rPr>
        <w:t xml:space="preserve"> </w:t>
      </w:r>
      <w:r w:rsidRPr="004D5510">
        <w:rPr>
          <w:vanish/>
          <w:sz w:val="16"/>
        </w:rPr>
        <w:t>extent</w:t>
      </w:r>
      <w:r w:rsidRPr="004D5510">
        <w:rPr>
          <w:sz w:val="16"/>
        </w:rPr>
        <w:t xml:space="preserve"> </w:t>
      </w:r>
      <w:r w:rsidRPr="004D5510">
        <w:rPr>
          <w:vanish/>
          <w:sz w:val="16"/>
        </w:rPr>
        <w:t>that</w:t>
      </w:r>
      <w:r w:rsidRPr="004D5510">
        <w:rPr>
          <w:sz w:val="16"/>
        </w:rPr>
        <w:t xml:space="preserve"> </w:t>
      </w:r>
      <w:r w:rsidRPr="004D5510">
        <w:rPr>
          <w:vanish/>
          <w:sz w:val="16"/>
        </w:rPr>
        <w:t>the</w:t>
      </w:r>
      <w:r w:rsidRPr="004D5510">
        <w:rPr>
          <w:sz w:val="16"/>
        </w:rPr>
        <w:t xml:space="preserve"> </w:t>
      </w:r>
      <w:r w:rsidRPr="004D5510">
        <w:rPr>
          <w:vanish/>
          <w:sz w:val="16"/>
        </w:rPr>
        <w:t>committee</w:t>
      </w:r>
      <w:r w:rsidRPr="004D5510">
        <w:rPr>
          <w:sz w:val="16"/>
        </w:rPr>
        <w:t xml:space="preserve"> </w:t>
      </w:r>
      <w:r w:rsidRPr="004D5510">
        <w:rPr>
          <w:vanish/>
          <w:sz w:val="16"/>
        </w:rPr>
        <w:t>finds</w:t>
      </w:r>
      <w:r w:rsidRPr="004D5510">
        <w:rPr>
          <w:sz w:val="16"/>
        </w:rPr>
        <w:t xml:space="preserve"> </w:t>
      </w:r>
      <w:r w:rsidRPr="004D5510">
        <w:rPr>
          <w:vanish/>
          <w:sz w:val="16"/>
        </w:rPr>
        <w:t>that</w:t>
      </w:r>
      <w:r w:rsidRPr="004D5510">
        <w:rPr>
          <w:sz w:val="16"/>
        </w:rPr>
        <w:t xml:space="preserve"> </w:t>
      </w:r>
      <w:r w:rsidRPr="004D5510">
        <w:rPr>
          <w:vanish/>
          <w:sz w:val="16"/>
        </w:rPr>
        <w:t>the</w:t>
      </w:r>
      <w:r w:rsidRPr="004D5510">
        <w:rPr>
          <w:sz w:val="16"/>
        </w:rPr>
        <w:t xml:space="preserve"> </w:t>
      </w:r>
      <w:r w:rsidRPr="004D5510">
        <w:rPr>
          <w:vanish/>
          <w:sz w:val="16"/>
        </w:rPr>
        <w:t>U</w:t>
      </w:r>
      <w:r w:rsidRPr="004D5510">
        <w:rPr>
          <w:vanish/>
          <w:u w:val="single"/>
        </w:rPr>
        <w:t>.S.</w:t>
      </w:r>
      <w:r w:rsidRPr="004D5510">
        <w:rPr>
          <w:u w:val="single"/>
        </w:rPr>
        <w:t xml:space="preserve"> </w:t>
      </w:r>
      <w:r w:rsidRPr="004D5510">
        <w:rPr>
          <w:vanish/>
          <w:u w:val="single"/>
        </w:rPr>
        <w:t>has</w:t>
      </w:r>
      <w:r w:rsidRPr="004D5510">
        <w:rPr>
          <w:u w:val="single"/>
        </w:rPr>
        <w:t xml:space="preserve"> </w:t>
      </w:r>
      <w:r w:rsidRPr="004D5510">
        <w:rPr>
          <w:vanish/>
          <w:u w:val="single"/>
        </w:rPr>
        <w:t>violated</w:t>
      </w:r>
      <w:r w:rsidRPr="004D5510">
        <w:rPr>
          <w:u w:val="single"/>
        </w:rPr>
        <w:t xml:space="preserve"> </w:t>
      </w:r>
      <w:r w:rsidRPr="004D5510">
        <w:rPr>
          <w:vanish/>
          <w:u w:val="single"/>
        </w:rPr>
        <w:t>international</w:t>
      </w:r>
      <w:r w:rsidRPr="004D5510">
        <w:rPr>
          <w:u w:val="single"/>
        </w:rPr>
        <w:t xml:space="preserve"> </w:t>
      </w:r>
      <w:r w:rsidRPr="004D5510">
        <w:rPr>
          <w:vanish/>
          <w:u w:val="single"/>
        </w:rPr>
        <w:t>standards,</w:t>
      </w:r>
      <w:r w:rsidRPr="004D5510">
        <w:rPr>
          <w:u w:val="single"/>
        </w:rPr>
        <w:t xml:space="preserve"> </w:t>
      </w:r>
      <w:r w:rsidRPr="004D5510">
        <w:rPr>
          <w:vanish/>
          <w:u w:val="single"/>
        </w:rPr>
        <w:t>it</w:t>
      </w:r>
      <w:r w:rsidRPr="004D5510">
        <w:rPr>
          <w:u w:val="single"/>
        </w:rPr>
        <w:t xml:space="preserve"> </w:t>
      </w:r>
      <w:r w:rsidRPr="004D5510">
        <w:rPr>
          <w:vanish/>
          <w:u w:val="single"/>
        </w:rPr>
        <w:t>makes</w:t>
      </w:r>
      <w:r w:rsidRPr="004D5510">
        <w:rPr>
          <w:u w:val="single"/>
        </w:rPr>
        <w:t xml:space="preserve"> </w:t>
      </w:r>
      <w:r w:rsidRPr="004D5510">
        <w:rPr>
          <w:vanish/>
          <w:u w:val="single"/>
        </w:rPr>
        <w:t>it</w:t>
      </w:r>
      <w:r w:rsidRPr="004D5510">
        <w:rPr>
          <w:u w:val="single"/>
        </w:rPr>
        <w:t xml:space="preserve"> </w:t>
      </w:r>
      <w:r w:rsidRPr="004D5510">
        <w:rPr>
          <w:vanish/>
          <w:u w:val="single"/>
        </w:rPr>
        <w:t>a</w:t>
      </w:r>
      <w:r w:rsidRPr="004D5510">
        <w:rPr>
          <w:u w:val="single"/>
        </w:rPr>
        <w:t xml:space="preserve"> </w:t>
      </w:r>
      <w:r w:rsidRPr="004D5510">
        <w:rPr>
          <w:vanish/>
          <w:u w:val="single"/>
        </w:rPr>
        <w:t>lot</w:t>
      </w:r>
      <w:r w:rsidRPr="004D5510">
        <w:rPr>
          <w:u w:val="single"/>
        </w:rPr>
        <w:t xml:space="preserve"> </w:t>
      </w:r>
      <w:r w:rsidRPr="004D5510">
        <w:rPr>
          <w:vanish/>
          <w:u w:val="single"/>
        </w:rPr>
        <w:t>more</w:t>
      </w:r>
      <w:r w:rsidRPr="004D5510">
        <w:rPr>
          <w:u w:val="single"/>
        </w:rPr>
        <w:t xml:space="preserve"> </w:t>
      </w:r>
      <w:r w:rsidRPr="004D5510">
        <w:rPr>
          <w:highlight w:val="cyan"/>
          <w:u w:val="single"/>
        </w:rPr>
        <w:t>difficult for the U.S. to</w:t>
      </w:r>
      <w:r w:rsidRPr="004D5510">
        <w:rPr>
          <w:vanish/>
          <w:u w:val="single"/>
        </w:rPr>
        <w:t>,</w:t>
      </w:r>
      <w:r w:rsidRPr="004D5510">
        <w:rPr>
          <w:u w:val="single"/>
        </w:rPr>
        <w:t xml:space="preserve"> </w:t>
      </w:r>
      <w:r w:rsidRPr="004D5510">
        <w:rPr>
          <w:vanish/>
          <w:u w:val="single"/>
        </w:rPr>
        <w:t>for</w:t>
      </w:r>
      <w:r w:rsidRPr="004D5510">
        <w:rPr>
          <w:u w:val="single"/>
        </w:rPr>
        <w:t xml:space="preserve"> </w:t>
      </w:r>
      <w:r w:rsidRPr="004D5510">
        <w:rPr>
          <w:vanish/>
          <w:u w:val="single"/>
        </w:rPr>
        <w:t>example,</w:t>
      </w:r>
      <w:r w:rsidRPr="004D5510">
        <w:rPr>
          <w:u w:val="single"/>
        </w:rPr>
        <w:t xml:space="preserve"> </w:t>
      </w:r>
      <w:r w:rsidRPr="004D5510">
        <w:rPr>
          <w:highlight w:val="cyan"/>
          <w:u w:val="single"/>
        </w:rPr>
        <w:t>hold China</w:t>
      </w:r>
      <w:r w:rsidRPr="004D5510">
        <w:rPr>
          <w:sz w:val="16"/>
        </w:rPr>
        <w:t xml:space="preserve"> </w:t>
      </w:r>
      <w:r w:rsidRPr="004D5510">
        <w:rPr>
          <w:vanish/>
          <w:sz w:val="16"/>
        </w:rPr>
        <w:t>accountable</w:t>
      </w:r>
      <w:r w:rsidRPr="004D5510">
        <w:rPr>
          <w:sz w:val="16"/>
        </w:rPr>
        <w:t xml:space="preserve"> </w:t>
      </w:r>
      <w:r w:rsidRPr="004D5510">
        <w:rPr>
          <w:vanish/>
          <w:sz w:val="16"/>
        </w:rPr>
        <w:t>for</w:t>
      </w:r>
      <w:r w:rsidRPr="004D5510">
        <w:rPr>
          <w:sz w:val="16"/>
        </w:rPr>
        <w:t xml:space="preserve"> </w:t>
      </w:r>
      <w:r w:rsidRPr="004D5510">
        <w:rPr>
          <w:vanish/>
          <w:sz w:val="16"/>
        </w:rPr>
        <w:t>labor</w:t>
      </w:r>
      <w:r w:rsidRPr="004D5510">
        <w:rPr>
          <w:sz w:val="16"/>
        </w:rPr>
        <w:t xml:space="preserve"> </w:t>
      </w:r>
      <w:r w:rsidRPr="004D5510">
        <w:rPr>
          <w:vanish/>
          <w:sz w:val="16"/>
        </w:rPr>
        <w:t>rights</w:t>
      </w:r>
      <w:r w:rsidRPr="004D5510">
        <w:rPr>
          <w:sz w:val="16"/>
        </w:rPr>
        <w:t xml:space="preserve"> </w:t>
      </w:r>
      <w:r w:rsidRPr="004D5510">
        <w:rPr>
          <w:vanish/>
          <w:sz w:val="16"/>
        </w:rPr>
        <w:t>violations.</w:t>
      </w:r>
      <w:r w:rsidRPr="004D5510">
        <w:rPr>
          <w:sz w:val="16"/>
        </w:rPr>
        <w:t xml:space="preserve"> </w:t>
      </w:r>
      <w:r w:rsidRPr="004D5510">
        <w:rPr>
          <w:vanish/>
          <w:sz w:val="16"/>
        </w:rPr>
        <w:t>Or</w:t>
      </w:r>
      <w:r w:rsidRPr="004D5510">
        <w:rPr>
          <w:sz w:val="16"/>
        </w:rPr>
        <w:t xml:space="preserve"> </w:t>
      </w:r>
      <w:r w:rsidRPr="004D5510">
        <w:rPr>
          <w:highlight w:val="cyan"/>
          <w:u w:val="single"/>
        </w:rPr>
        <w:t>Russia</w:t>
      </w:r>
      <w:r w:rsidRPr="004D5510">
        <w:rPr>
          <w:vanish/>
          <w:u w:val="single"/>
        </w:rPr>
        <w:t>,</w:t>
      </w:r>
      <w:r w:rsidRPr="004D5510">
        <w:rPr>
          <w:u w:val="single"/>
        </w:rPr>
        <w:t xml:space="preserve"> </w:t>
      </w:r>
      <w:r w:rsidRPr="004D5510">
        <w:rPr>
          <w:vanish/>
          <w:u w:val="single"/>
        </w:rPr>
        <w:t>or</w:t>
      </w:r>
      <w:r w:rsidRPr="004D5510">
        <w:rPr>
          <w:u w:val="single"/>
        </w:rPr>
        <w:t xml:space="preserve"> </w:t>
      </w:r>
      <w:r w:rsidRPr="004D5510">
        <w:rPr>
          <w:highlight w:val="cyan"/>
          <w:u w:val="single"/>
        </w:rPr>
        <w:t>India, or Brazil</w:t>
      </w:r>
      <w:r w:rsidRPr="004D5510">
        <w:rPr>
          <w:vanish/>
          <w:sz w:val="16"/>
        </w:rPr>
        <w:t>.”</w:t>
      </w:r>
      <w:r w:rsidRPr="004D5510">
        <w:rPr>
          <w:sz w:val="16"/>
        </w:rPr>
        <w:t xml:space="preserve"> </w:t>
      </w:r>
      <w:r w:rsidRPr="004D5510">
        <w:rPr>
          <w:vanish/>
          <w:sz w:val="16"/>
        </w:rPr>
        <w:t>Henry,</w:t>
      </w:r>
      <w:r w:rsidRPr="004D5510">
        <w:rPr>
          <w:sz w:val="16"/>
        </w:rPr>
        <w:t xml:space="preserve"> </w:t>
      </w:r>
      <w:r w:rsidRPr="004D5510">
        <w:rPr>
          <w:vanish/>
          <w:sz w:val="16"/>
        </w:rPr>
        <w:t>SEIU’s</w:t>
      </w:r>
      <w:r w:rsidRPr="004D5510">
        <w:rPr>
          <w:sz w:val="16"/>
        </w:rPr>
        <w:t xml:space="preserve"> </w:t>
      </w:r>
      <w:r w:rsidRPr="004D5510">
        <w:rPr>
          <w:vanish/>
          <w:sz w:val="16"/>
        </w:rPr>
        <w:t>president,</w:t>
      </w:r>
      <w:r w:rsidRPr="004D5510">
        <w:rPr>
          <w:sz w:val="16"/>
        </w:rPr>
        <w:t xml:space="preserve"> </w:t>
      </w:r>
      <w:r w:rsidRPr="004D5510">
        <w:rPr>
          <w:vanish/>
          <w:sz w:val="16"/>
        </w:rPr>
        <w:t>said</w:t>
      </w:r>
      <w:r w:rsidRPr="004D5510">
        <w:rPr>
          <w:sz w:val="16"/>
        </w:rPr>
        <w:t xml:space="preserve"> </w:t>
      </w:r>
      <w:r w:rsidRPr="004D5510">
        <w:rPr>
          <w:vanish/>
          <w:sz w:val="16"/>
        </w:rPr>
        <w:t>that</w:t>
      </w:r>
      <w:r w:rsidRPr="004D5510">
        <w:rPr>
          <w:sz w:val="16"/>
        </w:rPr>
        <w:t xml:space="preserve"> </w:t>
      </w:r>
      <w:r w:rsidRPr="004D5510">
        <w:rPr>
          <w:vanish/>
          <w:sz w:val="16"/>
        </w:rPr>
        <w:t>state</w:t>
      </w:r>
      <w:r w:rsidRPr="004D5510">
        <w:rPr>
          <w:sz w:val="16"/>
        </w:rPr>
        <w:t xml:space="preserve"> </w:t>
      </w:r>
      <w:r w:rsidRPr="004D5510">
        <w:rPr>
          <w:vanish/>
          <w:sz w:val="16"/>
        </w:rPr>
        <w:t>of</w:t>
      </w:r>
      <w:r w:rsidRPr="004D5510">
        <w:rPr>
          <w:sz w:val="16"/>
        </w:rPr>
        <w:t xml:space="preserve"> </w:t>
      </w:r>
      <w:r w:rsidRPr="004D5510">
        <w:rPr>
          <w:vanish/>
          <w:sz w:val="16"/>
        </w:rPr>
        <w:t>labor</w:t>
      </w:r>
      <w:r w:rsidRPr="004D5510">
        <w:rPr>
          <w:sz w:val="16"/>
        </w:rPr>
        <w:t xml:space="preserve"> </w:t>
      </w:r>
      <w:r w:rsidRPr="004D5510">
        <w:rPr>
          <w:vanish/>
          <w:sz w:val="16"/>
        </w:rPr>
        <w:t>protections</w:t>
      </w:r>
      <w:r w:rsidRPr="004D5510">
        <w:rPr>
          <w:sz w:val="16"/>
        </w:rPr>
        <w:t xml:space="preserve"> </w:t>
      </w:r>
      <w:r w:rsidRPr="004D5510">
        <w:rPr>
          <w:vanish/>
          <w:sz w:val="16"/>
        </w:rPr>
        <w:t>in</w:t>
      </w:r>
      <w:r w:rsidRPr="004D5510">
        <w:rPr>
          <w:sz w:val="16"/>
        </w:rPr>
        <w:t xml:space="preserve"> </w:t>
      </w:r>
      <w:r w:rsidRPr="004D5510">
        <w:rPr>
          <w:vanish/>
          <w:sz w:val="16"/>
        </w:rPr>
        <w:t>the</w:t>
      </w:r>
      <w:r w:rsidRPr="004D5510">
        <w:rPr>
          <w:sz w:val="16"/>
        </w:rPr>
        <w:t xml:space="preserve"> </w:t>
      </w:r>
      <w:r w:rsidRPr="004D5510">
        <w:rPr>
          <w:vanish/>
          <w:sz w:val="16"/>
        </w:rPr>
        <w:t>United</w:t>
      </w:r>
      <w:r w:rsidRPr="004D5510">
        <w:rPr>
          <w:sz w:val="16"/>
        </w:rPr>
        <w:t xml:space="preserve"> </w:t>
      </w:r>
      <w:r w:rsidRPr="004D5510">
        <w:rPr>
          <w:vanish/>
          <w:sz w:val="16"/>
        </w:rPr>
        <w:t>States</w:t>
      </w:r>
      <w:r w:rsidRPr="004D5510">
        <w:rPr>
          <w:sz w:val="16"/>
        </w:rPr>
        <w:t xml:space="preserve"> </w:t>
      </w:r>
      <w:r w:rsidRPr="004D5510">
        <w:rPr>
          <w:vanish/>
          <w:sz w:val="16"/>
        </w:rPr>
        <w:t>was</w:t>
      </w:r>
      <w:r w:rsidRPr="004D5510">
        <w:rPr>
          <w:sz w:val="16"/>
        </w:rPr>
        <w:t xml:space="preserve"> </w:t>
      </w:r>
      <w:r w:rsidRPr="004D5510">
        <w:rPr>
          <w:vanish/>
          <w:sz w:val="16"/>
        </w:rPr>
        <w:t>“unconscionable.”</w:t>
      </w:r>
    </w:p>
    <w:p w14:paraId="422B95A8" w14:textId="1D192853" w:rsidR="00C01782" w:rsidRPr="004D5510" w:rsidRDefault="00C01782" w:rsidP="00C01782">
      <w:pPr>
        <w:rPr>
          <w:sz w:val="16"/>
        </w:rPr>
      </w:pPr>
    </w:p>
    <w:p w14:paraId="710BF94E" w14:textId="77777777" w:rsidR="00C01782" w:rsidRPr="004D5510" w:rsidRDefault="00C01782" w:rsidP="00C01782">
      <w:pPr>
        <w:pStyle w:val="Heading4"/>
        <w:rPr>
          <w:rFonts w:asciiTheme="majorHAnsi" w:hAnsiTheme="majorHAnsi" w:cstheme="majorHAnsi"/>
        </w:rPr>
      </w:pPr>
      <w:r w:rsidRPr="004D5510">
        <w:rPr>
          <w:rFonts w:asciiTheme="majorHAnsi" w:hAnsiTheme="majorHAnsi" w:cstheme="majorHAnsi"/>
        </w:rPr>
        <w:t xml:space="preserve">Soft power fosters multilateralism - solves extinction but also renews the </w:t>
      </w:r>
      <w:r w:rsidRPr="004D5510">
        <w:rPr>
          <w:rFonts w:asciiTheme="majorHAnsi" w:hAnsiTheme="majorHAnsi" w:cstheme="majorHAnsi"/>
          <w:u w:val="single"/>
        </w:rPr>
        <w:t>institutional foundation</w:t>
      </w:r>
      <w:r w:rsidRPr="004D5510">
        <w:rPr>
          <w:rFonts w:asciiTheme="majorHAnsi" w:hAnsiTheme="majorHAnsi" w:cstheme="majorHAnsi"/>
        </w:rPr>
        <w:t xml:space="preserve"> of the global order.</w:t>
      </w:r>
    </w:p>
    <w:p w14:paraId="73681C2B" w14:textId="77777777" w:rsidR="00C01782" w:rsidRPr="004D5510" w:rsidRDefault="00C01782" w:rsidP="00C01782">
      <w:pPr>
        <w:rPr>
          <w:rFonts w:asciiTheme="majorHAnsi" w:hAnsiTheme="majorHAnsi" w:cstheme="majorHAnsi"/>
          <w:sz w:val="16"/>
          <w:szCs w:val="26"/>
        </w:rPr>
      </w:pPr>
      <w:r w:rsidRPr="004D5510">
        <w:rPr>
          <w:rFonts w:asciiTheme="majorHAnsi" w:hAnsiTheme="majorHAnsi" w:cstheme="majorHAnsi"/>
          <w:sz w:val="16"/>
          <w:szCs w:val="26"/>
        </w:rPr>
        <w:t xml:space="preserve">John G. </w:t>
      </w:r>
      <w:r w:rsidRPr="004D5510">
        <w:rPr>
          <w:rStyle w:val="Style13ptBold"/>
          <w:rFonts w:asciiTheme="majorHAnsi" w:hAnsiTheme="majorHAnsi" w:cstheme="majorHAnsi"/>
          <w:szCs w:val="26"/>
          <w:u w:val="single"/>
        </w:rPr>
        <w:t>Ikenberry 11</w:t>
      </w:r>
      <w:r w:rsidRPr="004D5510">
        <w:rPr>
          <w:rFonts w:asciiTheme="majorHAnsi" w:hAnsiTheme="majorHAnsi" w:cstheme="majorHAnsi"/>
          <w:sz w:val="16"/>
          <w:szCs w:val="26"/>
        </w:rPr>
        <w:t>, Albert G. Milbank Professor of Politics and International Affairs at Princeton, Spring, “A World of Our Making”, http://www.democracyjournal.org/20/a-world-of-our-making.php?page=all</w:t>
      </w:r>
    </w:p>
    <w:p w14:paraId="7C0DA11E" w14:textId="77777777" w:rsidR="00C01782" w:rsidRPr="004D5510" w:rsidRDefault="00C01782" w:rsidP="00C01782">
      <w:pPr>
        <w:rPr>
          <w:rFonts w:asciiTheme="majorHAnsi" w:hAnsiTheme="majorHAnsi" w:cstheme="majorHAnsi"/>
          <w:b/>
          <w:szCs w:val="26"/>
          <w:u w:val="single"/>
        </w:rPr>
      </w:pPr>
      <w:r w:rsidRPr="004D5510">
        <w:rPr>
          <w:rFonts w:asciiTheme="majorHAnsi" w:hAnsiTheme="majorHAnsi" w:cstheme="majorHAnsi"/>
          <w:vanish/>
          <w:sz w:val="16"/>
          <w:szCs w:val="26"/>
        </w:rPr>
        <w:t>Grand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Strategy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Liberal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Order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Building</w:t>
      </w:r>
      <w:r w:rsidRPr="004D5510">
        <w:rPr>
          <w:rFonts w:asciiTheme="majorHAnsi" w:hAnsiTheme="majorHAnsi" w:cstheme="majorHAnsi"/>
          <w:sz w:val="16"/>
          <w:szCs w:val="26"/>
        </w:rPr>
        <w:t xml:space="preserve"> </w:t>
      </w:r>
      <w:r w:rsidRPr="004D5510">
        <w:rPr>
          <w:rFonts w:asciiTheme="majorHAnsi" w:hAnsiTheme="majorHAnsi" w:cstheme="majorHAnsi"/>
          <w:b/>
          <w:vanish/>
          <w:szCs w:val="26"/>
          <w:u w:val="single"/>
        </w:rPr>
        <w:t>American</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dominance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global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system</w:t>
      </w:r>
      <w:r w:rsidRPr="004D5510">
        <w:rPr>
          <w:rFonts w:asciiTheme="majorHAnsi" w:hAnsiTheme="majorHAnsi" w:cstheme="majorHAnsi"/>
          <w:sz w:val="16"/>
          <w:szCs w:val="26"/>
        </w:rPr>
        <w:t xml:space="preserve"> </w:t>
      </w:r>
      <w:r w:rsidRPr="004D5510">
        <w:rPr>
          <w:rFonts w:asciiTheme="majorHAnsi" w:hAnsiTheme="majorHAnsi" w:cstheme="majorHAnsi"/>
          <w:b/>
          <w:vanish/>
          <w:szCs w:val="26"/>
          <w:u w:val="single"/>
        </w:rPr>
        <w:t>will</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eventually</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yield</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to</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the</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rise</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of</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other</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powerful</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states.</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The</w:t>
      </w:r>
      <w:r w:rsidRPr="004D5510">
        <w:rPr>
          <w:rFonts w:asciiTheme="majorHAnsi" w:hAnsiTheme="majorHAnsi" w:cstheme="majorHAnsi"/>
          <w:b/>
          <w:szCs w:val="26"/>
          <w:u w:val="single"/>
        </w:rPr>
        <w:t xml:space="preserve"> </w:t>
      </w:r>
      <w:r w:rsidRPr="004D5510">
        <w:rPr>
          <w:rFonts w:asciiTheme="majorHAnsi" w:hAnsiTheme="majorHAnsi" w:cstheme="majorHAnsi"/>
          <w:b/>
          <w:szCs w:val="26"/>
          <w:highlight w:val="cyan"/>
          <w:u w:val="single"/>
        </w:rPr>
        <w:t>unipolar moment will pass</w:t>
      </w:r>
      <w:r w:rsidRPr="004D5510">
        <w:rPr>
          <w:rFonts w:asciiTheme="majorHAnsi" w:hAnsiTheme="majorHAnsi" w:cstheme="majorHAnsi"/>
          <w:b/>
          <w:vanish/>
          <w:szCs w:val="26"/>
          <w:u w:val="single"/>
        </w:rPr>
        <w:t>.</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In</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facing</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this</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circumstance,</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American</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grand</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strategy</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should</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be</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informed</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by</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answers</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to</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this</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question:</w:t>
      </w:r>
      <w:r w:rsidRPr="004D5510">
        <w:rPr>
          <w:rFonts w:asciiTheme="majorHAnsi" w:hAnsiTheme="majorHAnsi" w:cstheme="majorHAnsi"/>
          <w:b/>
          <w:szCs w:val="26"/>
          <w:u w:val="single"/>
        </w:rPr>
        <w:t xml:space="preserve"> </w:t>
      </w:r>
      <w:r w:rsidRPr="004D5510">
        <w:rPr>
          <w:rFonts w:asciiTheme="majorHAnsi" w:hAnsiTheme="majorHAnsi" w:cstheme="majorHAnsi"/>
          <w:b/>
          <w:szCs w:val="26"/>
          <w:highlight w:val="cyan"/>
          <w:u w:val="single"/>
        </w:rPr>
        <w:t>What</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sort</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of</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international</w:t>
      </w:r>
      <w:r w:rsidRPr="004D5510">
        <w:rPr>
          <w:rFonts w:asciiTheme="majorHAnsi" w:hAnsiTheme="majorHAnsi" w:cstheme="majorHAnsi"/>
          <w:b/>
          <w:szCs w:val="26"/>
          <w:u w:val="single"/>
        </w:rPr>
        <w:t xml:space="preserve"> </w:t>
      </w:r>
      <w:r w:rsidRPr="004D5510">
        <w:rPr>
          <w:rFonts w:asciiTheme="majorHAnsi" w:hAnsiTheme="majorHAnsi" w:cstheme="majorHAnsi"/>
          <w:b/>
          <w:szCs w:val="26"/>
          <w:highlight w:val="cyan"/>
          <w:u w:val="single"/>
        </w:rPr>
        <w:t>order would we like to see</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in</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place</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in</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2020</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or</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2030</w:t>
      </w:r>
      <w:r w:rsidRPr="004D5510">
        <w:rPr>
          <w:rFonts w:asciiTheme="majorHAnsi" w:hAnsiTheme="majorHAnsi" w:cstheme="majorHAnsi"/>
          <w:b/>
          <w:szCs w:val="26"/>
          <w:u w:val="single"/>
        </w:rPr>
        <w:t xml:space="preserve"> </w:t>
      </w:r>
      <w:r w:rsidRPr="004D5510">
        <w:rPr>
          <w:rFonts w:asciiTheme="majorHAnsi" w:hAnsiTheme="majorHAnsi" w:cstheme="majorHAnsi"/>
          <w:b/>
          <w:szCs w:val="26"/>
          <w:highlight w:val="cyan"/>
          <w:u w:val="single"/>
        </w:rPr>
        <w:t>when America is less powerful</w:t>
      </w:r>
      <w:r w:rsidRPr="004D5510">
        <w:rPr>
          <w:rFonts w:asciiTheme="majorHAnsi" w:hAnsiTheme="majorHAnsi" w:cstheme="majorHAnsi"/>
          <w:b/>
          <w:vanish/>
          <w:szCs w:val="26"/>
          <w:u w:val="single"/>
        </w:rPr>
        <w:t>?</w:t>
      </w:r>
      <w:r w:rsidRPr="004D5510">
        <w:rPr>
          <w:rFonts w:asciiTheme="majorHAnsi" w:hAnsiTheme="majorHAnsi" w:cstheme="majorHAnsi"/>
          <w:b/>
          <w:szCs w:val="26"/>
          <w:u w:val="single"/>
        </w:rPr>
        <w:t xml:space="preserve"> </w:t>
      </w:r>
      <w:r w:rsidRPr="004D5510">
        <w:rPr>
          <w:rFonts w:asciiTheme="majorHAnsi" w:hAnsiTheme="majorHAnsi" w:cstheme="majorHAnsi"/>
          <w:vanish/>
          <w:sz w:val="16"/>
          <w:szCs w:val="26"/>
        </w:rPr>
        <w:t>Grand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strategy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coordinated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sustained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policies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designed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address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long-term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threats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opportunities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beyond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country’s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shores.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Given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great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shifts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global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system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crisis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liberal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hegemonic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order,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how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should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pursue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grand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strategy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years?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answer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b/>
          <w:szCs w:val="26"/>
          <w:highlight w:val="cyan"/>
          <w:u w:val="single"/>
        </w:rPr>
        <w:t xml:space="preserve">the United States should </w:t>
      </w:r>
      <w:r w:rsidRPr="004D5510">
        <w:rPr>
          <w:rFonts w:asciiTheme="majorHAnsi" w:hAnsiTheme="majorHAnsi" w:cstheme="majorHAnsi"/>
          <w:b/>
          <w:vanish/>
          <w:szCs w:val="26"/>
          <w:u w:val="single"/>
        </w:rPr>
        <w:t>work</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with</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others</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to</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rebuild</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and</w:t>
      </w:r>
      <w:r w:rsidRPr="004D5510">
        <w:rPr>
          <w:rFonts w:asciiTheme="majorHAnsi" w:hAnsiTheme="majorHAnsi" w:cstheme="majorHAnsi"/>
          <w:b/>
          <w:szCs w:val="26"/>
          <w:u w:val="single"/>
        </w:rPr>
        <w:t xml:space="preserve"> </w:t>
      </w:r>
      <w:r w:rsidRPr="004D5510">
        <w:rPr>
          <w:rFonts w:asciiTheme="majorHAnsi" w:hAnsiTheme="majorHAnsi" w:cstheme="majorHAnsi"/>
          <w:b/>
          <w:szCs w:val="26"/>
          <w:highlight w:val="cyan"/>
          <w:u w:val="single"/>
        </w:rPr>
        <w:t xml:space="preserve">renew </w:t>
      </w:r>
      <w:r w:rsidRPr="004D5510">
        <w:rPr>
          <w:rFonts w:asciiTheme="majorHAnsi" w:hAnsiTheme="majorHAnsi" w:cstheme="majorHAnsi"/>
          <w:b/>
          <w:vanish/>
          <w:szCs w:val="26"/>
          <w:u w:val="single"/>
        </w:rPr>
        <w:t>the</w:t>
      </w:r>
      <w:r w:rsidRPr="004D5510">
        <w:rPr>
          <w:rFonts w:asciiTheme="majorHAnsi" w:hAnsiTheme="majorHAnsi" w:cstheme="majorHAnsi"/>
          <w:b/>
          <w:szCs w:val="26"/>
          <w:u w:val="single"/>
        </w:rPr>
        <w:t xml:space="preserve"> </w:t>
      </w:r>
      <w:r w:rsidRPr="004D5510">
        <w:rPr>
          <w:rFonts w:asciiTheme="majorHAnsi" w:hAnsiTheme="majorHAnsi" w:cstheme="majorHAnsi"/>
          <w:b/>
          <w:szCs w:val="26"/>
          <w:highlight w:val="cyan"/>
          <w:u w:val="single"/>
        </w:rPr>
        <w:t xml:space="preserve">institutional foundations of the liberal international order </w:t>
      </w:r>
      <w:r w:rsidRPr="004D5510">
        <w:rPr>
          <w:rStyle w:val="Emphasis"/>
          <w:rFonts w:asciiTheme="majorHAnsi" w:hAnsiTheme="majorHAnsi" w:cstheme="majorHAnsi"/>
          <w:sz w:val="26"/>
          <w:szCs w:val="26"/>
          <w:highlight w:val="cyan"/>
        </w:rPr>
        <w:t xml:space="preserve">and </w:t>
      </w:r>
      <w:r w:rsidRPr="004D5510">
        <w:rPr>
          <w:rStyle w:val="Emphasis"/>
          <w:rFonts w:asciiTheme="majorHAnsi" w:hAnsiTheme="majorHAnsi" w:cstheme="majorHAnsi"/>
          <w:vanish/>
          <w:sz w:val="26"/>
          <w:szCs w:val="26"/>
        </w:rPr>
        <w:t>along</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the</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way</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sz w:val="26"/>
          <w:szCs w:val="26"/>
          <w:highlight w:val="cyan"/>
        </w:rPr>
        <w:t xml:space="preserve">re-establish its </w:t>
      </w:r>
      <w:r w:rsidRPr="004D5510">
        <w:rPr>
          <w:rStyle w:val="Emphasis"/>
          <w:rFonts w:asciiTheme="majorHAnsi" w:hAnsiTheme="majorHAnsi" w:cstheme="majorHAnsi"/>
          <w:vanish/>
          <w:sz w:val="26"/>
          <w:szCs w:val="26"/>
        </w:rPr>
        <w:t>own</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sz w:val="26"/>
          <w:szCs w:val="26"/>
          <w:highlight w:val="cyan"/>
        </w:rPr>
        <w:t>authority as a global leader</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going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invest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alliances,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partnerships,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multilateral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institutions,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special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relationships,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great-power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concerts,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cooperative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security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pacts,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democratic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security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communities.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b/>
          <w:vanish/>
          <w:szCs w:val="26"/>
          <w:u w:val="single"/>
        </w:rPr>
        <w:t>the</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United</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States</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will</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need</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to</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return</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to</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the</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great</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tasks</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of</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liberal</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order</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building.</w:t>
      </w:r>
      <w:r w:rsidRPr="004D5510">
        <w:rPr>
          <w:rFonts w:asciiTheme="majorHAnsi" w:hAnsiTheme="majorHAnsi" w:cstheme="majorHAnsi"/>
          <w:b/>
          <w:szCs w:val="26"/>
          <w:u w:val="single"/>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useful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distinguish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between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two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types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grand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strategy: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positional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milieu</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oriented.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positional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grand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strategy,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great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power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seeks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diminish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power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threat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embodied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specific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challenger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group</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Examples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Nazi</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Germany,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Imperial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Japan,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Soviet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bloc,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perhaps—in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future—Greater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China.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milieu-oriented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grand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strategy,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great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power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target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specific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but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seeks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structure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general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international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environment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ways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congenial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long-term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security.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might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entail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building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infrastructure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international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cooperation,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promoting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trade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democracy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various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regions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world,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establishing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partnerships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might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useful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various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contingencies.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point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under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conditions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unipolarity,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world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diffuse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threats,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pervasive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uncertainty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over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specific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security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challenges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future,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milieu-based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approach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grand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strategy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necessary.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face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sort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singular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geopolitical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threat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fascist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communist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powers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last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century.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Indeed,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compared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dark</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days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1930s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War,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America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lives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extraordinarily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benign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security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environment.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Rather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single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overriding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threat,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other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countries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face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host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diffuse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evolving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threats.</w:t>
      </w:r>
      <w:r w:rsidRPr="004D5510">
        <w:rPr>
          <w:rFonts w:asciiTheme="majorHAnsi" w:hAnsiTheme="majorHAnsi" w:cstheme="majorHAnsi"/>
          <w:sz w:val="16"/>
          <w:szCs w:val="26"/>
        </w:rPr>
        <w:t xml:space="preserve"> </w:t>
      </w:r>
      <w:r w:rsidRPr="004D5510">
        <w:rPr>
          <w:rFonts w:asciiTheme="majorHAnsi" w:hAnsiTheme="majorHAnsi" w:cstheme="majorHAnsi"/>
          <w:b/>
          <w:vanish/>
          <w:szCs w:val="26"/>
          <w:u w:val="single"/>
        </w:rPr>
        <w:t>Global</w:t>
      </w:r>
      <w:r w:rsidRPr="004D5510">
        <w:rPr>
          <w:rFonts w:asciiTheme="majorHAnsi" w:hAnsiTheme="majorHAnsi" w:cstheme="majorHAnsi"/>
          <w:b/>
          <w:szCs w:val="26"/>
          <w:u w:val="single"/>
        </w:rPr>
        <w:t xml:space="preserve"> </w:t>
      </w:r>
      <w:r w:rsidRPr="004D5510">
        <w:rPr>
          <w:rStyle w:val="Emphasis"/>
          <w:rFonts w:asciiTheme="majorHAnsi" w:hAnsiTheme="majorHAnsi" w:cstheme="majorHAnsi"/>
          <w:sz w:val="26"/>
          <w:szCs w:val="26"/>
          <w:highlight w:val="cyan"/>
        </w:rPr>
        <w:t>warming</w:t>
      </w:r>
      <w:r w:rsidRPr="004D5510">
        <w:rPr>
          <w:rFonts w:asciiTheme="majorHAnsi" w:hAnsiTheme="majorHAnsi" w:cstheme="majorHAnsi"/>
          <w:b/>
          <w:szCs w:val="26"/>
          <w:highlight w:val="cyan"/>
          <w:u w:val="single"/>
        </w:rPr>
        <w:t xml:space="preserve">, </w:t>
      </w:r>
      <w:r w:rsidRPr="004D5510">
        <w:rPr>
          <w:rStyle w:val="Emphasis"/>
          <w:rFonts w:asciiTheme="majorHAnsi" w:hAnsiTheme="majorHAnsi" w:cstheme="majorHAnsi"/>
          <w:sz w:val="26"/>
          <w:szCs w:val="26"/>
          <w:highlight w:val="cyan"/>
        </w:rPr>
        <w:t>nuclear proliferation</w:t>
      </w:r>
      <w:r w:rsidRPr="004D5510">
        <w:rPr>
          <w:rStyle w:val="StyleUnderline"/>
          <w:rFonts w:asciiTheme="majorHAnsi" w:hAnsiTheme="majorHAnsi" w:cstheme="majorHAnsi"/>
          <w:vanish/>
          <w:sz w:val="26"/>
          <w:szCs w:val="26"/>
        </w:rPr>
        <w:t>,</w:t>
      </w:r>
      <w:r w:rsidRPr="004D5510">
        <w:rPr>
          <w:rStyle w:val="StyleUnderline"/>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jihadist</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sz w:val="26"/>
          <w:szCs w:val="26"/>
          <w:highlight w:val="cyan"/>
        </w:rPr>
        <w:t>terrorism, energy security</w:t>
      </w:r>
      <w:r w:rsidRPr="004D5510">
        <w:rPr>
          <w:rFonts w:asciiTheme="majorHAnsi" w:hAnsiTheme="majorHAnsi" w:cstheme="majorHAnsi"/>
          <w:b/>
          <w:vanish/>
          <w:szCs w:val="26"/>
          <w:u w:val="single"/>
        </w:rPr>
        <w:t>,</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health</w:t>
      </w:r>
      <w:r w:rsidRPr="004D5510">
        <w:rPr>
          <w:rFonts w:asciiTheme="majorHAnsi" w:hAnsiTheme="majorHAnsi" w:cstheme="majorHAnsi"/>
          <w:b/>
          <w:szCs w:val="26"/>
          <w:u w:val="single"/>
        </w:rPr>
        <w:t xml:space="preserve"> </w:t>
      </w:r>
      <w:r w:rsidRPr="004D5510">
        <w:rPr>
          <w:rStyle w:val="Emphasis"/>
          <w:rFonts w:asciiTheme="majorHAnsi" w:hAnsiTheme="majorHAnsi" w:cstheme="majorHAnsi"/>
          <w:sz w:val="26"/>
          <w:szCs w:val="26"/>
          <w:highlight w:val="cyan"/>
        </w:rPr>
        <w:t>pandemics</w:t>
      </w:r>
      <w:r w:rsidRPr="004D5510">
        <w:rPr>
          <w:rFonts w:asciiTheme="majorHAnsi" w:hAnsiTheme="majorHAnsi" w:cstheme="majorHAnsi"/>
          <w:b/>
          <w:vanish/>
          <w:szCs w:val="26"/>
          <w:u w:val="single"/>
        </w:rPr>
        <w:t>—these</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and</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other</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dangers</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loom</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on</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the</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horizon.</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Any</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of</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these</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threats</w:t>
      </w:r>
      <w:r w:rsidRPr="004D5510">
        <w:rPr>
          <w:rFonts w:asciiTheme="majorHAnsi" w:hAnsiTheme="majorHAnsi" w:cstheme="majorHAnsi"/>
          <w:b/>
          <w:szCs w:val="26"/>
          <w:u w:val="single"/>
        </w:rPr>
        <w:t xml:space="preserve"> </w:t>
      </w:r>
      <w:r w:rsidRPr="004D5510">
        <w:rPr>
          <w:rStyle w:val="Emphasis"/>
          <w:rFonts w:asciiTheme="majorHAnsi" w:hAnsiTheme="majorHAnsi" w:cstheme="majorHAnsi"/>
          <w:vanish/>
          <w:sz w:val="26"/>
          <w:szCs w:val="26"/>
        </w:rPr>
        <w:t>could</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sz w:val="26"/>
          <w:szCs w:val="26"/>
          <w:highlight w:val="cyan"/>
        </w:rPr>
        <w:t>endanger</w:t>
      </w:r>
      <w:r w:rsidRPr="004D5510">
        <w:rPr>
          <w:rFonts w:asciiTheme="majorHAnsi" w:hAnsiTheme="majorHAnsi" w:cstheme="majorHAnsi"/>
          <w:b/>
          <w:szCs w:val="26"/>
          <w:highlight w:val="cyan"/>
          <w:u w:val="single"/>
        </w:rPr>
        <w:t xml:space="preserve"> </w:t>
      </w:r>
      <w:r w:rsidRPr="004D5510">
        <w:rPr>
          <w:rFonts w:asciiTheme="majorHAnsi" w:hAnsiTheme="majorHAnsi" w:cstheme="majorHAnsi"/>
          <w:b/>
          <w:vanish/>
          <w:szCs w:val="26"/>
          <w:u w:val="single"/>
        </w:rPr>
        <w:t>Americans’</w:t>
      </w:r>
      <w:r w:rsidRPr="004D5510">
        <w:rPr>
          <w:rFonts w:asciiTheme="majorHAnsi" w:hAnsiTheme="majorHAnsi" w:cstheme="majorHAnsi"/>
          <w:b/>
          <w:szCs w:val="26"/>
          <w:u w:val="single"/>
        </w:rPr>
        <w:t xml:space="preserve"> </w:t>
      </w:r>
      <w:r w:rsidRPr="004D5510">
        <w:rPr>
          <w:rStyle w:val="Emphasis"/>
          <w:rFonts w:asciiTheme="majorHAnsi" w:hAnsiTheme="majorHAnsi" w:cstheme="majorHAnsi"/>
          <w:sz w:val="26"/>
          <w:szCs w:val="26"/>
          <w:highlight w:val="cyan"/>
        </w:rPr>
        <w:t>lives</w:t>
      </w:r>
      <w:r w:rsidRPr="004D5510">
        <w:rPr>
          <w:rFonts w:asciiTheme="majorHAnsi" w:hAnsiTheme="majorHAnsi" w:cstheme="majorHAnsi"/>
          <w:b/>
          <w:szCs w:val="26"/>
          <w:highlight w:val="cyan"/>
          <w:u w:val="single"/>
        </w:rPr>
        <w:t xml:space="preserve"> </w:t>
      </w:r>
      <w:r w:rsidRPr="004D5510">
        <w:rPr>
          <w:rFonts w:asciiTheme="majorHAnsi" w:hAnsiTheme="majorHAnsi" w:cstheme="majorHAnsi"/>
          <w:b/>
          <w:vanish/>
          <w:szCs w:val="26"/>
          <w:u w:val="single"/>
        </w:rPr>
        <w:t>and</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way</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of</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life</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either</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directly</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or</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indirectly</w:t>
      </w:r>
      <w:r w:rsidRPr="004D5510">
        <w:rPr>
          <w:rFonts w:asciiTheme="majorHAnsi" w:hAnsiTheme="majorHAnsi" w:cstheme="majorHAnsi"/>
          <w:b/>
          <w:szCs w:val="26"/>
          <w:u w:val="single"/>
        </w:rPr>
        <w:t xml:space="preserve"> </w:t>
      </w:r>
      <w:r w:rsidRPr="004D5510">
        <w:rPr>
          <w:rStyle w:val="Emphasis"/>
          <w:rFonts w:asciiTheme="majorHAnsi" w:hAnsiTheme="majorHAnsi" w:cstheme="majorHAnsi"/>
          <w:vanish/>
          <w:sz w:val="26"/>
          <w:szCs w:val="26"/>
        </w:rPr>
        <w:t>by</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destabilizing</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the</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global</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system</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upon</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which</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American</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security</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and</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prosperity</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depends</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threats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interconnected—and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their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interactive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effects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represent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acute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danger.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b/>
          <w:vanish/>
          <w:szCs w:val="26"/>
          <w:u w:val="single"/>
        </w:rPr>
        <w:t>if</w:t>
      </w:r>
      <w:r w:rsidRPr="004D5510">
        <w:rPr>
          <w:rFonts w:asciiTheme="majorHAnsi" w:hAnsiTheme="majorHAnsi" w:cstheme="majorHAnsi"/>
          <w:b/>
          <w:szCs w:val="26"/>
          <w:u w:val="single"/>
        </w:rPr>
        <w:t xml:space="preserve"> </w:t>
      </w:r>
      <w:r w:rsidRPr="004D5510">
        <w:rPr>
          <w:rFonts w:asciiTheme="majorHAnsi" w:hAnsiTheme="majorHAnsi" w:cstheme="majorHAnsi"/>
          <w:vanish/>
          <w:sz w:val="16"/>
          <w:szCs w:val="26"/>
        </w:rPr>
        <w:t>several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b/>
          <w:vanish/>
          <w:szCs w:val="26"/>
          <w:u w:val="single"/>
        </w:rPr>
        <w:t>these</w:t>
      </w:r>
      <w:r w:rsidRPr="004D5510">
        <w:rPr>
          <w:rFonts w:asciiTheme="majorHAnsi" w:hAnsiTheme="majorHAnsi" w:cstheme="majorHAnsi"/>
          <w:b/>
          <w:szCs w:val="26"/>
          <w:u w:val="single"/>
        </w:rPr>
        <w:t xml:space="preserve"> </w:t>
      </w:r>
      <w:r w:rsidRPr="004D5510">
        <w:rPr>
          <w:rFonts w:asciiTheme="majorHAnsi" w:hAnsiTheme="majorHAnsi" w:cstheme="majorHAnsi"/>
          <w:b/>
          <w:szCs w:val="26"/>
          <w:highlight w:val="cyan"/>
          <w:u w:val="single"/>
        </w:rPr>
        <w:t xml:space="preserve">threats materialize </w:t>
      </w:r>
      <w:r w:rsidRPr="004D5510">
        <w:rPr>
          <w:rFonts w:asciiTheme="majorHAnsi" w:hAnsiTheme="majorHAnsi" w:cstheme="majorHAnsi"/>
          <w:b/>
          <w:vanish/>
          <w:szCs w:val="26"/>
          <w:u w:val="single"/>
        </w:rPr>
        <w:t>at</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the</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same</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time</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and</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interact</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to</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generate</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greater</w:t>
      </w:r>
      <w:r w:rsidRPr="004D5510">
        <w:rPr>
          <w:rFonts w:asciiTheme="majorHAnsi" w:hAnsiTheme="majorHAnsi" w:cstheme="majorHAnsi"/>
          <w:b/>
          <w:szCs w:val="26"/>
          <w:u w:val="single"/>
        </w:rPr>
        <w:t xml:space="preserve"> </w:t>
      </w:r>
      <w:r w:rsidRPr="004D5510">
        <w:rPr>
          <w:rStyle w:val="StyleUnderline"/>
          <w:rFonts w:asciiTheme="majorHAnsi" w:hAnsiTheme="majorHAnsi" w:cstheme="majorHAnsi"/>
          <w:vanish/>
          <w:sz w:val="26"/>
          <w:szCs w:val="26"/>
        </w:rPr>
        <w:t>violence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and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instability,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then</w:t>
      </w:r>
      <w:r w:rsidRPr="004D5510">
        <w:rPr>
          <w:rFonts w:asciiTheme="majorHAnsi" w:hAnsiTheme="majorHAnsi" w:cstheme="majorHAnsi"/>
          <w:b/>
          <w:szCs w:val="26"/>
          <w:u w:val="single"/>
        </w:rPr>
        <w:t xml:space="preserve"> </w:t>
      </w:r>
      <w:r w:rsidRPr="004D5510">
        <w:rPr>
          <w:rFonts w:asciiTheme="majorHAnsi" w:hAnsiTheme="majorHAnsi" w:cstheme="majorHAnsi"/>
          <w:b/>
          <w:szCs w:val="26"/>
          <w:highlight w:val="cyan"/>
          <w:u w:val="single"/>
        </w:rPr>
        <w:t>the global order itself</w:t>
      </w:r>
      <w:r w:rsidRPr="004D5510">
        <w:rPr>
          <w:rFonts w:asciiTheme="majorHAnsi" w:hAnsiTheme="majorHAnsi" w:cstheme="majorHAnsi"/>
          <w:b/>
          <w:vanish/>
          <w:szCs w:val="26"/>
          <w:u w:val="single"/>
        </w:rPr>
        <w:t>,</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as</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well</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as</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the</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foundations</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of</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American</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national</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security,</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would</w:t>
      </w:r>
      <w:r w:rsidRPr="004D5510">
        <w:rPr>
          <w:rFonts w:asciiTheme="majorHAnsi" w:hAnsiTheme="majorHAnsi" w:cstheme="majorHAnsi"/>
          <w:b/>
          <w:szCs w:val="26"/>
          <w:u w:val="single"/>
        </w:rPr>
        <w:t xml:space="preserve"> </w:t>
      </w:r>
      <w:r w:rsidRPr="004D5510">
        <w:rPr>
          <w:rFonts w:asciiTheme="majorHAnsi" w:hAnsiTheme="majorHAnsi" w:cstheme="majorHAnsi"/>
          <w:b/>
          <w:szCs w:val="26"/>
          <w:highlight w:val="cyan"/>
          <w:u w:val="single"/>
        </w:rPr>
        <w:t>be put at risk</w:t>
      </w:r>
      <w:r w:rsidRPr="004D5510">
        <w:rPr>
          <w:rFonts w:asciiTheme="majorHAnsi" w:hAnsiTheme="majorHAnsi" w:cstheme="majorHAnsi"/>
          <w:b/>
          <w:vanish/>
          <w:szCs w:val="26"/>
          <w:u w:val="single"/>
        </w:rPr>
        <w:t>.</w:t>
      </w:r>
      <w:r w:rsidRPr="004D5510">
        <w:rPr>
          <w:rFonts w:asciiTheme="majorHAnsi" w:hAnsiTheme="majorHAnsi" w:cstheme="majorHAnsi"/>
          <w:b/>
          <w:szCs w:val="26"/>
          <w:u w:val="single"/>
        </w:rPr>
        <w:t xml:space="preserve"> </w:t>
      </w:r>
      <w:r w:rsidRPr="004D5510">
        <w:rPr>
          <w:rFonts w:asciiTheme="majorHAnsi" w:hAnsiTheme="majorHAnsi" w:cstheme="majorHAnsi"/>
          <w:vanish/>
          <w:sz w:val="16"/>
          <w:szCs w:val="26"/>
        </w:rPr>
        <w:t>What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threats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challenges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manifestations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rising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security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interdependence.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goes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other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countries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matters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health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safety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world.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Many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dangers—such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health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pandemics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transnational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terrorist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violence—stem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from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weakness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rather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their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strength.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same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time,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technologies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violence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evolving,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providing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opportunities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weak</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nonstate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groups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threaten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others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greater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distance.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situation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security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interdependence,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cannot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alone.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must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negotiate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cooperate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other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seek</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mutual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restraints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protections.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can-not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hide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protect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itself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from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threats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under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conditions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rising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security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interdependence.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must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out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world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work</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other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build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frameworks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cooperation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leverage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capacities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action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against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unusually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diverse,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diffuse,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unpredictable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array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threats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challenges.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milieu-based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grand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strategy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attractive.</w:t>
      </w:r>
      <w:r w:rsidRPr="004D5510">
        <w:rPr>
          <w:rFonts w:asciiTheme="majorHAnsi" w:hAnsiTheme="majorHAnsi" w:cstheme="majorHAnsi"/>
          <w:sz w:val="16"/>
          <w:szCs w:val="26"/>
        </w:rPr>
        <w:t xml:space="preserve"> </w:t>
      </w:r>
      <w:r w:rsidRPr="004D5510">
        <w:rPr>
          <w:rFonts w:asciiTheme="majorHAnsi" w:hAnsiTheme="majorHAnsi" w:cstheme="majorHAnsi"/>
          <w:b/>
          <w:vanish/>
          <w:szCs w:val="26"/>
          <w:u w:val="single"/>
        </w:rPr>
        <w:t>The</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objective</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is</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to</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shape</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the</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international</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environment</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to</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maximize</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your</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capacities</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to</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protect</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the</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nation</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from</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threats.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engage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liberal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order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building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invest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international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cooperative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frameworks—that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rules,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institutions,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partnerships,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networks,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standby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capacities,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social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knowledge,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etc.—in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which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operates.</w:t>
      </w:r>
      <w:r w:rsidRPr="004D5510">
        <w:rPr>
          <w:rFonts w:asciiTheme="majorHAnsi" w:hAnsiTheme="majorHAnsi" w:cstheme="majorHAnsi"/>
          <w:sz w:val="16"/>
          <w:szCs w:val="26"/>
        </w:rPr>
        <w:t xml:space="preserve"> </w:t>
      </w:r>
      <w:r w:rsidRPr="004D5510">
        <w:rPr>
          <w:rFonts w:asciiTheme="majorHAnsi" w:hAnsiTheme="majorHAnsi" w:cstheme="majorHAnsi"/>
          <w:b/>
          <w:szCs w:val="26"/>
          <w:highlight w:val="cyan"/>
          <w:u w:val="single"/>
        </w:rPr>
        <w:t xml:space="preserve">To build international order is to increase </w:t>
      </w:r>
      <w:r w:rsidRPr="004D5510">
        <w:rPr>
          <w:rFonts w:asciiTheme="majorHAnsi" w:hAnsiTheme="majorHAnsi" w:cstheme="majorHAnsi"/>
          <w:b/>
          <w:vanish/>
          <w:szCs w:val="26"/>
          <w:u w:val="single"/>
        </w:rPr>
        <w:t>the</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global</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stock</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of</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“social</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capital</w:t>
      </w:r>
      <w:r w:rsidRPr="004D5510">
        <w:rPr>
          <w:rFonts w:asciiTheme="majorHAnsi" w:hAnsiTheme="majorHAnsi" w:cstheme="majorHAnsi"/>
          <w:vanish/>
          <w:sz w:val="16"/>
          <w:szCs w:val="26"/>
        </w:rPr>
        <w:t>”—</w:t>
      </w:r>
      <w:r w:rsidRPr="004D5510">
        <w:rPr>
          <w:rFonts w:asciiTheme="majorHAnsi" w:hAnsiTheme="majorHAnsi" w:cstheme="majorHAnsi"/>
          <w:b/>
          <w:vanish/>
          <w:szCs w:val="26"/>
          <w:u w:val="single"/>
        </w:rPr>
        <w:t>which</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is</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the</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term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Pierre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Bourdieu,</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Robert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Putnam,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other</w:t>
      </w:r>
      <w:r w:rsidRPr="004D5510">
        <w:rPr>
          <w:rFonts w:asciiTheme="majorHAnsi" w:hAnsiTheme="majorHAnsi" w:cstheme="majorHAnsi"/>
          <w:sz w:val="16"/>
          <w:szCs w:val="26"/>
        </w:rPr>
        <w:t xml:space="preserve"> </w:t>
      </w:r>
      <w:r w:rsidRPr="004D5510">
        <w:rPr>
          <w:rFonts w:asciiTheme="majorHAnsi" w:hAnsiTheme="majorHAnsi" w:cstheme="majorHAnsi"/>
          <w:b/>
          <w:vanish/>
          <w:szCs w:val="26"/>
          <w:u w:val="single"/>
        </w:rPr>
        <w:t>social</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scientists</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have</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used</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to</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define</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the</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actual</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and</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potential</w:t>
      </w:r>
      <w:r w:rsidRPr="004D5510">
        <w:rPr>
          <w:rFonts w:asciiTheme="majorHAnsi" w:hAnsiTheme="majorHAnsi" w:cstheme="majorHAnsi"/>
          <w:b/>
          <w:szCs w:val="26"/>
          <w:u w:val="single"/>
        </w:rPr>
        <w:t xml:space="preserve"> </w:t>
      </w:r>
      <w:r w:rsidRPr="004D5510">
        <w:rPr>
          <w:rFonts w:asciiTheme="majorHAnsi" w:hAnsiTheme="majorHAnsi" w:cstheme="majorHAnsi"/>
          <w:b/>
          <w:szCs w:val="26"/>
          <w:highlight w:val="cyan"/>
          <w:u w:val="single"/>
        </w:rPr>
        <w:t>resources and capacities within a political community</w:t>
      </w:r>
      <w:r w:rsidRPr="004D5510">
        <w:rPr>
          <w:rFonts w:asciiTheme="majorHAnsi" w:hAnsiTheme="majorHAnsi" w:cstheme="majorHAnsi"/>
          <w:b/>
          <w:vanish/>
          <w:szCs w:val="26"/>
          <w:u w:val="single"/>
        </w:rPr>
        <w:t>,</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manifest</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in</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and</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through</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its</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networks</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of</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social</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relations,</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that</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are</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available</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for</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solving</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collective</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problems.</w:t>
      </w:r>
      <w:r w:rsidRPr="004D5510">
        <w:rPr>
          <w:rFonts w:asciiTheme="majorHAnsi" w:hAnsiTheme="majorHAnsi" w:cstheme="majorHAnsi"/>
          <w:b/>
          <w:szCs w:val="26"/>
          <w:u w:val="single"/>
        </w:rPr>
        <w:t xml:space="preserve"> </w:t>
      </w:r>
      <w:r w:rsidRPr="004D5510">
        <w:rPr>
          <w:rFonts w:asciiTheme="majorHAnsi" w:hAnsiTheme="majorHAnsi" w:cstheme="majorHAnsi"/>
          <w:vanish/>
          <w:sz w:val="16"/>
          <w:szCs w:val="26"/>
        </w:rPr>
        <w:t>If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American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grand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strategy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organized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around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liberal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order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building,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specific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objectives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policy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agenda?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objectives.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First,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needs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lead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building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enhanced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protective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infrastructure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helps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prevent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emergence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threats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limits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damage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materialize.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Many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threats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mentioned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above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manifest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socioeconomic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backwardness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failure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cause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regional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international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instability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conflict.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sorts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threats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likely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arise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global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warming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epidemic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disease.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needed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institutional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cooperation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strengthen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capacity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governments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international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com-munity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prevent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epidemics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food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shortages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migrations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create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global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upheaval—and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mitigate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effects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upheavals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occur.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international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system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already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great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protective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infrastructure—institutions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networks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pro-mote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cooperation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over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public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health,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refugees,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emergency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aid.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But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scale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scope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potential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problems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grow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twenty-first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century,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investments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preventive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management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capacities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also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grow.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Early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warning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systems,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protocols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emergency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operations,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standby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capacities,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etc.—these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safeguards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stuff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protective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global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infrastructure.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Second,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should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recommit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rebuild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security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alliances.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idea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update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bargains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behind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security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pacts.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NATO,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but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also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East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Asia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bilateral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partner-ships,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agrees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provide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security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protection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other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brings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partners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process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decision-making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over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return,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partners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agree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work</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States—providing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manpower,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logistics,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other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types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support—in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wider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theaters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action.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gives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up</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some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autonomy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strategic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decision-making,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although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informal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restraint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legally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binding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exchange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cooperation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political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support.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Third,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should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reform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create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encompassing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global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institutions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foster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legitimate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collective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action.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first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should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reform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Nations,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starting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expansion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permanent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membership</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Security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Council.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Several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plans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proposed.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entail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adding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members—such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Germany,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Japan,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India,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Brazil,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South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Africa,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others—and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reforming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voting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procedures.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Almost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candidates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permanent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membership</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mature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rising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democracies.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goal,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course,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make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stakeholders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Nations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thereby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strengthen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primacy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vehicle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global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collective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action.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really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substitute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legitimacy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Nations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offer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emergency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actions—humanitarian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interventions,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economic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sanctions,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against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terrorists,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Public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support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advanced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democracies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grows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rapidly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their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governments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behind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UN-sanctioned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action.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Fourth,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should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accommodate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institution-ally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engage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China.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China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likely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dominant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yield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various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ways.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should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respond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rise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China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strengthening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rules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institutions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liberal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international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order—deepening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their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roots,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integrating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rising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capitalist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democracies,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sharing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authority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functional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roles.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should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also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intensify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cooperation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Europe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renew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joint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commitments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alliances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multilateral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global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governance.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China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faces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just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but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entire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world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capitalist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democracies,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better.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argue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China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must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face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grand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counterbalancing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alliance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against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Rather,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should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face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complex</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highly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integrated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global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system—one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encompassing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deeply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entrenched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essentially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choice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but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join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seek</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prosper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should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also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seeking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construct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regional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security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order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East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Asia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provide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framework</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managing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shifts.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idea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block</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China’s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entry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regional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order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but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help</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shape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terms,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looking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opportunities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strike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strategic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bargains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various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moments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along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shifting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power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trajectories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encroaching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geopolitical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spheres.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big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bargain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want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strike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accommodate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rising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China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offering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position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regional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order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return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Beijing’s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acceptance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accommodation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Washington’s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strategic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interests,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which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include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remaining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dominant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security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provider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East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Asia.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striking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strategic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bargain,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also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want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build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multilateral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institutional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arrangements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East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Asia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tie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China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wider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region.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Fifth,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should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reclaim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liberal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internationalist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public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philosophy.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American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officials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after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World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War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II</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championed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building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rule-based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postwar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order,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articulated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distinctive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internationalist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vision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order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faded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recent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decades.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vision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entailed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synthesis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liberal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realist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ideas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about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economic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national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security,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sources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stable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peaceful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order.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ideas—drawn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from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experiences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previous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decades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war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depression—led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American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leaders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associate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national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interest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building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managed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institutionalized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global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system.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needed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today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renewed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public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philosophy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liberal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internationalism—a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shift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away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from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neoliberal-ism—that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inform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American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elites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make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trade-offs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between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sovereignty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institutional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cooperation.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Under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philosophy,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restraint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commitment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American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power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Global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rules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institutions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advanced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America’s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national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interest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rather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threatened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alternative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public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philosophies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circulated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recent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years—philosophies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champion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American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unilateralism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disentanglement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from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global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rules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institutions—did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meet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great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success.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opening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exists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America’s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postwar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vision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internationalism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updated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rearticulated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today.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should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embrace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tenets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liberal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public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philosophy: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Lead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rules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rather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dominate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power;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provide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public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goods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connect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their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provision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cooperative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accommodative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policies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others;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build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renew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international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rules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institutions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work</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reinforce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capacities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govern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achieve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security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economic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success;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keep</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other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liberal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democracies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close;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global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system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itself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deep</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work</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liberal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modernization.</w:t>
      </w:r>
      <w:r w:rsidRPr="004D5510">
        <w:rPr>
          <w:rFonts w:asciiTheme="majorHAnsi" w:hAnsiTheme="majorHAnsi" w:cstheme="majorHAnsi"/>
          <w:sz w:val="16"/>
          <w:szCs w:val="26"/>
        </w:rPr>
        <w:t xml:space="preserve"> </w:t>
      </w:r>
      <w:r w:rsidRPr="004D5510">
        <w:rPr>
          <w:rFonts w:asciiTheme="majorHAnsi" w:hAnsiTheme="majorHAnsi" w:cstheme="majorHAnsi"/>
          <w:b/>
          <w:vanish/>
          <w:szCs w:val="26"/>
          <w:u w:val="single"/>
        </w:rPr>
        <w:t>As</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it</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navigates</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this</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brave</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new</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world,</w:t>
      </w:r>
      <w:r w:rsidRPr="004D5510">
        <w:rPr>
          <w:rFonts w:asciiTheme="majorHAnsi" w:hAnsiTheme="majorHAnsi" w:cstheme="majorHAnsi"/>
          <w:b/>
          <w:szCs w:val="26"/>
          <w:u w:val="single"/>
        </w:rPr>
        <w:t xml:space="preserve"> </w:t>
      </w:r>
      <w:r w:rsidRPr="004D5510">
        <w:rPr>
          <w:rFonts w:asciiTheme="majorHAnsi" w:hAnsiTheme="majorHAnsi" w:cstheme="majorHAnsi"/>
          <w:b/>
          <w:szCs w:val="26"/>
          <w:highlight w:val="cyan"/>
          <w:u w:val="single"/>
        </w:rPr>
        <w:t>the United States</w:t>
      </w:r>
      <w:r w:rsidRPr="004D5510">
        <w:rPr>
          <w:rFonts w:asciiTheme="majorHAnsi" w:hAnsiTheme="majorHAnsi" w:cstheme="majorHAnsi"/>
          <w:b/>
          <w:szCs w:val="26"/>
          <w:u w:val="single"/>
        </w:rPr>
        <w:t xml:space="preserve"> </w:t>
      </w:r>
      <w:r w:rsidRPr="004D5510">
        <w:rPr>
          <w:rFonts w:asciiTheme="majorHAnsi" w:hAnsiTheme="majorHAnsi" w:cstheme="majorHAnsi"/>
          <w:b/>
          <w:szCs w:val="26"/>
          <w:highlight w:val="cyan"/>
          <w:u w:val="single"/>
        </w:rPr>
        <w:t xml:space="preserve">will find itself needing to share power and rely </w:t>
      </w:r>
      <w:r w:rsidRPr="004D5510">
        <w:rPr>
          <w:rFonts w:asciiTheme="majorHAnsi" w:hAnsiTheme="majorHAnsi" w:cstheme="majorHAnsi"/>
          <w:b/>
          <w:vanish/>
          <w:szCs w:val="26"/>
          <w:u w:val="single"/>
        </w:rPr>
        <w:t>in</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part</w:t>
      </w:r>
      <w:r w:rsidRPr="004D5510">
        <w:rPr>
          <w:rFonts w:asciiTheme="majorHAnsi" w:hAnsiTheme="majorHAnsi" w:cstheme="majorHAnsi"/>
          <w:b/>
          <w:szCs w:val="26"/>
          <w:u w:val="single"/>
        </w:rPr>
        <w:t xml:space="preserve"> </w:t>
      </w:r>
      <w:r w:rsidRPr="004D5510">
        <w:rPr>
          <w:rFonts w:asciiTheme="majorHAnsi" w:hAnsiTheme="majorHAnsi" w:cstheme="majorHAnsi"/>
          <w:b/>
          <w:szCs w:val="26"/>
          <w:highlight w:val="cyan"/>
          <w:u w:val="single"/>
        </w:rPr>
        <w:t xml:space="preserve">on </w:t>
      </w:r>
      <w:r w:rsidRPr="004D5510">
        <w:rPr>
          <w:rFonts w:asciiTheme="majorHAnsi" w:hAnsiTheme="majorHAnsi" w:cstheme="majorHAnsi"/>
          <w:b/>
          <w:vanish/>
          <w:szCs w:val="26"/>
          <w:u w:val="single"/>
        </w:rPr>
        <w:t>others</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to</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ensure</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its</w:t>
      </w:r>
      <w:r w:rsidRPr="004D5510">
        <w:rPr>
          <w:rFonts w:asciiTheme="majorHAnsi" w:hAnsiTheme="majorHAnsi" w:cstheme="majorHAnsi"/>
          <w:b/>
          <w:szCs w:val="26"/>
          <w:u w:val="single"/>
        </w:rPr>
        <w:t xml:space="preserve"> </w:t>
      </w:r>
      <w:r w:rsidRPr="004D5510">
        <w:rPr>
          <w:rFonts w:asciiTheme="majorHAnsi" w:hAnsiTheme="majorHAnsi" w:cstheme="majorHAnsi"/>
          <w:b/>
          <w:szCs w:val="26"/>
          <w:highlight w:val="cyan"/>
          <w:u w:val="single"/>
        </w:rPr>
        <w:t>security</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b/>
          <w:vanish/>
          <w:szCs w:val="26"/>
          <w:u w:val="single"/>
        </w:rPr>
        <w:t>It</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will</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not</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be</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able</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to</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depend</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on</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unipolar</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power</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or</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airtight</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borders.</w:t>
      </w:r>
      <w:r w:rsidRPr="004D5510">
        <w:rPr>
          <w:rFonts w:asciiTheme="majorHAnsi" w:hAnsiTheme="majorHAnsi" w:cstheme="majorHAnsi"/>
          <w:b/>
          <w:szCs w:val="26"/>
          <w:u w:val="single"/>
        </w:rPr>
        <w:t xml:space="preserve"> </w:t>
      </w:r>
      <w:r w:rsidRPr="004D5510">
        <w:rPr>
          <w:rStyle w:val="Emphasis"/>
          <w:rFonts w:asciiTheme="majorHAnsi" w:hAnsiTheme="majorHAnsi" w:cstheme="majorHAnsi"/>
          <w:sz w:val="26"/>
          <w:szCs w:val="26"/>
          <w:highlight w:val="cyan"/>
        </w:rPr>
        <w:t>It</w:t>
      </w:r>
      <w:r w:rsidRPr="004D5510">
        <w:rPr>
          <w:rStyle w:val="Emphasis"/>
          <w:rFonts w:asciiTheme="majorHAnsi" w:hAnsiTheme="majorHAnsi" w:cstheme="majorHAnsi"/>
          <w:sz w:val="26"/>
          <w:szCs w:val="26"/>
          <w:highlight w:val="green"/>
        </w:rPr>
        <w:t xml:space="preserve"> </w:t>
      </w:r>
      <w:r w:rsidRPr="004D5510">
        <w:rPr>
          <w:rStyle w:val="Emphasis"/>
          <w:rFonts w:asciiTheme="majorHAnsi" w:hAnsiTheme="majorHAnsi" w:cstheme="majorHAnsi"/>
          <w:sz w:val="26"/>
          <w:szCs w:val="26"/>
          <w:highlight w:val="cyan"/>
        </w:rPr>
        <w:t>will need</w:t>
      </w:r>
      <w:r w:rsidRPr="004D5510">
        <w:rPr>
          <w:rStyle w:val="Emphasis"/>
          <w:rFonts w:asciiTheme="majorHAnsi" w:hAnsiTheme="majorHAnsi" w:cstheme="majorHAnsi"/>
          <w:vanish/>
          <w:sz w:val="26"/>
          <w:szCs w:val="26"/>
        </w:rPr>
        <w:t>,</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above</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all</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else,</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authority</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and</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sz w:val="26"/>
          <w:szCs w:val="26"/>
          <w:highlight w:val="cyan"/>
        </w:rPr>
        <w:t>respect as a global leader</w:t>
      </w:r>
      <w:r w:rsidRPr="004D5510">
        <w:rPr>
          <w:rStyle w:val="Emphasis"/>
          <w:rFonts w:asciiTheme="majorHAnsi" w:hAnsiTheme="majorHAnsi" w:cstheme="majorHAnsi"/>
          <w:vanish/>
          <w:sz w:val="26"/>
          <w:szCs w:val="26"/>
        </w:rPr>
        <w:t>.</w:t>
      </w:r>
      <w:r w:rsidRPr="004D5510">
        <w:rPr>
          <w:rStyle w:val="StyleUnderline"/>
          <w:rFonts w:asciiTheme="majorHAnsi" w:hAnsiTheme="majorHAnsi" w:cstheme="majorHAnsi"/>
          <w:sz w:val="26"/>
          <w:szCs w:val="26"/>
        </w:rPr>
        <w:t xml:space="preserve"> </w:t>
      </w:r>
      <w:r w:rsidRPr="004D5510">
        <w:rPr>
          <w:rFonts w:asciiTheme="majorHAnsi" w:hAnsiTheme="majorHAnsi" w:cstheme="majorHAnsi"/>
          <w:b/>
          <w:vanish/>
          <w:szCs w:val="26"/>
          <w:u w:val="single"/>
        </w:rPr>
        <w:t>The</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United</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States</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has</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lost</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some</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of</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that</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authority</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and</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respect</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in</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recent</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years.</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In</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committing</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itself</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to</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a</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grand</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strategy</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of</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liberal</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order</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building,</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it</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can</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begin</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the</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process</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of</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gaining</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it</w:t>
      </w:r>
      <w:r w:rsidRPr="004D5510">
        <w:rPr>
          <w:rFonts w:asciiTheme="majorHAnsi" w:hAnsiTheme="majorHAnsi" w:cstheme="majorHAnsi"/>
          <w:b/>
          <w:szCs w:val="26"/>
          <w:u w:val="single"/>
        </w:rPr>
        <w:t xml:space="preserve"> </w:t>
      </w:r>
      <w:r w:rsidRPr="004D5510">
        <w:rPr>
          <w:rFonts w:asciiTheme="majorHAnsi" w:hAnsiTheme="majorHAnsi" w:cstheme="majorHAnsi"/>
          <w:b/>
          <w:vanish/>
          <w:szCs w:val="26"/>
          <w:u w:val="single"/>
        </w:rPr>
        <w:t>back.</w:t>
      </w:r>
      <w:r w:rsidRPr="004D5510">
        <w:rPr>
          <w:rFonts w:asciiTheme="majorHAnsi" w:hAnsiTheme="majorHAnsi" w:cstheme="majorHAnsi"/>
          <w:b/>
          <w:szCs w:val="26"/>
          <w:u w:val="single"/>
        </w:rPr>
        <w:t xml:space="preserve"> </w:t>
      </w:r>
    </w:p>
    <w:p w14:paraId="692CA6E8" w14:textId="1446E5FA" w:rsidR="00C01782" w:rsidRPr="004D5510" w:rsidRDefault="00C01782" w:rsidP="00C01782">
      <w:pPr>
        <w:rPr>
          <w:sz w:val="16"/>
        </w:rPr>
      </w:pPr>
    </w:p>
    <w:p w14:paraId="1058EC79" w14:textId="77777777" w:rsidR="00C01782" w:rsidRPr="004D5510" w:rsidRDefault="00C01782" w:rsidP="00C01782">
      <w:pPr>
        <w:pStyle w:val="Heading4"/>
        <w:rPr>
          <w:rFonts w:asciiTheme="majorHAnsi" w:hAnsiTheme="majorHAnsi" w:cstheme="majorHAnsi"/>
        </w:rPr>
      </w:pPr>
      <w:r w:rsidRPr="004D5510">
        <w:rPr>
          <w:rFonts w:asciiTheme="majorHAnsi" w:hAnsiTheme="majorHAnsi" w:cstheme="majorHAnsi"/>
        </w:rPr>
        <w:t>Institutional legitimacy checks conflict escalation even after hegemony erodes - key to prevent global transition wars and power vacuums.</w:t>
      </w:r>
    </w:p>
    <w:p w14:paraId="4C876195" w14:textId="77777777" w:rsidR="00C01782" w:rsidRPr="004D5510" w:rsidRDefault="00C01782" w:rsidP="00C01782">
      <w:pPr>
        <w:rPr>
          <w:rFonts w:asciiTheme="majorHAnsi" w:hAnsiTheme="majorHAnsi" w:cstheme="majorHAnsi"/>
          <w:sz w:val="16"/>
          <w:szCs w:val="26"/>
        </w:rPr>
      </w:pPr>
      <w:r w:rsidRPr="004D5510">
        <w:rPr>
          <w:rStyle w:val="Style13ptBold"/>
          <w:rFonts w:asciiTheme="majorHAnsi" w:hAnsiTheme="majorHAnsi" w:cstheme="majorHAnsi"/>
          <w:szCs w:val="26"/>
          <w:u w:val="single"/>
        </w:rPr>
        <w:t>Kromah 09</w:t>
      </w:r>
      <w:r w:rsidRPr="004D5510">
        <w:rPr>
          <w:rFonts w:asciiTheme="majorHAnsi" w:hAnsiTheme="majorHAnsi" w:cstheme="majorHAnsi"/>
          <w:sz w:val="16"/>
          <w:szCs w:val="26"/>
        </w:rPr>
        <w:t xml:space="preserve"> (Lamii Moivi Kromah, Department of International Relations University of the Witwatersrand, February 2009, “The Institutional Nature of U.S. Hegemony: Post 9/11”, </w:t>
      </w:r>
      <w:hyperlink r:id="rId12" w:history="1">
        <w:r w:rsidRPr="004D5510">
          <w:rPr>
            <w:rFonts w:asciiTheme="majorHAnsi" w:hAnsiTheme="majorHAnsi" w:cstheme="majorHAnsi"/>
            <w:sz w:val="16"/>
            <w:szCs w:val="26"/>
          </w:rPr>
          <w:t>http://wiredspace.wits.ac.za/bitstream/handle/10539/7301/MARR%2009.pdf</w:t>
        </w:r>
      </w:hyperlink>
      <w:r w:rsidRPr="004D5510">
        <w:rPr>
          <w:rFonts w:asciiTheme="majorHAnsi" w:hAnsiTheme="majorHAnsi" w:cstheme="majorHAnsi"/>
          <w:sz w:val="16"/>
          <w:szCs w:val="26"/>
        </w:rPr>
        <w:t>)</w:t>
      </w:r>
    </w:p>
    <w:p w14:paraId="00B76DBF" w14:textId="6300211D" w:rsidR="00C01782" w:rsidRPr="004D5510" w:rsidRDefault="00C01782" w:rsidP="00C01782">
      <w:pPr>
        <w:pStyle w:val="tiny"/>
        <w:rPr>
          <w:rFonts w:asciiTheme="majorHAnsi" w:hAnsiTheme="majorHAnsi" w:cstheme="majorHAnsi"/>
          <w:sz w:val="16"/>
          <w:szCs w:val="26"/>
        </w:rPr>
      </w:pPr>
      <w:r w:rsidRPr="004D5510">
        <w:rPr>
          <w:rFonts w:asciiTheme="majorHAnsi" w:hAnsiTheme="majorHAnsi" w:cstheme="majorHAnsi"/>
          <w:vanish/>
          <w:sz w:val="16"/>
          <w:szCs w:val="26"/>
        </w:rPr>
        <w:t>After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WWII</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established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organizations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Nations,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NATO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others.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each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regimes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make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Germany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member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eventual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integral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partner.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interests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leader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projected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universal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plane: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good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hegemon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good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world.</w:t>
      </w:r>
      <w:r w:rsidRPr="004D5510">
        <w:rPr>
          <w:rFonts w:asciiTheme="majorHAnsi" w:hAnsiTheme="majorHAnsi" w:cstheme="majorHAnsi"/>
          <w:sz w:val="16"/>
          <w:szCs w:val="26"/>
        </w:rPr>
        <w:t xml:space="preserve"> </w:t>
      </w:r>
      <w:r w:rsidRPr="004D5510">
        <w:rPr>
          <w:rStyle w:val="StyleUnderline"/>
          <w:rFonts w:asciiTheme="majorHAnsi" w:hAnsiTheme="majorHAnsi" w:cstheme="majorHAnsi"/>
          <w:vanish/>
          <w:sz w:val="26"/>
          <w:szCs w:val="26"/>
          <w:lang w:eastAsia="en-US"/>
        </w:rPr>
        <w:t>The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hegemonic</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state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is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successful</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to</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degree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that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other</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states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emulate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it.</w:t>
      </w:r>
      <w:r w:rsidRPr="004D5510">
        <w:rPr>
          <w:rStyle w:val="StyleUnderline"/>
          <w:rFonts w:asciiTheme="majorHAnsi" w:hAnsiTheme="majorHAnsi" w:cstheme="majorHAnsi"/>
          <w:sz w:val="26"/>
          <w:szCs w:val="26"/>
          <w:lang w:eastAsia="en-US"/>
        </w:rPr>
        <w:t xml:space="preserve"> </w:t>
      </w:r>
      <w:r w:rsidRPr="004D5510">
        <w:rPr>
          <w:rFonts w:asciiTheme="majorHAnsi" w:hAnsiTheme="majorHAnsi" w:cstheme="majorHAnsi"/>
          <w:vanish/>
          <w:sz w:val="16"/>
          <w:szCs w:val="26"/>
        </w:rPr>
        <w:t>Emulation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basis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consent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heart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hegemonic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project.41</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Since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wealth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depended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peace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about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creating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institutions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regimes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promoted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free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trade,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peaceful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conflict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resolution</w:t>
      </w:r>
      <w:r w:rsidRPr="004D5510">
        <w:rPr>
          <w:rFonts w:asciiTheme="majorHAnsi" w:hAnsiTheme="majorHAnsi" w:cstheme="majorHAnsi"/>
          <w:vanish/>
          <w:sz w:val="16"/>
          <w:szCs w:val="26"/>
          <w:lang w:eastAsia="en-US"/>
        </w:rPr>
        <w:t>.</w:t>
      </w:r>
      <w:r w:rsidRPr="004D5510">
        <w:rPr>
          <w:rFonts w:asciiTheme="majorHAnsi" w:hAnsiTheme="majorHAnsi" w:cstheme="majorHAnsi"/>
          <w:sz w:val="16"/>
          <w:szCs w:val="26"/>
          <w:lang w:eastAsia="en-US"/>
        </w:rPr>
        <w:t xml:space="preserve"> </w:t>
      </w:r>
      <w:r w:rsidRPr="004D5510">
        <w:rPr>
          <w:rStyle w:val="Emphasis"/>
          <w:rFonts w:asciiTheme="majorHAnsi" w:hAnsiTheme="majorHAnsi" w:cstheme="majorHAnsi"/>
          <w:sz w:val="26"/>
          <w:szCs w:val="26"/>
          <w:highlight w:val="cyan"/>
          <w:bdr w:val="single" w:sz="12" w:space="0" w:color="auto"/>
        </w:rPr>
        <w:t>U.S. benevolent hegemony</w:t>
      </w:r>
      <w:r w:rsidRPr="004D5510">
        <w:rPr>
          <w:rStyle w:val="StyleUnderline"/>
          <w:rFonts w:asciiTheme="majorHAnsi" w:hAnsiTheme="majorHAnsi" w:cstheme="majorHAnsi"/>
          <w:sz w:val="26"/>
          <w:szCs w:val="26"/>
          <w:highlight w:val="cyan"/>
          <w:lang w:eastAsia="en-US"/>
        </w:rPr>
        <w:t xml:space="preserve"> </w:t>
      </w:r>
      <w:r w:rsidRPr="004D5510">
        <w:rPr>
          <w:rStyle w:val="StyleUnderline"/>
          <w:rFonts w:asciiTheme="majorHAnsi" w:hAnsiTheme="majorHAnsi" w:cstheme="majorHAnsi"/>
          <w:vanish/>
          <w:sz w:val="26"/>
          <w:szCs w:val="26"/>
          <w:lang w:eastAsia="en-US"/>
        </w:rPr>
        <w:t>is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what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sz w:val="26"/>
          <w:szCs w:val="26"/>
          <w:highlight w:val="cyan"/>
          <w:bdr w:val="single" w:sz="12" w:space="0" w:color="auto"/>
          <w:lang w:eastAsia="en-US"/>
        </w:rPr>
        <w:t>has kept the peace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since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end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of</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WWII.</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upshot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hegemony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Style w:val="StyleUnderline"/>
          <w:rFonts w:asciiTheme="majorHAnsi" w:hAnsiTheme="majorHAnsi" w:cstheme="majorHAnsi"/>
          <w:vanish/>
          <w:sz w:val="26"/>
          <w:szCs w:val="26"/>
          <w:lang w:eastAsia="en-US"/>
        </w:rPr>
        <w:t>liberalism</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have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produced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most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stable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and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durable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political</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order</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that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world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has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seen</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since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fall</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of</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Roman</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Empire</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formally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highly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integrated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European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but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just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profound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robust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political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order,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Kant’s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Perpetual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Peace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requires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system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diverse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monolithic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because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tyranny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outcome.</w:t>
      </w:r>
      <w:r w:rsidRPr="004D5510">
        <w:rPr>
          <w:rFonts w:asciiTheme="majorHAnsi" w:hAnsiTheme="majorHAnsi" w:cstheme="majorHAnsi"/>
          <w:sz w:val="16"/>
          <w:szCs w:val="26"/>
        </w:rPr>
        <w:t xml:space="preserve"> </w:t>
      </w:r>
      <w:r w:rsidRPr="004D5510">
        <w:rPr>
          <w:rStyle w:val="StyleUnderline"/>
          <w:rFonts w:asciiTheme="majorHAnsi" w:hAnsiTheme="majorHAnsi" w:cstheme="majorHAnsi"/>
          <w:vanish/>
          <w:sz w:val="26"/>
          <w:szCs w:val="26"/>
          <w:lang w:eastAsia="en-US"/>
        </w:rPr>
        <w:t>As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long</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system</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allows</w:t>
      </w:r>
      <w:r w:rsidRPr="004D5510">
        <w:rPr>
          <w:rStyle w:val="StyleUnderline"/>
          <w:rFonts w:asciiTheme="majorHAnsi" w:hAnsiTheme="majorHAnsi" w:cstheme="majorHAnsi"/>
          <w:sz w:val="26"/>
          <w:szCs w:val="26"/>
          <w:lang w:eastAsia="en-US"/>
        </w:rPr>
        <w:t xml:space="preserve"> </w:t>
      </w:r>
      <w:r w:rsidRPr="004D5510">
        <w:rPr>
          <w:rFonts w:asciiTheme="majorHAnsi" w:hAnsiTheme="majorHAnsi" w:cstheme="majorHAnsi"/>
          <w:vanish/>
          <w:sz w:val="16"/>
          <w:szCs w:val="26"/>
        </w:rPr>
        <w:t>for</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sz w:val="26"/>
          <w:szCs w:val="26"/>
          <w:highlight w:val="cyan"/>
          <w:lang w:eastAsia="en-US"/>
        </w:rPr>
        <w:t>democratic states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to</w:t>
      </w:r>
      <w:r w:rsidRPr="004D5510">
        <w:rPr>
          <w:rStyle w:val="StyleUnderline"/>
          <w:rFonts w:asciiTheme="majorHAnsi" w:hAnsiTheme="majorHAnsi" w:cstheme="majorHAnsi"/>
          <w:sz w:val="26"/>
          <w:szCs w:val="26"/>
          <w:lang w:eastAsia="en-US"/>
        </w:rPr>
        <w:t xml:space="preserve"> </w:t>
      </w:r>
      <w:r w:rsidRPr="004D5510">
        <w:rPr>
          <w:rFonts w:asciiTheme="majorHAnsi" w:hAnsiTheme="majorHAnsi" w:cstheme="majorHAnsi"/>
          <w:vanish/>
          <w:sz w:val="16"/>
          <w:szCs w:val="26"/>
        </w:rPr>
        <w:t>press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claims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sz w:val="26"/>
          <w:szCs w:val="26"/>
          <w:highlight w:val="cyan"/>
          <w:lang w:eastAsia="en-US"/>
        </w:rPr>
        <w:t xml:space="preserve">resolve conflicts, the system will perpetuate </w:t>
      </w:r>
      <w:r w:rsidRPr="004D5510">
        <w:rPr>
          <w:rFonts w:asciiTheme="majorHAnsi" w:hAnsiTheme="majorHAnsi" w:cstheme="majorHAnsi"/>
          <w:vanish/>
          <w:sz w:val="16"/>
          <w:szCs w:val="26"/>
        </w:rPr>
        <w:t>itself</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sz w:val="26"/>
          <w:szCs w:val="26"/>
          <w:highlight w:val="cyan"/>
          <w:lang w:eastAsia="en-US"/>
        </w:rPr>
        <w:t>peacefully</w:t>
      </w:r>
      <w:r w:rsidRPr="004D5510">
        <w:rPr>
          <w:rStyle w:val="StyleUnderline"/>
          <w:rFonts w:asciiTheme="majorHAnsi" w:hAnsiTheme="majorHAnsi" w:cstheme="majorHAnsi"/>
          <w:vanish/>
          <w:sz w:val="26"/>
          <w:szCs w:val="26"/>
          <w:lang w:eastAsia="en-US"/>
        </w:rPr>
        <w:t>.</w:t>
      </w:r>
      <w:r w:rsidRPr="004D5510">
        <w:rPr>
          <w:rStyle w:val="StyleUnderline"/>
          <w:rFonts w:asciiTheme="majorHAnsi" w:hAnsiTheme="majorHAnsi" w:cstheme="majorHAnsi"/>
          <w:sz w:val="26"/>
          <w:szCs w:val="26"/>
          <w:lang w:eastAsia="en-US"/>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achieved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international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primacy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every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reason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attempt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maintain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primacy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through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peaceful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means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Style w:val="StyleUnderline"/>
          <w:rFonts w:asciiTheme="majorHAnsi" w:hAnsiTheme="majorHAnsi" w:cstheme="majorHAnsi"/>
          <w:vanish/>
          <w:sz w:val="26"/>
          <w:szCs w:val="26"/>
        </w:rPr>
        <w:t>to</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preclude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having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fight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war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maintain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vanish/>
          <w:sz w:val="16"/>
          <w:szCs w:val="26"/>
          <w:lang w:eastAsia="en-US"/>
        </w:rPr>
        <w:t>42</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This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view</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of</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post-hegemonic</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Western</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world</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does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not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put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great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deal</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of</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emphasis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on</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U.S.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leadership</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in</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traditional</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sense.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U.S.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leadership</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takes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form</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of</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providing</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venues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and</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mechanisms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for</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articulating</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demands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and</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resolving</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disputes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not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unl</w:t>
      </w:r>
      <w:r w:rsidRPr="004D5510">
        <w:rPr>
          <w:rFonts w:asciiTheme="majorHAnsi" w:hAnsiTheme="majorHAnsi" w:cstheme="majorHAnsi"/>
          <w:vanish/>
          <w:sz w:val="16"/>
          <w:szCs w:val="26"/>
        </w:rPr>
        <w:t>ike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character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politics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domestic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pluralistic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systems.43</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America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big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powerful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incentive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organize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manage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political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order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considered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legitimate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other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It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is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not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in</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hegemonic</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leader's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interest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to</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preside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over</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global</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order</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that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requires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constant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use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of</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material</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capabilities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to</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get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other</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states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to</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go</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along.</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Legitimacy</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exists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when</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political</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order</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is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based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on</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reciprocal</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consent.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It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emerges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when</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secondary</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states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buy</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into</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rules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and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norms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of</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political</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order</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matter</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of</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principle,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and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not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simply</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because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they</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are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forced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into</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it.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But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if</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hegemonic</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power</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wants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to</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encourage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emergence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of</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legitimate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political</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order,</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it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must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articulate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principles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and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norms,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and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engage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in</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negotiations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and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compromises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that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have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very</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little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to</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do</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with</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exercise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of</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power</w:t>
      </w:r>
      <w:r w:rsidRPr="004D5510">
        <w:rPr>
          <w:rFonts w:asciiTheme="majorHAnsi" w:hAnsiTheme="majorHAnsi" w:cstheme="majorHAnsi"/>
          <w:vanish/>
          <w:sz w:val="16"/>
          <w:szCs w:val="26"/>
        </w:rPr>
        <w:t>.44</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should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hegemonic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power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called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leadership,</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domination?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would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tend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toward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latter.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Hierarchy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gone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away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from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system.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peripheral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colonial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empires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neo-colonial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backyards.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Hegemony,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other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words,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involves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structure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which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hegemonic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power.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problem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calling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hegemonic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power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"leadership"</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leadership</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wonderful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thing-everyone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needs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leadership.</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But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sometimes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notice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leadership</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also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ideology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legitimates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domination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exploitation.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fact,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often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But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different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kind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domination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earlier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systems.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difference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related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question: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progressive?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evolutionary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sense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better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people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system?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think</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actually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little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better.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trickle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down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effect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bigger-it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very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big,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but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bigger.45</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theory,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Hegemonic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Stability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glass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slipper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properly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belongs,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because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both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security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economic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strategies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expectations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hegemonic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stability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theory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comfortably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other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realist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theories.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must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first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discuss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three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pillars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hegemony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structural,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institutional,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situational.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(1)</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Structural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leadership</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refers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underlying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distribution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material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capabilities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gives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some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ability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direct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overall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shape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world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political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order.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Natural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resources,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capital,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technology,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military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economic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size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characteristics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shape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power,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which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turn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determine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capacities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leadership</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hegemony</w:t>
      </w:r>
      <w:r w:rsidRPr="004D5510">
        <w:rPr>
          <w:rStyle w:val="underlinedChar"/>
          <w:rFonts w:asciiTheme="majorHAnsi" w:hAnsiTheme="majorHAnsi" w:cstheme="majorHAnsi"/>
          <w:vanish/>
          <w:sz w:val="26"/>
          <w:szCs w:val="26"/>
        </w:rPr>
        <w:t>.</w:t>
      </w:r>
      <w:r w:rsidRPr="004D5510">
        <w:rPr>
          <w:rStyle w:val="underlinedChar"/>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lang w:eastAsia="en-US"/>
        </w:rPr>
        <w:t>If</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leadership</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is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rooted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in</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distribution</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of</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power,</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there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is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reason</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to</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worry</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about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present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and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future.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relative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decline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of</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United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States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has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not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been</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matched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by</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rise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of</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another</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hegemonic</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leader</w:t>
      </w:r>
      <w:r w:rsidRPr="004D5510">
        <w:rPr>
          <w:rStyle w:val="underlinedChar"/>
          <w:rFonts w:asciiTheme="majorHAnsi" w:hAnsiTheme="majorHAnsi" w:cstheme="majorHAnsi"/>
          <w:vanish/>
          <w:sz w:val="2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hegemonic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zenith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after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World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War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II</w:t>
      </w:r>
      <w:r w:rsidRPr="004D5510">
        <w:rPr>
          <w:rStyle w:val="StyleUnderline"/>
          <w:rFonts w:asciiTheme="majorHAnsi" w:hAnsiTheme="majorHAnsi" w:cstheme="majorHAnsi"/>
          <w:vanish/>
          <w:sz w:val="26"/>
          <w:szCs w:val="26"/>
          <w:lang w:eastAsia="en-US"/>
        </w:rPr>
        <w: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United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States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commanded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roughly</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forty</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five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percent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of</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world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production.</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It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had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remarkable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array</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of</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natural</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resource,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financial,</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agricultural,</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industrial,</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and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technological</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assets.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America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1945</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1950</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just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hegemonic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because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big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economy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huge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military;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unusually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wide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range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resources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capabilities.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situation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never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occur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again</w:t>
      </w:r>
      <w:r w:rsidRPr="004D5510">
        <w:rPr>
          <w:rStyle w:val="StyleUnderline"/>
          <w:rFonts w:asciiTheme="majorHAnsi" w:hAnsiTheme="majorHAnsi" w:cstheme="majorHAnsi"/>
          <w:vanish/>
          <w:sz w:val="26"/>
          <w:szCs w:val="26"/>
          <w:lang w:eastAsia="en-US"/>
        </w:rPr>
        <w:t>.</w:t>
      </w:r>
      <w:r w:rsidRPr="004D5510">
        <w:rPr>
          <w:rStyle w:val="StyleUnderline"/>
          <w:rFonts w:asciiTheme="majorHAnsi" w:hAnsiTheme="majorHAnsi" w:cstheme="majorHAnsi"/>
          <w:sz w:val="26"/>
          <w:szCs w:val="26"/>
          <w:lang w:eastAsia="en-US"/>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far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looks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next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century,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impossible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emergence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country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similarly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commanding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power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position.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(2)</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Institutional</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leadership</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refers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to</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rules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and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practices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that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states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agree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to</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that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set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in</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place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principles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and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procedures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that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guide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their</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relations.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sz w:val="26"/>
          <w:szCs w:val="26"/>
          <w:highlight w:val="cyan"/>
          <w:lang w:eastAsia="en-US"/>
        </w:rPr>
        <w:t xml:space="preserve">It is not power </w:t>
      </w:r>
      <w:r w:rsidRPr="004D5510">
        <w:rPr>
          <w:rStyle w:val="StyleUnderline"/>
          <w:rFonts w:asciiTheme="majorHAnsi" w:hAnsiTheme="majorHAnsi" w:cstheme="majorHAnsi"/>
          <w:vanish/>
          <w:sz w:val="26"/>
          <w:szCs w:val="26"/>
          <w:lang w:eastAsia="en-US"/>
        </w:rPr>
        <w:t>capabilities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such</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sz w:val="26"/>
          <w:szCs w:val="26"/>
          <w:highlight w:val="cyan"/>
          <w:lang w:eastAsia="en-US"/>
        </w:rPr>
        <w:t xml:space="preserve">or </w:t>
      </w:r>
      <w:r w:rsidRPr="004D5510">
        <w:rPr>
          <w:rStyle w:val="StyleUnderline"/>
          <w:rFonts w:asciiTheme="majorHAnsi" w:hAnsiTheme="majorHAnsi" w:cstheme="majorHAnsi"/>
          <w:vanish/>
          <w:sz w:val="26"/>
          <w:szCs w:val="26"/>
          <w:lang w:eastAsia="en-US"/>
        </w:rPr>
        <w:t>the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sz w:val="26"/>
          <w:szCs w:val="26"/>
          <w:highlight w:val="cyan"/>
          <w:lang w:eastAsia="en-US"/>
        </w:rPr>
        <w:t xml:space="preserve">interventions </w:t>
      </w:r>
      <w:r w:rsidRPr="004D5510">
        <w:rPr>
          <w:rStyle w:val="StyleUnderline"/>
          <w:rFonts w:asciiTheme="majorHAnsi" w:hAnsiTheme="majorHAnsi" w:cstheme="majorHAnsi"/>
          <w:vanish/>
          <w:sz w:val="26"/>
          <w:szCs w:val="26"/>
          <w:lang w:eastAsia="en-US"/>
        </w:rPr>
        <w:t>of</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specific</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states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sz w:val="26"/>
          <w:szCs w:val="26"/>
          <w:highlight w:val="cyan"/>
          <w:lang w:eastAsia="en-US"/>
        </w:rPr>
        <w:t xml:space="preserve">that facilitate </w:t>
      </w:r>
      <w:r w:rsidRPr="004D5510">
        <w:rPr>
          <w:rStyle w:val="StyleUnderline"/>
          <w:rFonts w:asciiTheme="majorHAnsi" w:hAnsiTheme="majorHAnsi" w:cstheme="majorHAnsi"/>
          <w:vanish/>
          <w:sz w:val="26"/>
          <w:szCs w:val="26"/>
          <w:lang w:eastAsia="en-US"/>
        </w:rPr>
        <w:t>concerted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sz w:val="26"/>
          <w:szCs w:val="26"/>
          <w:highlight w:val="cyan"/>
          <w:lang w:eastAsia="en-US"/>
        </w:rPr>
        <w:t>action, but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sz w:val="26"/>
          <w:szCs w:val="26"/>
          <w:highlight w:val="cyan"/>
          <w:lang w:eastAsia="en-US"/>
        </w:rPr>
        <w:t>rules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and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mutual</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expectations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that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are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established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sz w:val="26"/>
          <w:szCs w:val="26"/>
          <w:highlight w:val="cyan"/>
          <w:lang w:eastAsia="en-US"/>
        </w:rPr>
        <w:t>as institutions</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Institutions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sense,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self-imposed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constraints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create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assure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continuity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their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relations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facilitate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realization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mutual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interests.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common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theme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recent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lang w:eastAsia="en-US"/>
        </w:rPr>
        <w:t>discussions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of</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management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of</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world</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economy</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is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that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institutions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will</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need</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to</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play</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greater</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role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in</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future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in</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providing</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leadership</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in</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absence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of</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American</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hegemony.</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Bergsten</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argues,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for</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example,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that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"institutions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themselves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will</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need</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to</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play</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much</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more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important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role.46</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Institutional</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management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is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important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and</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can</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generate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results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that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are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internationally</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greater</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than</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sum</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of</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their</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national</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parts.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argument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international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institutions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impose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outcomes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but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Style w:val="Emphasis"/>
          <w:rFonts w:asciiTheme="majorHAnsi" w:hAnsiTheme="majorHAnsi" w:cstheme="majorHAnsi"/>
          <w:vanish/>
          <w:sz w:val="26"/>
          <w:szCs w:val="26"/>
        </w:rPr>
        <w:t>institutions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shape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and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constrain</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how</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states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conceive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and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pursue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their</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interests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and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policy</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goals.</w:t>
      </w:r>
      <w:r w:rsidRPr="004D5510">
        <w:rPr>
          <w:rStyle w:val="StyleUnderline"/>
          <w:rFonts w:asciiTheme="majorHAnsi" w:hAnsiTheme="majorHAnsi" w:cstheme="majorHAnsi"/>
          <w:sz w:val="26"/>
          <w:szCs w:val="26"/>
          <w:lang w:eastAsia="en-US"/>
        </w:rPr>
        <w:t xml:space="preserve"> </w:t>
      </w:r>
      <w:r w:rsidRPr="004D5510">
        <w:rPr>
          <w:rFonts w:asciiTheme="majorHAnsi" w:hAnsiTheme="majorHAnsi" w:cstheme="majorHAnsi"/>
          <w:vanish/>
          <w:sz w:val="16"/>
          <w:szCs w:val="26"/>
        </w:rPr>
        <w:t>They</w:t>
      </w:r>
      <w:r w:rsidRPr="004D5510">
        <w:rPr>
          <w:rStyle w:val="StyleUnderline"/>
          <w:rFonts w:asciiTheme="majorHAnsi" w:hAnsiTheme="majorHAnsi" w:cstheme="majorHAnsi"/>
          <w:sz w:val="26"/>
          <w:szCs w:val="26"/>
          <w:lang w:eastAsia="en-US"/>
        </w:rPr>
        <w:t xml:space="preserve"> </w:t>
      </w:r>
      <w:r w:rsidRPr="004D5510">
        <w:rPr>
          <w:rStyle w:val="Emphasis"/>
          <w:rFonts w:asciiTheme="majorHAnsi" w:hAnsiTheme="majorHAnsi" w:cstheme="majorHAnsi"/>
          <w:sz w:val="26"/>
          <w:szCs w:val="26"/>
          <w:highlight w:val="cyan"/>
        </w:rPr>
        <w:t>provide channels</w:t>
      </w:r>
      <w:r w:rsidRPr="004D5510">
        <w:rPr>
          <w:rStyle w:val="StyleUnderline"/>
          <w:rFonts w:asciiTheme="majorHAnsi" w:hAnsiTheme="majorHAnsi" w:cstheme="majorHAnsi"/>
          <w:sz w:val="26"/>
          <w:szCs w:val="26"/>
          <w:highlight w:val="cyan"/>
          <w:lang w:eastAsia="en-US"/>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mechanisms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sz w:val="26"/>
          <w:szCs w:val="26"/>
          <w:highlight w:val="cyan"/>
          <w:lang w:eastAsia="en-US"/>
        </w:rPr>
        <w:t>to reach agreements</w:t>
      </w:r>
      <w:r w:rsidRPr="004D5510">
        <w:rPr>
          <w:rStyle w:val="StyleUnderline"/>
          <w:rFonts w:asciiTheme="majorHAnsi" w:hAnsiTheme="majorHAnsi" w:cstheme="majorHAnsi"/>
          <w:vanish/>
          <w:sz w:val="26"/>
          <w:szCs w:val="26"/>
          <w:lang w:eastAsia="en-US"/>
        </w:rPr>
        <w: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They</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set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standards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and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mutual</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expectations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concerning</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how</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states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should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act.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They</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"bias"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politics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in</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internationalist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directions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just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presumably,</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American</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hegemonic</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leadership</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does.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(3)</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Situational</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leadership</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refers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to</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actions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and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initiatives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of</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states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that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induce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cooperation</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quite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apart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from</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distribution</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of</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power</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or</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array</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of</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institutions.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It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is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more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cleverness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or</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ability</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to</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see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specific</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opportunities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to</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build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or</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reorient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international</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political</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order,</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rather</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than</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power</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capacities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of</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state,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that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makes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difference</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sense</w:t>
      </w:r>
      <w:r w:rsidRPr="004D5510">
        <w:rPr>
          <w:rStyle w:val="underlinedChar"/>
          <w:rFonts w:asciiTheme="majorHAnsi" w:hAnsiTheme="majorHAnsi" w:cstheme="majorHAnsi"/>
          <w:vanish/>
          <w:sz w:val="26"/>
          <w:szCs w:val="26"/>
        </w:rPr>
        <w:t>,</w:t>
      </w:r>
      <w:r w:rsidRPr="004D5510">
        <w:rPr>
          <w:rStyle w:val="underlinedChar"/>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lang w:eastAsia="en-US"/>
        </w:rPr>
        <w:t>leadership</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really</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is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expressed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in</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specific</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individual-in</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president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or</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foreign</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minister-as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he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or</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she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sees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new</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opening,</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previously</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unidentified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passage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forward,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new</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way</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to</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define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state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interests,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and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thereby</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transforms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existing</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relations</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Hegemonic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stability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theorists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argue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international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politics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characterized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succession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hegemonies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which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single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powerful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dominates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system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result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victory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last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hegemonic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war.47</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Especially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after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war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America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described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trying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keep</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position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top</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but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also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integrating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others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thoroughly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international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system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dominates.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assumed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differential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growth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power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system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would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undermine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quo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lead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hegemonic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war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between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declining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rising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powers48,</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but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different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pattern:</w:t>
      </w:r>
      <w:r w:rsidRPr="004D5510">
        <w:rPr>
          <w:rFonts w:asciiTheme="majorHAnsi" w:hAnsiTheme="majorHAnsi" w:cstheme="majorHAnsi"/>
          <w:sz w:val="16"/>
          <w:szCs w:val="26"/>
        </w:rPr>
        <w:t xml:space="preserve"> </w:t>
      </w:r>
      <w:r w:rsidRPr="004D5510">
        <w:rPr>
          <w:rStyle w:val="StyleUnderline"/>
          <w:rFonts w:asciiTheme="majorHAnsi" w:hAnsiTheme="majorHAnsi" w:cstheme="majorHAnsi"/>
          <w:vanish/>
          <w:sz w:val="26"/>
          <w:szCs w:val="26"/>
          <w:lang w:eastAsia="en-US"/>
        </w:rPr>
        <w:t>the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U.S.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hegemonic</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stability</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promoting</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liberal</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institutionalism,</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events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following</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9/11</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are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brief</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abnormality</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from</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this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path,</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but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general</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trend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will</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be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toward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institutional</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liberalism</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Hegemonic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crucial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components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military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alliances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turn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back</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major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threats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mutual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sovereignties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political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domination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system.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Instead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territorially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aggressive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eliminating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other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hegemons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respect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other's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territory.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aspire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leaders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upholders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inter-stateness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inter-territoriality.49</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nature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institutions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themselves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must,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however,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examined.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shaped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years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immediately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after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World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War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II</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American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willingness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establish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institutions,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World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Bank</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finance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trade,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Nations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resolve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global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conflict,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NATO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provide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security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Western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Europe,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explained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terms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theory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collective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goods.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commonplace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regimes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literature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providing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private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goods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own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benefit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but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also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perhaps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especially)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collective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goods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desired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benefit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other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capitalist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members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international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system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general.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(Particular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needed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about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equating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interest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"national"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interest.)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protecting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own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territory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commercial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enterprises,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providing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military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protection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some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fifty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allies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almost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many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neutrals.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ensuring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liberal,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open,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near-global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economy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own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prosperity,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providing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basis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prosperity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capitalist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even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some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organized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noncapitalist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principles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(those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willing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abide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basic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rules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established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govern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international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trade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finance).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While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behaviour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exactly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selfless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altruistic,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certainly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benefits-however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distributed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class,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region-did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accrue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many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others,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just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Americans.50</w:t>
      </w:r>
      <w:r w:rsidRPr="004D5510">
        <w:rPr>
          <w:rFonts w:asciiTheme="majorHAnsi" w:hAnsiTheme="majorHAnsi" w:cstheme="majorHAnsi"/>
          <w:sz w:val="16"/>
          <w:szCs w:val="26"/>
        </w:rPr>
        <w:t xml:space="preserve"> </w:t>
      </w:r>
      <w:r w:rsidRPr="004D5510">
        <w:rPr>
          <w:rStyle w:val="StyleUnderline"/>
          <w:rFonts w:asciiTheme="majorHAnsi" w:hAnsiTheme="majorHAnsi" w:cstheme="majorHAnsi"/>
          <w:vanish/>
          <w:sz w:val="26"/>
          <w:szCs w:val="26"/>
          <w:lang w:eastAsia="en-US"/>
        </w:rPr>
        <w:t>For</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truth</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about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U.S.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dominant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role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in</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world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is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known</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to</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most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clear-eyed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international</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observers.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And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truth</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is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that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benevolent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hegemony</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exercised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by</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United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States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is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good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for</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vast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portion</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of</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world's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population.</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It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is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certainly</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better</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international</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arrangement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than</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all</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realistic</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alternatives.</w:t>
      </w:r>
      <w:r w:rsidRPr="004D5510">
        <w:rPr>
          <w:rStyle w:val="underlinedChar"/>
          <w:rFonts w:asciiTheme="majorHAnsi" w:hAnsiTheme="majorHAnsi" w:cstheme="majorHAnsi"/>
          <w:sz w:val="2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undermine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would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many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others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around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world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far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would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Americans-and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far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sooner.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Samuel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Huntington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wrote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years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ago,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before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joined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plethora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scholars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disturbed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"arrogance"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American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hegemony;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t>
      </w:r>
      <w:r w:rsidRPr="004D5510">
        <w:rPr>
          <w:rStyle w:val="StyleUnderline"/>
          <w:rFonts w:asciiTheme="majorHAnsi" w:hAnsiTheme="majorHAnsi" w:cstheme="majorHAnsi"/>
          <w:sz w:val="26"/>
          <w:szCs w:val="26"/>
          <w:highlight w:val="cyan"/>
          <w:lang w:eastAsia="en-US"/>
        </w:rPr>
        <w:t>A world without U.S. primacy</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will</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be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world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with</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sz w:val="26"/>
          <w:szCs w:val="26"/>
          <w:highlight w:val="cyan"/>
          <w:lang w:eastAsia="en-US"/>
        </w:rPr>
        <w:t xml:space="preserve">more violence and disorder and less democracy and </w:t>
      </w:r>
      <w:r w:rsidRPr="004D5510">
        <w:rPr>
          <w:rStyle w:val="StyleUnderline"/>
          <w:rFonts w:asciiTheme="majorHAnsi" w:hAnsiTheme="majorHAnsi" w:cstheme="majorHAnsi"/>
          <w:vanish/>
          <w:sz w:val="26"/>
          <w:szCs w:val="26"/>
          <w:lang w:eastAsia="en-US"/>
        </w:rPr>
        <w:t>economic</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sz w:val="26"/>
          <w:szCs w:val="26"/>
          <w:highlight w:val="cyan"/>
          <w:lang w:eastAsia="en-US"/>
        </w:rPr>
        <w:t>growth</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than</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world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where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United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States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continues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to</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have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more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influence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than</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any</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other</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country</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shaping</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global</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affairs</w:t>
      </w:r>
      <w:r w:rsidRPr="004D5510">
        <w:rPr>
          <w:rFonts w:asciiTheme="majorHAnsi" w:hAnsiTheme="majorHAnsi" w:cstheme="majorHAnsi"/>
          <w:vanish/>
          <w:sz w:val="16"/>
          <w:szCs w:val="26"/>
        </w:rPr>
        <w:t>”.51</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argue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overall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American-shaped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system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still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place.</w:t>
      </w:r>
      <w:r w:rsidRPr="004D5510">
        <w:rPr>
          <w:rFonts w:asciiTheme="majorHAnsi" w:hAnsiTheme="majorHAnsi" w:cstheme="majorHAnsi"/>
          <w:sz w:val="16"/>
          <w:szCs w:val="26"/>
        </w:rPr>
        <w:t xml:space="preserve"> </w:t>
      </w:r>
      <w:r w:rsidRPr="004D5510">
        <w:rPr>
          <w:rStyle w:val="StyleUnderline"/>
          <w:rFonts w:asciiTheme="majorHAnsi" w:hAnsiTheme="majorHAnsi" w:cstheme="majorHAnsi"/>
          <w:vanish/>
          <w:sz w:val="26"/>
          <w:szCs w:val="26"/>
          <w:lang w:eastAsia="en-US"/>
        </w:rPr>
        <w:t>It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is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this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macro</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political</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system-a</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legacy</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of</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American</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sz w:val="26"/>
          <w:szCs w:val="26"/>
          <w:highlight w:val="cyan"/>
          <w:lang w:eastAsia="en-US"/>
        </w:rPr>
        <w:t xml:space="preserve">power </w:t>
      </w:r>
      <w:r w:rsidRPr="004D5510">
        <w:rPr>
          <w:rStyle w:val="StyleUnderline"/>
          <w:rFonts w:asciiTheme="majorHAnsi" w:hAnsiTheme="majorHAnsi" w:cstheme="majorHAnsi"/>
          <w:vanish/>
          <w:sz w:val="26"/>
          <w:szCs w:val="26"/>
          <w:lang w:eastAsia="en-US"/>
        </w:rPr>
        <w:t>and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its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liberal</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polity</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that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remains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and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sz w:val="26"/>
          <w:szCs w:val="26"/>
          <w:highlight w:val="cyan"/>
          <w:lang w:eastAsia="en-US"/>
        </w:rPr>
        <w:t>serves to foster agreement and consensus</w:t>
      </w:r>
      <w:r w:rsidRPr="004D5510">
        <w:rPr>
          <w:rStyle w:val="StyleUnderline"/>
          <w:rFonts w:asciiTheme="majorHAnsi" w:hAnsiTheme="majorHAnsi" w:cstheme="majorHAnsi"/>
          <w:vanish/>
          <w:sz w:val="26"/>
          <w:szCs w:val="26"/>
          <w:lang w:eastAsia="en-US"/>
        </w:rPr>
        <w:t>.</w:t>
      </w:r>
      <w:r w:rsidRPr="004D5510">
        <w:rPr>
          <w:rStyle w:val="StyleUnderline"/>
          <w:rFonts w:asciiTheme="majorHAnsi" w:hAnsiTheme="majorHAnsi" w:cstheme="majorHAnsi"/>
          <w:sz w:val="26"/>
          <w:szCs w:val="26"/>
          <w:lang w:eastAsia="en-US"/>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precisely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people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want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look</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leadership</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hegemony.52</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retreats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from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hegemonic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role,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would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supplant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Europe,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China,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Muslim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world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certainly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Nations.</w:t>
      </w:r>
      <w:r w:rsidRPr="004D5510">
        <w:rPr>
          <w:rFonts w:asciiTheme="majorHAnsi" w:hAnsiTheme="majorHAnsi" w:cstheme="majorHAnsi"/>
          <w:sz w:val="16"/>
          <w:szCs w:val="26"/>
        </w:rPr>
        <w:t xml:space="preserve"> </w:t>
      </w:r>
      <w:r w:rsidRPr="004D5510">
        <w:rPr>
          <w:rStyle w:val="StyleUnderline"/>
          <w:rFonts w:asciiTheme="majorHAnsi" w:hAnsiTheme="majorHAnsi" w:cstheme="majorHAnsi"/>
          <w:vanish/>
          <w:sz w:val="26"/>
          <w:szCs w:val="26"/>
          <w:lang w:eastAsia="en-US"/>
        </w:rPr>
        <w:t>Unfortunately,</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sz w:val="26"/>
          <w:szCs w:val="26"/>
          <w:highlight w:val="cyan"/>
          <w:lang w:eastAsia="en-US"/>
        </w:rPr>
        <w:t>alternative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to</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single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superpower</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sz w:val="26"/>
          <w:szCs w:val="26"/>
          <w:highlight w:val="cyan"/>
          <w:lang w:eastAsia="en-US"/>
        </w:rPr>
        <w:t xml:space="preserve">is </w:t>
      </w:r>
      <w:r w:rsidRPr="004D5510">
        <w:rPr>
          <w:rStyle w:val="StyleUnderline"/>
          <w:rFonts w:asciiTheme="majorHAnsi" w:hAnsiTheme="majorHAnsi" w:cstheme="majorHAnsi"/>
          <w:vanish/>
          <w:sz w:val="26"/>
          <w:szCs w:val="26"/>
          <w:lang w:eastAsia="en-US"/>
        </w:rPr>
        <w:t>not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multilateral</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utopia,</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but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anarchic</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nightmare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of</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New</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Dark</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Age</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Moreover,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alternative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unipolarity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would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multipolarity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all.</w:t>
      </w:r>
      <w:r w:rsidRPr="004D5510">
        <w:rPr>
          <w:rFonts w:asciiTheme="majorHAnsi" w:hAnsiTheme="majorHAnsi" w:cstheme="majorHAnsi"/>
          <w:sz w:val="16"/>
          <w:szCs w:val="26"/>
        </w:rPr>
        <w:t xml:space="preserve"> </w:t>
      </w:r>
      <w:r w:rsidRPr="004D5510">
        <w:rPr>
          <w:rStyle w:val="StyleUnderline"/>
          <w:rFonts w:asciiTheme="majorHAnsi" w:hAnsiTheme="majorHAnsi" w:cstheme="majorHAnsi"/>
          <w:vanish/>
          <w:sz w:val="26"/>
          <w:szCs w:val="26"/>
          <w:lang w:eastAsia="en-US"/>
        </w:rPr>
        <w:t>It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would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be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w:t>
      </w:r>
      <w:r w:rsidRPr="004D5510">
        <w:rPr>
          <w:rStyle w:val="StyleUnderline"/>
          <w:rFonts w:asciiTheme="majorHAnsi" w:hAnsiTheme="majorHAnsi" w:cstheme="majorHAnsi"/>
          <w:vanish/>
          <w:sz w:val="26"/>
          <w:szCs w:val="26"/>
          <w:bdr w:val="single" w:sz="12" w:space="0" w:color="auto"/>
          <w:lang w:eastAsia="en-US"/>
        </w:rPr>
        <w:t>apolarity’</w:t>
      </w:r>
      <w:r w:rsidRPr="004D5510">
        <w:rPr>
          <w:rStyle w:val="StyleUnderline"/>
          <w:rFonts w:asciiTheme="majorHAnsi" w:hAnsiTheme="majorHAnsi" w:cstheme="majorHAnsi"/>
          <w:sz w:val="26"/>
          <w:szCs w:val="26"/>
          <w:bdr w:val="single" w:sz="12" w:space="0" w:color="auto"/>
          <w:lang w:eastAsia="en-US"/>
        </w:rPr>
        <w:t xml:space="preserve"> </w:t>
      </w:r>
      <w:r w:rsidRPr="004D5510">
        <w:rPr>
          <w:rStyle w:val="StyleUnderline"/>
          <w:rFonts w:asciiTheme="majorHAnsi" w:hAnsiTheme="majorHAnsi" w:cstheme="majorHAnsi"/>
          <w:vanish/>
          <w:sz w:val="26"/>
          <w:szCs w:val="26"/>
          <w:bdr w:val="single" w:sz="12" w:space="0" w:color="auto"/>
          <w:lang w:eastAsia="en-US"/>
        </w:rPr>
        <w:t>–</w:t>
      </w:r>
      <w:r w:rsidRPr="004D5510">
        <w:rPr>
          <w:rStyle w:val="StyleUnderline"/>
          <w:rFonts w:asciiTheme="majorHAnsi" w:hAnsiTheme="majorHAnsi" w:cstheme="majorHAnsi"/>
          <w:sz w:val="26"/>
          <w:szCs w:val="26"/>
          <w:highlight w:val="cyan"/>
          <w:bdr w:val="single" w:sz="12" w:space="0" w:color="auto"/>
          <w:lang w:eastAsia="en-US"/>
        </w:rPr>
        <w:t>a global vacuum of power</w:t>
      </w:r>
      <w:r w:rsidRPr="004D5510">
        <w:rPr>
          <w:rFonts w:asciiTheme="majorHAnsi" w:hAnsiTheme="majorHAnsi" w:cstheme="majorHAnsi"/>
          <w:vanish/>
          <w:sz w:val="16"/>
          <w:szCs w:val="26"/>
        </w:rPr>
        <w:t>.53</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Since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WWII</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clear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dominant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leader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politically,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economically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lang w:eastAsia="en-US"/>
        </w:rPr>
        <w:t>military.</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But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its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leadership</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been</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unique;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it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has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not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been</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tyrannical,</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its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leadership</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and</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hegemony</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has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focused</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on</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relative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gains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and</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has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forgone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absolute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gains.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difference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lies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in</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exercise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of</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power.</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strength</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acquired</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by</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United</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States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in</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aftermath</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of</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World</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War</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II</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was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far</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greater</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than</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any</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single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nation</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had</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ever</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possessed,</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least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since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Roman</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Empire.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America's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share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of</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world</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economy,</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overwhelming</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superiority</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of</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its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military</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capacity-augmented</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for</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time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by</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monopoly</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of</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nuclear</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weapons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and</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capacity</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to</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deliver</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them--gave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it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choice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of</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pursuing</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any</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number</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of</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global</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ambitions.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That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American</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people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"might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have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set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crown</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of</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world</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empire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on</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their</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brows,"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one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British</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statesman</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put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it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in</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1951,</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but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chose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not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to,</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was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decision</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of</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singular</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importance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in</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world</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history</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and</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recognized</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such.54</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Leadership</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is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really</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an</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elegant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word</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for</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power.</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To</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exercise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leadership</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is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to</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get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others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to</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do</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things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that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they</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would</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not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otherwise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do.</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It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involves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ability</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to</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shape,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directly</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or</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indirectly,</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interests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or</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actions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of</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others.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Leadership</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may</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involve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ability</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to</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not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just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"twist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arms"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but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also</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to</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get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other</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states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to</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conceive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of</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their</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interests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and</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policy</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goals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in</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theory</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thus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shifts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from</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ability</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to</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provide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public</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good</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to</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ability</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to</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coerce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other</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states.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benign</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hegemon</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in</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this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sense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coercion</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should</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be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understood</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benign</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and</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not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tyrannical.</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If</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significant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continuity</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in</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ability</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of</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United</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States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to</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get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what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it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wants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is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accepted,</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then</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it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must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be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explained.</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explanat</w:t>
      </w:r>
      <w:r w:rsidRPr="004D5510">
        <w:rPr>
          <w:rFonts w:asciiTheme="majorHAnsi" w:hAnsiTheme="majorHAnsi" w:cstheme="majorHAnsi"/>
          <w:vanish/>
          <w:sz w:val="16"/>
          <w:szCs w:val="26"/>
        </w:rPr>
        <w: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starts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our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institutions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political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economic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cooperation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themselves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maintained.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Keohane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rightly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stresses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role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institutions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"arrangements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permitting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communication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therefore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facilitating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exchange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information.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providing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reliable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information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reducing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costs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transactions,</w:t>
      </w:r>
      <w:r w:rsidRPr="004D5510">
        <w:rPr>
          <w:rFonts w:asciiTheme="majorHAnsi" w:hAnsiTheme="majorHAnsi" w:cstheme="majorHAnsi"/>
          <w:sz w:val="16"/>
          <w:szCs w:val="26"/>
        </w:rPr>
        <w:t xml:space="preserve"> </w:t>
      </w:r>
      <w:r w:rsidRPr="004D5510">
        <w:rPr>
          <w:rStyle w:val="StyleUnderline"/>
          <w:rFonts w:asciiTheme="majorHAnsi" w:hAnsiTheme="majorHAnsi" w:cstheme="majorHAnsi"/>
          <w:sz w:val="26"/>
          <w:szCs w:val="26"/>
          <w:highlight w:val="cyan"/>
          <w:lang w:eastAsia="en-US"/>
        </w:rPr>
        <w:t xml:space="preserve">institutions </w:t>
      </w:r>
      <w:r w:rsidRPr="004D5510">
        <w:rPr>
          <w:rStyle w:val="StyleUnderline"/>
          <w:rFonts w:asciiTheme="majorHAnsi" w:hAnsiTheme="majorHAnsi" w:cstheme="majorHAnsi"/>
          <w:vanish/>
          <w:sz w:val="26"/>
          <w:szCs w:val="26"/>
          <w:lang w:eastAsia="en-US"/>
        </w:rPr>
        <w:t>can</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sz w:val="26"/>
          <w:szCs w:val="26"/>
          <w:highlight w:val="cyan"/>
          <w:lang w:eastAsia="en-US"/>
        </w:rPr>
        <w:t xml:space="preserve">permit cooperation </w:t>
      </w:r>
      <w:r w:rsidRPr="004D5510">
        <w:rPr>
          <w:rStyle w:val="StyleUnderline"/>
          <w:rFonts w:asciiTheme="majorHAnsi" w:hAnsiTheme="majorHAnsi" w:cstheme="majorHAnsi"/>
          <w:vanish/>
          <w:sz w:val="26"/>
          <w:szCs w:val="26"/>
          <w:lang w:eastAsia="en-US"/>
        </w:rPr>
        <w:t>to</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continue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even</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sz w:val="26"/>
          <w:szCs w:val="26"/>
          <w:highlight w:val="cyan"/>
          <w:lang w:eastAsia="en-US"/>
        </w:rPr>
        <w:t xml:space="preserve">after </w:t>
      </w:r>
      <w:r w:rsidRPr="004D5510">
        <w:rPr>
          <w:rStyle w:val="StyleUnderline"/>
          <w:rFonts w:asciiTheme="majorHAnsi" w:hAnsiTheme="majorHAnsi" w:cstheme="majorHAnsi"/>
          <w:vanish/>
          <w:sz w:val="26"/>
          <w:szCs w:val="26"/>
          <w:lang w:eastAsia="en-US"/>
        </w:rPr>
        <w:t>a</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hegemon's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sz w:val="26"/>
          <w:szCs w:val="26"/>
          <w:highlight w:val="cyan"/>
          <w:lang w:eastAsia="en-US"/>
        </w:rPr>
        <w:t>influence has eroded</w:t>
      </w:r>
      <w:r w:rsidRPr="004D5510">
        <w:rPr>
          <w:rStyle w:val="StyleUnderline"/>
          <w:rFonts w:asciiTheme="majorHAnsi" w:hAnsiTheme="majorHAnsi" w:cstheme="majorHAnsi"/>
          <w:vanish/>
          <w:sz w:val="26"/>
          <w:szCs w:val="26"/>
          <w:lang w:eastAsia="en-US"/>
        </w:rPr>
        <w:t>.</w:t>
      </w:r>
      <w:r w:rsidRPr="004D5510">
        <w:rPr>
          <w:rStyle w:val="StyleUnderline"/>
          <w:rFonts w:asciiTheme="majorHAnsi" w:hAnsiTheme="majorHAnsi" w:cstheme="majorHAnsi"/>
          <w:sz w:val="26"/>
          <w:szCs w:val="26"/>
          <w:lang w:eastAsia="en-US"/>
        </w:rPr>
        <w:t xml:space="preserve"> </w:t>
      </w:r>
      <w:r w:rsidRPr="004D5510">
        <w:rPr>
          <w:rFonts w:asciiTheme="majorHAnsi" w:hAnsiTheme="majorHAnsi" w:cstheme="majorHAnsi"/>
          <w:vanish/>
          <w:sz w:val="16"/>
          <w:szCs w:val="26"/>
        </w:rPr>
        <w:t>Institutions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provide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opportunities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commitment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observing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whether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others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keep</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their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commitments.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opportunities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virtually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essential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cooperation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non-zero-sum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situations,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gaming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experiments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demonstrate</w:t>
      </w:r>
      <w:r w:rsidRPr="004D5510">
        <w:rPr>
          <w:rStyle w:val="StyleUnderline"/>
          <w:rFonts w:asciiTheme="majorHAnsi" w:hAnsiTheme="majorHAnsi" w:cstheme="majorHAnsi"/>
          <w:vanish/>
          <w:sz w:val="26"/>
          <w:szCs w:val="26"/>
          <w:lang w:eastAsia="en-US"/>
        </w:rPr>
        <w:t>.</w:t>
      </w:r>
      <w:r w:rsidRPr="004D5510">
        <w:rPr>
          <w:rStyle w:val="StyleUnderline"/>
          <w:rFonts w:asciiTheme="majorHAnsi" w:hAnsiTheme="majorHAnsi" w:cstheme="majorHAnsi"/>
          <w:sz w:val="26"/>
          <w:szCs w:val="26"/>
          <w:lang w:eastAsia="en-US"/>
        </w:rPr>
        <w:t xml:space="preserve"> </w:t>
      </w:r>
      <w:r w:rsidRPr="004D5510">
        <w:rPr>
          <w:rStyle w:val="Emphasis"/>
          <w:rFonts w:asciiTheme="majorHAnsi" w:hAnsiTheme="majorHAnsi" w:cstheme="majorHAnsi"/>
          <w:sz w:val="26"/>
          <w:szCs w:val="26"/>
          <w:highlight w:val="cyan"/>
        </w:rPr>
        <w:t>Declining hegemony</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and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stagnant</w:t>
      </w:r>
      <w:r w:rsidRPr="004D5510">
        <w:rPr>
          <w:rStyle w:val="StyleUnderline"/>
          <w:rFonts w:asciiTheme="majorHAnsi" w:hAnsiTheme="majorHAnsi" w:cstheme="majorHAnsi"/>
          <w:sz w:val="26"/>
          <w:szCs w:val="26"/>
          <w:lang w:eastAsia="en-US"/>
        </w:rPr>
        <w:t xml:space="preserve"> </w:t>
      </w:r>
      <w:r w:rsidRPr="004D5510">
        <w:rPr>
          <w:rFonts w:asciiTheme="majorHAnsi" w:hAnsiTheme="majorHAnsi" w:cstheme="majorHAnsi"/>
          <w:vanish/>
          <w:sz w:val="16"/>
          <w:szCs w:val="26"/>
        </w:rPr>
        <w:t>(but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decaying)</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institutions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may</w:t>
      </w:r>
      <w:r w:rsidRPr="004D5510">
        <w:rPr>
          <w:rStyle w:val="StyleUnderline"/>
          <w:rFonts w:asciiTheme="majorHAnsi" w:hAnsiTheme="majorHAnsi" w:cstheme="majorHAnsi"/>
          <w:sz w:val="26"/>
          <w:szCs w:val="26"/>
          <w:lang w:eastAsia="en-US"/>
        </w:rPr>
        <w:t xml:space="preserve"> </w:t>
      </w:r>
      <w:r w:rsidRPr="004D5510">
        <w:rPr>
          <w:rFonts w:asciiTheme="majorHAnsi" w:hAnsiTheme="majorHAnsi" w:cstheme="majorHAnsi"/>
          <w:vanish/>
          <w:sz w:val="16"/>
          <w:szCs w:val="26"/>
        </w:rPr>
        <w:t>therefore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be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sz w:val="26"/>
          <w:szCs w:val="26"/>
          <w:highlight w:val="cyan"/>
          <w:lang w:eastAsia="en-US"/>
        </w:rPr>
        <w:t>consistent with</w:t>
      </w:r>
      <w:r w:rsidRPr="004D5510">
        <w:rPr>
          <w:rStyle w:val="StyleUnderline"/>
          <w:rFonts w:asciiTheme="majorHAnsi" w:hAnsiTheme="majorHAnsi" w:cstheme="majorHAnsi"/>
          <w:sz w:val="26"/>
          <w:szCs w:val="26"/>
          <w:lang w:eastAsia="en-US"/>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stable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provision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desired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outcomes,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although</w:t>
      </w:r>
      <w:r w:rsidRPr="004D5510">
        <w:rPr>
          <w:rFonts w:asciiTheme="majorHAnsi" w:hAnsiTheme="majorHAnsi" w:cstheme="majorHAnsi"/>
          <w:sz w:val="16"/>
          <w:szCs w:val="26"/>
        </w:rPr>
        <w:t xml:space="preserve"> </w:t>
      </w:r>
      <w:r w:rsidRPr="004D5510">
        <w:rPr>
          <w:rStyle w:val="StyleUnderline"/>
          <w:rFonts w:asciiTheme="majorHAnsi" w:hAnsiTheme="majorHAnsi" w:cstheme="majorHAnsi"/>
          <w:vanish/>
          <w:sz w:val="26"/>
          <w:szCs w:val="26"/>
          <w:lang w:eastAsia="en-US"/>
        </w:rPr>
        <w:t>the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sz w:val="26"/>
          <w:szCs w:val="26"/>
          <w:highlight w:val="cyan"/>
          <w:lang w:eastAsia="en-US"/>
        </w:rPr>
        <w:t xml:space="preserve">ability to promote </w:t>
      </w:r>
      <w:r w:rsidRPr="004D5510">
        <w:rPr>
          <w:rStyle w:val="StyleUnderline"/>
          <w:rFonts w:asciiTheme="majorHAnsi" w:hAnsiTheme="majorHAnsi" w:cstheme="majorHAnsi"/>
          <w:vanish/>
          <w:sz w:val="26"/>
          <w:szCs w:val="26"/>
          <w:lang w:eastAsia="en-US"/>
        </w:rPr>
        <w:t>new</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levels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of</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sz w:val="26"/>
          <w:szCs w:val="26"/>
          <w:highlight w:val="cyan"/>
          <w:lang w:eastAsia="en-US"/>
        </w:rPr>
        <w:t>cooperation to deal with</w:t>
      </w:r>
      <w:r w:rsidRPr="004D5510">
        <w:rPr>
          <w:rStyle w:val="StyleUnderline"/>
          <w:rFonts w:asciiTheme="majorHAnsi" w:hAnsiTheme="majorHAnsi" w:cstheme="majorHAnsi"/>
          <w:sz w:val="26"/>
          <w:szCs w:val="26"/>
          <w:lang w:eastAsia="en-US"/>
        </w:rPr>
        <w:t xml:space="preserve"> </w:t>
      </w:r>
      <w:r w:rsidRPr="004D5510">
        <w:rPr>
          <w:rFonts w:asciiTheme="majorHAnsi" w:hAnsiTheme="majorHAnsi" w:cstheme="majorHAnsi"/>
          <w:vanish/>
          <w:sz w:val="16"/>
          <w:szCs w:val="26"/>
        </w:rPr>
        <w:t>new</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sz w:val="26"/>
          <w:szCs w:val="26"/>
          <w:highlight w:val="cyan"/>
          <w:lang w:eastAsia="en-US"/>
        </w:rPr>
        <w:t>problems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(e.g.,</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energy</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supplies,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environmental</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protection)</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is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more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problematic</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Institutions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nevertheless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provide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part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necessary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explanation.56</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restructuring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world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after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WWII</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America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prime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motivator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creating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supporting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various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international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organizations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economic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conflict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resolution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field.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example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NATO’s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making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Western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Europe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secure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unification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Europe.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through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NATO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institutionalism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countries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Europe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where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able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start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unification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process.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working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through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NATO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provided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lang w:eastAsia="en-US"/>
        </w:rPr>
        <w:t>security</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and</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impetus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for</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conflict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prone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region</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to</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unite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and</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benefit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from</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greater</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cooperation.</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Since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United</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States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emerged</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great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power,</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new</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ways.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This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suggests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second</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element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of</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leadership,</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which</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involves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not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just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marshalling</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of</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power</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capabilities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and</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material</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resources.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It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also</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involves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ability</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to</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project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set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of</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political</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ideas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or</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principles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about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proper</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or</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effective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ordering</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of</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po1itics.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It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suggests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ability</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to</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produce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concerted</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or</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collaborative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actions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by</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several</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states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or</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other</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actors.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Leadership</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power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orchestrate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actions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group</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toward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collective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end.55</w:t>
      </w:r>
      <w:r w:rsidRPr="004D5510">
        <w:rPr>
          <w:rFonts w:asciiTheme="majorHAnsi" w:hAnsiTheme="majorHAnsi" w:cstheme="majorHAnsi"/>
          <w:sz w:val="16"/>
          <w:szCs w:val="26"/>
        </w:rPr>
        <w:t xml:space="preserve"> </w:t>
      </w:r>
      <w:r w:rsidRPr="004D5510">
        <w:rPr>
          <w:rStyle w:val="StyleUnderline"/>
          <w:rFonts w:asciiTheme="majorHAnsi" w:hAnsiTheme="majorHAnsi" w:cstheme="majorHAnsi"/>
          <w:vanish/>
          <w:sz w:val="26"/>
          <w:szCs w:val="26"/>
          <w:lang w:eastAsia="en-US"/>
        </w:rPr>
        <w:t>By</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sz w:val="26"/>
          <w:szCs w:val="26"/>
          <w:highlight w:val="cyan"/>
          <w:lang w:eastAsia="en-US"/>
        </w:rPr>
        <w:t xml:space="preserve">validating </w:t>
      </w:r>
      <w:r w:rsidRPr="004D5510">
        <w:rPr>
          <w:rStyle w:val="StyleUnderline"/>
          <w:rFonts w:asciiTheme="majorHAnsi" w:hAnsiTheme="majorHAnsi" w:cstheme="majorHAnsi"/>
          <w:vanish/>
          <w:sz w:val="26"/>
          <w:szCs w:val="26"/>
          <w:lang w:eastAsia="en-US"/>
        </w:rPr>
        <w:t>regimes</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and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sz w:val="26"/>
          <w:szCs w:val="26"/>
          <w:highlight w:val="cyan"/>
          <w:lang w:eastAsia="en-US"/>
        </w:rPr>
        <w:t>norms of international behaviour the U.S. has given incentives for actors</w:t>
      </w:r>
      <w:r w:rsidRPr="004D5510">
        <w:rPr>
          <w:rStyle w:val="StyleUnderline"/>
          <w:rFonts w:asciiTheme="majorHAnsi" w:hAnsiTheme="majorHAnsi" w:cstheme="majorHAnsi"/>
          <w:vanish/>
          <w:sz w:val="26"/>
          <w:szCs w:val="26"/>
          <w:lang w:eastAsia="en-US"/>
        </w:rPr>
        <w:t>,</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small</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and</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large,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in</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the</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international</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vanish/>
          <w:sz w:val="26"/>
          <w:szCs w:val="26"/>
          <w:lang w:eastAsia="en-US"/>
        </w:rPr>
        <w:t>arena</w:t>
      </w:r>
      <w:r w:rsidRPr="004D5510">
        <w:rPr>
          <w:rStyle w:val="StyleUnderline"/>
          <w:rFonts w:asciiTheme="majorHAnsi" w:hAnsiTheme="majorHAnsi" w:cstheme="majorHAnsi"/>
          <w:sz w:val="26"/>
          <w:szCs w:val="26"/>
          <w:lang w:eastAsia="en-US"/>
        </w:rPr>
        <w:t xml:space="preserve"> </w:t>
      </w:r>
      <w:r w:rsidRPr="004D5510">
        <w:rPr>
          <w:rStyle w:val="StyleUnderline"/>
          <w:rFonts w:asciiTheme="majorHAnsi" w:hAnsiTheme="majorHAnsi" w:cstheme="majorHAnsi"/>
          <w:sz w:val="26"/>
          <w:szCs w:val="26"/>
          <w:highlight w:val="cyan"/>
          <w:lang w:eastAsia="en-US"/>
        </w:rPr>
        <w:t>to behave peacefully</w:t>
      </w:r>
      <w:r w:rsidRPr="004D5510">
        <w:rPr>
          <w:rStyle w:val="StyleUnderline"/>
          <w:rFonts w:asciiTheme="majorHAnsi" w:hAnsiTheme="majorHAnsi" w:cstheme="majorHAnsi"/>
          <w:vanish/>
          <w:sz w:val="26"/>
          <w:szCs w:val="26"/>
          <w:lang w:eastAsia="en-US"/>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lang w:eastAsia="en-US"/>
        </w:rPr>
        <w:t>The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uni-polar</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U.S.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dominated</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order</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has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led</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to</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stable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international</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system.</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Woodrow</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Wilson’s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zoo</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of</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managed</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relations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among</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states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supposed</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to</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his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jungle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method</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of</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constant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conflict.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U.S.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through</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various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international</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treaties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and</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organizations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become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quasi</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world</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government;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It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resolves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problem</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of</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provision</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by</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imposing</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itself</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centralized</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authority</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able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to</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extract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equivalent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of</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taxes.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focus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of</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identification</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of</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interests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of</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others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with</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its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own</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has</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been</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the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most</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striking</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quality</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of</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American</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foreign</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and</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defence</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policy.</w:t>
      </w:r>
      <w:r w:rsidRPr="004D5510">
        <w:rPr>
          <w:rFonts w:asciiTheme="majorHAnsi" w:hAnsiTheme="majorHAnsi" w:cstheme="majorHAnsi"/>
          <w:sz w:val="16"/>
          <w:szCs w:val="26"/>
          <w:lang w:eastAsia="en-US"/>
        </w:rPr>
        <w:t xml:space="preserve"> </w:t>
      </w:r>
      <w:r w:rsidRPr="004D5510">
        <w:rPr>
          <w:rFonts w:asciiTheme="majorHAnsi" w:hAnsiTheme="majorHAnsi" w:cstheme="majorHAnsi"/>
          <w:vanish/>
          <w:sz w:val="16"/>
          <w:szCs w:val="26"/>
          <w:lang w:eastAsia="en-US"/>
        </w:rPr>
        <w:t>Americans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seem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internalized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made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second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nature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conviction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since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World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War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II:</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Namely,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their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own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wellbeing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depends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fundamentally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well-being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others;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American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prosperity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cannot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occur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absence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global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prosperity;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American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freedom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depends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survival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spread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freedom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elsewhere;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aggression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anywhere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threatens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danger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aggression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everywhere;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American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national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security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impossible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without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broad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measure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international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security.57</w:t>
      </w:r>
      <w:r w:rsidRPr="004D5510">
        <w:rPr>
          <w:rFonts w:asciiTheme="majorHAnsi" w:hAnsiTheme="majorHAnsi" w:cstheme="majorHAnsi"/>
          <w:sz w:val="16"/>
          <w:szCs w:val="26"/>
        </w:rPr>
        <w:t xml:space="preserve"> </w:t>
      </w:r>
    </w:p>
    <w:p w14:paraId="1703451B" w14:textId="737EE20A" w:rsidR="00C01782" w:rsidRPr="004D5510" w:rsidRDefault="00C01782" w:rsidP="00C01782">
      <w:pPr>
        <w:rPr>
          <w:lang w:eastAsia="ko-KR"/>
        </w:rPr>
      </w:pPr>
    </w:p>
    <w:p w14:paraId="7EF1766B" w14:textId="110D8A43" w:rsidR="00C01782" w:rsidRPr="004D5510" w:rsidRDefault="00C01782" w:rsidP="00C01782">
      <w:pPr>
        <w:pStyle w:val="Heading4"/>
      </w:pPr>
      <w:r w:rsidRPr="004D5510">
        <w:t>Scenario 2 - Union Strength</w:t>
      </w:r>
    </w:p>
    <w:p w14:paraId="2EB79BCB" w14:textId="77777777" w:rsidR="00F6334F" w:rsidRPr="004D5510" w:rsidRDefault="00F6334F" w:rsidP="00F6334F">
      <w:pPr>
        <w:pStyle w:val="Heading4"/>
      </w:pPr>
      <w:r w:rsidRPr="004D5510">
        <w:t xml:space="preserve">Strikes are necessary to sustain union strength. </w:t>
      </w:r>
    </w:p>
    <w:p w14:paraId="54E07EC8" w14:textId="77777777" w:rsidR="00F6334F" w:rsidRPr="004D5510" w:rsidRDefault="00F6334F" w:rsidP="00F6334F">
      <w:pPr>
        <w:rPr>
          <w:sz w:val="16"/>
        </w:rPr>
      </w:pPr>
      <w:r w:rsidRPr="004D5510">
        <w:rPr>
          <w:rStyle w:val="Style13ptBold"/>
          <w:u w:val="single"/>
        </w:rPr>
        <w:t>Reich</w:t>
      </w:r>
      <w:r w:rsidRPr="004D5510">
        <w:rPr>
          <w:rStyle w:val="Style13ptBold"/>
          <w:b w:val="0"/>
          <w:bCs/>
          <w:sz w:val="16"/>
          <w:szCs w:val="16"/>
        </w:rPr>
        <w:t>, Adam,</w:t>
      </w:r>
      <w:r w:rsidRPr="004D5510">
        <w:rPr>
          <w:rStyle w:val="Style13ptBold"/>
        </w:rPr>
        <w:t xml:space="preserve"> </w:t>
      </w:r>
      <w:r w:rsidRPr="004D5510">
        <w:rPr>
          <w:rStyle w:val="Style13ptBold"/>
          <w:u w:val="single"/>
        </w:rPr>
        <w:t>et al 20.</w:t>
      </w:r>
      <w:r w:rsidRPr="004D5510">
        <w:rPr>
          <w:sz w:val="16"/>
        </w:rPr>
        <w:t xml:space="preserve"> (Adam Reich received his PhD in sociology from UC Berkeley in 2012, and was a Robert Wood Johnson Health &amp; Society Scholar at Columbia from 2012 to 2014.  He focuses on economic and cultural sociology.  Much of his research concerns how people make sense of their economic activities and economic positions within organizations.  Reich is the author of three books, the most recent of which is Selling Our Souls: The Commodification of Hospital Care in the United States (Princeton, 2014).  He is also the author of several peer-reviewed articles, which have appeared in journals such as the American Journal of Sociology and Social Science &amp; Medicine. Education Ph.D.  University of California, Berkeley, 2012.) "Schooled by Strikes? The Effects of Large-Scale Labor Unrest on Mass Attitudes Toward the Labor Movement." Cambridge Core, 2 June 2020, www.cambridge.org/core/journals/perspectives-on-politics/article/abs/schooled-by-strikes-the-effects-of-largescale-labor-unrest-on-mass-attitudes-toward-the-labor-movement/0B7101A887DCE4134E26B758D082C8DB.</w:t>
      </w:r>
    </w:p>
    <w:p w14:paraId="436C95CC" w14:textId="77777777" w:rsidR="00F6334F" w:rsidRPr="004D5510" w:rsidRDefault="00F6334F" w:rsidP="00F6334F">
      <w:pPr>
        <w:rPr>
          <w:u w:val="single"/>
        </w:rPr>
      </w:pPr>
      <w:r w:rsidRPr="004D5510">
        <w:rPr>
          <w:vanish/>
          <w:sz w:val="16"/>
        </w:rPr>
        <w:t>Strikes</w:t>
      </w:r>
      <w:r w:rsidRPr="004D5510">
        <w:rPr>
          <w:sz w:val="16"/>
        </w:rPr>
        <w:t xml:space="preserve"> </w:t>
      </w:r>
      <w:r w:rsidRPr="004D5510">
        <w:rPr>
          <w:vanish/>
          <w:sz w:val="16"/>
        </w:rPr>
        <w:t>and</w:t>
      </w:r>
      <w:r w:rsidRPr="004D5510">
        <w:rPr>
          <w:sz w:val="16"/>
        </w:rPr>
        <w:t xml:space="preserve"> </w:t>
      </w:r>
      <w:r w:rsidRPr="004D5510">
        <w:rPr>
          <w:vanish/>
          <w:sz w:val="16"/>
        </w:rPr>
        <w:t>Labor</w:t>
      </w:r>
      <w:r w:rsidRPr="004D5510">
        <w:rPr>
          <w:sz w:val="16"/>
        </w:rPr>
        <w:t xml:space="preserve"> </w:t>
      </w:r>
      <w:r w:rsidRPr="004D5510">
        <w:rPr>
          <w:vanish/>
          <w:sz w:val="16"/>
        </w:rPr>
        <w:t>Power</w:t>
      </w:r>
      <w:r w:rsidRPr="004D5510">
        <w:rPr>
          <w:sz w:val="16"/>
        </w:rPr>
        <w:t xml:space="preserve"> </w:t>
      </w:r>
      <w:r w:rsidRPr="004D5510">
        <w:rPr>
          <w:vanish/>
          <w:sz w:val="16"/>
        </w:rPr>
        <w:t>in</w:t>
      </w:r>
      <w:r w:rsidRPr="004D5510">
        <w:rPr>
          <w:sz w:val="16"/>
        </w:rPr>
        <w:t xml:space="preserve"> </w:t>
      </w:r>
      <w:r w:rsidRPr="004D5510">
        <w:rPr>
          <w:vanish/>
          <w:sz w:val="16"/>
        </w:rPr>
        <w:t>an</w:t>
      </w:r>
      <w:r w:rsidRPr="004D5510">
        <w:rPr>
          <w:sz w:val="16"/>
        </w:rPr>
        <w:t xml:space="preserve"> </w:t>
      </w:r>
      <w:r w:rsidRPr="004D5510">
        <w:rPr>
          <w:vanish/>
          <w:sz w:val="16"/>
        </w:rPr>
        <w:t>Era</w:t>
      </w:r>
      <w:r w:rsidRPr="004D5510">
        <w:rPr>
          <w:sz w:val="16"/>
        </w:rPr>
        <w:t xml:space="preserve"> </w:t>
      </w:r>
      <w:r w:rsidRPr="004D5510">
        <w:rPr>
          <w:vanish/>
          <w:sz w:val="16"/>
        </w:rPr>
        <w:t>of</w:t>
      </w:r>
      <w:r w:rsidRPr="004D5510">
        <w:rPr>
          <w:sz w:val="16"/>
        </w:rPr>
        <w:t xml:space="preserve"> </w:t>
      </w:r>
      <w:r w:rsidRPr="004D5510">
        <w:rPr>
          <w:vanish/>
          <w:sz w:val="16"/>
        </w:rPr>
        <w:t>Union</w:t>
      </w:r>
      <w:r w:rsidRPr="004D5510">
        <w:rPr>
          <w:sz w:val="16"/>
        </w:rPr>
        <w:t xml:space="preserve"> </w:t>
      </w:r>
      <w:r w:rsidRPr="004D5510">
        <w:rPr>
          <w:vanish/>
          <w:sz w:val="16"/>
        </w:rPr>
        <w:t>Decline</w:t>
      </w:r>
      <w:r w:rsidRPr="004D5510">
        <w:rPr>
          <w:sz w:val="16"/>
        </w:rPr>
        <w:t xml:space="preserve"> </w:t>
      </w:r>
      <w:r w:rsidRPr="004D5510">
        <w:rPr>
          <w:vanish/>
          <w:sz w:val="16"/>
        </w:rPr>
        <w:t>We</w:t>
      </w:r>
      <w:r w:rsidRPr="004D5510">
        <w:rPr>
          <w:sz w:val="16"/>
        </w:rPr>
        <w:t xml:space="preserve"> </w:t>
      </w:r>
      <w:r w:rsidRPr="004D5510">
        <w:rPr>
          <w:vanish/>
          <w:sz w:val="16"/>
        </w:rPr>
        <w:t>examined</w:t>
      </w:r>
      <w:r w:rsidRPr="004D5510">
        <w:rPr>
          <w:sz w:val="16"/>
        </w:rPr>
        <w:t xml:space="preserve"> </w:t>
      </w:r>
      <w:r w:rsidRPr="004D5510">
        <w:rPr>
          <w:vanish/>
          <w:sz w:val="16"/>
        </w:rPr>
        <w:t>the</w:t>
      </w:r>
      <w:r w:rsidRPr="004D5510">
        <w:rPr>
          <w:sz w:val="16"/>
        </w:rPr>
        <w:t xml:space="preserve"> </w:t>
      </w:r>
      <w:r w:rsidRPr="004D5510">
        <w:rPr>
          <w:vanish/>
          <w:sz w:val="16"/>
        </w:rPr>
        <w:t>political</w:t>
      </w:r>
      <w:r w:rsidRPr="004D5510">
        <w:rPr>
          <w:sz w:val="16"/>
        </w:rPr>
        <w:t xml:space="preserve"> </w:t>
      </w:r>
      <w:r w:rsidRPr="004D5510">
        <w:rPr>
          <w:vanish/>
          <w:sz w:val="16"/>
        </w:rPr>
        <w:t>consequences</w:t>
      </w:r>
      <w:r w:rsidRPr="004D5510">
        <w:rPr>
          <w:sz w:val="16"/>
        </w:rPr>
        <w:t xml:space="preserve"> </w:t>
      </w:r>
      <w:r w:rsidRPr="004D5510">
        <w:rPr>
          <w:vanish/>
          <w:sz w:val="16"/>
        </w:rPr>
        <w:t>of</w:t>
      </w:r>
      <w:r w:rsidRPr="004D5510">
        <w:rPr>
          <w:sz w:val="16"/>
        </w:rPr>
        <w:t xml:space="preserve"> </w:t>
      </w:r>
      <w:r w:rsidRPr="004D5510">
        <w:rPr>
          <w:vanish/>
          <w:sz w:val="16"/>
        </w:rPr>
        <w:t>large-scale</w:t>
      </w:r>
      <w:r w:rsidRPr="004D5510">
        <w:rPr>
          <w:sz w:val="16"/>
        </w:rPr>
        <w:t xml:space="preserve"> </w:t>
      </w:r>
      <w:r w:rsidRPr="004D5510">
        <w:rPr>
          <w:vanish/>
          <w:sz w:val="16"/>
        </w:rPr>
        <w:t>teacher</w:t>
      </w:r>
      <w:r w:rsidRPr="004D5510">
        <w:rPr>
          <w:sz w:val="16"/>
        </w:rPr>
        <w:t xml:space="preserve"> </w:t>
      </w:r>
      <w:r w:rsidRPr="004D5510">
        <w:rPr>
          <w:vanish/>
          <w:sz w:val="16"/>
        </w:rPr>
        <w:t>strikes,</w:t>
      </w:r>
      <w:r w:rsidRPr="004D5510">
        <w:rPr>
          <w:sz w:val="16"/>
        </w:rPr>
        <w:t xml:space="preserve"> </w:t>
      </w:r>
      <w:r w:rsidRPr="004D5510">
        <w:rPr>
          <w:vanish/>
          <w:sz w:val="16"/>
        </w:rPr>
        <w:t>studying</w:t>
      </w:r>
      <w:r w:rsidRPr="004D5510">
        <w:rPr>
          <w:sz w:val="16"/>
        </w:rPr>
        <w:t xml:space="preserve"> </w:t>
      </w:r>
      <w:r w:rsidRPr="004D5510">
        <w:rPr>
          <w:vanish/>
          <w:sz w:val="16"/>
        </w:rPr>
        <w:t>how</w:t>
      </w:r>
      <w:r w:rsidRPr="004D5510">
        <w:rPr>
          <w:sz w:val="16"/>
        </w:rPr>
        <w:t xml:space="preserve"> </w:t>
      </w:r>
      <w:r w:rsidRPr="004D5510">
        <w:rPr>
          <w:vanish/>
          <w:sz w:val="16"/>
        </w:rPr>
        <w:t>firsthand</w:t>
      </w:r>
      <w:r w:rsidRPr="004D5510">
        <w:rPr>
          <w:sz w:val="16"/>
        </w:rPr>
        <w:t xml:space="preserve"> </w:t>
      </w:r>
      <w:r w:rsidRPr="004D5510">
        <w:rPr>
          <w:vanish/>
          <w:sz w:val="16"/>
        </w:rPr>
        <w:t>exposure</w:t>
      </w:r>
      <w:r w:rsidRPr="004D5510">
        <w:rPr>
          <w:sz w:val="16"/>
        </w:rPr>
        <w:t xml:space="preserve"> </w:t>
      </w:r>
      <w:r w:rsidRPr="004D5510">
        <w:rPr>
          <w:vanish/>
          <w:sz w:val="16"/>
        </w:rPr>
        <w:t>changed</w:t>
      </w:r>
      <w:r w:rsidRPr="004D5510">
        <w:rPr>
          <w:sz w:val="16"/>
        </w:rPr>
        <w:t xml:space="preserve"> </w:t>
      </w:r>
      <w:r w:rsidRPr="004D5510">
        <w:rPr>
          <w:vanish/>
          <w:sz w:val="16"/>
        </w:rPr>
        <w:t>mass</w:t>
      </w:r>
      <w:r w:rsidRPr="004D5510">
        <w:rPr>
          <w:sz w:val="16"/>
        </w:rPr>
        <w:t xml:space="preserve"> </w:t>
      </w:r>
      <w:r w:rsidRPr="004D5510">
        <w:rPr>
          <w:vanish/>
          <w:sz w:val="16"/>
        </w:rPr>
        <w:t>attitudes</w:t>
      </w:r>
      <w:r w:rsidRPr="004D5510">
        <w:rPr>
          <w:sz w:val="16"/>
        </w:rPr>
        <w:t xml:space="preserve"> </w:t>
      </w:r>
      <w:r w:rsidRPr="004D5510">
        <w:rPr>
          <w:vanish/>
          <w:sz w:val="16"/>
        </w:rPr>
        <w:t>and</w:t>
      </w:r>
      <w:r w:rsidRPr="004D5510">
        <w:rPr>
          <w:sz w:val="16"/>
        </w:rPr>
        <w:t xml:space="preserve"> </w:t>
      </w:r>
      <w:r w:rsidRPr="004D5510">
        <w:rPr>
          <w:vanish/>
          <w:sz w:val="16"/>
        </w:rPr>
        <w:t>public</w:t>
      </w:r>
      <w:r w:rsidRPr="004D5510">
        <w:rPr>
          <w:sz w:val="16"/>
        </w:rPr>
        <w:t xml:space="preserve"> </w:t>
      </w:r>
      <w:r w:rsidRPr="004D5510">
        <w:rPr>
          <w:vanish/>
          <w:sz w:val="16"/>
        </w:rPr>
        <w:t>preferences.</w:t>
      </w:r>
      <w:r w:rsidRPr="004D5510">
        <w:rPr>
          <w:sz w:val="16"/>
        </w:rPr>
        <w:t xml:space="preserve"> </w:t>
      </w:r>
      <w:r w:rsidRPr="004D5510">
        <w:rPr>
          <w:vanish/>
          <w:sz w:val="16"/>
        </w:rPr>
        <w:t>Across</w:t>
      </w:r>
      <w:r w:rsidRPr="004D5510">
        <w:rPr>
          <w:sz w:val="16"/>
        </w:rPr>
        <w:t xml:space="preserve"> </w:t>
      </w:r>
      <w:r w:rsidRPr="004D5510">
        <w:rPr>
          <w:vanish/>
          <w:sz w:val="16"/>
        </w:rPr>
        <w:t>a</w:t>
      </w:r>
      <w:r w:rsidRPr="004D5510">
        <w:rPr>
          <w:sz w:val="16"/>
        </w:rPr>
        <w:t xml:space="preserve"> </w:t>
      </w:r>
      <w:r w:rsidRPr="004D5510">
        <w:rPr>
          <w:vanish/>
          <w:sz w:val="16"/>
        </w:rPr>
        <w:t>range</w:t>
      </w:r>
      <w:r w:rsidRPr="004D5510">
        <w:rPr>
          <w:sz w:val="16"/>
        </w:rPr>
        <w:t xml:space="preserve"> </w:t>
      </w:r>
      <w:r w:rsidRPr="004D5510">
        <w:rPr>
          <w:vanish/>
          <w:sz w:val="16"/>
        </w:rPr>
        <w:t>of</w:t>
      </w:r>
      <w:r w:rsidRPr="004D5510">
        <w:rPr>
          <w:sz w:val="16"/>
        </w:rPr>
        <w:t xml:space="preserve"> </w:t>
      </w:r>
      <w:r w:rsidRPr="004D5510">
        <w:rPr>
          <w:vanish/>
          <w:sz w:val="16"/>
        </w:rPr>
        <w:t>specifications</w:t>
      </w:r>
      <w:r w:rsidRPr="004D5510">
        <w:rPr>
          <w:sz w:val="16"/>
        </w:rPr>
        <w:t xml:space="preserve"> </w:t>
      </w:r>
      <w:r w:rsidRPr="004D5510">
        <w:rPr>
          <w:vanish/>
          <w:sz w:val="16"/>
        </w:rPr>
        <w:t>and</w:t>
      </w:r>
      <w:r w:rsidRPr="004D5510">
        <w:rPr>
          <w:sz w:val="16"/>
        </w:rPr>
        <w:t xml:space="preserve"> </w:t>
      </w:r>
      <w:r w:rsidRPr="004D5510">
        <w:rPr>
          <w:vanish/>
          <w:sz w:val="16"/>
        </w:rPr>
        <w:t>approaches,</w:t>
      </w:r>
      <w:r w:rsidRPr="004D5510">
        <w:rPr>
          <w:sz w:val="16"/>
        </w:rPr>
        <w:t xml:space="preserve"> </w:t>
      </w:r>
      <w:r w:rsidRPr="004D5510">
        <w:rPr>
          <w:vanish/>
          <w:u w:val="single"/>
        </w:rPr>
        <w:t>we</w:t>
      </w:r>
      <w:r w:rsidRPr="004D5510">
        <w:rPr>
          <w:u w:val="single"/>
        </w:rPr>
        <w:t xml:space="preserve"> </w:t>
      </w:r>
      <w:r w:rsidRPr="004D5510">
        <w:rPr>
          <w:vanish/>
          <w:u w:val="single"/>
        </w:rPr>
        <w:t>find</w:t>
      </w:r>
      <w:r w:rsidRPr="004D5510">
        <w:rPr>
          <w:u w:val="single"/>
        </w:rPr>
        <w:t xml:space="preserve"> </w:t>
      </w:r>
      <w:r w:rsidRPr="004D5510">
        <w:rPr>
          <w:vanish/>
          <w:u w:val="single"/>
        </w:rPr>
        <w:t>that</w:t>
      </w:r>
      <w:r w:rsidRPr="004D5510">
        <w:rPr>
          <w:u w:val="single"/>
        </w:rPr>
        <w:t xml:space="preserve"> </w:t>
      </w:r>
      <w:r w:rsidRPr="004D5510">
        <w:rPr>
          <w:highlight w:val="cyan"/>
          <w:u w:val="single"/>
        </w:rPr>
        <w:t>increased exposure to</w:t>
      </w:r>
      <w:r w:rsidRPr="004D5510">
        <w:rPr>
          <w:u w:val="single"/>
        </w:rPr>
        <w:t xml:space="preserve"> </w:t>
      </w:r>
      <w:r w:rsidRPr="004D5510">
        <w:rPr>
          <w:vanish/>
          <w:u w:val="single"/>
        </w:rPr>
        <w:t>the</w:t>
      </w:r>
      <w:r w:rsidRPr="004D5510">
        <w:rPr>
          <w:u w:val="single"/>
        </w:rPr>
        <w:t xml:space="preserve"> </w:t>
      </w:r>
      <w:r w:rsidRPr="004D5510">
        <w:rPr>
          <w:highlight w:val="cyan"/>
          <w:u w:val="single"/>
        </w:rPr>
        <w:t>strikes led to greater support for</w:t>
      </w:r>
      <w:r w:rsidRPr="004D5510">
        <w:rPr>
          <w:u w:val="single"/>
        </w:rPr>
        <w:t xml:space="preserve"> </w:t>
      </w:r>
      <w:r w:rsidRPr="004D5510">
        <w:rPr>
          <w:vanish/>
          <w:u w:val="single"/>
        </w:rPr>
        <w:t>the</w:t>
      </w:r>
      <w:r w:rsidRPr="004D5510">
        <w:rPr>
          <w:u w:val="single"/>
        </w:rPr>
        <w:t xml:space="preserve"> </w:t>
      </w:r>
      <w:r w:rsidRPr="004D5510">
        <w:rPr>
          <w:vanish/>
          <w:u w:val="single"/>
        </w:rPr>
        <w:t>walkouts,</w:t>
      </w:r>
      <w:r w:rsidRPr="004D5510">
        <w:rPr>
          <w:u w:val="single"/>
        </w:rPr>
        <w:t xml:space="preserve"> </w:t>
      </w:r>
      <w:r w:rsidRPr="004D5510">
        <w:rPr>
          <w:vanish/>
          <w:u w:val="single"/>
        </w:rPr>
        <w:t>more</w:t>
      </w:r>
      <w:r w:rsidRPr="004D5510">
        <w:rPr>
          <w:u w:val="single"/>
        </w:rPr>
        <w:t xml:space="preserve"> </w:t>
      </w:r>
      <w:r w:rsidRPr="004D5510">
        <w:rPr>
          <w:vanish/>
          <w:u w:val="single"/>
        </w:rPr>
        <w:t>support</w:t>
      </w:r>
      <w:r w:rsidRPr="004D5510">
        <w:rPr>
          <w:u w:val="single"/>
        </w:rPr>
        <w:t xml:space="preserve"> </w:t>
      </w:r>
      <w:r w:rsidRPr="004D5510">
        <w:rPr>
          <w:vanish/>
          <w:u w:val="single"/>
        </w:rPr>
        <w:t>for</w:t>
      </w:r>
      <w:r w:rsidRPr="004D5510">
        <w:rPr>
          <w:u w:val="single"/>
        </w:rPr>
        <w:t xml:space="preserve"> </w:t>
      </w:r>
      <w:r w:rsidRPr="004D5510">
        <w:rPr>
          <w:vanish/>
          <w:u w:val="single"/>
        </w:rPr>
        <w:t>legal</w:t>
      </w:r>
      <w:r w:rsidRPr="004D5510">
        <w:rPr>
          <w:u w:val="single"/>
        </w:rPr>
        <w:t xml:space="preserve"> </w:t>
      </w:r>
      <w:r w:rsidRPr="004D5510">
        <w:rPr>
          <w:vanish/>
          <w:u w:val="single"/>
        </w:rPr>
        <w:t>rights</w:t>
      </w:r>
      <w:r w:rsidRPr="004D5510">
        <w:rPr>
          <w:u w:val="single"/>
        </w:rPr>
        <w:t xml:space="preserve"> </w:t>
      </w:r>
      <w:r w:rsidRPr="004D5510">
        <w:rPr>
          <w:vanish/>
          <w:u w:val="single"/>
        </w:rPr>
        <w:t>for</w:t>
      </w:r>
      <w:r w:rsidRPr="004D5510">
        <w:rPr>
          <w:u w:val="single"/>
        </w:rPr>
        <w:t xml:space="preserve"> </w:t>
      </w:r>
      <w:r w:rsidRPr="004D5510">
        <w:rPr>
          <w:vanish/>
          <w:u w:val="single"/>
        </w:rPr>
        <w:t>teachers</w:t>
      </w:r>
      <w:r w:rsidRPr="004D5510">
        <w:rPr>
          <w:u w:val="single"/>
        </w:rPr>
        <w:t xml:space="preserve"> </w:t>
      </w:r>
      <w:r w:rsidRPr="004D5510">
        <w:rPr>
          <w:vanish/>
          <w:u w:val="single"/>
        </w:rPr>
        <w:t>and</w:t>
      </w:r>
      <w:r w:rsidRPr="004D5510">
        <w:rPr>
          <w:u w:val="single"/>
        </w:rPr>
        <w:t xml:space="preserve"> </w:t>
      </w:r>
      <w:r w:rsidRPr="004D5510">
        <w:rPr>
          <w:highlight w:val="cyan"/>
          <w:u w:val="single"/>
        </w:rPr>
        <w:t>unions</w:t>
      </w:r>
      <w:r w:rsidRPr="004D5510">
        <w:rPr>
          <w:vanish/>
          <w:u w:val="single"/>
        </w:rPr>
        <w:t>,</w:t>
      </w:r>
      <w:r w:rsidRPr="004D5510">
        <w:rPr>
          <w:u w:val="single"/>
        </w:rPr>
        <w:t xml:space="preserve"> </w:t>
      </w:r>
      <w:r w:rsidRPr="004D5510">
        <w:rPr>
          <w:vanish/>
          <w:u w:val="single"/>
        </w:rPr>
        <w:t>and,</w:t>
      </w:r>
      <w:r w:rsidRPr="004D5510">
        <w:rPr>
          <w:u w:val="single"/>
        </w:rPr>
        <w:t xml:space="preserve"> </w:t>
      </w:r>
      <w:r w:rsidRPr="004D5510">
        <w:rPr>
          <w:vanish/>
          <w:u w:val="single"/>
        </w:rPr>
        <w:t>especially,</w:t>
      </w:r>
      <w:r w:rsidRPr="004D5510">
        <w:rPr>
          <w:u w:val="single"/>
        </w:rPr>
        <w:t xml:space="preserve"> </w:t>
      </w:r>
      <w:r w:rsidRPr="004D5510">
        <w:rPr>
          <w:vanish/>
          <w:u w:val="single"/>
        </w:rPr>
        <w:t>greater</w:t>
      </w:r>
      <w:r w:rsidRPr="004D5510">
        <w:rPr>
          <w:u w:val="single"/>
        </w:rPr>
        <w:t xml:space="preserve"> </w:t>
      </w:r>
      <w:r w:rsidRPr="004D5510">
        <w:rPr>
          <w:vanish/>
          <w:u w:val="single"/>
        </w:rPr>
        <w:t>personal</w:t>
      </w:r>
      <w:r w:rsidRPr="004D5510">
        <w:rPr>
          <w:u w:val="single"/>
        </w:rPr>
        <w:t xml:space="preserve"> </w:t>
      </w:r>
      <w:r w:rsidRPr="004D5510">
        <w:rPr>
          <w:vanish/>
          <w:u w:val="single"/>
        </w:rPr>
        <w:t>interest</w:t>
      </w:r>
      <w:r w:rsidRPr="004D5510">
        <w:rPr>
          <w:u w:val="single"/>
        </w:rPr>
        <w:t xml:space="preserve"> </w:t>
      </w:r>
      <w:r w:rsidRPr="004D5510">
        <w:rPr>
          <w:vanish/>
          <w:u w:val="single"/>
        </w:rPr>
        <w:t>in</w:t>
      </w:r>
      <w:r w:rsidRPr="004D5510">
        <w:rPr>
          <w:u w:val="single"/>
        </w:rPr>
        <w:t xml:space="preserve"> </w:t>
      </w:r>
      <w:r w:rsidRPr="004D5510">
        <w:rPr>
          <w:vanish/>
          <w:u w:val="single"/>
        </w:rPr>
        <w:t>labor</w:t>
      </w:r>
      <w:r w:rsidRPr="004D5510">
        <w:rPr>
          <w:u w:val="single"/>
        </w:rPr>
        <w:t xml:space="preserve"> </w:t>
      </w:r>
      <w:r w:rsidRPr="004D5510">
        <w:rPr>
          <w:vanish/>
          <w:u w:val="single"/>
        </w:rPr>
        <w:t>action</w:t>
      </w:r>
      <w:r w:rsidRPr="004D5510">
        <w:rPr>
          <w:u w:val="single"/>
        </w:rPr>
        <w:t xml:space="preserve"> </w:t>
      </w:r>
      <w:r w:rsidRPr="004D5510">
        <w:rPr>
          <w:vanish/>
          <w:u w:val="single"/>
        </w:rPr>
        <w:t>at</w:t>
      </w:r>
      <w:r w:rsidRPr="004D5510">
        <w:rPr>
          <w:u w:val="single"/>
        </w:rPr>
        <w:t xml:space="preserve"> </w:t>
      </w:r>
      <w:r w:rsidRPr="004D5510">
        <w:rPr>
          <w:vanish/>
          <w:u w:val="single"/>
        </w:rPr>
        <w:t>people’s</w:t>
      </w:r>
      <w:r w:rsidRPr="004D5510">
        <w:rPr>
          <w:u w:val="single"/>
        </w:rPr>
        <w:t xml:space="preserve"> </w:t>
      </w:r>
      <w:r w:rsidRPr="004D5510">
        <w:rPr>
          <w:vanish/>
          <w:u w:val="single"/>
        </w:rPr>
        <w:t>own</w:t>
      </w:r>
      <w:r w:rsidRPr="004D5510">
        <w:rPr>
          <w:u w:val="single"/>
        </w:rPr>
        <w:t xml:space="preserve"> </w:t>
      </w:r>
      <w:r w:rsidRPr="004D5510">
        <w:rPr>
          <w:vanish/>
          <w:u w:val="single"/>
        </w:rPr>
        <w:t>jobs,</w:t>
      </w:r>
      <w:r w:rsidRPr="004D5510">
        <w:rPr>
          <w:sz w:val="16"/>
        </w:rPr>
        <w:t xml:space="preserve"> </w:t>
      </w:r>
      <w:r w:rsidRPr="004D5510">
        <w:rPr>
          <w:vanish/>
          <w:sz w:val="16"/>
        </w:rPr>
        <w:t>though</w:t>
      </w:r>
      <w:r w:rsidRPr="004D5510">
        <w:rPr>
          <w:sz w:val="16"/>
        </w:rPr>
        <w:t xml:space="preserve"> </w:t>
      </w:r>
      <w:r w:rsidRPr="004D5510">
        <w:rPr>
          <w:vanish/>
          <w:sz w:val="16"/>
        </w:rPr>
        <w:t>not</w:t>
      </w:r>
      <w:r w:rsidRPr="004D5510">
        <w:rPr>
          <w:sz w:val="16"/>
        </w:rPr>
        <w:t xml:space="preserve"> </w:t>
      </w:r>
      <w:r w:rsidRPr="004D5510">
        <w:rPr>
          <w:vanish/>
          <w:sz w:val="16"/>
        </w:rPr>
        <w:t>necessarily</w:t>
      </w:r>
      <w:r w:rsidRPr="004D5510">
        <w:rPr>
          <w:sz w:val="16"/>
        </w:rPr>
        <w:t xml:space="preserve"> </w:t>
      </w:r>
      <w:r w:rsidRPr="004D5510">
        <w:rPr>
          <w:vanish/>
          <w:sz w:val="16"/>
        </w:rPr>
        <w:t>through</w:t>
      </w:r>
      <w:r w:rsidRPr="004D5510">
        <w:rPr>
          <w:sz w:val="16"/>
        </w:rPr>
        <w:t xml:space="preserve"> </w:t>
      </w:r>
      <w:r w:rsidRPr="004D5510">
        <w:rPr>
          <w:vanish/>
          <w:sz w:val="16"/>
        </w:rPr>
        <w:t>traditional</w:t>
      </w:r>
      <w:r w:rsidRPr="004D5510">
        <w:rPr>
          <w:sz w:val="16"/>
        </w:rPr>
        <w:t xml:space="preserve"> </w:t>
      </w:r>
      <w:r w:rsidRPr="004D5510">
        <w:rPr>
          <w:vanish/>
          <w:sz w:val="16"/>
        </w:rPr>
        <w:t>unions.</w:t>
      </w:r>
      <w:r w:rsidRPr="004D5510">
        <w:rPr>
          <w:sz w:val="16"/>
        </w:rPr>
        <w:t xml:space="preserve"> </w:t>
      </w:r>
      <w:r w:rsidRPr="004D5510">
        <w:rPr>
          <w:vanish/>
          <w:sz w:val="16"/>
        </w:rPr>
        <w:t>Returning</w:t>
      </w:r>
      <w:r w:rsidRPr="004D5510">
        <w:rPr>
          <w:sz w:val="16"/>
        </w:rPr>
        <w:t xml:space="preserve"> </w:t>
      </w:r>
      <w:r w:rsidRPr="004D5510">
        <w:rPr>
          <w:vanish/>
          <w:sz w:val="16"/>
        </w:rPr>
        <w:t>to</w:t>
      </w:r>
      <w:r w:rsidRPr="004D5510">
        <w:rPr>
          <w:sz w:val="16"/>
        </w:rPr>
        <w:t xml:space="preserve"> </w:t>
      </w:r>
      <w:r w:rsidRPr="004D5510">
        <w:rPr>
          <w:vanish/>
          <w:sz w:val="16"/>
        </w:rPr>
        <w:t>the</w:t>
      </w:r>
      <w:r w:rsidRPr="004D5510">
        <w:rPr>
          <w:sz w:val="16"/>
        </w:rPr>
        <w:t xml:space="preserve"> </w:t>
      </w:r>
      <w:r w:rsidRPr="004D5510">
        <w:rPr>
          <w:vanish/>
          <w:sz w:val="16"/>
        </w:rPr>
        <w:t>theoretical</w:t>
      </w:r>
      <w:r w:rsidRPr="004D5510">
        <w:rPr>
          <w:sz w:val="16"/>
        </w:rPr>
        <w:t xml:space="preserve"> </w:t>
      </w:r>
      <w:r w:rsidRPr="004D5510">
        <w:rPr>
          <w:vanish/>
          <w:sz w:val="16"/>
        </w:rPr>
        <w:t>expectations</w:t>
      </w:r>
      <w:r w:rsidRPr="004D5510">
        <w:rPr>
          <w:sz w:val="16"/>
        </w:rPr>
        <w:t xml:space="preserve"> </w:t>
      </w:r>
      <w:r w:rsidRPr="004D5510">
        <w:rPr>
          <w:vanish/>
          <w:sz w:val="16"/>
        </w:rPr>
        <w:t>we</w:t>
      </w:r>
      <w:r w:rsidRPr="004D5510">
        <w:rPr>
          <w:sz w:val="16"/>
        </w:rPr>
        <w:t xml:space="preserve"> </w:t>
      </w:r>
      <w:r w:rsidRPr="004D5510">
        <w:rPr>
          <w:vanish/>
          <w:sz w:val="16"/>
        </w:rPr>
        <w:t>outlined</w:t>
      </w:r>
      <w:r w:rsidRPr="004D5510">
        <w:rPr>
          <w:sz w:val="16"/>
        </w:rPr>
        <w:t xml:space="preserve"> </w:t>
      </w:r>
      <w:r w:rsidRPr="004D5510">
        <w:rPr>
          <w:vanish/>
          <w:sz w:val="16"/>
        </w:rPr>
        <w:t>earlier,</w:t>
      </w:r>
      <w:r w:rsidRPr="004D5510">
        <w:rPr>
          <w:sz w:val="16"/>
        </w:rPr>
        <w:t xml:space="preserve"> </w:t>
      </w:r>
      <w:r w:rsidRPr="004D5510">
        <w:rPr>
          <w:vanish/>
          <w:sz w:val="16"/>
        </w:rPr>
        <w:t>the</w:t>
      </w:r>
      <w:r w:rsidRPr="004D5510">
        <w:rPr>
          <w:sz w:val="16"/>
        </w:rPr>
        <w:t xml:space="preserve"> </w:t>
      </w:r>
      <w:r w:rsidRPr="004D5510">
        <w:rPr>
          <w:vanish/>
          <w:sz w:val="16"/>
        </w:rPr>
        <w:t>teacher</w:t>
      </w:r>
      <w:r w:rsidRPr="004D5510">
        <w:rPr>
          <w:sz w:val="16"/>
        </w:rPr>
        <w:t xml:space="preserve"> </w:t>
      </w:r>
      <w:r w:rsidRPr="004D5510">
        <w:rPr>
          <w:vanish/>
          <w:sz w:val="16"/>
        </w:rPr>
        <w:t>strikes</w:t>
      </w:r>
      <w:r w:rsidRPr="004D5510">
        <w:rPr>
          <w:sz w:val="16"/>
        </w:rPr>
        <w:t xml:space="preserve"> </w:t>
      </w:r>
      <w:r w:rsidRPr="004D5510">
        <w:rPr>
          <w:vanish/>
          <w:sz w:val="16"/>
        </w:rPr>
        <w:t>appear</w:t>
      </w:r>
      <w:r w:rsidRPr="004D5510">
        <w:rPr>
          <w:sz w:val="16"/>
        </w:rPr>
        <w:t xml:space="preserve"> </w:t>
      </w:r>
      <w:r w:rsidRPr="004D5510">
        <w:rPr>
          <w:vanish/>
          <w:sz w:val="16"/>
        </w:rPr>
        <w:t>to</w:t>
      </w:r>
      <w:r w:rsidRPr="004D5510">
        <w:rPr>
          <w:sz w:val="16"/>
        </w:rPr>
        <w:t xml:space="preserve"> </w:t>
      </w:r>
      <w:r w:rsidRPr="004D5510">
        <w:rPr>
          <w:vanish/>
          <w:sz w:val="16"/>
        </w:rPr>
        <w:t>have</w:t>
      </w:r>
      <w:r w:rsidRPr="004D5510">
        <w:rPr>
          <w:sz w:val="16"/>
        </w:rPr>
        <w:t xml:space="preserve"> </w:t>
      </w:r>
      <w:r w:rsidRPr="004D5510">
        <w:rPr>
          <w:vanish/>
          <w:sz w:val="16"/>
        </w:rPr>
        <w:t>changed</w:t>
      </w:r>
      <w:r w:rsidRPr="004D5510">
        <w:rPr>
          <w:sz w:val="16"/>
        </w:rPr>
        <w:t xml:space="preserve"> </w:t>
      </w:r>
      <w:r w:rsidRPr="004D5510">
        <w:rPr>
          <w:vanish/>
          <w:sz w:val="16"/>
        </w:rPr>
        <w:t>the</w:t>
      </w:r>
      <w:r w:rsidRPr="004D5510">
        <w:rPr>
          <w:sz w:val="16"/>
        </w:rPr>
        <w:t xml:space="preserve"> </w:t>
      </w:r>
      <w:r w:rsidRPr="004D5510">
        <w:rPr>
          <w:vanish/>
          <w:sz w:val="16"/>
        </w:rPr>
        <w:t>ways</w:t>
      </w:r>
      <w:r w:rsidRPr="004D5510">
        <w:rPr>
          <w:sz w:val="16"/>
        </w:rPr>
        <w:t xml:space="preserve"> </w:t>
      </w:r>
      <w:r w:rsidRPr="004D5510">
        <w:rPr>
          <w:vanish/>
          <w:sz w:val="16"/>
        </w:rPr>
        <w:t>that</w:t>
      </w:r>
      <w:r w:rsidRPr="004D5510">
        <w:rPr>
          <w:sz w:val="16"/>
        </w:rPr>
        <w:t xml:space="preserve"> </w:t>
      </w:r>
      <w:r w:rsidRPr="004D5510">
        <w:rPr>
          <w:vanish/>
          <w:sz w:val="16"/>
        </w:rPr>
        <w:t>parents</w:t>
      </w:r>
      <w:r w:rsidRPr="004D5510">
        <w:rPr>
          <w:sz w:val="16"/>
        </w:rPr>
        <w:t xml:space="preserve"> </w:t>
      </w:r>
      <w:r w:rsidRPr="004D5510">
        <w:rPr>
          <w:vanish/>
          <w:sz w:val="16"/>
        </w:rPr>
        <w:t>think</w:t>
      </w:r>
      <w:r w:rsidRPr="004D5510">
        <w:rPr>
          <w:sz w:val="16"/>
        </w:rPr>
        <w:t xml:space="preserve"> </w:t>
      </w:r>
      <w:r w:rsidRPr="004D5510">
        <w:rPr>
          <w:vanish/>
          <w:sz w:val="16"/>
        </w:rPr>
        <w:t>about</w:t>
      </w:r>
      <w:r w:rsidRPr="004D5510">
        <w:rPr>
          <w:sz w:val="16"/>
        </w:rPr>
        <w:t xml:space="preserve"> </w:t>
      </w:r>
      <w:r w:rsidRPr="004D5510">
        <w:rPr>
          <w:vanish/>
          <w:sz w:val="16"/>
        </w:rPr>
        <w:t>the</w:t>
      </w:r>
      <w:r w:rsidRPr="004D5510">
        <w:rPr>
          <w:sz w:val="16"/>
        </w:rPr>
        <w:t xml:space="preserve"> </w:t>
      </w:r>
      <w:r w:rsidRPr="004D5510">
        <w:rPr>
          <w:vanish/>
          <w:sz w:val="16"/>
        </w:rPr>
        <w:t>labor</w:t>
      </w:r>
      <w:r w:rsidRPr="004D5510">
        <w:rPr>
          <w:sz w:val="16"/>
        </w:rPr>
        <w:t xml:space="preserve"> </w:t>
      </w:r>
      <w:r w:rsidRPr="004D5510">
        <w:rPr>
          <w:vanish/>
          <w:sz w:val="16"/>
        </w:rPr>
        <w:t>movement,</w:t>
      </w:r>
      <w:r w:rsidRPr="004D5510">
        <w:rPr>
          <w:sz w:val="16"/>
        </w:rPr>
        <w:t xml:space="preserve"> </w:t>
      </w:r>
      <w:r w:rsidRPr="004D5510">
        <w:rPr>
          <w:vanish/>
          <w:sz w:val="16"/>
        </w:rPr>
        <w:t>generating</w:t>
      </w:r>
      <w:r w:rsidRPr="004D5510">
        <w:rPr>
          <w:sz w:val="16"/>
        </w:rPr>
        <w:t xml:space="preserve"> </w:t>
      </w:r>
      <w:r w:rsidRPr="004D5510">
        <w:rPr>
          <w:vanish/>
          <w:sz w:val="16"/>
        </w:rPr>
        <w:t>greater</w:t>
      </w:r>
      <w:r w:rsidRPr="004D5510">
        <w:rPr>
          <w:sz w:val="16"/>
        </w:rPr>
        <w:t xml:space="preserve"> </w:t>
      </w:r>
      <w:r w:rsidRPr="004D5510">
        <w:rPr>
          <w:vanish/>
          <w:sz w:val="16"/>
        </w:rPr>
        <w:t>public</w:t>
      </w:r>
      <w:r w:rsidRPr="004D5510">
        <w:rPr>
          <w:sz w:val="16"/>
        </w:rPr>
        <w:t xml:space="preserve"> </w:t>
      </w:r>
      <w:r w:rsidRPr="004D5510">
        <w:rPr>
          <w:vanish/>
          <w:sz w:val="16"/>
        </w:rPr>
        <w:t>support.</w:t>
      </w:r>
      <w:r w:rsidRPr="004D5510">
        <w:rPr>
          <w:sz w:val="16"/>
        </w:rPr>
        <w:t xml:space="preserve"> </w:t>
      </w:r>
      <w:r w:rsidRPr="004D5510">
        <w:rPr>
          <w:vanish/>
          <w:u w:val="single"/>
        </w:rPr>
        <w:t>The</w:t>
      </w:r>
      <w:r w:rsidRPr="004D5510">
        <w:rPr>
          <w:u w:val="single"/>
        </w:rPr>
        <w:t xml:space="preserve"> </w:t>
      </w:r>
      <w:r w:rsidRPr="004D5510">
        <w:rPr>
          <w:vanish/>
          <w:u w:val="single"/>
        </w:rPr>
        <w:t>results</w:t>
      </w:r>
      <w:r w:rsidRPr="004D5510">
        <w:rPr>
          <w:u w:val="single"/>
        </w:rPr>
        <w:t xml:space="preserve"> </w:t>
      </w:r>
      <w:r w:rsidRPr="004D5510">
        <w:rPr>
          <w:vanish/>
          <w:u w:val="single"/>
        </w:rPr>
        <w:t>regarding</w:t>
      </w:r>
      <w:r w:rsidRPr="004D5510">
        <w:rPr>
          <w:u w:val="single"/>
        </w:rPr>
        <w:t xml:space="preserve"> </w:t>
      </w:r>
      <w:r w:rsidRPr="004D5510">
        <w:rPr>
          <w:vanish/>
          <w:u w:val="single"/>
        </w:rPr>
        <w:t>workers’</w:t>
      </w:r>
      <w:r w:rsidRPr="004D5510">
        <w:rPr>
          <w:u w:val="single"/>
        </w:rPr>
        <w:t xml:space="preserve"> </w:t>
      </w:r>
      <w:r w:rsidRPr="004D5510">
        <w:rPr>
          <w:vanish/>
          <w:u w:val="single"/>
        </w:rPr>
        <w:t>interest</w:t>
      </w:r>
      <w:r w:rsidRPr="004D5510">
        <w:rPr>
          <w:u w:val="single"/>
        </w:rPr>
        <w:t xml:space="preserve"> </w:t>
      </w:r>
      <w:r w:rsidRPr="004D5510">
        <w:rPr>
          <w:vanish/>
          <w:u w:val="single"/>
        </w:rPr>
        <w:t>in</w:t>
      </w:r>
      <w:r w:rsidRPr="004D5510">
        <w:rPr>
          <w:u w:val="single"/>
        </w:rPr>
        <w:t xml:space="preserve"> </w:t>
      </w:r>
      <w:r w:rsidRPr="004D5510">
        <w:rPr>
          <w:vanish/>
          <w:u w:val="single"/>
        </w:rPr>
        <w:t>undertaking</w:t>
      </w:r>
      <w:r w:rsidRPr="004D5510">
        <w:rPr>
          <w:u w:val="single"/>
        </w:rPr>
        <w:t xml:space="preserve"> </w:t>
      </w:r>
      <w:r w:rsidRPr="004D5510">
        <w:rPr>
          <w:vanish/>
          <w:u w:val="single"/>
        </w:rPr>
        <w:t>labor</w:t>
      </w:r>
      <w:r w:rsidRPr="004D5510">
        <w:rPr>
          <w:u w:val="single"/>
        </w:rPr>
        <w:t xml:space="preserve"> </w:t>
      </w:r>
      <w:r w:rsidRPr="004D5510">
        <w:rPr>
          <w:vanish/>
          <w:u w:val="single"/>
        </w:rPr>
        <w:t>action</w:t>
      </w:r>
      <w:r w:rsidRPr="004D5510">
        <w:rPr>
          <w:u w:val="single"/>
        </w:rPr>
        <w:t xml:space="preserve"> </w:t>
      </w:r>
      <w:r w:rsidRPr="004D5510">
        <w:rPr>
          <w:vanish/>
          <w:u w:val="single"/>
        </w:rPr>
        <w:t>in</w:t>
      </w:r>
      <w:r w:rsidRPr="004D5510">
        <w:rPr>
          <w:u w:val="single"/>
        </w:rPr>
        <w:t xml:space="preserve"> </w:t>
      </w:r>
      <w:r w:rsidRPr="004D5510">
        <w:rPr>
          <w:vanish/>
          <w:u w:val="single"/>
        </w:rPr>
        <w:t>their</w:t>
      </w:r>
      <w:r w:rsidRPr="004D5510">
        <w:rPr>
          <w:u w:val="single"/>
        </w:rPr>
        <w:t xml:space="preserve"> </w:t>
      </w:r>
      <w:r w:rsidRPr="004D5510">
        <w:rPr>
          <w:vanish/>
          <w:u w:val="single"/>
        </w:rPr>
        <w:t>own</w:t>
      </w:r>
      <w:r w:rsidRPr="004D5510">
        <w:rPr>
          <w:u w:val="single"/>
        </w:rPr>
        <w:t xml:space="preserve"> </w:t>
      </w:r>
      <w:r w:rsidRPr="004D5510">
        <w:rPr>
          <w:vanish/>
          <w:u w:val="single"/>
        </w:rPr>
        <w:t>jobs</w:t>
      </w:r>
      <w:r w:rsidRPr="004D5510">
        <w:rPr>
          <w:u w:val="single"/>
        </w:rPr>
        <w:t xml:space="preserve"> </w:t>
      </w:r>
      <w:r w:rsidRPr="004D5510">
        <w:rPr>
          <w:vanish/>
          <w:u w:val="single"/>
        </w:rPr>
        <w:t>also</w:t>
      </w:r>
      <w:r w:rsidRPr="004D5510">
        <w:rPr>
          <w:u w:val="single"/>
        </w:rPr>
        <w:t xml:space="preserve"> </w:t>
      </w:r>
      <w:r w:rsidRPr="004D5510">
        <w:rPr>
          <w:vanish/>
          <w:u w:val="single"/>
        </w:rPr>
        <w:t>suggests</w:t>
      </w:r>
      <w:r w:rsidRPr="004D5510">
        <w:rPr>
          <w:u w:val="single"/>
        </w:rPr>
        <w:t xml:space="preserve"> </w:t>
      </w:r>
      <w:r w:rsidRPr="004D5510">
        <w:rPr>
          <w:vanish/>
          <w:u w:val="single"/>
        </w:rPr>
        <w:t>evidence</w:t>
      </w:r>
      <w:r w:rsidRPr="004D5510">
        <w:rPr>
          <w:u w:val="single"/>
        </w:rPr>
        <w:t xml:space="preserve"> </w:t>
      </w:r>
      <w:r w:rsidRPr="004D5510">
        <w:rPr>
          <w:vanish/>
          <w:u w:val="single"/>
        </w:rPr>
        <w:t>in</w:t>
      </w:r>
      <w:r w:rsidRPr="004D5510">
        <w:rPr>
          <w:u w:val="single"/>
        </w:rPr>
        <w:t xml:space="preserve"> </w:t>
      </w:r>
      <w:r w:rsidRPr="004D5510">
        <w:rPr>
          <w:vanish/>
          <w:u w:val="single"/>
        </w:rPr>
        <w:t>favor</w:t>
      </w:r>
      <w:r w:rsidRPr="004D5510">
        <w:rPr>
          <w:u w:val="single"/>
        </w:rPr>
        <w:t xml:space="preserve"> </w:t>
      </w:r>
      <w:r w:rsidRPr="004D5510">
        <w:rPr>
          <w:vanish/>
          <w:u w:val="single"/>
        </w:rPr>
        <w:t>of</w:t>
      </w:r>
      <w:r w:rsidRPr="004D5510">
        <w:rPr>
          <w:u w:val="single"/>
        </w:rPr>
        <w:t xml:space="preserve"> </w:t>
      </w:r>
      <w:r w:rsidRPr="004D5510">
        <w:rPr>
          <w:vanish/>
          <w:u w:val="single"/>
        </w:rPr>
        <w:t>the</w:t>
      </w:r>
      <w:r w:rsidRPr="004D5510">
        <w:rPr>
          <w:u w:val="single"/>
        </w:rPr>
        <w:t xml:space="preserve"> </w:t>
      </w:r>
      <w:r w:rsidRPr="004D5510">
        <w:rPr>
          <w:vanish/>
          <w:u w:val="single"/>
        </w:rPr>
        <w:t>public</w:t>
      </w:r>
      <w:r w:rsidRPr="004D5510">
        <w:rPr>
          <w:u w:val="single"/>
        </w:rPr>
        <w:t xml:space="preserve"> </w:t>
      </w:r>
      <w:r w:rsidRPr="004D5510">
        <w:rPr>
          <w:vanish/>
          <w:u w:val="single"/>
        </w:rPr>
        <w:t>inspiration</w:t>
      </w:r>
      <w:r w:rsidRPr="004D5510">
        <w:rPr>
          <w:u w:val="single"/>
        </w:rPr>
        <w:t xml:space="preserve"> </w:t>
      </w:r>
      <w:r w:rsidRPr="004D5510">
        <w:rPr>
          <w:vanish/>
          <w:u w:val="single"/>
        </w:rPr>
        <w:t>and</w:t>
      </w:r>
      <w:r w:rsidRPr="004D5510">
        <w:rPr>
          <w:u w:val="single"/>
        </w:rPr>
        <w:t xml:space="preserve"> </w:t>
      </w:r>
      <w:r w:rsidRPr="004D5510">
        <w:rPr>
          <w:vanish/>
          <w:u w:val="single"/>
        </w:rPr>
        <w:t>imitation</w:t>
      </w:r>
      <w:r w:rsidRPr="004D5510">
        <w:rPr>
          <w:u w:val="single"/>
        </w:rPr>
        <w:t xml:space="preserve"> </w:t>
      </w:r>
      <w:r w:rsidRPr="004D5510">
        <w:rPr>
          <w:vanish/>
          <w:u w:val="single"/>
        </w:rPr>
        <w:t>hypothesis,</w:t>
      </w:r>
      <w:r w:rsidRPr="004D5510">
        <w:rPr>
          <w:u w:val="single"/>
        </w:rPr>
        <w:t xml:space="preserve"> </w:t>
      </w:r>
      <w:r w:rsidRPr="004D5510">
        <w:rPr>
          <w:vanish/>
          <w:u w:val="single"/>
        </w:rPr>
        <w:t>underscoring</w:t>
      </w:r>
      <w:r w:rsidRPr="004D5510">
        <w:rPr>
          <w:u w:val="single"/>
        </w:rPr>
        <w:t xml:space="preserve"> </w:t>
      </w:r>
      <w:r w:rsidRPr="004D5510">
        <w:rPr>
          <w:vanish/>
          <w:u w:val="single"/>
        </w:rPr>
        <w:t>the</w:t>
      </w:r>
      <w:r w:rsidRPr="004D5510">
        <w:rPr>
          <w:u w:val="single"/>
        </w:rPr>
        <w:t xml:space="preserve"> </w:t>
      </w:r>
      <w:r w:rsidRPr="004D5510">
        <w:rPr>
          <w:vanish/>
          <w:u w:val="single"/>
        </w:rPr>
        <w:t>role</w:t>
      </w:r>
      <w:r w:rsidRPr="004D5510">
        <w:rPr>
          <w:u w:val="single"/>
        </w:rPr>
        <w:t xml:space="preserve"> </w:t>
      </w:r>
      <w:r w:rsidRPr="004D5510">
        <w:rPr>
          <w:vanish/>
          <w:u w:val="single"/>
        </w:rPr>
        <w:t>that</w:t>
      </w:r>
      <w:r w:rsidRPr="004D5510">
        <w:rPr>
          <w:u w:val="single"/>
        </w:rPr>
        <w:t xml:space="preserve"> </w:t>
      </w:r>
      <w:r w:rsidRPr="004D5510">
        <w:rPr>
          <w:vanish/>
          <w:u w:val="single"/>
        </w:rPr>
        <w:t>social</w:t>
      </w:r>
      <w:r w:rsidRPr="004D5510">
        <w:rPr>
          <w:u w:val="single"/>
        </w:rPr>
        <w:t xml:space="preserve"> </w:t>
      </w:r>
      <w:r w:rsidRPr="004D5510">
        <w:rPr>
          <w:vanish/>
          <w:u w:val="single"/>
        </w:rPr>
        <w:t>movements</w:t>
      </w:r>
      <w:r w:rsidRPr="004D5510">
        <w:rPr>
          <w:u w:val="single"/>
        </w:rPr>
        <w:t xml:space="preserve"> </w:t>
      </w:r>
      <w:r w:rsidRPr="004D5510">
        <w:rPr>
          <w:vanish/>
          <w:u w:val="single"/>
        </w:rPr>
        <w:t>and</w:t>
      </w:r>
      <w:r w:rsidRPr="004D5510">
        <w:rPr>
          <w:u w:val="single"/>
        </w:rPr>
        <w:t xml:space="preserve"> </w:t>
      </w:r>
      <w:r w:rsidRPr="004D5510">
        <w:rPr>
          <w:highlight w:val="cyan"/>
          <w:u w:val="single"/>
        </w:rPr>
        <w:t>mobilizations</w:t>
      </w:r>
      <w:r w:rsidRPr="004D5510">
        <w:rPr>
          <w:u w:val="single"/>
        </w:rPr>
        <w:t xml:space="preserve"> </w:t>
      </w:r>
      <w:r w:rsidRPr="004D5510">
        <w:rPr>
          <w:vanish/>
          <w:u w:val="single"/>
        </w:rPr>
        <w:t>can</w:t>
      </w:r>
      <w:r w:rsidRPr="004D5510">
        <w:rPr>
          <w:u w:val="single"/>
        </w:rPr>
        <w:t xml:space="preserve"> </w:t>
      </w:r>
      <w:r w:rsidRPr="004D5510">
        <w:rPr>
          <w:vanish/>
          <w:u w:val="single"/>
        </w:rPr>
        <w:t>play</w:t>
      </w:r>
      <w:r w:rsidRPr="004D5510">
        <w:rPr>
          <w:u w:val="single"/>
        </w:rPr>
        <w:t xml:space="preserve"> </w:t>
      </w:r>
      <w:r w:rsidRPr="004D5510">
        <w:rPr>
          <w:vanish/>
          <w:u w:val="single"/>
        </w:rPr>
        <w:t>in</w:t>
      </w:r>
      <w:r w:rsidRPr="004D5510">
        <w:rPr>
          <w:u w:val="single"/>
        </w:rPr>
        <w:t xml:space="preserve"> </w:t>
      </w:r>
      <w:r w:rsidRPr="004D5510">
        <w:rPr>
          <w:highlight w:val="cyan"/>
          <w:u w:val="single"/>
        </w:rPr>
        <w:t>teaching</w:t>
      </w:r>
      <w:r w:rsidRPr="004D5510">
        <w:rPr>
          <w:u w:val="single"/>
        </w:rPr>
        <w:t xml:space="preserve"> </w:t>
      </w:r>
      <w:r w:rsidRPr="004D5510">
        <w:rPr>
          <w:highlight w:val="cyan"/>
          <w:u w:val="single"/>
        </w:rPr>
        <w:t>noninvolved members about the movement and tactics</w:t>
      </w:r>
      <w:r w:rsidRPr="004D5510">
        <w:rPr>
          <w:vanish/>
          <w:u w:val="single"/>
        </w:rPr>
        <w:t>.</w:t>
      </w:r>
      <w:r w:rsidRPr="004D5510">
        <w:rPr>
          <w:u w:val="single"/>
        </w:rPr>
        <w:t xml:space="preserve"> </w:t>
      </w:r>
      <w:r w:rsidRPr="004D5510">
        <w:rPr>
          <w:vanish/>
          <w:sz w:val="16"/>
        </w:rPr>
        <w:t>Still,</w:t>
      </w:r>
      <w:r w:rsidRPr="004D5510">
        <w:rPr>
          <w:sz w:val="16"/>
        </w:rPr>
        <w:t xml:space="preserve"> </w:t>
      </w:r>
      <w:r w:rsidRPr="004D5510">
        <w:rPr>
          <w:vanish/>
          <w:sz w:val="16"/>
        </w:rPr>
        <w:t>an</w:t>
      </w:r>
      <w:r w:rsidRPr="004D5510">
        <w:rPr>
          <w:sz w:val="16"/>
        </w:rPr>
        <w:t xml:space="preserve"> </w:t>
      </w:r>
      <w:r w:rsidRPr="004D5510">
        <w:rPr>
          <w:vanish/>
          <w:sz w:val="16"/>
        </w:rPr>
        <w:t>important</w:t>
      </w:r>
      <w:r w:rsidRPr="004D5510">
        <w:rPr>
          <w:sz w:val="16"/>
        </w:rPr>
        <w:t xml:space="preserve"> </w:t>
      </w:r>
      <w:r w:rsidRPr="004D5510">
        <w:rPr>
          <w:vanish/>
          <w:sz w:val="16"/>
        </w:rPr>
        <w:t>caveat</w:t>
      </w:r>
      <w:r w:rsidRPr="004D5510">
        <w:rPr>
          <w:sz w:val="16"/>
        </w:rPr>
        <w:t xml:space="preserve"> </w:t>
      </w:r>
      <w:r w:rsidRPr="004D5510">
        <w:rPr>
          <w:vanish/>
          <w:sz w:val="16"/>
        </w:rPr>
        <w:t>to</w:t>
      </w:r>
      <w:r w:rsidRPr="004D5510">
        <w:rPr>
          <w:sz w:val="16"/>
        </w:rPr>
        <w:t xml:space="preserve"> </w:t>
      </w:r>
      <w:r w:rsidRPr="004D5510">
        <w:rPr>
          <w:vanish/>
          <w:sz w:val="16"/>
        </w:rPr>
        <w:t>these</w:t>
      </w:r>
      <w:r w:rsidRPr="004D5510">
        <w:rPr>
          <w:sz w:val="16"/>
        </w:rPr>
        <w:t xml:space="preserve"> </w:t>
      </w:r>
      <w:r w:rsidRPr="004D5510">
        <w:rPr>
          <w:vanish/>
          <w:sz w:val="16"/>
        </w:rPr>
        <w:t>findings</w:t>
      </w:r>
      <w:r w:rsidRPr="004D5510">
        <w:rPr>
          <w:sz w:val="16"/>
        </w:rPr>
        <w:t xml:space="preserve"> </w:t>
      </w:r>
      <w:r w:rsidRPr="004D5510">
        <w:rPr>
          <w:vanish/>
          <w:sz w:val="16"/>
        </w:rPr>
        <w:t>is</w:t>
      </w:r>
      <w:r w:rsidRPr="004D5510">
        <w:rPr>
          <w:sz w:val="16"/>
        </w:rPr>
        <w:t xml:space="preserve"> </w:t>
      </w:r>
      <w:r w:rsidRPr="004D5510">
        <w:rPr>
          <w:vanish/>
          <w:sz w:val="16"/>
        </w:rPr>
        <w:t>that</w:t>
      </w:r>
      <w:r w:rsidRPr="004D5510">
        <w:rPr>
          <w:sz w:val="16"/>
        </w:rPr>
        <w:t xml:space="preserve"> </w:t>
      </w:r>
      <w:r w:rsidRPr="004D5510">
        <w:rPr>
          <w:vanish/>
          <w:sz w:val="16"/>
        </w:rPr>
        <w:t>strike-exposed</w:t>
      </w:r>
      <w:r w:rsidRPr="004D5510">
        <w:rPr>
          <w:sz w:val="16"/>
        </w:rPr>
        <w:t xml:space="preserve"> </w:t>
      </w:r>
      <w:r w:rsidRPr="004D5510">
        <w:rPr>
          <w:vanish/>
          <w:sz w:val="16"/>
        </w:rPr>
        <w:t>parents</w:t>
      </w:r>
      <w:r w:rsidRPr="004D5510">
        <w:rPr>
          <w:sz w:val="16"/>
        </w:rPr>
        <w:t xml:space="preserve"> </w:t>
      </w:r>
      <w:r w:rsidRPr="004D5510">
        <w:rPr>
          <w:vanish/>
          <w:sz w:val="16"/>
        </w:rPr>
        <w:t>were</w:t>
      </w:r>
      <w:r w:rsidRPr="004D5510">
        <w:rPr>
          <w:sz w:val="16"/>
        </w:rPr>
        <w:t xml:space="preserve"> </w:t>
      </w:r>
      <w:r w:rsidRPr="004D5510">
        <w:rPr>
          <w:vanish/>
          <w:sz w:val="16"/>
        </w:rPr>
        <w:t>not</w:t>
      </w:r>
      <w:r w:rsidRPr="004D5510">
        <w:rPr>
          <w:sz w:val="16"/>
        </w:rPr>
        <w:t xml:space="preserve"> </w:t>
      </w:r>
      <w:r w:rsidRPr="004D5510">
        <w:rPr>
          <w:vanish/>
          <w:sz w:val="16"/>
        </w:rPr>
        <w:t>more</w:t>
      </w:r>
      <w:r w:rsidRPr="004D5510">
        <w:rPr>
          <w:sz w:val="16"/>
        </w:rPr>
        <w:t xml:space="preserve"> </w:t>
      </w:r>
      <w:r w:rsidRPr="004D5510">
        <w:rPr>
          <w:vanish/>
          <w:sz w:val="16"/>
        </w:rPr>
        <w:t>likely</w:t>
      </w:r>
      <w:r w:rsidRPr="004D5510">
        <w:rPr>
          <w:sz w:val="16"/>
        </w:rPr>
        <w:t xml:space="preserve"> </w:t>
      </w:r>
      <w:r w:rsidRPr="004D5510">
        <w:rPr>
          <w:vanish/>
          <w:sz w:val="16"/>
        </w:rPr>
        <w:t>to</w:t>
      </w:r>
      <w:r w:rsidRPr="004D5510">
        <w:rPr>
          <w:sz w:val="16"/>
        </w:rPr>
        <w:t xml:space="preserve"> </w:t>
      </w:r>
      <w:r w:rsidRPr="004D5510">
        <w:rPr>
          <w:vanish/>
          <w:sz w:val="16"/>
        </w:rPr>
        <w:t>say</w:t>
      </w:r>
      <w:r w:rsidRPr="004D5510">
        <w:rPr>
          <w:sz w:val="16"/>
        </w:rPr>
        <w:t xml:space="preserve"> </w:t>
      </w:r>
      <w:r w:rsidRPr="004D5510">
        <w:rPr>
          <w:vanish/>
          <w:sz w:val="16"/>
        </w:rPr>
        <w:t>that</w:t>
      </w:r>
      <w:r w:rsidRPr="004D5510">
        <w:rPr>
          <w:sz w:val="16"/>
        </w:rPr>
        <w:t xml:space="preserve"> </w:t>
      </w:r>
      <w:r w:rsidRPr="004D5510">
        <w:rPr>
          <w:vanish/>
          <w:sz w:val="16"/>
        </w:rPr>
        <w:t>they</w:t>
      </w:r>
      <w:r w:rsidRPr="004D5510">
        <w:rPr>
          <w:sz w:val="16"/>
        </w:rPr>
        <w:t xml:space="preserve"> </w:t>
      </w:r>
      <w:r w:rsidRPr="004D5510">
        <w:rPr>
          <w:vanish/>
          <w:sz w:val="16"/>
        </w:rPr>
        <w:t>would</w:t>
      </w:r>
      <w:r w:rsidRPr="004D5510">
        <w:rPr>
          <w:sz w:val="16"/>
        </w:rPr>
        <w:t xml:space="preserve"> </w:t>
      </w:r>
      <w:r w:rsidRPr="004D5510">
        <w:rPr>
          <w:vanish/>
          <w:sz w:val="16"/>
        </w:rPr>
        <w:t>vote</w:t>
      </w:r>
      <w:r w:rsidRPr="004D5510">
        <w:rPr>
          <w:sz w:val="16"/>
        </w:rPr>
        <w:t xml:space="preserve"> </w:t>
      </w:r>
      <w:r w:rsidRPr="004D5510">
        <w:rPr>
          <w:vanish/>
          <w:sz w:val="16"/>
        </w:rPr>
        <w:t>for</w:t>
      </w:r>
      <w:r w:rsidRPr="004D5510">
        <w:rPr>
          <w:sz w:val="16"/>
        </w:rPr>
        <w:t xml:space="preserve"> </w:t>
      </w:r>
      <w:r w:rsidRPr="004D5510">
        <w:rPr>
          <w:vanish/>
          <w:sz w:val="16"/>
        </w:rPr>
        <w:t>a</w:t>
      </w:r>
      <w:r w:rsidRPr="004D5510">
        <w:rPr>
          <w:sz w:val="16"/>
        </w:rPr>
        <w:t xml:space="preserve"> </w:t>
      </w:r>
      <w:r w:rsidRPr="004D5510">
        <w:rPr>
          <w:vanish/>
          <w:sz w:val="16"/>
        </w:rPr>
        <w:t>traditional</w:t>
      </w:r>
      <w:r w:rsidRPr="004D5510">
        <w:rPr>
          <w:sz w:val="16"/>
        </w:rPr>
        <w:t xml:space="preserve"> </w:t>
      </w:r>
      <w:r w:rsidRPr="004D5510">
        <w:rPr>
          <w:vanish/>
          <w:sz w:val="16"/>
        </w:rPr>
        <w:t>union</w:t>
      </w:r>
      <w:r w:rsidRPr="004D5510">
        <w:rPr>
          <w:sz w:val="16"/>
        </w:rPr>
        <w:t xml:space="preserve"> </w:t>
      </w:r>
      <w:r w:rsidRPr="004D5510">
        <w:rPr>
          <w:vanish/>
          <w:sz w:val="16"/>
        </w:rPr>
        <w:t>at</w:t>
      </w:r>
      <w:r w:rsidRPr="004D5510">
        <w:rPr>
          <w:sz w:val="16"/>
        </w:rPr>
        <w:t xml:space="preserve"> </w:t>
      </w:r>
      <w:r w:rsidRPr="004D5510">
        <w:rPr>
          <w:vanish/>
          <w:sz w:val="16"/>
        </w:rPr>
        <w:t>their</w:t>
      </w:r>
      <w:r w:rsidRPr="004D5510">
        <w:rPr>
          <w:sz w:val="16"/>
        </w:rPr>
        <w:t xml:space="preserve"> </w:t>
      </w:r>
      <w:r w:rsidRPr="004D5510">
        <w:rPr>
          <w:vanish/>
          <w:sz w:val="16"/>
        </w:rPr>
        <w:t>jobs,</w:t>
      </w:r>
      <w:r w:rsidRPr="004D5510">
        <w:rPr>
          <w:sz w:val="16"/>
        </w:rPr>
        <w:t xml:space="preserve"> </w:t>
      </w:r>
      <w:r w:rsidRPr="004D5510">
        <w:rPr>
          <w:vanish/>
          <w:sz w:val="16"/>
        </w:rPr>
        <w:t>possibly</w:t>
      </w:r>
      <w:r w:rsidRPr="004D5510">
        <w:rPr>
          <w:sz w:val="16"/>
        </w:rPr>
        <w:t xml:space="preserve"> </w:t>
      </w:r>
      <w:r w:rsidRPr="004D5510">
        <w:rPr>
          <w:vanish/>
          <w:sz w:val="16"/>
        </w:rPr>
        <w:t>reflecting</w:t>
      </w:r>
      <w:r w:rsidRPr="004D5510">
        <w:rPr>
          <w:sz w:val="16"/>
        </w:rPr>
        <w:t xml:space="preserve"> </w:t>
      </w:r>
      <w:r w:rsidRPr="004D5510">
        <w:rPr>
          <w:vanish/>
          <w:sz w:val="16"/>
        </w:rPr>
        <w:t>the</w:t>
      </w:r>
      <w:r w:rsidRPr="004D5510">
        <w:rPr>
          <w:sz w:val="16"/>
        </w:rPr>
        <w:t xml:space="preserve"> </w:t>
      </w:r>
      <w:r w:rsidRPr="004D5510">
        <w:rPr>
          <w:vanish/>
          <w:sz w:val="16"/>
        </w:rPr>
        <w:t>fact</w:t>
      </w:r>
      <w:r w:rsidRPr="004D5510">
        <w:rPr>
          <w:sz w:val="16"/>
        </w:rPr>
        <w:t xml:space="preserve"> </w:t>
      </w:r>
      <w:r w:rsidRPr="004D5510">
        <w:rPr>
          <w:vanish/>
          <w:sz w:val="16"/>
        </w:rPr>
        <w:t>that</w:t>
      </w:r>
      <w:r w:rsidRPr="004D5510">
        <w:rPr>
          <w:sz w:val="16"/>
        </w:rPr>
        <w:t xml:space="preserve"> </w:t>
      </w:r>
      <w:r w:rsidRPr="004D5510">
        <w:rPr>
          <w:vanish/>
          <w:sz w:val="16"/>
        </w:rPr>
        <w:t>the</w:t>
      </w:r>
      <w:r w:rsidRPr="004D5510">
        <w:rPr>
          <w:sz w:val="16"/>
        </w:rPr>
        <w:t xml:space="preserve"> </w:t>
      </w:r>
      <w:r w:rsidRPr="004D5510">
        <w:rPr>
          <w:vanish/>
          <w:sz w:val="16"/>
        </w:rPr>
        <w:t>strikes</w:t>
      </w:r>
      <w:r w:rsidRPr="004D5510">
        <w:rPr>
          <w:sz w:val="16"/>
        </w:rPr>
        <w:t xml:space="preserve"> </w:t>
      </w:r>
      <w:r w:rsidRPr="004D5510">
        <w:rPr>
          <w:vanish/>
          <w:sz w:val="16"/>
        </w:rPr>
        <w:t>emphasized</w:t>
      </w:r>
      <w:r w:rsidRPr="004D5510">
        <w:rPr>
          <w:sz w:val="16"/>
        </w:rPr>
        <w:t xml:space="preserve"> </w:t>
      </w:r>
      <w:r w:rsidRPr="004D5510">
        <w:rPr>
          <w:vanish/>
          <w:sz w:val="16"/>
        </w:rPr>
        <w:t>individual</w:t>
      </w:r>
      <w:r w:rsidRPr="004D5510">
        <w:rPr>
          <w:sz w:val="16"/>
        </w:rPr>
        <w:t xml:space="preserve"> </w:t>
      </w:r>
      <w:r w:rsidRPr="004D5510">
        <w:rPr>
          <w:vanish/>
          <w:sz w:val="16"/>
        </w:rPr>
        <w:t>teachers</w:t>
      </w:r>
      <w:r w:rsidRPr="004D5510">
        <w:rPr>
          <w:sz w:val="16"/>
        </w:rPr>
        <w:t xml:space="preserve"> </w:t>
      </w:r>
      <w:r w:rsidRPr="004D5510">
        <w:rPr>
          <w:vanish/>
          <w:sz w:val="16"/>
        </w:rPr>
        <w:t>and</w:t>
      </w:r>
      <w:r w:rsidRPr="004D5510">
        <w:rPr>
          <w:sz w:val="16"/>
        </w:rPr>
        <w:t xml:space="preserve"> </w:t>
      </w:r>
      <w:r w:rsidRPr="004D5510">
        <w:rPr>
          <w:vanish/>
          <w:sz w:val="16"/>
        </w:rPr>
        <w:t>not</w:t>
      </w:r>
      <w:r w:rsidRPr="004D5510">
        <w:rPr>
          <w:sz w:val="16"/>
        </w:rPr>
        <w:t xml:space="preserve"> </w:t>
      </w:r>
      <w:r w:rsidRPr="004D5510">
        <w:rPr>
          <w:vanish/>
          <w:sz w:val="16"/>
        </w:rPr>
        <w:t>necessarily</w:t>
      </w:r>
      <w:r w:rsidRPr="004D5510">
        <w:rPr>
          <w:sz w:val="16"/>
        </w:rPr>
        <w:t xml:space="preserve"> </w:t>
      </w:r>
      <w:r w:rsidRPr="004D5510">
        <w:rPr>
          <w:vanish/>
          <w:sz w:val="16"/>
        </w:rPr>
        <w:t>teacher</w:t>
      </w:r>
      <w:r w:rsidRPr="004D5510">
        <w:rPr>
          <w:sz w:val="16"/>
        </w:rPr>
        <w:t xml:space="preserve"> </w:t>
      </w:r>
      <w:r w:rsidRPr="004D5510">
        <w:rPr>
          <w:vanish/>
          <w:sz w:val="16"/>
        </w:rPr>
        <w:t>unions</w:t>
      </w:r>
      <w:r w:rsidRPr="004D5510">
        <w:rPr>
          <w:sz w:val="16"/>
        </w:rPr>
        <w:t xml:space="preserve"> </w:t>
      </w:r>
      <w:r w:rsidRPr="004D5510">
        <w:rPr>
          <w:vanish/>
          <w:sz w:val="16"/>
        </w:rPr>
        <w:t>as</w:t>
      </w:r>
      <w:r w:rsidRPr="004D5510">
        <w:rPr>
          <w:sz w:val="16"/>
        </w:rPr>
        <w:t xml:space="preserve"> </w:t>
      </w:r>
      <w:r w:rsidRPr="004D5510">
        <w:rPr>
          <w:vanish/>
          <w:sz w:val="16"/>
        </w:rPr>
        <w:t>organizations</w:t>
      </w:r>
      <w:r w:rsidRPr="004D5510">
        <w:rPr>
          <w:sz w:val="16"/>
        </w:rPr>
        <w:t xml:space="preserve"> </w:t>
      </w:r>
      <w:r w:rsidRPr="004D5510">
        <w:rPr>
          <w:vanish/>
          <w:sz w:val="16"/>
        </w:rPr>
        <w:t>either</w:t>
      </w:r>
      <w:r w:rsidRPr="004D5510">
        <w:rPr>
          <w:sz w:val="16"/>
        </w:rPr>
        <w:t xml:space="preserve"> </w:t>
      </w:r>
      <w:r w:rsidRPr="004D5510">
        <w:rPr>
          <w:vanish/>
          <w:sz w:val="16"/>
        </w:rPr>
        <w:t>in</w:t>
      </w:r>
      <w:r w:rsidRPr="004D5510">
        <w:rPr>
          <w:sz w:val="16"/>
        </w:rPr>
        <w:t xml:space="preserve"> </w:t>
      </w:r>
      <w:r w:rsidRPr="004D5510">
        <w:rPr>
          <w:vanish/>
          <w:sz w:val="16"/>
        </w:rPr>
        <w:t>schools</w:t>
      </w:r>
      <w:r w:rsidRPr="004D5510">
        <w:rPr>
          <w:sz w:val="16"/>
        </w:rPr>
        <w:t xml:space="preserve"> </w:t>
      </w:r>
      <w:r w:rsidRPr="004D5510">
        <w:rPr>
          <w:vanish/>
          <w:sz w:val="16"/>
        </w:rPr>
        <w:t>or</w:t>
      </w:r>
      <w:r w:rsidRPr="004D5510">
        <w:rPr>
          <w:sz w:val="16"/>
        </w:rPr>
        <w:t xml:space="preserve"> </w:t>
      </w:r>
      <w:r w:rsidRPr="004D5510">
        <w:rPr>
          <w:vanish/>
          <w:sz w:val="16"/>
        </w:rPr>
        <w:t>in</w:t>
      </w:r>
      <w:r w:rsidRPr="004D5510">
        <w:rPr>
          <w:sz w:val="16"/>
        </w:rPr>
        <w:t xml:space="preserve"> </w:t>
      </w:r>
      <w:r w:rsidRPr="004D5510">
        <w:rPr>
          <w:vanish/>
          <w:sz w:val="16"/>
        </w:rPr>
        <w:t>parents’</w:t>
      </w:r>
      <w:r w:rsidRPr="004D5510">
        <w:rPr>
          <w:sz w:val="16"/>
        </w:rPr>
        <w:t xml:space="preserve"> </w:t>
      </w:r>
      <w:r w:rsidRPr="004D5510">
        <w:rPr>
          <w:vanish/>
          <w:sz w:val="16"/>
        </w:rPr>
        <w:t>own</w:t>
      </w:r>
      <w:r w:rsidRPr="004D5510">
        <w:rPr>
          <w:sz w:val="16"/>
        </w:rPr>
        <w:t xml:space="preserve"> </w:t>
      </w:r>
      <w:r w:rsidRPr="004D5510">
        <w:rPr>
          <w:vanish/>
          <w:sz w:val="16"/>
        </w:rPr>
        <w:t>workplaces.</w:t>
      </w:r>
      <w:r w:rsidRPr="004D5510">
        <w:rPr>
          <w:sz w:val="16"/>
        </w:rPr>
        <w:t xml:space="preserve"> </w:t>
      </w:r>
      <w:r w:rsidRPr="004D5510">
        <w:rPr>
          <w:vanish/>
          <w:sz w:val="16"/>
        </w:rPr>
        <w:t>Further</w:t>
      </w:r>
      <w:r w:rsidRPr="004D5510">
        <w:rPr>
          <w:sz w:val="16"/>
        </w:rPr>
        <w:t xml:space="preserve"> </w:t>
      </w:r>
      <w:r w:rsidRPr="004D5510">
        <w:rPr>
          <w:vanish/>
          <w:sz w:val="16"/>
        </w:rPr>
        <w:t>research</w:t>
      </w:r>
      <w:r w:rsidRPr="004D5510">
        <w:rPr>
          <w:sz w:val="16"/>
        </w:rPr>
        <w:t xml:space="preserve"> </w:t>
      </w:r>
      <w:r w:rsidRPr="004D5510">
        <w:rPr>
          <w:vanish/>
          <w:sz w:val="16"/>
        </w:rPr>
        <w:t>might</w:t>
      </w:r>
      <w:r w:rsidRPr="004D5510">
        <w:rPr>
          <w:sz w:val="16"/>
        </w:rPr>
        <w:t xml:space="preserve"> </w:t>
      </w:r>
      <w:r w:rsidRPr="004D5510">
        <w:rPr>
          <w:vanish/>
          <w:sz w:val="16"/>
        </w:rPr>
        <w:t>explore</w:t>
      </w:r>
      <w:r w:rsidRPr="004D5510">
        <w:rPr>
          <w:sz w:val="16"/>
        </w:rPr>
        <w:t xml:space="preserve"> </w:t>
      </w:r>
      <w:r w:rsidRPr="004D5510">
        <w:rPr>
          <w:vanish/>
          <w:sz w:val="16"/>
        </w:rPr>
        <w:t>this</w:t>
      </w:r>
      <w:r w:rsidRPr="004D5510">
        <w:rPr>
          <w:sz w:val="16"/>
        </w:rPr>
        <w:t xml:space="preserve"> </w:t>
      </w:r>
      <w:r w:rsidRPr="004D5510">
        <w:rPr>
          <w:vanish/>
          <w:sz w:val="16"/>
        </w:rPr>
        <w:t>difference,</w:t>
      </w:r>
      <w:r w:rsidRPr="004D5510">
        <w:rPr>
          <w:sz w:val="16"/>
        </w:rPr>
        <w:t xml:space="preserve"> </w:t>
      </w:r>
      <w:r w:rsidRPr="004D5510">
        <w:rPr>
          <w:vanish/>
          <w:sz w:val="16"/>
        </w:rPr>
        <w:t>together</w:t>
      </w:r>
      <w:r w:rsidRPr="004D5510">
        <w:rPr>
          <w:sz w:val="16"/>
        </w:rPr>
        <w:t xml:space="preserve"> </w:t>
      </w:r>
      <w:r w:rsidRPr="004D5510">
        <w:rPr>
          <w:vanish/>
          <w:sz w:val="16"/>
        </w:rPr>
        <w:t>with</w:t>
      </w:r>
      <w:r w:rsidRPr="004D5510">
        <w:rPr>
          <w:sz w:val="16"/>
        </w:rPr>
        <w:t xml:space="preserve"> </w:t>
      </w:r>
      <w:r w:rsidRPr="004D5510">
        <w:rPr>
          <w:vanish/>
          <w:sz w:val="16"/>
        </w:rPr>
        <w:t>the</w:t>
      </w:r>
      <w:r w:rsidRPr="004D5510">
        <w:rPr>
          <w:sz w:val="16"/>
        </w:rPr>
        <w:t xml:space="preserve"> </w:t>
      </w:r>
      <w:r w:rsidRPr="004D5510">
        <w:rPr>
          <w:vanish/>
          <w:sz w:val="16"/>
        </w:rPr>
        <w:t>fact</w:t>
      </w:r>
      <w:r w:rsidRPr="004D5510">
        <w:rPr>
          <w:sz w:val="16"/>
        </w:rPr>
        <w:t xml:space="preserve"> </w:t>
      </w:r>
      <w:r w:rsidRPr="004D5510">
        <w:rPr>
          <w:vanish/>
          <w:sz w:val="16"/>
        </w:rPr>
        <w:t>that</w:t>
      </w:r>
      <w:r w:rsidRPr="004D5510">
        <w:rPr>
          <w:sz w:val="16"/>
        </w:rPr>
        <w:t xml:space="preserve"> </w:t>
      </w:r>
      <w:r w:rsidRPr="004D5510">
        <w:rPr>
          <w:vanish/>
          <w:sz w:val="16"/>
        </w:rPr>
        <w:t>we</w:t>
      </w:r>
      <w:r w:rsidRPr="004D5510">
        <w:rPr>
          <w:sz w:val="16"/>
        </w:rPr>
        <w:t xml:space="preserve"> </w:t>
      </w:r>
      <w:r w:rsidRPr="004D5510">
        <w:rPr>
          <w:vanish/>
          <w:sz w:val="16"/>
        </w:rPr>
        <w:t>find</w:t>
      </w:r>
      <w:r w:rsidRPr="004D5510">
        <w:rPr>
          <w:sz w:val="16"/>
        </w:rPr>
        <w:t xml:space="preserve"> </w:t>
      </w:r>
      <w:r w:rsidRPr="004D5510">
        <w:rPr>
          <w:vanish/>
          <w:sz w:val="16"/>
        </w:rPr>
        <w:t>somewhat</w:t>
      </w:r>
      <w:r w:rsidRPr="004D5510">
        <w:rPr>
          <w:sz w:val="16"/>
        </w:rPr>
        <w:t xml:space="preserve"> </w:t>
      </w:r>
      <w:r w:rsidRPr="004D5510">
        <w:rPr>
          <w:vanish/>
          <w:sz w:val="16"/>
        </w:rPr>
        <w:t>stronger</w:t>
      </w:r>
      <w:r w:rsidRPr="004D5510">
        <w:rPr>
          <w:sz w:val="16"/>
        </w:rPr>
        <w:t xml:space="preserve"> </w:t>
      </w:r>
      <w:r w:rsidRPr="004D5510">
        <w:rPr>
          <w:vanish/>
          <w:sz w:val="16"/>
        </w:rPr>
        <w:t>evidence</w:t>
      </w:r>
      <w:r w:rsidRPr="004D5510">
        <w:rPr>
          <w:sz w:val="16"/>
        </w:rPr>
        <w:t xml:space="preserve"> </w:t>
      </w:r>
      <w:r w:rsidRPr="004D5510">
        <w:rPr>
          <w:vanish/>
          <w:sz w:val="16"/>
        </w:rPr>
        <w:t>in</w:t>
      </w:r>
      <w:r w:rsidRPr="004D5510">
        <w:rPr>
          <w:sz w:val="16"/>
        </w:rPr>
        <w:t xml:space="preserve"> </w:t>
      </w:r>
      <w:r w:rsidRPr="004D5510">
        <w:rPr>
          <w:vanish/>
          <w:sz w:val="16"/>
        </w:rPr>
        <w:t>favor</w:t>
      </w:r>
      <w:r w:rsidRPr="004D5510">
        <w:rPr>
          <w:sz w:val="16"/>
        </w:rPr>
        <w:t xml:space="preserve"> </w:t>
      </w:r>
      <w:r w:rsidRPr="004D5510">
        <w:rPr>
          <w:vanish/>
          <w:sz w:val="16"/>
        </w:rPr>
        <w:t>of</w:t>
      </w:r>
      <w:r w:rsidRPr="004D5510">
        <w:rPr>
          <w:sz w:val="16"/>
        </w:rPr>
        <w:t xml:space="preserve"> </w:t>
      </w:r>
      <w:r w:rsidRPr="004D5510">
        <w:rPr>
          <w:vanish/>
          <w:sz w:val="16"/>
        </w:rPr>
        <w:t>the</w:t>
      </w:r>
      <w:r w:rsidRPr="004D5510">
        <w:rPr>
          <w:sz w:val="16"/>
        </w:rPr>
        <w:t xml:space="preserve"> </w:t>
      </w:r>
      <w:r w:rsidRPr="004D5510">
        <w:rPr>
          <w:vanish/>
          <w:sz w:val="16"/>
        </w:rPr>
        <w:t>imitation</w:t>
      </w:r>
      <w:r w:rsidRPr="004D5510">
        <w:rPr>
          <w:sz w:val="16"/>
        </w:rPr>
        <w:t xml:space="preserve"> </w:t>
      </w:r>
      <w:r w:rsidRPr="004D5510">
        <w:rPr>
          <w:vanish/>
          <w:sz w:val="16"/>
        </w:rPr>
        <w:t>hypothesis</w:t>
      </w:r>
      <w:r w:rsidRPr="004D5510">
        <w:rPr>
          <w:sz w:val="16"/>
        </w:rPr>
        <w:t xml:space="preserve"> </w:t>
      </w:r>
      <w:r w:rsidRPr="004D5510">
        <w:rPr>
          <w:vanish/>
          <w:sz w:val="16"/>
        </w:rPr>
        <w:t>(i.e.,</w:t>
      </w:r>
      <w:r w:rsidRPr="004D5510">
        <w:rPr>
          <w:sz w:val="16"/>
        </w:rPr>
        <w:t xml:space="preserve"> </w:t>
      </w:r>
      <w:r w:rsidRPr="004D5510">
        <w:rPr>
          <w:vanish/>
          <w:sz w:val="16"/>
        </w:rPr>
        <w:t>support</w:t>
      </w:r>
      <w:r w:rsidRPr="004D5510">
        <w:rPr>
          <w:sz w:val="16"/>
        </w:rPr>
        <w:t xml:space="preserve"> </w:t>
      </w:r>
      <w:r w:rsidRPr="004D5510">
        <w:rPr>
          <w:vanish/>
          <w:sz w:val="16"/>
        </w:rPr>
        <w:t>for</w:t>
      </w:r>
      <w:r w:rsidRPr="004D5510">
        <w:rPr>
          <w:sz w:val="16"/>
        </w:rPr>
        <w:t xml:space="preserve"> </w:t>
      </w:r>
      <w:r w:rsidRPr="004D5510">
        <w:rPr>
          <w:vanish/>
          <w:sz w:val="16"/>
        </w:rPr>
        <w:t>labor</w:t>
      </w:r>
      <w:r w:rsidRPr="004D5510">
        <w:rPr>
          <w:sz w:val="16"/>
        </w:rPr>
        <w:t xml:space="preserve"> </w:t>
      </w:r>
      <w:r w:rsidRPr="004D5510">
        <w:rPr>
          <w:vanish/>
          <w:sz w:val="16"/>
        </w:rPr>
        <w:t>action</w:t>
      </w:r>
      <w:r w:rsidRPr="004D5510">
        <w:rPr>
          <w:sz w:val="16"/>
        </w:rPr>
        <w:t xml:space="preserve"> </w:t>
      </w:r>
      <w:r w:rsidRPr="004D5510">
        <w:rPr>
          <w:vanish/>
          <w:sz w:val="16"/>
        </w:rPr>
        <w:t>at</w:t>
      </w:r>
      <w:r w:rsidRPr="004D5510">
        <w:rPr>
          <w:sz w:val="16"/>
        </w:rPr>
        <w:t xml:space="preserve"> </w:t>
      </w:r>
      <w:r w:rsidRPr="004D5510">
        <w:rPr>
          <w:vanish/>
          <w:sz w:val="16"/>
        </w:rPr>
        <w:t>one’s</w:t>
      </w:r>
      <w:r w:rsidRPr="004D5510">
        <w:rPr>
          <w:sz w:val="16"/>
        </w:rPr>
        <w:t xml:space="preserve"> </w:t>
      </w:r>
      <w:r w:rsidRPr="004D5510">
        <w:rPr>
          <w:vanish/>
          <w:sz w:val="16"/>
        </w:rPr>
        <w:t>own</w:t>
      </w:r>
      <w:r w:rsidRPr="004D5510">
        <w:rPr>
          <w:sz w:val="16"/>
        </w:rPr>
        <w:t xml:space="preserve"> </w:t>
      </w:r>
      <w:r w:rsidRPr="004D5510">
        <w:rPr>
          <w:vanish/>
          <w:sz w:val="16"/>
        </w:rPr>
        <w:t>work)</w:t>
      </w:r>
      <w:r w:rsidRPr="004D5510">
        <w:rPr>
          <w:sz w:val="16"/>
        </w:rPr>
        <w:t xml:space="preserve"> </w:t>
      </w:r>
      <w:r w:rsidRPr="004D5510">
        <w:rPr>
          <w:vanish/>
          <w:sz w:val="16"/>
        </w:rPr>
        <w:t>than</w:t>
      </w:r>
      <w:r w:rsidRPr="004D5510">
        <w:rPr>
          <w:sz w:val="16"/>
        </w:rPr>
        <w:t xml:space="preserve"> </w:t>
      </w:r>
      <w:r w:rsidRPr="004D5510">
        <w:rPr>
          <w:vanish/>
          <w:sz w:val="16"/>
        </w:rPr>
        <w:t>for</w:t>
      </w:r>
      <w:r w:rsidRPr="004D5510">
        <w:rPr>
          <w:sz w:val="16"/>
        </w:rPr>
        <w:t xml:space="preserve"> </w:t>
      </w:r>
      <w:r w:rsidRPr="004D5510">
        <w:rPr>
          <w:vanish/>
          <w:sz w:val="16"/>
        </w:rPr>
        <w:t>the</w:t>
      </w:r>
      <w:r w:rsidRPr="004D5510">
        <w:rPr>
          <w:sz w:val="16"/>
        </w:rPr>
        <w:t xml:space="preserve"> </w:t>
      </w:r>
      <w:r w:rsidRPr="004D5510">
        <w:rPr>
          <w:vanish/>
          <w:sz w:val="16"/>
        </w:rPr>
        <w:t>public</w:t>
      </w:r>
      <w:r w:rsidRPr="004D5510">
        <w:rPr>
          <w:sz w:val="16"/>
        </w:rPr>
        <w:t xml:space="preserve"> </w:t>
      </w:r>
      <w:r w:rsidRPr="004D5510">
        <w:rPr>
          <w:vanish/>
          <w:sz w:val="16"/>
        </w:rPr>
        <w:t>support</w:t>
      </w:r>
      <w:r w:rsidRPr="004D5510">
        <w:rPr>
          <w:sz w:val="16"/>
        </w:rPr>
        <w:t xml:space="preserve"> </w:t>
      </w:r>
      <w:r w:rsidRPr="004D5510">
        <w:rPr>
          <w:vanish/>
          <w:sz w:val="16"/>
        </w:rPr>
        <w:t>hypothesis</w:t>
      </w:r>
      <w:r w:rsidRPr="004D5510">
        <w:rPr>
          <w:sz w:val="16"/>
        </w:rPr>
        <w:t xml:space="preserve"> </w:t>
      </w:r>
      <w:r w:rsidRPr="004D5510">
        <w:rPr>
          <w:vanish/>
          <w:sz w:val="16"/>
        </w:rPr>
        <w:t>(i.e.,</w:t>
      </w:r>
      <w:r w:rsidRPr="004D5510">
        <w:rPr>
          <w:sz w:val="16"/>
        </w:rPr>
        <w:t xml:space="preserve"> </w:t>
      </w:r>
      <w:r w:rsidRPr="004D5510">
        <w:rPr>
          <w:vanish/>
          <w:sz w:val="16"/>
        </w:rPr>
        <w:t>support</w:t>
      </w:r>
      <w:r w:rsidRPr="004D5510">
        <w:rPr>
          <w:sz w:val="16"/>
        </w:rPr>
        <w:t xml:space="preserve"> </w:t>
      </w:r>
      <w:r w:rsidRPr="004D5510">
        <w:rPr>
          <w:vanish/>
          <w:sz w:val="16"/>
        </w:rPr>
        <w:t>for</w:t>
      </w:r>
      <w:r w:rsidRPr="004D5510">
        <w:rPr>
          <w:sz w:val="16"/>
        </w:rPr>
        <w:t xml:space="preserve"> </w:t>
      </w:r>
      <w:r w:rsidRPr="004D5510">
        <w:rPr>
          <w:vanish/>
          <w:sz w:val="16"/>
        </w:rPr>
        <w:t>the</w:t>
      </w:r>
      <w:r w:rsidRPr="004D5510">
        <w:rPr>
          <w:sz w:val="16"/>
        </w:rPr>
        <w:t xml:space="preserve"> </w:t>
      </w:r>
      <w:r w:rsidRPr="004D5510">
        <w:rPr>
          <w:vanish/>
          <w:sz w:val="16"/>
        </w:rPr>
        <w:t>striking</w:t>
      </w:r>
      <w:r w:rsidRPr="004D5510">
        <w:rPr>
          <w:sz w:val="16"/>
        </w:rPr>
        <w:t xml:space="preserve"> </w:t>
      </w:r>
      <w:r w:rsidRPr="004D5510">
        <w:rPr>
          <w:vanish/>
          <w:sz w:val="16"/>
        </w:rPr>
        <w:t>teachers).</w:t>
      </w:r>
      <w:r w:rsidRPr="004D5510">
        <w:rPr>
          <w:sz w:val="16"/>
        </w:rPr>
        <w:t xml:space="preserve"> </w:t>
      </w:r>
      <w:r w:rsidRPr="004D5510">
        <w:rPr>
          <w:vanish/>
          <w:sz w:val="16"/>
        </w:rPr>
        <w:t>Before</w:t>
      </w:r>
      <w:r w:rsidRPr="004D5510">
        <w:rPr>
          <w:sz w:val="16"/>
        </w:rPr>
        <w:t xml:space="preserve"> </w:t>
      </w:r>
      <w:r w:rsidRPr="004D5510">
        <w:rPr>
          <w:vanish/>
          <w:sz w:val="16"/>
        </w:rPr>
        <w:t>we</w:t>
      </w:r>
      <w:r w:rsidRPr="004D5510">
        <w:rPr>
          <w:sz w:val="16"/>
        </w:rPr>
        <w:t xml:space="preserve"> </w:t>
      </w:r>
      <w:r w:rsidRPr="004D5510">
        <w:rPr>
          <w:vanish/>
          <w:sz w:val="16"/>
        </w:rPr>
        <w:t>discuss</w:t>
      </w:r>
      <w:r w:rsidRPr="004D5510">
        <w:rPr>
          <w:sz w:val="16"/>
        </w:rPr>
        <w:t xml:space="preserve"> </w:t>
      </w:r>
      <w:r w:rsidRPr="004D5510">
        <w:rPr>
          <w:vanish/>
          <w:sz w:val="16"/>
        </w:rPr>
        <w:t>the</w:t>
      </w:r>
      <w:r w:rsidRPr="004D5510">
        <w:rPr>
          <w:sz w:val="16"/>
        </w:rPr>
        <w:t xml:space="preserve"> </w:t>
      </w:r>
      <w:r w:rsidRPr="004D5510">
        <w:rPr>
          <w:vanish/>
          <w:sz w:val="16"/>
        </w:rPr>
        <w:t>broader</w:t>
      </w:r>
      <w:r w:rsidRPr="004D5510">
        <w:rPr>
          <w:sz w:val="16"/>
        </w:rPr>
        <w:t xml:space="preserve"> </w:t>
      </w:r>
      <w:r w:rsidRPr="004D5510">
        <w:rPr>
          <w:vanish/>
          <w:sz w:val="16"/>
        </w:rPr>
        <w:t>implications</w:t>
      </w:r>
      <w:r w:rsidRPr="004D5510">
        <w:rPr>
          <w:sz w:val="16"/>
        </w:rPr>
        <w:t xml:space="preserve"> </w:t>
      </w:r>
      <w:r w:rsidRPr="004D5510">
        <w:rPr>
          <w:vanish/>
          <w:sz w:val="16"/>
        </w:rPr>
        <w:t>of</w:t>
      </w:r>
      <w:r w:rsidRPr="004D5510">
        <w:rPr>
          <w:sz w:val="16"/>
        </w:rPr>
        <w:t xml:space="preserve"> </w:t>
      </w:r>
      <w:r w:rsidRPr="004D5510">
        <w:rPr>
          <w:vanish/>
          <w:sz w:val="16"/>
        </w:rPr>
        <w:t>our</w:t>
      </w:r>
      <w:r w:rsidRPr="004D5510">
        <w:rPr>
          <w:sz w:val="16"/>
        </w:rPr>
        <w:t xml:space="preserve"> </w:t>
      </w:r>
      <w:r w:rsidRPr="004D5510">
        <w:rPr>
          <w:vanish/>
          <w:sz w:val="16"/>
        </w:rPr>
        <w:t>findings</w:t>
      </w:r>
      <w:r w:rsidRPr="004D5510">
        <w:rPr>
          <w:sz w:val="16"/>
        </w:rPr>
        <w:t xml:space="preserve"> </w:t>
      </w:r>
      <w:r w:rsidRPr="004D5510">
        <w:rPr>
          <w:vanish/>
          <w:sz w:val="16"/>
        </w:rPr>
        <w:t>for</w:t>
      </w:r>
      <w:r w:rsidRPr="004D5510">
        <w:rPr>
          <w:sz w:val="16"/>
        </w:rPr>
        <w:t xml:space="preserve"> </w:t>
      </w:r>
      <w:r w:rsidRPr="004D5510">
        <w:rPr>
          <w:vanish/>
          <w:sz w:val="16"/>
        </w:rPr>
        <w:t>the</w:t>
      </w:r>
      <w:r w:rsidRPr="004D5510">
        <w:rPr>
          <w:sz w:val="16"/>
        </w:rPr>
        <w:t xml:space="preserve"> </w:t>
      </w:r>
      <w:r w:rsidRPr="004D5510">
        <w:rPr>
          <w:vanish/>
          <w:sz w:val="16"/>
        </w:rPr>
        <w:t>understanding</w:t>
      </w:r>
      <w:r w:rsidRPr="004D5510">
        <w:rPr>
          <w:sz w:val="16"/>
        </w:rPr>
        <w:t xml:space="preserve"> </w:t>
      </w:r>
      <w:r w:rsidRPr="004D5510">
        <w:rPr>
          <w:vanish/>
          <w:sz w:val="16"/>
        </w:rPr>
        <w:t>of</w:t>
      </w:r>
      <w:r w:rsidRPr="004D5510">
        <w:rPr>
          <w:sz w:val="16"/>
        </w:rPr>
        <w:t xml:space="preserve"> </w:t>
      </w:r>
      <w:r w:rsidRPr="004D5510">
        <w:rPr>
          <w:vanish/>
          <w:sz w:val="16"/>
        </w:rPr>
        <w:t>the</w:t>
      </w:r>
      <w:r w:rsidRPr="004D5510">
        <w:rPr>
          <w:sz w:val="16"/>
        </w:rPr>
        <w:t xml:space="preserve"> </w:t>
      </w:r>
      <w:r w:rsidRPr="004D5510">
        <w:rPr>
          <w:vanish/>
          <w:sz w:val="16"/>
        </w:rPr>
        <w:t>labor</w:t>
      </w:r>
      <w:r w:rsidRPr="004D5510">
        <w:rPr>
          <w:sz w:val="16"/>
        </w:rPr>
        <w:t xml:space="preserve"> </w:t>
      </w:r>
      <w:r w:rsidRPr="004D5510">
        <w:rPr>
          <w:vanish/>
          <w:sz w:val="16"/>
        </w:rPr>
        <w:t>movement,</w:t>
      </w:r>
      <w:r w:rsidRPr="004D5510">
        <w:rPr>
          <w:sz w:val="16"/>
        </w:rPr>
        <w:t xml:space="preserve"> </w:t>
      </w:r>
      <w:r w:rsidRPr="004D5510">
        <w:rPr>
          <w:vanish/>
          <w:sz w:val="16"/>
        </w:rPr>
        <w:t>we</w:t>
      </w:r>
      <w:r w:rsidRPr="004D5510">
        <w:rPr>
          <w:sz w:val="16"/>
        </w:rPr>
        <w:t xml:space="preserve"> </w:t>
      </w:r>
      <w:r w:rsidRPr="004D5510">
        <w:rPr>
          <w:vanish/>
          <w:sz w:val="16"/>
        </w:rPr>
        <w:t>briefly</w:t>
      </w:r>
      <w:r w:rsidRPr="004D5510">
        <w:rPr>
          <w:sz w:val="16"/>
        </w:rPr>
        <w:t xml:space="preserve"> </w:t>
      </w:r>
      <w:r w:rsidRPr="004D5510">
        <w:rPr>
          <w:vanish/>
          <w:sz w:val="16"/>
        </w:rPr>
        <w:t>review</w:t>
      </w:r>
      <w:r w:rsidRPr="004D5510">
        <w:rPr>
          <w:sz w:val="16"/>
        </w:rPr>
        <w:t xml:space="preserve"> </w:t>
      </w:r>
      <w:r w:rsidRPr="004D5510">
        <w:rPr>
          <w:vanish/>
          <w:sz w:val="16"/>
        </w:rPr>
        <w:t>and</w:t>
      </w:r>
      <w:r w:rsidRPr="004D5510">
        <w:rPr>
          <w:sz w:val="16"/>
        </w:rPr>
        <w:t xml:space="preserve"> </w:t>
      </w:r>
      <w:r w:rsidRPr="004D5510">
        <w:rPr>
          <w:vanish/>
          <w:sz w:val="16"/>
        </w:rPr>
        <w:t>address</w:t>
      </w:r>
      <w:r w:rsidRPr="004D5510">
        <w:rPr>
          <w:sz w:val="16"/>
        </w:rPr>
        <w:t xml:space="preserve"> </w:t>
      </w:r>
      <w:r w:rsidRPr="004D5510">
        <w:rPr>
          <w:vanish/>
          <w:sz w:val="16"/>
        </w:rPr>
        <w:t>several</w:t>
      </w:r>
      <w:r w:rsidRPr="004D5510">
        <w:rPr>
          <w:sz w:val="16"/>
        </w:rPr>
        <w:t xml:space="preserve"> </w:t>
      </w:r>
      <w:r w:rsidRPr="004D5510">
        <w:rPr>
          <w:vanish/>
          <w:sz w:val="16"/>
        </w:rPr>
        <w:t>caveats</w:t>
      </w:r>
      <w:r w:rsidRPr="004D5510">
        <w:rPr>
          <w:sz w:val="16"/>
        </w:rPr>
        <w:t xml:space="preserve"> </w:t>
      </w:r>
      <w:r w:rsidRPr="004D5510">
        <w:rPr>
          <w:vanish/>
          <w:sz w:val="16"/>
        </w:rPr>
        <w:t>to</w:t>
      </w:r>
      <w:r w:rsidRPr="004D5510">
        <w:rPr>
          <w:sz w:val="16"/>
        </w:rPr>
        <w:t xml:space="preserve"> </w:t>
      </w:r>
      <w:r w:rsidRPr="004D5510">
        <w:rPr>
          <w:vanish/>
          <w:sz w:val="16"/>
        </w:rPr>
        <w:t>the</w:t>
      </w:r>
      <w:r w:rsidRPr="004D5510">
        <w:rPr>
          <w:sz w:val="16"/>
        </w:rPr>
        <w:t xml:space="preserve"> </w:t>
      </w:r>
      <w:r w:rsidRPr="004D5510">
        <w:rPr>
          <w:vanish/>
          <w:sz w:val="16"/>
        </w:rPr>
        <w:t>interpretation</w:t>
      </w:r>
      <w:r w:rsidRPr="004D5510">
        <w:rPr>
          <w:sz w:val="16"/>
        </w:rPr>
        <w:t xml:space="preserve"> </w:t>
      </w:r>
      <w:r w:rsidRPr="004D5510">
        <w:rPr>
          <w:vanish/>
          <w:sz w:val="16"/>
        </w:rPr>
        <w:t>of</w:t>
      </w:r>
      <w:r w:rsidRPr="004D5510">
        <w:rPr>
          <w:sz w:val="16"/>
        </w:rPr>
        <w:t xml:space="preserve"> </w:t>
      </w:r>
      <w:r w:rsidRPr="004D5510">
        <w:rPr>
          <w:vanish/>
          <w:sz w:val="16"/>
        </w:rPr>
        <w:t>our</w:t>
      </w:r>
      <w:r w:rsidRPr="004D5510">
        <w:rPr>
          <w:sz w:val="16"/>
        </w:rPr>
        <w:t xml:space="preserve"> </w:t>
      </w:r>
      <w:r w:rsidRPr="004D5510">
        <w:rPr>
          <w:vanish/>
          <w:sz w:val="16"/>
        </w:rPr>
        <w:t>results.</w:t>
      </w:r>
      <w:r w:rsidRPr="004D5510">
        <w:rPr>
          <w:sz w:val="16"/>
        </w:rPr>
        <w:t xml:space="preserve"> </w:t>
      </w:r>
      <w:r w:rsidRPr="004D5510">
        <w:rPr>
          <w:vanish/>
          <w:sz w:val="16"/>
        </w:rPr>
        <w:t>One</w:t>
      </w:r>
      <w:r w:rsidRPr="004D5510">
        <w:rPr>
          <w:sz w:val="16"/>
        </w:rPr>
        <w:t xml:space="preserve"> </w:t>
      </w:r>
      <w:r w:rsidRPr="004D5510">
        <w:rPr>
          <w:vanish/>
          <w:sz w:val="16"/>
        </w:rPr>
        <w:t>concern</w:t>
      </w:r>
      <w:r w:rsidRPr="004D5510">
        <w:rPr>
          <w:sz w:val="16"/>
        </w:rPr>
        <w:t xml:space="preserve"> </w:t>
      </w:r>
      <w:r w:rsidRPr="004D5510">
        <w:rPr>
          <w:vanish/>
          <w:sz w:val="16"/>
        </w:rPr>
        <w:t>is</w:t>
      </w:r>
      <w:r w:rsidRPr="004D5510">
        <w:rPr>
          <w:sz w:val="16"/>
        </w:rPr>
        <w:t xml:space="preserve"> </w:t>
      </w:r>
      <w:r w:rsidRPr="004D5510">
        <w:rPr>
          <w:vanish/>
          <w:sz w:val="16"/>
        </w:rPr>
        <w:t>whether</w:t>
      </w:r>
      <w:r w:rsidRPr="004D5510">
        <w:rPr>
          <w:sz w:val="16"/>
        </w:rPr>
        <w:t xml:space="preserve"> </w:t>
      </w:r>
      <w:r w:rsidRPr="004D5510">
        <w:rPr>
          <w:vanish/>
          <w:sz w:val="16"/>
        </w:rPr>
        <w:t>the</w:t>
      </w:r>
      <w:r w:rsidRPr="004D5510">
        <w:rPr>
          <w:sz w:val="16"/>
        </w:rPr>
        <w:t xml:space="preserve"> </w:t>
      </w:r>
      <w:r w:rsidRPr="004D5510">
        <w:rPr>
          <w:vanish/>
          <w:sz w:val="16"/>
        </w:rPr>
        <w:t>results</w:t>
      </w:r>
      <w:r w:rsidRPr="004D5510">
        <w:rPr>
          <w:sz w:val="16"/>
        </w:rPr>
        <w:t xml:space="preserve"> </w:t>
      </w:r>
      <w:r w:rsidRPr="004D5510">
        <w:rPr>
          <w:vanish/>
          <w:sz w:val="16"/>
        </w:rPr>
        <w:t>we</w:t>
      </w:r>
      <w:r w:rsidRPr="004D5510">
        <w:rPr>
          <w:sz w:val="16"/>
        </w:rPr>
        <w:t xml:space="preserve"> </w:t>
      </w:r>
      <w:r w:rsidRPr="004D5510">
        <w:rPr>
          <w:vanish/>
          <w:sz w:val="16"/>
        </w:rPr>
        <w:t>identify</w:t>
      </w:r>
      <w:r w:rsidRPr="004D5510">
        <w:rPr>
          <w:sz w:val="16"/>
        </w:rPr>
        <w:t xml:space="preserve"> </w:t>
      </w:r>
      <w:r w:rsidRPr="004D5510">
        <w:rPr>
          <w:vanish/>
          <w:sz w:val="16"/>
        </w:rPr>
        <w:t>from</w:t>
      </w:r>
      <w:r w:rsidRPr="004D5510">
        <w:rPr>
          <w:sz w:val="16"/>
        </w:rPr>
        <w:t xml:space="preserve"> </w:t>
      </w:r>
      <w:r w:rsidRPr="004D5510">
        <w:rPr>
          <w:vanish/>
          <w:sz w:val="16"/>
        </w:rPr>
        <w:t>a</w:t>
      </w:r>
      <w:r w:rsidRPr="004D5510">
        <w:rPr>
          <w:sz w:val="16"/>
        </w:rPr>
        <w:t xml:space="preserve"> </w:t>
      </w:r>
      <w:r w:rsidRPr="004D5510">
        <w:rPr>
          <w:vanish/>
          <w:sz w:val="16"/>
        </w:rPr>
        <w:t>single</w:t>
      </w:r>
      <w:r w:rsidRPr="004D5510">
        <w:rPr>
          <w:sz w:val="16"/>
        </w:rPr>
        <w:t xml:space="preserve"> </w:t>
      </w:r>
      <w:r w:rsidRPr="004D5510">
        <w:rPr>
          <w:vanish/>
          <w:sz w:val="16"/>
        </w:rPr>
        <w:t>survey</w:t>
      </w:r>
      <w:r w:rsidRPr="004D5510">
        <w:rPr>
          <w:sz w:val="16"/>
        </w:rPr>
        <w:t xml:space="preserve"> </w:t>
      </w:r>
      <w:r w:rsidRPr="004D5510">
        <w:rPr>
          <w:vanish/>
          <w:sz w:val="16"/>
        </w:rPr>
        <w:t>can</w:t>
      </w:r>
      <w:r w:rsidRPr="004D5510">
        <w:rPr>
          <w:sz w:val="16"/>
        </w:rPr>
        <w:t xml:space="preserve"> </w:t>
      </w:r>
      <w:r w:rsidRPr="004D5510">
        <w:rPr>
          <w:vanish/>
          <w:sz w:val="16"/>
        </w:rPr>
        <w:t>speak</w:t>
      </w:r>
      <w:r w:rsidRPr="004D5510">
        <w:rPr>
          <w:sz w:val="16"/>
        </w:rPr>
        <w:t xml:space="preserve"> </w:t>
      </w:r>
      <w:r w:rsidRPr="004D5510">
        <w:rPr>
          <w:vanish/>
          <w:sz w:val="16"/>
        </w:rPr>
        <w:t>to</w:t>
      </w:r>
      <w:r w:rsidRPr="004D5510">
        <w:rPr>
          <w:sz w:val="16"/>
        </w:rPr>
        <w:t xml:space="preserve"> </w:t>
      </w:r>
      <w:r w:rsidRPr="004D5510">
        <w:rPr>
          <w:vanish/>
          <w:sz w:val="16"/>
        </w:rPr>
        <w:t>enduring</w:t>
      </w:r>
      <w:r w:rsidRPr="004D5510">
        <w:rPr>
          <w:sz w:val="16"/>
        </w:rPr>
        <w:t xml:space="preserve"> </w:t>
      </w:r>
      <w:r w:rsidRPr="004D5510">
        <w:rPr>
          <w:vanish/>
          <w:sz w:val="16"/>
        </w:rPr>
        <w:t>changes</w:t>
      </w:r>
      <w:r w:rsidRPr="004D5510">
        <w:rPr>
          <w:sz w:val="16"/>
        </w:rPr>
        <w:t xml:space="preserve"> </w:t>
      </w:r>
      <w:r w:rsidRPr="004D5510">
        <w:rPr>
          <w:vanish/>
          <w:sz w:val="16"/>
        </w:rPr>
        <w:t>in</w:t>
      </w:r>
      <w:r w:rsidRPr="004D5510">
        <w:rPr>
          <w:sz w:val="16"/>
        </w:rPr>
        <w:t xml:space="preserve"> </w:t>
      </w:r>
      <w:r w:rsidRPr="004D5510">
        <w:rPr>
          <w:vanish/>
          <w:sz w:val="16"/>
        </w:rPr>
        <w:t>public</w:t>
      </w:r>
      <w:r w:rsidRPr="004D5510">
        <w:rPr>
          <w:sz w:val="16"/>
        </w:rPr>
        <w:t xml:space="preserve"> </w:t>
      </w:r>
      <w:r w:rsidRPr="004D5510">
        <w:rPr>
          <w:vanish/>
          <w:sz w:val="16"/>
        </w:rPr>
        <w:t>opinion</w:t>
      </w:r>
      <w:r w:rsidRPr="004D5510">
        <w:rPr>
          <w:sz w:val="16"/>
        </w:rPr>
        <w:t xml:space="preserve"> </w:t>
      </w:r>
      <w:r w:rsidRPr="004D5510">
        <w:rPr>
          <w:vanish/>
          <w:sz w:val="16"/>
        </w:rPr>
        <w:t>about</w:t>
      </w:r>
      <w:r w:rsidRPr="004D5510">
        <w:rPr>
          <w:sz w:val="16"/>
        </w:rPr>
        <w:t xml:space="preserve"> </w:t>
      </w:r>
      <w:r w:rsidRPr="004D5510">
        <w:rPr>
          <w:vanish/>
          <w:sz w:val="16"/>
        </w:rPr>
        <w:t>the</w:t>
      </w:r>
      <w:r w:rsidRPr="004D5510">
        <w:rPr>
          <w:sz w:val="16"/>
        </w:rPr>
        <w:t xml:space="preserve"> </w:t>
      </w:r>
      <w:r w:rsidRPr="004D5510">
        <w:rPr>
          <w:vanish/>
          <w:sz w:val="16"/>
        </w:rPr>
        <w:t>strikes</w:t>
      </w:r>
      <w:r w:rsidRPr="004D5510">
        <w:rPr>
          <w:sz w:val="16"/>
        </w:rPr>
        <w:t xml:space="preserve"> </w:t>
      </w:r>
      <w:r w:rsidRPr="004D5510">
        <w:rPr>
          <w:vanish/>
          <w:sz w:val="16"/>
        </w:rPr>
        <w:t>and</w:t>
      </w:r>
      <w:r w:rsidRPr="004D5510">
        <w:rPr>
          <w:sz w:val="16"/>
        </w:rPr>
        <w:t xml:space="preserve"> </w:t>
      </w:r>
      <w:r w:rsidRPr="004D5510">
        <w:rPr>
          <w:vanish/>
          <w:sz w:val="16"/>
        </w:rPr>
        <w:t>unions.</w:t>
      </w:r>
      <w:r w:rsidRPr="004D5510">
        <w:rPr>
          <w:sz w:val="16"/>
        </w:rPr>
        <w:t xml:space="preserve"> </w:t>
      </w:r>
      <w:r w:rsidRPr="004D5510">
        <w:rPr>
          <w:vanish/>
          <w:sz w:val="16"/>
        </w:rPr>
        <w:t>Given</w:t>
      </w:r>
      <w:r w:rsidRPr="004D5510">
        <w:rPr>
          <w:sz w:val="16"/>
        </w:rPr>
        <w:t xml:space="preserve"> </w:t>
      </w:r>
      <w:r w:rsidRPr="004D5510">
        <w:rPr>
          <w:vanish/>
          <w:sz w:val="16"/>
        </w:rPr>
        <w:t>the</w:t>
      </w:r>
      <w:r w:rsidRPr="004D5510">
        <w:rPr>
          <w:sz w:val="16"/>
        </w:rPr>
        <w:t xml:space="preserve"> </w:t>
      </w:r>
      <w:r w:rsidRPr="004D5510">
        <w:rPr>
          <w:vanish/>
          <w:sz w:val="16"/>
        </w:rPr>
        <w:t>timing</w:t>
      </w:r>
      <w:r w:rsidRPr="004D5510">
        <w:rPr>
          <w:sz w:val="16"/>
        </w:rPr>
        <w:t xml:space="preserve"> </w:t>
      </w:r>
      <w:r w:rsidRPr="004D5510">
        <w:rPr>
          <w:vanish/>
          <w:sz w:val="16"/>
        </w:rPr>
        <w:t>of</w:t>
      </w:r>
      <w:r w:rsidRPr="004D5510">
        <w:rPr>
          <w:sz w:val="16"/>
        </w:rPr>
        <w:t xml:space="preserve"> </w:t>
      </w:r>
      <w:r w:rsidRPr="004D5510">
        <w:rPr>
          <w:vanish/>
          <w:sz w:val="16"/>
        </w:rPr>
        <w:t>the</w:t>
      </w:r>
      <w:r w:rsidRPr="004D5510">
        <w:rPr>
          <w:sz w:val="16"/>
        </w:rPr>
        <w:t xml:space="preserve"> </w:t>
      </w:r>
      <w:r w:rsidRPr="004D5510">
        <w:rPr>
          <w:vanish/>
          <w:sz w:val="16"/>
        </w:rPr>
        <w:t>teacher</w:t>
      </w:r>
      <w:r w:rsidRPr="004D5510">
        <w:rPr>
          <w:sz w:val="16"/>
        </w:rPr>
        <w:t xml:space="preserve"> </w:t>
      </w:r>
      <w:r w:rsidRPr="004D5510">
        <w:rPr>
          <w:vanish/>
          <w:sz w:val="16"/>
        </w:rPr>
        <w:t>strikes</w:t>
      </w:r>
      <w:r w:rsidRPr="004D5510">
        <w:rPr>
          <w:sz w:val="16"/>
        </w:rPr>
        <w:t xml:space="preserve"> </w:t>
      </w:r>
      <w:r w:rsidRPr="004D5510">
        <w:rPr>
          <w:vanish/>
          <w:sz w:val="16"/>
        </w:rPr>
        <w:t>in</w:t>
      </w:r>
      <w:r w:rsidRPr="004D5510">
        <w:rPr>
          <w:sz w:val="16"/>
        </w:rPr>
        <w:t xml:space="preserve"> </w:t>
      </w:r>
      <w:r w:rsidRPr="004D5510">
        <w:rPr>
          <w:vanish/>
          <w:sz w:val="16"/>
        </w:rPr>
        <w:t>the</w:t>
      </w:r>
      <w:r w:rsidRPr="004D5510">
        <w:rPr>
          <w:sz w:val="16"/>
        </w:rPr>
        <w:t xml:space="preserve"> </w:t>
      </w:r>
      <w:r w:rsidRPr="004D5510">
        <w:rPr>
          <w:vanish/>
          <w:sz w:val="16"/>
        </w:rPr>
        <w:t>first</w:t>
      </w:r>
      <w:r w:rsidRPr="004D5510">
        <w:rPr>
          <w:sz w:val="16"/>
        </w:rPr>
        <w:t xml:space="preserve"> </w:t>
      </w:r>
      <w:r w:rsidRPr="004D5510">
        <w:rPr>
          <w:vanish/>
          <w:sz w:val="16"/>
        </w:rPr>
        <w:t>half</w:t>
      </w:r>
      <w:r w:rsidRPr="004D5510">
        <w:rPr>
          <w:sz w:val="16"/>
        </w:rPr>
        <w:t xml:space="preserve"> </w:t>
      </w:r>
      <w:r w:rsidRPr="004D5510">
        <w:rPr>
          <w:vanish/>
          <w:sz w:val="16"/>
        </w:rPr>
        <w:t>of</w:t>
      </w:r>
      <w:r w:rsidRPr="004D5510">
        <w:rPr>
          <w:sz w:val="16"/>
        </w:rPr>
        <w:t xml:space="preserve"> </w:t>
      </w:r>
      <w:r w:rsidRPr="004D5510">
        <w:rPr>
          <w:vanish/>
          <w:sz w:val="16"/>
        </w:rPr>
        <w:t>2018,</w:t>
      </w:r>
      <w:r w:rsidRPr="004D5510">
        <w:rPr>
          <w:sz w:val="16"/>
        </w:rPr>
        <w:t xml:space="preserve"> </w:t>
      </w:r>
      <w:r w:rsidRPr="004D5510">
        <w:rPr>
          <w:vanish/>
          <w:sz w:val="16"/>
        </w:rPr>
        <w:t>our</w:t>
      </w:r>
      <w:r w:rsidRPr="004D5510">
        <w:rPr>
          <w:sz w:val="16"/>
        </w:rPr>
        <w:t xml:space="preserve"> </w:t>
      </w:r>
      <w:r w:rsidRPr="004D5510">
        <w:rPr>
          <w:vanish/>
          <w:sz w:val="16"/>
        </w:rPr>
        <w:t>respondents</w:t>
      </w:r>
      <w:r w:rsidRPr="004D5510">
        <w:rPr>
          <w:sz w:val="16"/>
        </w:rPr>
        <w:t xml:space="preserve"> </w:t>
      </w:r>
      <w:r w:rsidRPr="004D5510">
        <w:rPr>
          <w:vanish/>
          <w:sz w:val="16"/>
        </w:rPr>
        <w:t>were</w:t>
      </w:r>
      <w:r w:rsidRPr="004D5510">
        <w:rPr>
          <w:sz w:val="16"/>
        </w:rPr>
        <w:t xml:space="preserve"> </w:t>
      </w:r>
      <w:r w:rsidRPr="004D5510">
        <w:rPr>
          <w:vanish/>
          <w:sz w:val="16"/>
        </w:rPr>
        <w:t>reflecting</w:t>
      </w:r>
      <w:r w:rsidRPr="004D5510">
        <w:rPr>
          <w:sz w:val="16"/>
        </w:rPr>
        <w:t xml:space="preserve"> </w:t>
      </w:r>
      <w:r w:rsidRPr="004D5510">
        <w:rPr>
          <w:vanish/>
          <w:sz w:val="16"/>
        </w:rPr>
        <w:t>on</w:t>
      </w:r>
      <w:r w:rsidRPr="004D5510">
        <w:rPr>
          <w:sz w:val="16"/>
        </w:rPr>
        <w:t xml:space="preserve"> </w:t>
      </w:r>
      <w:r w:rsidRPr="004D5510">
        <w:rPr>
          <w:vanish/>
          <w:sz w:val="16"/>
        </w:rPr>
        <w:t>events</w:t>
      </w:r>
      <w:r w:rsidRPr="004D5510">
        <w:rPr>
          <w:sz w:val="16"/>
        </w:rPr>
        <w:t xml:space="preserve"> </w:t>
      </w:r>
      <w:r w:rsidRPr="004D5510">
        <w:rPr>
          <w:vanish/>
          <w:sz w:val="16"/>
        </w:rPr>
        <w:t>that</w:t>
      </w:r>
      <w:r w:rsidRPr="004D5510">
        <w:rPr>
          <w:sz w:val="16"/>
        </w:rPr>
        <w:t xml:space="preserve"> </w:t>
      </w:r>
      <w:r w:rsidRPr="004D5510">
        <w:rPr>
          <w:vanish/>
          <w:sz w:val="16"/>
        </w:rPr>
        <w:t>happened</w:t>
      </w:r>
      <w:r w:rsidRPr="004D5510">
        <w:rPr>
          <w:sz w:val="16"/>
        </w:rPr>
        <w:t xml:space="preserve"> </w:t>
      </w:r>
      <w:r w:rsidRPr="004D5510">
        <w:rPr>
          <w:vanish/>
          <w:sz w:val="16"/>
        </w:rPr>
        <w:t>7–12</w:t>
      </w:r>
      <w:r w:rsidRPr="004D5510">
        <w:rPr>
          <w:sz w:val="16"/>
        </w:rPr>
        <w:t xml:space="preserve"> </w:t>
      </w:r>
      <w:r w:rsidRPr="004D5510">
        <w:rPr>
          <w:vanish/>
          <w:sz w:val="16"/>
        </w:rPr>
        <w:t>months</w:t>
      </w:r>
      <w:r w:rsidRPr="004D5510">
        <w:rPr>
          <w:sz w:val="16"/>
        </w:rPr>
        <w:t xml:space="preserve"> </w:t>
      </w:r>
      <w:r w:rsidRPr="004D5510">
        <w:rPr>
          <w:vanish/>
          <w:sz w:val="16"/>
        </w:rPr>
        <w:t>in</w:t>
      </w:r>
      <w:r w:rsidRPr="004D5510">
        <w:rPr>
          <w:sz w:val="16"/>
        </w:rPr>
        <w:t xml:space="preserve"> </w:t>
      </w:r>
      <w:r w:rsidRPr="004D5510">
        <w:rPr>
          <w:vanish/>
          <w:sz w:val="16"/>
        </w:rPr>
        <w:t>the</w:t>
      </w:r>
      <w:r w:rsidRPr="004D5510">
        <w:rPr>
          <w:sz w:val="16"/>
        </w:rPr>
        <w:t xml:space="preserve"> </w:t>
      </w:r>
      <w:r w:rsidRPr="004D5510">
        <w:rPr>
          <w:vanish/>
          <w:sz w:val="16"/>
        </w:rPr>
        <w:t>past.</w:t>
      </w:r>
      <w:r w:rsidRPr="004D5510">
        <w:rPr>
          <w:sz w:val="16"/>
        </w:rPr>
        <w:t xml:space="preserve"> </w:t>
      </w:r>
      <w:r w:rsidRPr="004D5510">
        <w:rPr>
          <w:vanish/>
          <w:sz w:val="16"/>
        </w:rPr>
        <w:t>We</w:t>
      </w:r>
      <w:r w:rsidRPr="004D5510">
        <w:rPr>
          <w:sz w:val="16"/>
        </w:rPr>
        <w:t xml:space="preserve"> </w:t>
      </w:r>
      <w:r w:rsidRPr="004D5510">
        <w:rPr>
          <w:vanish/>
          <w:sz w:val="16"/>
        </w:rPr>
        <w:t>therefore</w:t>
      </w:r>
      <w:r w:rsidRPr="004D5510">
        <w:rPr>
          <w:sz w:val="16"/>
        </w:rPr>
        <w:t xml:space="preserve"> </w:t>
      </w:r>
      <w:r w:rsidRPr="004D5510">
        <w:rPr>
          <w:vanish/>
          <w:sz w:val="16"/>
        </w:rPr>
        <w:t>think</w:t>
      </w:r>
      <w:r w:rsidRPr="004D5510">
        <w:rPr>
          <w:sz w:val="16"/>
        </w:rPr>
        <w:t xml:space="preserve"> </w:t>
      </w:r>
      <w:r w:rsidRPr="004D5510">
        <w:rPr>
          <w:vanish/>
          <w:sz w:val="16"/>
        </w:rPr>
        <w:t>that</w:t>
      </w:r>
      <w:r w:rsidRPr="004D5510">
        <w:rPr>
          <w:sz w:val="16"/>
        </w:rPr>
        <w:t xml:space="preserve"> </w:t>
      </w:r>
      <w:r w:rsidRPr="004D5510">
        <w:rPr>
          <w:vanish/>
          <w:sz w:val="16"/>
        </w:rPr>
        <w:t>our</w:t>
      </w:r>
      <w:r w:rsidRPr="004D5510">
        <w:rPr>
          <w:sz w:val="16"/>
        </w:rPr>
        <w:t xml:space="preserve"> </w:t>
      </w:r>
      <w:r w:rsidRPr="004D5510">
        <w:rPr>
          <w:vanish/>
          <w:sz w:val="16"/>
        </w:rPr>
        <w:t>results</w:t>
      </w:r>
      <w:r w:rsidRPr="004D5510">
        <w:rPr>
          <w:sz w:val="16"/>
        </w:rPr>
        <w:t xml:space="preserve"> </w:t>
      </w:r>
      <w:r w:rsidRPr="004D5510">
        <w:rPr>
          <w:vanish/>
          <w:sz w:val="16"/>
        </w:rPr>
        <w:t>represent</w:t>
      </w:r>
      <w:r w:rsidRPr="004D5510">
        <w:rPr>
          <w:sz w:val="16"/>
        </w:rPr>
        <w:t xml:space="preserve"> </w:t>
      </w:r>
      <w:r w:rsidRPr="004D5510">
        <w:rPr>
          <w:vanish/>
          <w:sz w:val="16"/>
        </w:rPr>
        <w:t>more</w:t>
      </w:r>
      <w:r w:rsidRPr="004D5510">
        <w:rPr>
          <w:sz w:val="16"/>
        </w:rPr>
        <w:t xml:space="preserve"> </w:t>
      </w:r>
      <w:r w:rsidRPr="004D5510">
        <w:rPr>
          <w:vanish/>
          <w:sz w:val="16"/>
        </w:rPr>
        <w:t>durable</w:t>
      </w:r>
      <w:r w:rsidRPr="004D5510">
        <w:rPr>
          <w:sz w:val="16"/>
        </w:rPr>
        <w:t xml:space="preserve"> </w:t>
      </w:r>
      <w:r w:rsidRPr="004D5510">
        <w:rPr>
          <w:vanish/>
          <w:sz w:val="16"/>
        </w:rPr>
        <w:t>changes</w:t>
      </w:r>
      <w:r w:rsidRPr="004D5510">
        <w:rPr>
          <w:sz w:val="16"/>
        </w:rPr>
        <w:t xml:space="preserve"> </w:t>
      </w:r>
      <w:r w:rsidRPr="004D5510">
        <w:rPr>
          <w:vanish/>
          <w:sz w:val="16"/>
        </w:rPr>
        <w:t>in</w:t>
      </w:r>
      <w:r w:rsidRPr="004D5510">
        <w:rPr>
          <w:sz w:val="16"/>
        </w:rPr>
        <w:t xml:space="preserve"> </w:t>
      </w:r>
      <w:r w:rsidRPr="004D5510">
        <w:rPr>
          <w:vanish/>
          <w:sz w:val="16"/>
        </w:rPr>
        <w:t>opinion</w:t>
      </w:r>
      <w:r w:rsidRPr="004D5510">
        <w:rPr>
          <w:sz w:val="16"/>
        </w:rPr>
        <w:t xml:space="preserve"> </w:t>
      </w:r>
      <w:r w:rsidRPr="004D5510">
        <w:rPr>
          <w:vanish/>
          <w:sz w:val="16"/>
        </w:rPr>
        <w:t>as</w:t>
      </w:r>
      <w:r w:rsidRPr="004D5510">
        <w:rPr>
          <w:sz w:val="16"/>
        </w:rPr>
        <w:t xml:space="preserve"> </w:t>
      </w:r>
      <w:r w:rsidRPr="004D5510">
        <w:rPr>
          <w:vanish/>
          <w:sz w:val="16"/>
        </w:rPr>
        <w:t>a</w:t>
      </w:r>
      <w:r w:rsidRPr="004D5510">
        <w:rPr>
          <w:sz w:val="16"/>
        </w:rPr>
        <w:t xml:space="preserve"> </w:t>
      </w:r>
      <w:r w:rsidRPr="004D5510">
        <w:rPr>
          <w:vanish/>
          <w:sz w:val="16"/>
        </w:rPr>
        <w:t>result</w:t>
      </w:r>
      <w:r w:rsidRPr="004D5510">
        <w:rPr>
          <w:sz w:val="16"/>
        </w:rPr>
        <w:t xml:space="preserve"> </w:t>
      </w:r>
      <w:r w:rsidRPr="004D5510">
        <w:rPr>
          <w:vanish/>
          <w:sz w:val="16"/>
        </w:rPr>
        <w:t>of</w:t>
      </w:r>
      <w:r w:rsidRPr="004D5510">
        <w:rPr>
          <w:sz w:val="16"/>
        </w:rPr>
        <w:t xml:space="preserve"> </w:t>
      </w:r>
      <w:r w:rsidRPr="004D5510">
        <w:rPr>
          <w:vanish/>
          <w:sz w:val="16"/>
        </w:rPr>
        <w:t>the</w:t>
      </w:r>
      <w:r w:rsidRPr="004D5510">
        <w:rPr>
          <w:sz w:val="16"/>
        </w:rPr>
        <w:t xml:space="preserve"> </w:t>
      </w:r>
      <w:r w:rsidRPr="004D5510">
        <w:rPr>
          <w:vanish/>
          <w:sz w:val="16"/>
        </w:rPr>
        <w:t>strikes,</w:t>
      </w:r>
      <w:r w:rsidRPr="004D5510">
        <w:rPr>
          <w:sz w:val="16"/>
        </w:rPr>
        <w:t xml:space="preserve"> </w:t>
      </w:r>
      <w:r w:rsidRPr="004D5510">
        <w:rPr>
          <w:vanish/>
          <w:sz w:val="16"/>
        </w:rPr>
        <w:t>in</w:t>
      </w:r>
      <w:r w:rsidRPr="004D5510">
        <w:rPr>
          <w:sz w:val="16"/>
        </w:rPr>
        <w:t xml:space="preserve"> </w:t>
      </w:r>
      <w:r w:rsidRPr="004D5510">
        <w:rPr>
          <w:vanish/>
          <w:sz w:val="16"/>
        </w:rPr>
        <w:t>line</w:t>
      </w:r>
      <w:r w:rsidRPr="004D5510">
        <w:rPr>
          <w:sz w:val="16"/>
        </w:rPr>
        <w:t xml:space="preserve"> </w:t>
      </w:r>
      <w:r w:rsidRPr="004D5510">
        <w:rPr>
          <w:vanish/>
          <w:sz w:val="16"/>
        </w:rPr>
        <w:t>with</w:t>
      </w:r>
      <w:r w:rsidRPr="004D5510">
        <w:rPr>
          <w:sz w:val="16"/>
        </w:rPr>
        <w:t xml:space="preserve"> </w:t>
      </w:r>
      <w:r w:rsidRPr="004D5510">
        <w:rPr>
          <w:vanish/>
          <w:sz w:val="16"/>
        </w:rPr>
        <w:t>other</w:t>
      </w:r>
      <w:r w:rsidRPr="004D5510">
        <w:rPr>
          <w:sz w:val="16"/>
        </w:rPr>
        <w:t xml:space="preserve"> </w:t>
      </w:r>
      <w:r w:rsidRPr="004D5510">
        <w:rPr>
          <w:vanish/>
          <w:sz w:val="16"/>
        </w:rPr>
        <w:t>studies</w:t>
      </w:r>
      <w:r w:rsidRPr="004D5510">
        <w:rPr>
          <w:sz w:val="16"/>
        </w:rPr>
        <w:t xml:space="preserve"> </w:t>
      </w:r>
      <w:r w:rsidRPr="004D5510">
        <w:rPr>
          <w:vanish/>
          <w:sz w:val="16"/>
        </w:rPr>
        <w:t>of</w:t>
      </w:r>
      <w:r w:rsidRPr="004D5510">
        <w:rPr>
          <w:sz w:val="16"/>
        </w:rPr>
        <w:t xml:space="preserve"> </w:t>
      </w:r>
      <w:r w:rsidRPr="004D5510">
        <w:rPr>
          <w:vanish/>
          <w:sz w:val="16"/>
        </w:rPr>
        <w:t>historical</w:t>
      </w:r>
      <w:r w:rsidRPr="004D5510">
        <w:rPr>
          <w:sz w:val="16"/>
        </w:rPr>
        <w:t xml:space="preserve"> </w:t>
      </w:r>
      <w:r w:rsidRPr="004D5510">
        <w:rPr>
          <w:vanish/>
          <w:sz w:val="16"/>
        </w:rPr>
        <w:t>mobilizations</w:t>
      </w:r>
      <w:r w:rsidRPr="004D5510">
        <w:rPr>
          <w:sz w:val="16"/>
        </w:rPr>
        <w:t xml:space="preserve"> </w:t>
      </w:r>
      <w:r w:rsidRPr="004D5510">
        <w:rPr>
          <w:vanish/>
          <w:sz w:val="16"/>
        </w:rPr>
        <w:t>and</w:t>
      </w:r>
      <w:r w:rsidRPr="004D5510">
        <w:rPr>
          <w:sz w:val="16"/>
        </w:rPr>
        <w:t xml:space="preserve"> </w:t>
      </w:r>
      <w:r w:rsidRPr="004D5510">
        <w:rPr>
          <w:vanish/>
          <w:sz w:val="16"/>
        </w:rPr>
        <w:t>long-term</w:t>
      </w:r>
      <w:r w:rsidRPr="004D5510">
        <w:rPr>
          <w:sz w:val="16"/>
        </w:rPr>
        <w:t xml:space="preserve"> </w:t>
      </w:r>
      <w:r w:rsidRPr="004D5510">
        <w:rPr>
          <w:vanish/>
          <w:sz w:val="16"/>
        </w:rPr>
        <w:t>changes</w:t>
      </w:r>
      <w:r w:rsidRPr="004D5510">
        <w:rPr>
          <w:sz w:val="16"/>
        </w:rPr>
        <w:t xml:space="preserve"> </w:t>
      </w:r>
      <w:r w:rsidRPr="004D5510">
        <w:rPr>
          <w:vanish/>
          <w:sz w:val="16"/>
        </w:rPr>
        <w:t>in</w:t>
      </w:r>
      <w:r w:rsidRPr="004D5510">
        <w:rPr>
          <w:sz w:val="16"/>
        </w:rPr>
        <w:t xml:space="preserve"> </w:t>
      </w:r>
      <w:r w:rsidRPr="004D5510">
        <w:rPr>
          <w:vanish/>
          <w:sz w:val="16"/>
        </w:rPr>
        <w:t>attitudes</w:t>
      </w:r>
      <w:r w:rsidRPr="004D5510">
        <w:rPr>
          <w:sz w:val="16"/>
        </w:rPr>
        <w:t xml:space="preserve"> </w:t>
      </w:r>
      <w:r w:rsidRPr="004D5510">
        <w:rPr>
          <w:vanish/>
          <w:sz w:val="16"/>
        </w:rPr>
        <w:t>(Mazumder</w:t>
      </w:r>
      <w:r w:rsidRPr="004D5510">
        <w:rPr>
          <w:sz w:val="16"/>
        </w:rPr>
        <w:t xml:space="preserve"> </w:t>
      </w:r>
      <w:r w:rsidRPr="004D5510">
        <w:rPr>
          <w:vanish/>
          <w:sz w:val="16"/>
        </w:rPr>
        <w:t>2018).</w:t>
      </w:r>
      <w:r w:rsidRPr="004D5510">
        <w:rPr>
          <w:sz w:val="16"/>
        </w:rPr>
        <w:t xml:space="preserve"> </w:t>
      </w:r>
      <w:r w:rsidRPr="004D5510">
        <w:rPr>
          <w:vanish/>
          <w:sz w:val="16"/>
        </w:rPr>
        <w:t>The</w:t>
      </w:r>
      <w:r w:rsidRPr="004D5510">
        <w:rPr>
          <w:sz w:val="16"/>
        </w:rPr>
        <w:t xml:space="preserve"> </w:t>
      </w:r>
      <w:r w:rsidRPr="004D5510">
        <w:rPr>
          <w:vanish/>
          <w:sz w:val="16"/>
        </w:rPr>
        <w:t>AFL-CIO</w:t>
      </w:r>
      <w:r w:rsidRPr="004D5510">
        <w:rPr>
          <w:sz w:val="16"/>
        </w:rPr>
        <w:t xml:space="preserve"> </w:t>
      </w:r>
      <w:r w:rsidRPr="004D5510">
        <w:rPr>
          <w:vanish/>
          <w:sz w:val="16"/>
        </w:rPr>
        <w:t>time-series</w:t>
      </w:r>
      <w:r w:rsidRPr="004D5510">
        <w:rPr>
          <w:sz w:val="16"/>
        </w:rPr>
        <w:t xml:space="preserve"> </w:t>
      </w:r>
      <w:r w:rsidRPr="004D5510">
        <w:rPr>
          <w:vanish/>
          <w:sz w:val="16"/>
        </w:rPr>
        <w:t>polling</w:t>
      </w:r>
      <w:r w:rsidRPr="004D5510">
        <w:rPr>
          <w:sz w:val="16"/>
        </w:rPr>
        <w:t xml:space="preserve"> </w:t>
      </w:r>
      <w:r w:rsidRPr="004D5510">
        <w:rPr>
          <w:vanish/>
          <w:sz w:val="16"/>
        </w:rPr>
        <w:t>data,</w:t>
      </w:r>
      <w:r w:rsidRPr="004D5510">
        <w:rPr>
          <w:sz w:val="16"/>
        </w:rPr>
        <w:t xml:space="preserve"> </w:t>
      </w:r>
      <w:r w:rsidRPr="004D5510">
        <w:rPr>
          <w:vanish/>
          <w:sz w:val="16"/>
        </w:rPr>
        <w:t>moreover,</w:t>
      </w:r>
      <w:r w:rsidRPr="004D5510">
        <w:rPr>
          <w:sz w:val="16"/>
        </w:rPr>
        <w:t xml:space="preserve"> </w:t>
      </w:r>
      <w:r w:rsidRPr="004D5510">
        <w:rPr>
          <w:vanish/>
          <w:sz w:val="16"/>
        </w:rPr>
        <w:t>further</w:t>
      </w:r>
      <w:r w:rsidRPr="004D5510">
        <w:rPr>
          <w:sz w:val="16"/>
        </w:rPr>
        <w:t xml:space="preserve"> </w:t>
      </w:r>
      <w:r w:rsidRPr="004D5510">
        <w:rPr>
          <w:vanish/>
          <w:sz w:val="16"/>
        </w:rPr>
        <w:t>suggest</w:t>
      </w:r>
      <w:r w:rsidRPr="004D5510">
        <w:rPr>
          <w:sz w:val="16"/>
        </w:rPr>
        <w:t xml:space="preserve"> </w:t>
      </w:r>
      <w:r w:rsidRPr="004D5510">
        <w:rPr>
          <w:vanish/>
          <w:sz w:val="16"/>
        </w:rPr>
        <w:t>that</w:t>
      </w:r>
      <w:r w:rsidRPr="004D5510">
        <w:rPr>
          <w:sz w:val="16"/>
        </w:rPr>
        <w:t xml:space="preserve"> </w:t>
      </w:r>
      <w:r w:rsidRPr="004D5510">
        <w:rPr>
          <w:vanish/>
          <w:u w:val="single"/>
        </w:rPr>
        <w:t>there</w:t>
      </w:r>
      <w:r w:rsidRPr="004D5510">
        <w:rPr>
          <w:u w:val="single"/>
        </w:rPr>
        <w:t xml:space="preserve"> </w:t>
      </w:r>
      <w:r w:rsidRPr="004D5510">
        <w:rPr>
          <w:vanish/>
          <w:u w:val="single"/>
        </w:rPr>
        <w:t>were</w:t>
      </w:r>
      <w:r w:rsidRPr="004D5510">
        <w:rPr>
          <w:u w:val="single"/>
        </w:rPr>
        <w:t xml:space="preserve"> </w:t>
      </w:r>
      <w:r w:rsidRPr="004D5510">
        <w:rPr>
          <w:highlight w:val="cyan"/>
          <w:u w:val="single"/>
        </w:rPr>
        <w:t>increases in aggregate public support for unions in the strike states after the strikes occurred</w:t>
      </w:r>
      <w:r w:rsidRPr="004D5510">
        <w:rPr>
          <w:vanish/>
          <w:sz w:val="16"/>
        </w:rPr>
        <w:t>.</w:t>
      </w:r>
      <w:r w:rsidRPr="004D5510">
        <w:rPr>
          <w:sz w:val="16"/>
        </w:rPr>
        <w:t xml:space="preserve"> </w:t>
      </w:r>
      <w:r w:rsidRPr="004D5510">
        <w:rPr>
          <w:vanish/>
          <w:sz w:val="16"/>
        </w:rPr>
        <w:t>Nevertheless,</w:t>
      </w:r>
      <w:r w:rsidRPr="004D5510">
        <w:rPr>
          <w:sz w:val="16"/>
        </w:rPr>
        <w:t xml:space="preserve"> </w:t>
      </w:r>
      <w:r w:rsidRPr="004D5510">
        <w:rPr>
          <w:vanish/>
          <w:sz w:val="16"/>
        </w:rPr>
        <w:t>follow-up</w:t>
      </w:r>
      <w:r w:rsidRPr="004D5510">
        <w:rPr>
          <w:sz w:val="16"/>
        </w:rPr>
        <w:t xml:space="preserve"> </w:t>
      </w:r>
      <w:r w:rsidRPr="004D5510">
        <w:rPr>
          <w:vanish/>
          <w:sz w:val="16"/>
        </w:rPr>
        <w:t>studies</w:t>
      </w:r>
      <w:r w:rsidRPr="004D5510">
        <w:rPr>
          <w:sz w:val="16"/>
        </w:rPr>
        <w:t xml:space="preserve"> </w:t>
      </w:r>
      <w:r w:rsidRPr="004D5510">
        <w:rPr>
          <w:vanish/>
          <w:sz w:val="16"/>
        </w:rPr>
        <w:t>should</w:t>
      </w:r>
      <w:r w:rsidRPr="004D5510">
        <w:rPr>
          <w:sz w:val="16"/>
        </w:rPr>
        <w:t xml:space="preserve"> </w:t>
      </w:r>
      <w:r w:rsidRPr="004D5510">
        <w:rPr>
          <w:vanish/>
          <w:sz w:val="16"/>
        </w:rPr>
        <w:t>examine</w:t>
      </w:r>
      <w:r w:rsidRPr="004D5510">
        <w:rPr>
          <w:sz w:val="16"/>
        </w:rPr>
        <w:t xml:space="preserve"> </w:t>
      </w:r>
      <w:r w:rsidRPr="004D5510">
        <w:rPr>
          <w:vanish/>
          <w:sz w:val="16"/>
        </w:rPr>
        <w:t>how</w:t>
      </w:r>
      <w:r w:rsidRPr="004D5510">
        <w:rPr>
          <w:sz w:val="16"/>
        </w:rPr>
        <w:t xml:space="preserve"> </w:t>
      </w:r>
      <w:r w:rsidRPr="004D5510">
        <w:rPr>
          <w:vanish/>
          <w:sz w:val="16"/>
        </w:rPr>
        <w:t>opinion</w:t>
      </w:r>
      <w:r w:rsidRPr="004D5510">
        <w:rPr>
          <w:sz w:val="16"/>
        </w:rPr>
        <w:t xml:space="preserve"> </w:t>
      </w:r>
      <w:r w:rsidRPr="004D5510">
        <w:rPr>
          <w:vanish/>
          <w:sz w:val="16"/>
        </w:rPr>
        <w:t>toward,</w:t>
      </w:r>
      <w:r w:rsidRPr="004D5510">
        <w:rPr>
          <w:sz w:val="16"/>
        </w:rPr>
        <w:t xml:space="preserve"> </w:t>
      </w:r>
      <w:r w:rsidRPr="004D5510">
        <w:rPr>
          <w:vanish/>
          <w:sz w:val="16"/>
        </w:rPr>
        <w:t>and</w:t>
      </w:r>
      <w:r w:rsidRPr="004D5510">
        <w:rPr>
          <w:sz w:val="16"/>
        </w:rPr>
        <w:t xml:space="preserve"> </w:t>
      </w:r>
      <w:r w:rsidRPr="004D5510">
        <w:rPr>
          <w:vanish/>
          <w:sz w:val="16"/>
        </w:rPr>
        <w:t>interest</w:t>
      </w:r>
      <w:r w:rsidRPr="004D5510">
        <w:rPr>
          <w:sz w:val="16"/>
        </w:rPr>
        <w:t xml:space="preserve"> </w:t>
      </w:r>
      <w:r w:rsidRPr="004D5510">
        <w:rPr>
          <w:vanish/>
          <w:sz w:val="16"/>
        </w:rPr>
        <w:t>in,</w:t>
      </w:r>
      <w:r w:rsidRPr="004D5510">
        <w:rPr>
          <w:sz w:val="16"/>
        </w:rPr>
        <w:t xml:space="preserve"> </w:t>
      </w:r>
      <w:r w:rsidRPr="004D5510">
        <w:rPr>
          <w:vanish/>
          <w:sz w:val="16"/>
        </w:rPr>
        <w:t>unions</w:t>
      </w:r>
      <w:r w:rsidRPr="004D5510">
        <w:rPr>
          <w:sz w:val="16"/>
        </w:rPr>
        <w:t xml:space="preserve"> </w:t>
      </w:r>
      <w:r w:rsidRPr="004D5510">
        <w:rPr>
          <w:vanish/>
          <w:sz w:val="16"/>
        </w:rPr>
        <w:t>evolve</w:t>
      </w:r>
      <w:r w:rsidRPr="004D5510">
        <w:rPr>
          <w:sz w:val="16"/>
        </w:rPr>
        <w:t xml:space="preserve"> </w:t>
      </w:r>
      <w:r w:rsidRPr="004D5510">
        <w:rPr>
          <w:vanish/>
          <w:sz w:val="16"/>
        </w:rPr>
        <w:t>in</w:t>
      </w:r>
      <w:r w:rsidRPr="004D5510">
        <w:rPr>
          <w:sz w:val="16"/>
        </w:rPr>
        <w:t xml:space="preserve"> </w:t>
      </w:r>
      <w:r w:rsidRPr="004D5510">
        <w:rPr>
          <w:vanish/>
          <w:sz w:val="16"/>
        </w:rPr>
        <w:t>the</w:t>
      </w:r>
      <w:r w:rsidRPr="004D5510">
        <w:rPr>
          <w:sz w:val="16"/>
        </w:rPr>
        <w:t xml:space="preserve"> </w:t>
      </w:r>
      <w:r w:rsidRPr="004D5510">
        <w:rPr>
          <w:vanish/>
          <w:sz w:val="16"/>
        </w:rPr>
        <w:t>mass</w:t>
      </w:r>
      <w:r w:rsidRPr="004D5510">
        <w:rPr>
          <w:sz w:val="16"/>
        </w:rPr>
        <w:t xml:space="preserve"> </w:t>
      </w:r>
      <w:r w:rsidRPr="004D5510">
        <w:rPr>
          <w:vanish/>
          <w:sz w:val="16"/>
        </w:rPr>
        <w:t>teacher</w:t>
      </w:r>
      <w:r w:rsidRPr="004D5510">
        <w:rPr>
          <w:sz w:val="16"/>
        </w:rPr>
        <w:t xml:space="preserve"> </w:t>
      </w:r>
      <w:r w:rsidRPr="004D5510">
        <w:rPr>
          <w:vanish/>
          <w:sz w:val="16"/>
        </w:rPr>
        <w:t>strike</w:t>
      </w:r>
      <w:r w:rsidRPr="004D5510">
        <w:rPr>
          <w:sz w:val="16"/>
        </w:rPr>
        <w:t xml:space="preserve"> </w:t>
      </w:r>
      <w:r w:rsidRPr="004D5510">
        <w:rPr>
          <w:vanish/>
          <w:sz w:val="16"/>
        </w:rPr>
        <w:t>states,</w:t>
      </w:r>
      <w:r w:rsidRPr="004D5510">
        <w:rPr>
          <w:sz w:val="16"/>
        </w:rPr>
        <w:t xml:space="preserve"> </w:t>
      </w:r>
      <w:r w:rsidRPr="004D5510">
        <w:rPr>
          <w:vanish/>
          <w:sz w:val="16"/>
        </w:rPr>
        <w:t>and</w:t>
      </w:r>
      <w:r w:rsidRPr="004D5510">
        <w:rPr>
          <w:sz w:val="16"/>
        </w:rPr>
        <w:t xml:space="preserve"> </w:t>
      </w:r>
      <w:r w:rsidRPr="004D5510">
        <w:rPr>
          <w:vanish/>
          <w:sz w:val="16"/>
        </w:rPr>
        <w:t>it</w:t>
      </w:r>
      <w:r w:rsidRPr="004D5510">
        <w:rPr>
          <w:sz w:val="16"/>
        </w:rPr>
        <w:t xml:space="preserve"> </w:t>
      </w:r>
      <w:r w:rsidRPr="004D5510">
        <w:rPr>
          <w:vanish/>
          <w:sz w:val="16"/>
        </w:rPr>
        <w:t>would</w:t>
      </w:r>
      <w:r w:rsidRPr="004D5510">
        <w:rPr>
          <w:sz w:val="16"/>
        </w:rPr>
        <w:t xml:space="preserve"> </w:t>
      </w:r>
      <w:r w:rsidRPr="004D5510">
        <w:rPr>
          <w:vanish/>
          <w:sz w:val="16"/>
        </w:rPr>
        <w:t>be</w:t>
      </w:r>
      <w:r w:rsidRPr="004D5510">
        <w:rPr>
          <w:sz w:val="16"/>
        </w:rPr>
        <w:t xml:space="preserve"> </w:t>
      </w:r>
      <w:r w:rsidRPr="004D5510">
        <w:rPr>
          <w:vanish/>
          <w:sz w:val="16"/>
        </w:rPr>
        <w:t>especially</w:t>
      </w:r>
      <w:r w:rsidRPr="004D5510">
        <w:rPr>
          <w:sz w:val="16"/>
        </w:rPr>
        <w:t xml:space="preserve"> </w:t>
      </w:r>
      <w:r w:rsidRPr="004D5510">
        <w:rPr>
          <w:vanish/>
          <w:sz w:val="16"/>
        </w:rPr>
        <w:t>interesting</w:t>
      </w:r>
      <w:r w:rsidRPr="004D5510">
        <w:rPr>
          <w:sz w:val="16"/>
        </w:rPr>
        <w:t xml:space="preserve"> </w:t>
      </w:r>
      <w:r w:rsidRPr="004D5510">
        <w:rPr>
          <w:vanish/>
          <w:sz w:val="16"/>
        </w:rPr>
        <w:t>to</w:t>
      </w:r>
      <w:r w:rsidRPr="004D5510">
        <w:rPr>
          <w:sz w:val="16"/>
        </w:rPr>
        <w:t xml:space="preserve"> </w:t>
      </w:r>
      <w:r w:rsidRPr="004D5510">
        <w:rPr>
          <w:vanish/>
          <w:sz w:val="16"/>
        </w:rPr>
        <w:t>understand</w:t>
      </w:r>
      <w:r w:rsidRPr="004D5510">
        <w:rPr>
          <w:sz w:val="16"/>
        </w:rPr>
        <w:t xml:space="preserve"> </w:t>
      </w:r>
      <w:r w:rsidRPr="004D5510">
        <w:rPr>
          <w:vanish/>
          <w:sz w:val="16"/>
        </w:rPr>
        <w:t>whether</w:t>
      </w:r>
      <w:r w:rsidRPr="004D5510">
        <w:rPr>
          <w:sz w:val="16"/>
        </w:rPr>
        <w:t xml:space="preserve"> </w:t>
      </w:r>
      <w:r w:rsidRPr="004D5510">
        <w:rPr>
          <w:vanish/>
          <w:sz w:val="16"/>
        </w:rPr>
        <w:t>unions</w:t>
      </w:r>
      <w:r w:rsidRPr="004D5510">
        <w:rPr>
          <w:sz w:val="16"/>
        </w:rPr>
        <w:t xml:space="preserve"> </w:t>
      </w:r>
      <w:r w:rsidRPr="004D5510">
        <w:rPr>
          <w:vanish/>
          <w:sz w:val="16"/>
        </w:rPr>
        <w:t>have</w:t>
      </w:r>
      <w:r w:rsidRPr="004D5510">
        <w:rPr>
          <w:sz w:val="16"/>
        </w:rPr>
        <w:t xml:space="preserve"> </w:t>
      </w:r>
      <w:r w:rsidRPr="004D5510">
        <w:rPr>
          <w:vanish/>
          <w:sz w:val="16"/>
        </w:rPr>
        <w:t>begun</w:t>
      </w:r>
      <w:r w:rsidRPr="004D5510">
        <w:rPr>
          <w:sz w:val="16"/>
        </w:rPr>
        <w:t xml:space="preserve"> </w:t>
      </w:r>
      <w:r w:rsidRPr="004D5510">
        <w:rPr>
          <w:vanish/>
          <w:sz w:val="16"/>
        </w:rPr>
        <w:t>capitalizing</w:t>
      </w:r>
      <w:r w:rsidRPr="004D5510">
        <w:rPr>
          <w:sz w:val="16"/>
        </w:rPr>
        <w:t xml:space="preserve"> </w:t>
      </w:r>
      <w:r w:rsidRPr="004D5510">
        <w:rPr>
          <w:vanish/>
          <w:sz w:val="16"/>
        </w:rPr>
        <w:t>on</w:t>
      </w:r>
      <w:r w:rsidRPr="004D5510">
        <w:rPr>
          <w:sz w:val="16"/>
        </w:rPr>
        <w:t xml:space="preserve"> </w:t>
      </w:r>
      <w:r w:rsidRPr="004D5510">
        <w:rPr>
          <w:vanish/>
          <w:sz w:val="16"/>
        </w:rPr>
        <w:t>the</w:t>
      </w:r>
      <w:r w:rsidRPr="004D5510">
        <w:rPr>
          <w:sz w:val="16"/>
        </w:rPr>
        <w:t xml:space="preserve"> </w:t>
      </w:r>
      <w:r w:rsidRPr="004D5510">
        <w:rPr>
          <w:vanish/>
          <w:sz w:val="16"/>
        </w:rPr>
        <w:t>interest</w:t>
      </w:r>
      <w:r w:rsidRPr="004D5510">
        <w:rPr>
          <w:sz w:val="16"/>
        </w:rPr>
        <w:t xml:space="preserve"> </w:t>
      </w:r>
      <w:r w:rsidRPr="004D5510">
        <w:rPr>
          <w:vanish/>
          <w:sz w:val="16"/>
        </w:rPr>
        <w:t>in</w:t>
      </w:r>
      <w:r w:rsidRPr="004D5510">
        <w:rPr>
          <w:sz w:val="16"/>
        </w:rPr>
        <w:t xml:space="preserve"> </w:t>
      </w:r>
      <w:r w:rsidRPr="004D5510">
        <w:rPr>
          <w:vanish/>
          <w:sz w:val="16"/>
        </w:rPr>
        <w:t>the</w:t>
      </w:r>
      <w:r w:rsidRPr="004D5510">
        <w:rPr>
          <w:sz w:val="16"/>
        </w:rPr>
        <w:t xml:space="preserve"> </w:t>
      </w:r>
      <w:r w:rsidRPr="004D5510">
        <w:rPr>
          <w:vanish/>
          <w:sz w:val="16"/>
        </w:rPr>
        <w:t>labor</w:t>
      </w:r>
      <w:r w:rsidRPr="004D5510">
        <w:rPr>
          <w:sz w:val="16"/>
        </w:rPr>
        <w:t xml:space="preserve"> </w:t>
      </w:r>
      <w:r w:rsidRPr="004D5510">
        <w:rPr>
          <w:vanish/>
          <w:sz w:val="16"/>
        </w:rPr>
        <w:t>movement</w:t>
      </w:r>
      <w:r w:rsidRPr="004D5510">
        <w:rPr>
          <w:sz w:val="16"/>
        </w:rPr>
        <w:t xml:space="preserve"> </w:t>
      </w:r>
      <w:r w:rsidRPr="004D5510">
        <w:rPr>
          <w:vanish/>
          <w:sz w:val="16"/>
        </w:rPr>
        <w:t>that</w:t>
      </w:r>
      <w:r w:rsidRPr="004D5510">
        <w:rPr>
          <w:sz w:val="16"/>
        </w:rPr>
        <w:t xml:space="preserve"> </w:t>
      </w:r>
      <w:r w:rsidRPr="004D5510">
        <w:rPr>
          <w:vanish/>
          <w:sz w:val="16"/>
        </w:rPr>
        <w:t>the</w:t>
      </w:r>
      <w:r w:rsidRPr="004D5510">
        <w:rPr>
          <w:sz w:val="16"/>
        </w:rPr>
        <w:t xml:space="preserve"> </w:t>
      </w:r>
      <w:r w:rsidRPr="004D5510">
        <w:rPr>
          <w:vanish/>
          <w:sz w:val="16"/>
        </w:rPr>
        <w:t>strikes</w:t>
      </w:r>
      <w:r w:rsidRPr="004D5510">
        <w:rPr>
          <w:sz w:val="16"/>
        </w:rPr>
        <w:t xml:space="preserve"> </w:t>
      </w:r>
      <w:r w:rsidRPr="004D5510">
        <w:rPr>
          <w:vanish/>
          <w:sz w:val="16"/>
        </w:rPr>
        <w:t>generated.</w:t>
      </w:r>
      <w:r w:rsidRPr="004D5510">
        <w:rPr>
          <w:sz w:val="16"/>
        </w:rPr>
        <w:t xml:space="preserve"> </w:t>
      </w:r>
      <w:r w:rsidRPr="004D5510">
        <w:rPr>
          <w:vanish/>
          <w:sz w:val="16"/>
        </w:rPr>
        <w:t>We</w:t>
      </w:r>
      <w:r w:rsidRPr="004D5510">
        <w:rPr>
          <w:sz w:val="16"/>
        </w:rPr>
        <w:t xml:space="preserve"> </w:t>
      </w:r>
      <w:r w:rsidRPr="004D5510">
        <w:rPr>
          <w:vanish/>
          <w:sz w:val="16"/>
        </w:rPr>
        <w:t>also</w:t>
      </w:r>
      <w:r w:rsidRPr="004D5510">
        <w:rPr>
          <w:sz w:val="16"/>
        </w:rPr>
        <w:t xml:space="preserve"> </w:t>
      </w:r>
      <w:r w:rsidRPr="004D5510">
        <w:rPr>
          <w:vanish/>
          <w:sz w:val="16"/>
        </w:rPr>
        <w:t>note</w:t>
      </w:r>
      <w:r w:rsidRPr="004D5510">
        <w:rPr>
          <w:sz w:val="16"/>
        </w:rPr>
        <w:t xml:space="preserve"> </w:t>
      </w:r>
      <w:r w:rsidRPr="004D5510">
        <w:rPr>
          <w:vanish/>
          <w:sz w:val="16"/>
        </w:rPr>
        <w:t>that,</w:t>
      </w:r>
      <w:r w:rsidRPr="004D5510">
        <w:rPr>
          <w:sz w:val="16"/>
        </w:rPr>
        <w:t xml:space="preserve"> </w:t>
      </w:r>
      <w:r w:rsidRPr="004D5510">
        <w:rPr>
          <w:vanish/>
          <w:sz w:val="16"/>
        </w:rPr>
        <w:t>despite</w:t>
      </w:r>
      <w:r w:rsidRPr="004D5510">
        <w:rPr>
          <w:sz w:val="16"/>
        </w:rPr>
        <w:t xml:space="preserve"> </w:t>
      </w:r>
      <w:r w:rsidRPr="004D5510">
        <w:rPr>
          <w:vanish/>
          <w:sz w:val="16"/>
        </w:rPr>
        <w:t>the</w:t>
      </w:r>
      <w:r w:rsidRPr="004D5510">
        <w:rPr>
          <w:sz w:val="16"/>
        </w:rPr>
        <w:t xml:space="preserve"> </w:t>
      </w:r>
      <w:r w:rsidRPr="004D5510">
        <w:rPr>
          <w:vanish/>
          <w:sz w:val="16"/>
        </w:rPr>
        <w:t>large</w:t>
      </w:r>
      <w:r w:rsidRPr="004D5510">
        <w:rPr>
          <w:sz w:val="16"/>
        </w:rPr>
        <w:t xml:space="preserve"> </w:t>
      </w:r>
      <w:r w:rsidRPr="004D5510">
        <w:rPr>
          <w:vanish/>
          <w:sz w:val="16"/>
        </w:rPr>
        <w:t>sample</w:t>
      </w:r>
      <w:r w:rsidRPr="004D5510">
        <w:rPr>
          <w:sz w:val="16"/>
        </w:rPr>
        <w:t xml:space="preserve"> </w:t>
      </w:r>
      <w:r w:rsidRPr="004D5510">
        <w:rPr>
          <w:vanish/>
          <w:sz w:val="16"/>
        </w:rPr>
        <w:t>size</w:t>
      </w:r>
      <w:r w:rsidRPr="004D5510">
        <w:rPr>
          <w:sz w:val="16"/>
        </w:rPr>
        <w:t xml:space="preserve"> </w:t>
      </w:r>
      <w:r w:rsidRPr="004D5510">
        <w:rPr>
          <w:vanish/>
          <w:sz w:val="16"/>
        </w:rPr>
        <w:t>of</w:t>
      </w:r>
      <w:r w:rsidRPr="004D5510">
        <w:rPr>
          <w:sz w:val="16"/>
        </w:rPr>
        <w:t xml:space="preserve"> </w:t>
      </w:r>
      <w:r w:rsidRPr="004D5510">
        <w:rPr>
          <w:vanish/>
          <w:sz w:val="16"/>
        </w:rPr>
        <w:t>our</w:t>
      </w:r>
      <w:r w:rsidRPr="004D5510">
        <w:rPr>
          <w:sz w:val="16"/>
        </w:rPr>
        <w:t xml:space="preserve"> </w:t>
      </w:r>
      <w:r w:rsidRPr="004D5510">
        <w:rPr>
          <w:vanish/>
          <w:sz w:val="16"/>
        </w:rPr>
        <w:t>original</w:t>
      </w:r>
      <w:r w:rsidRPr="004D5510">
        <w:rPr>
          <w:sz w:val="16"/>
        </w:rPr>
        <w:t xml:space="preserve"> </w:t>
      </w:r>
      <w:r w:rsidRPr="004D5510">
        <w:rPr>
          <w:vanish/>
          <w:sz w:val="16"/>
        </w:rPr>
        <w:t>survey,</w:t>
      </w:r>
      <w:r w:rsidRPr="004D5510">
        <w:rPr>
          <w:sz w:val="16"/>
        </w:rPr>
        <w:t xml:space="preserve"> </w:t>
      </w:r>
      <w:r w:rsidRPr="004D5510">
        <w:rPr>
          <w:vanish/>
          <w:sz w:val="16"/>
        </w:rPr>
        <w:t>we</w:t>
      </w:r>
      <w:r w:rsidRPr="004D5510">
        <w:rPr>
          <w:sz w:val="16"/>
        </w:rPr>
        <w:t xml:space="preserve"> </w:t>
      </w:r>
      <w:r w:rsidRPr="004D5510">
        <w:rPr>
          <w:vanish/>
          <w:sz w:val="16"/>
        </w:rPr>
        <w:t>still</w:t>
      </w:r>
      <w:r w:rsidRPr="004D5510">
        <w:rPr>
          <w:sz w:val="16"/>
        </w:rPr>
        <w:t xml:space="preserve"> </w:t>
      </w:r>
      <w:r w:rsidRPr="004D5510">
        <w:rPr>
          <w:vanish/>
          <w:sz w:val="16"/>
        </w:rPr>
        <w:t>lack</w:t>
      </w:r>
      <w:r w:rsidRPr="004D5510">
        <w:rPr>
          <w:sz w:val="16"/>
        </w:rPr>
        <w:t xml:space="preserve"> </w:t>
      </w:r>
      <w:r w:rsidRPr="004D5510">
        <w:rPr>
          <w:vanish/>
          <w:sz w:val="16"/>
        </w:rPr>
        <w:t>sufficient</w:t>
      </w:r>
      <w:r w:rsidRPr="004D5510">
        <w:rPr>
          <w:sz w:val="16"/>
        </w:rPr>
        <w:t xml:space="preserve"> </w:t>
      </w:r>
      <w:r w:rsidRPr="004D5510">
        <w:rPr>
          <w:vanish/>
          <w:sz w:val="16"/>
        </w:rPr>
        <w:t>statistical</w:t>
      </w:r>
      <w:r w:rsidRPr="004D5510">
        <w:rPr>
          <w:sz w:val="16"/>
        </w:rPr>
        <w:t xml:space="preserve"> </w:t>
      </w:r>
      <w:r w:rsidRPr="004D5510">
        <w:rPr>
          <w:vanish/>
          <w:sz w:val="16"/>
        </w:rPr>
        <w:t>power</w:t>
      </w:r>
      <w:r w:rsidRPr="004D5510">
        <w:rPr>
          <w:sz w:val="16"/>
        </w:rPr>
        <w:t xml:space="preserve"> </w:t>
      </w:r>
      <w:r w:rsidRPr="004D5510">
        <w:rPr>
          <w:vanish/>
          <w:sz w:val="16"/>
        </w:rPr>
        <w:t>to</w:t>
      </w:r>
      <w:r w:rsidRPr="004D5510">
        <w:rPr>
          <w:sz w:val="16"/>
        </w:rPr>
        <w:t xml:space="preserve"> </w:t>
      </w:r>
      <w:r w:rsidRPr="004D5510">
        <w:rPr>
          <w:vanish/>
          <w:sz w:val="16"/>
        </w:rPr>
        <w:t>fully</w:t>
      </w:r>
      <w:r w:rsidRPr="004D5510">
        <w:rPr>
          <w:sz w:val="16"/>
        </w:rPr>
        <w:t xml:space="preserve"> </w:t>
      </w:r>
      <w:r w:rsidRPr="004D5510">
        <w:rPr>
          <w:vanish/>
          <w:sz w:val="16"/>
        </w:rPr>
        <w:t>explore</w:t>
      </w:r>
      <w:r w:rsidRPr="004D5510">
        <w:rPr>
          <w:sz w:val="16"/>
        </w:rPr>
        <w:t xml:space="preserve"> </w:t>
      </w:r>
      <w:r w:rsidRPr="004D5510">
        <w:rPr>
          <w:vanish/>
          <w:sz w:val="16"/>
        </w:rPr>
        <w:t>the</w:t>
      </w:r>
      <w:r w:rsidRPr="004D5510">
        <w:rPr>
          <w:sz w:val="16"/>
        </w:rPr>
        <w:t xml:space="preserve"> </w:t>
      </w:r>
      <w:r w:rsidRPr="004D5510">
        <w:rPr>
          <w:vanish/>
          <w:sz w:val="16"/>
        </w:rPr>
        <w:t>effects</w:t>
      </w:r>
      <w:r w:rsidRPr="004D5510">
        <w:rPr>
          <w:sz w:val="16"/>
        </w:rPr>
        <w:t xml:space="preserve"> </w:t>
      </w:r>
      <w:r w:rsidRPr="004D5510">
        <w:rPr>
          <w:vanish/>
          <w:sz w:val="16"/>
        </w:rPr>
        <w:t>of</w:t>
      </w:r>
      <w:r w:rsidRPr="004D5510">
        <w:rPr>
          <w:sz w:val="16"/>
        </w:rPr>
        <w:t xml:space="preserve"> </w:t>
      </w:r>
      <w:r w:rsidRPr="004D5510">
        <w:rPr>
          <w:vanish/>
          <w:sz w:val="16"/>
        </w:rPr>
        <w:t>the</w:t>
      </w:r>
      <w:r w:rsidRPr="004D5510">
        <w:rPr>
          <w:sz w:val="16"/>
        </w:rPr>
        <w:t xml:space="preserve"> </w:t>
      </w:r>
      <w:r w:rsidRPr="004D5510">
        <w:rPr>
          <w:vanish/>
          <w:sz w:val="16"/>
        </w:rPr>
        <w:t>strikes</w:t>
      </w:r>
      <w:r w:rsidRPr="004D5510">
        <w:rPr>
          <w:sz w:val="16"/>
        </w:rPr>
        <w:t xml:space="preserve"> </w:t>
      </w:r>
      <w:r w:rsidRPr="004D5510">
        <w:rPr>
          <w:vanish/>
          <w:sz w:val="16"/>
        </w:rPr>
        <w:t>on</w:t>
      </w:r>
      <w:r w:rsidRPr="004D5510">
        <w:rPr>
          <w:sz w:val="16"/>
        </w:rPr>
        <w:t xml:space="preserve"> </w:t>
      </w:r>
      <w:r w:rsidRPr="004D5510">
        <w:rPr>
          <w:vanish/>
          <w:sz w:val="16"/>
        </w:rPr>
        <w:t>all</w:t>
      </w:r>
      <w:r w:rsidRPr="004D5510">
        <w:rPr>
          <w:sz w:val="16"/>
        </w:rPr>
        <w:t xml:space="preserve"> </w:t>
      </w:r>
      <w:r w:rsidRPr="004D5510">
        <w:rPr>
          <w:vanish/>
          <w:sz w:val="16"/>
        </w:rPr>
        <w:t>of</w:t>
      </w:r>
      <w:r w:rsidRPr="004D5510">
        <w:rPr>
          <w:sz w:val="16"/>
        </w:rPr>
        <w:t xml:space="preserve"> </w:t>
      </w:r>
      <w:r w:rsidRPr="004D5510">
        <w:rPr>
          <w:vanish/>
          <w:sz w:val="16"/>
        </w:rPr>
        <w:t>our</w:t>
      </w:r>
      <w:r w:rsidRPr="004D5510">
        <w:rPr>
          <w:sz w:val="16"/>
        </w:rPr>
        <w:t xml:space="preserve"> </w:t>
      </w:r>
      <w:r w:rsidRPr="004D5510">
        <w:rPr>
          <w:vanish/>
          <w:sz w:val="16"/>
        </w:rPr>
        <w:t>survey</w:t>
      </w:r>
      <w:r w:rsidRPr="004D5510">
        <w:rPr>
          <w:sz w:val="16"/>
        </w:rPr>
        <w:t xml:space="preserve"> </w:t>
      </w:r>
      <w:r w:rsidRPr="004D5510">
        <w:rPr>
          <w:vanish/>
          <w:sz w:val="16"/>
        </w:rPr>
        <w:t>outcomes.</w:t>
      </w:r>
      <w:r w:rsidRPr="004D5510">
        <w:rPr>
          <w:sz w:val="16"/>
        </w:rPr>
        <w:t xml:space="preserve"> </w:t>
      </w:r>
      <w:r w:rsidRPr="004D5510">
        <w:rPr>
          <w:vanish/>
          <w:sz w:val="16"/>
        </w:rPr>
        <w:t>Future</w:t>
      </w:r>
      <w:r w:rsidRPr="004D5510">
        <w:rPr>
          <w:sz w:val="16"/>
        </w:rPr>
        <w:t xml:space="preserve"> </w:t>
      </w:r>
      <w:r w:rsidRPr="004D5510">
        <w:rPr>
          <w:vanish/>
          <w:sz w:val="16"/>
        </w:rPr>
        <w:t>studies</w:t>
      </w:r>
      <w:r w:rsidRPr="004D5510">
        <w:rPr>
          <w:sz w:val="16"/>
        </w:rPr>
        <w:t xml:space="preserve"> </w:t>
      </w:r>
      <w:r w:rsidRPr="004D5510">
        <w:rPr>
          <w:vanish/>
          <w:sz w:val="16"/>
        </w:rPr>
        <w:t>ought</w:t>
      </w:r>
      <w:r w:rsidRPr="004D5510">
        <w:rPr>
          <w:sz w:val="16"/>
        </w:rPr>
        <w:t xml:space="preserve"> </w:t>
      </w:r>
      <w:r w:rsidRPr="004D5510">
        <w:rPr>
          <w:vanish/>
          <w:sz w:val="16"/>
        </w:rPr>
        <w:t>to</w:t>
      </w:r>
      <w:r w:rsidRPr="004D5510">
        <w:rPr>
          <w:sz w:val="16"/>
        </w:rPr>
        <w:t xml:space="preserve"> </w:t>
      </w:r>
      <w:r w:rsidRPr="004D5510">
        <w:rPr>
          <w:vanish/>
          <w:sz w:val="16"/>
        </w:rPr>
        <w:t>consider</w:t>
      </w:r>
      <w:r w:rsidRPr="004D5510">
        <w:rPr>
          <w:sz w:val="16"/>
        </w:rPr>
        <w:t xml:space="preserve"> </w:t>
      </w:r>
      <w:r w:rsidRPr="004D5510">
        <w:rPr>
          <w:vanish/>
          <w:sz w:val="16"/>
        </w:rPr>
        <w:t>alternative</w:t>
      </w:r>
      <w:r w:rsidRPr="004D5510">
        <w:rPr>
          <w:sz w:val="16"/>
        </w:rPr>
        <w:t xml:space="preserve"> </w:t>
      </w:r>
      <w:r w:rsidRPr="004D5510">
        <w:rPr>
          <w:vanish/>
          <w:sz w:val="16"/>
        </w:rPr>
        <w:t>designs</w:t>
      </w:r>
      <w:r w:rsidRPr="004D5510">
        <w:rPr>
          <w:sz w:val="16"/>
        </w:rPr>
        <w:t xml:space="preserve"> </w:t>
      </w:r>
      <w:r w:rsidRPr="004D5510">
        <w:rPr>
          <w:vanish/>
          <w:sz w:val="16"/>
        </w:rPr>
        <w:t>with</w:t>
      </w:r>
      <w:r w:rsidRPr="004D5510">
        <w:rPr>
          <w:sz w:val="16"/>
        </w:rPr>
        <w:t xml:space="preserve"> </w:t>
      </w:r>
      <w:r w:rsidRPr="004D5510">
        <w:rPr>
          <w:vanish/>
          <w:sz w:val="16"/>
        </w:rPr>
        <w:t>the</w:t>
      </w:r>
      <w:r w:rsidRPr="004D5510">
        <w:rPr>
          <w:sz w:val="16"/>
        </w:rPr>
        <w:t xml:space="preserve"> </w:t>
      </w:r>
      <w:r w:rsidRPr="004D5510">
        <w:rPr>
          <w:vanish/>
          <w:sz w:val="16"/>
        </w:rPr>
        <w:t>power</w:t>
      </w:r>
      <w:r w:rsidRPr="004D5510">
        <w:rPr>
          <w:sz w:val="16"/>
        </w:rPr>
        <w:t xml:space="preserve"> </w:t>
      </w:r>
      <w:r w:rsidRPr="004D5510">
        <w:rPr>
          <w:vanish/>
          <w:sz w:val="16"/>
        </w:rPr>
        <w:t>to</w:t>
      </w:r>
      <w:r w:rsidRPr="004D5510">
        <w:rPr>
          <w:sz w:val="16"/>
        </w:rPr>
        <w:t xml:space="preserve"> </w:t>
      </w:r>
      <w:r w:rsidRPr="004D5510">
        <w:rPr>
          <w:vanish/>
          <w:sz w:val="16"/>
        </w:rPr>
        <w:t>probe</w:t>
      </w:r>
      <w:r w:rsidRPr="004D5510">
        <w:rPr>
          <w:sz w:val="16"/>
        </w:rPr>
        <w:t xml:space="preserve"> </w:t>
      </w:r>
      <w:r w:rsidRPr="004D5510">
        <w:rPr>
          <w:vanish/>
          <w:sz w:val="16"/>
        </w:rPr>
        <w:t>the</w:t>
      </w:r>
      <w:r w:rsidRPr="004D5510">
        <w:rPr>
          <w:sz w:val="16"/>
        </w:rPr>
        <w:t xml:space="preserve"> </w:t>
      </w:r>
      <w:r w:rsidRPr="004D5510">
        <w:rPr>
          <w:vanish/>
          <w:sz w:val="16"/>
        </w:rPr>
        <w:t>individual</w:t>
      </w:r>
      <w:r w:rsidRPr="004D5510">
        <w:rPr>
          <w:sz w:val="16"/>
        </w:rPr>
        <w:t xml:space="preserve"> </w:t>
      </w:r>
      <w:r w:rsidRPr="004D5510">
        <w:rPr>
          <w:vanish/>
          <w:sz w:val="16"/>
        </w:rPr>
        <w:t>outcomes</w:t>
      </w:r>
      <w:r w:rsidRPr="004D5510">
        <w:rPr>
          <w:sz w:val="16"/>
        </w:rPr>
        <w:t xml:space="preserve"> </w:t>
      </w:r>
      <w:r w:rsidRPr="004D5510">
        <w:rPr>
          <w:vanish/>
          <w:sz w:val="16"/>
        </w:rPr>
        <w:t>that</w:t>
      </w:r>
      <w:r w:rsidRPr="004D5510">
        <w:rPr>
          <w:sz w:val="16"/>
        </w:rPr>
        <w:t xml:space="preserve"> </w:t>
      </w:r>
      <w:r w:rsidRPr="004D5510">
        <w:rPr>
          <w:vanish/>
          <w:sz w:val="16"/>
        </w:rPr>
        <w:t>were</w:t>
      </w:r>
      <w:r w:rsidRPr="004D5510">
        <w:rPr>
          <w:sz w:val="16"/>
        </w:rPr>
        <w:t xml:space="preserve"> </w:t>
      </w:r>
      <w:r w:rsidRPr="004D5510">
        <w:rPr>
          <w:vanish/>
          <w:sz w:val="16"/>
        </w:rPr>
        <w:t>not</w:t>
      </w:r>
      <w:r w:rsidRPr="004D5510">
        <w:rPr>
          <w:sz w:val="16"/>
        </w:rPr>
        <w:t xml:space="preserve"> </w:t>
      </w:r>
      <w:r w:rsidRPr="004D5510">
        <w:rPr>
          <w:vanish/>
          <w:sz w:val="16"/>
        </w:rPr>
        <w:t>considered</w:t>
      </w:r>
      <w:r w:rsidRPr="004D5510">
        <w:rPr>
          <w:sz w:val="16"/>
        </w:rPr>
        <w:t xml:space="preserve"> </w:t>
      </w:r>
      <w:r w:rsidRPr="004D5510">
        <w:rPr>
          <w:vanish/>
          <w:sz w:val="16"/>
        </w:rPr>
        <w:t>in</w:t>
      </w:r>
      <w:r w:rsidRPr="004D5510">
        <w:rPr>
          <w:sz w:val="16"/>
        </w:rPr>
        <w:t xml:space="preserve"> </w:t>
      </w:r>
      <w:r w:rsidRPr="004D5510">
        <w:rPr>
          <w:vanish/>
          <w:sz w:val="16"/>
        </w:rPr>
        <w:t>this</w:t>
      </w:r>
      <w:r w:rsidRPr="004D5510">
        <w:rPr>
          <w:sz w:val="16"/>
        </w:rPr>
        <w:t xml:space="preserve"> </w:t>
      </w:r>
      <w:r w:rsidRPr="004D5510">
        <w:rPr>
          <w:vanish/>
          <w:sz w:val="16"/>
        </w:rPr>
        <w:t>study.</w:t>
      </w:r>
      <w:r w:rsidRPr="004D5510">
        <w:rPr>
          <w:sz w:val="16"/>
        </w:rPr>
        <w:t xml:space="preserve"> </w:t>
      </w:r>
      <w:r w:rsidRPr="004D5510">
        <w:rPr>
          <w:vanish/>
          <w:sz w:val="16"/>
        </w:rPr>
        <w:t>Another</w:t>
      </w:r>
      <w:r w:rsidRPr="004D5510">
        <w:rPr>
          <w:sz w:val="16"/>
        </w:rPr>
        <w:t xml:space="preserve"> </w:t>
      </w:r>
      <w:r w:rsidRPr="004D5510">
        <w:rPr>
          <w:vanish/>
          <w:sz w:val="16"/>
        </w:rPr>
        <w:t>question</w:t>
      </w:r>
      <w:r w:rsidRPr="004D5510">
        <w:rPr>
          <w:sz w:val="16"/>
        </w:rPr>
        <w:t xml:space="preserve"> </w:t>
      </w:r>
      <w:r w:rsidRPr="004D5510">
        <w:rPr>
          <w:vanish/>
          <w:sz w:val="16"/>
        </w:rPr>
        <w:t>is</w:t>
      </w:r>
      <w:r w:rsidRPr="004D5510">
        <w:rPr>
          <w:sz w:val="16"/>
        </w:rPr>
        <w:t xml:space="preserve"> </w:t>
      </w:r>
      <w:r w:rsidRPr="004D5510">
        <w:rPr>
          <w:vanish/>
          <w:sz w:val="16"/>
        </w:rPr>
        <w:t>how</w:t>
      </w:r>
      <w:r w:rsidRPr="004D5510">
        <w:rPr>
          <w:sz w:val="16"/>
        </w:rPr>
        <w:t xml:space="preserve"> </w:t>
      </w:r>
      <w:r w:rsidRPr="004D5510">
        <w:rPr>
          <w:vanish/>
          <w:sz w:val="16"/>
        </w:rPr>
        <w:t>to</w:t>
      </w:r>
      <w:r w:rsidRPr="004D5510">
        <w:rPr>
          <w:sz w:val="16"/>
        </w:rPr>
        <w:t xml:space="preserve"> </w:t>
      </w:r>
      <w:r w:rsidRPr="004D5510">
        <w:rPr>
          <w:vanish/>
          <w:sz w:val="16"/>
        </w:rPr>
        <w:t>generalize</w:t>
      </w:r>
      <w:r w:rsidRPr="004D5510">
        <w:rPr>
          <w:sz w:val="16"/>
        </w:rPr>
        <w:t xml:space="preserve"> </w:t>
      </w:r>
      <w:r w:rsidRPr="004D5510">
        <w:rPr>
          <w:vanish/>
          <w:sz w:val="16"/>
        </w:rPr>
        <w:t>from</w:t>
      </w:r>
      <w:r w:rsidRPr="004D5510">
        <w:rPr>
          <w:sz w:val="16"/>
        </w:rPr>
        <w:t xml:space="preserve"> </w:t>
      </w:r>
      <w:r w:rsidRPr="004D5510">
        <w:rPr>
          <w:vanish/>
          <w:sz w:val="16"/>
        </w:rPr>
        <w:t>our</w:t>
      </w:r>
      <w:r w:rsidRPr="004D5510">
        <w:rPr>
          <w:sz w:val="16"/>
        </w:rPr>
        <w:t xml:space="preserve"> </w:t>
      </w:r>
      <w:r w:rsidRPr="004D5510">
        <w:rPr>
          <w:vanish/>
          <w:sz w:val="16"/>
        </w:rPr>
        <w:t>results</w:t>
      </w:r>
      <w:r w:rsidRPr="004D5510">
        <w:rPr>
          <w:sz w:val="16"/>
        </w:rPr>
        <w:t xml:space="preserve"> </w:t>
      </w:r>
      <w:r w:rsidRPr="004D5510">
        <w:rPr>
          <w:vanish/>
          <w:sz w:val="16"/>
        </w:rPr>
        <w:t>to</w:t>
      </w:r>
      <w:r w:rsidRPr="004D5510">
        <w:rPr>
          <w:sz w:val="16"/>
        </w:rPr>
        <w:t xml:space="preserve"> </w:t>
      </w:r>
      <w:r w:rsidRPr="004D5510">
        <w:rPr>
          <w:vanish/>
          <w:sz w:val="16"/>
        </w:rPr>
        <w:t>other</w:t>
      </w:r>
      <w:r w:rsidRPr="004D5510">
        <w:rPr>
          <w:sz w:val="16"/>
        </w:rPr>
        <w:t xml:space="preserve"> </w:t>
      </w:r>
      <w:r w:rsidRPr="004D5510">
        <w:rPr>
          <w:vanish/>
          <w:sz w:val="16"/>
        </w:rPr>
        <w:t>strikes</w:t>
      </w:r>
      <w:r w:rsidRPr="004D5510">
        <w:rPr>
          <w:sz w:val="16"/>
        </w:rPr>
        <w:t xml:space="preserve"> </w:t>
      </w:r>
      <w:r w:rsidRPr="004D5510">
        <w:rPr>
          <w:vanish/>
          <w:sz w:val="16"/>
        </w:rPr>
        <w:t>and</w:t>
      </w:r>
      <w:r w:rsidRPr="004D5510">
        <w:rPr>
          <w:sz w:val="16"/>
        </w:rPr>
        <w:t xml:space="preserve"> </w:t>
      </w:r>
      <w:r w:rsidRPr="004D5510">
        <w:rPr>
          <w:vanish/>
          <w:sz w:val="16"/>
        </w:rPr>
        <w:t>labor</w:t>
      </w:r>
      <w:r w:rsidRPr="004D5510">
        <w:rPr>
          <w:sz w:val="16"/>
        </w:rPr>
        <w:t xml:space="preserve"> </w:t>
      </w:r>
      <w:r w:rsidRPr="004D5510">
        <w:rPr>
          <w:vanish/>
          <w:sz w:val="16"/>
        </w:rPr>
        <w:t>actions.</w:t>
      </w:r>
      <w:r w:rsidRPr="004D5510">
        <w:rPr>
          <w:sz w:val="16"/>
        </w:rPr>
        <w:t xml:space="preserve"> </w:t>
      </w:r>
      <w:r w:rsidRPr="004D5510">
        <w:rPr>
          <w:vanish/>
          <w:sz w:val="16"/>
        </w:rPr>
        <w:t>Although</w:t>
      </w:r>
      <w:r w:rsidRPr="004D5510">
        <w:rPr>
          <w:sz w:val="16"/>
        </w:rPr>
        <w:t xml:space="preserve"> </w:t>
      </w:r>
      <w:r w:rsidRPr="004D5510">
        <w:rPr>
          <w:vanish/>
          <w:sz w:val="16"/>
        </w:rPr>
        <w:t>it</w:t>
      </w:r>
      <w:r w:rsidRPr="004D5510">
        <w:rPr>
          <w:sz w:val="16"/>
        </w:rPr>
        <w:t xml:space="preserve"> </w:t>
      </w:r>
      <w:r w:rsidRPr="004D5510">
        <w:rPr>
          <w:vanish/>
          <w:sz w:val="16"/>
        </w:rPr>
        <w:t>is</w:t>
      </w:r>
      <w:r w:rsidRPr="004D5510">
        <w:rPr>
          <w:sz w:val="16"/>
        </w:rPr>
        <w:t xml:space="preserve"> </w:t>
      </w:r>
      <w:r w:rsidRPr="004D5510">
        <w:rPr>
          <w:vanish/>
          <w:sz w:val="16"/>
        </w:rPr>
        <w:t>beyond</w:t>
      </w:r>
      <w:r w:rsidRPr="004D5510">
        <w:rPr>
          <w:sz w:val="16"/>
        </w:rPr>
        <w:t xml:space="preserve"> </w:t>
      </w:r>
      <w:r w:rsidRPr="004D5510">
        <w:rPr>
          <w:vanish/>
          <w:sz w:val="16"/>
        </w:rPr>
        <w:t>the</w:t>
      </w:r>
      <w:r w:rsidRPr="004D5510">
        <w:rPr>
          <w:sz w:val="16"/>
        </w:rPr>
        <w:t xml:space="preserve"> </w:t>
      </w:r>
      <w:r w:rsidRPr="004D5510">
        <w:rPr>
          <w:vanish/>
          <w:sz w:val="16"/>
        </w:rPr>
        <w:t>scope</w:t>
      </w:r>
      <w:r w:rsidRPr="004D5510">
        <w:rPr>
          <w:sz w:val="16"/>
        </w:rPr>
        <w:t xml:space="preserve"> </w:t>
      </w:r>
      <w:r w:rsidRPr="004D5510">
        <w:rPr>
          <w:vanish/>
          <w:sz w:val="16"/>
        </w:rPr>
        <w:t>of</w:t>
      </w:r>
      <w:r w:rsidRPr="004D5510">
        <w:rPr>
          <w:sz w:val="16"/>
        </w:rPr>
        <w:t xml:space="preserve"> </w:t>
      </w:r>
      <w:r w:rsidRPr="004D5510">
        <w:rPr>
          <w:vanish/>
          <w:sz w:val="16"/>
        </w:rPr>
        <w:t>this</w:t>
      </w:r>
      <w:r w:rsidRPr="004D5510">
        <w:rPr>
          <w:sz w:val="16"/>
        </w:rPr>
        <w:t xml:space="preserve"> </w:t>
      </w:r>
      <w:r w:rsidRPr="004D5510">
        <w:rPr>
          <w:vanish/>
          <w:sz w:val="16"/>
        </w:rPr>
        <w:t>article</w:t>
      </w:r>
      <w:r w:rsidRPr="004D5510">
        <w:rPr>
          <w:sz w:val="16"/>
        </w:rPr>
        <w:t xml:space="preserve"> </w:t>
      </w:r>
      <w:r w:rsidRPr="004D5510">
        <w:rPr>
          <w:vanish/>
          <w:sz w:val="16"/>
        </w:rPr>
        <w:t>to</w:t>
      </w:r>
      <w:r w:rsidRPr="004D5510">
        <w:rPr>
          <w:sz w:val="16"/>
        </w:rPr>
        <w:t xml:space="preserve"> </w:t>
      </w:r>
      <w:r w:rsidRPr="004D5510">
        <w:rPr>
          <w:vanish/>
          <w:sz w:val="16"/>
        </w:rPr>
        <w:t>develop</w:t>
      </w:r>
      <w:r w:rsidRPr="004D5510">
        <w:rPr>
          <w:sz w:val="16"/>
        </w:rPr>
        <w:t xml:space="preserve"> </w:t>
      </w:r>
      <w:r w:rsidRPr="004D5510">
        <w:rPr>
          <w:vanish/>
          <w:sz w:val="16"/>
        </w:rPr>
        <w:t>and</w:t>
      </w:r>
      <w:r w:rsidRPr="004D5510">
        <w:rPr>
          <w:sz w:val="16"/>
        </w:rPr>
        <w:t xml:space="preserve"> </w:t>
      </w:r>
      <w:r w:rsidRPr="004D5510">
        <w:rPr>
          <w:vanish/>
          <w:sz w:val="16"/>
        </w:rPr>
        <w:t>test</w:t>
      </w:r>
      <w:r w:rsidRPr="004D5510">
        <w:rPr>
          <w:sz w:val="16"/>
        </w:rPr>
        <w:t xml:space="preserve"> </w:t>
      </w:r>
      <w:r w:rsidRPr="004D5510">
        <w:rPr>
          <w:vanish/>
          <w:sz w:val="16"/>
        </w:rPr>
        <w:t>a</w:t>
      </w:r>
      <w:r w:rsidRPr="004D5510">
        <w:rPr>
          <w:sz w:val="16"/>
        </w:rPr>
        <w:t xml:space="preserve"> </w:t>
      </w:r>
      <w:r w:rsidRPr="004D5510">
        <w:rPr>
          <w:vanish/>
          <w:sz w:val="16"/>
        </w:rPr>
        <w:t>more</w:t>
      </w:r>
      <w:r w:rsidRPr="004D5510">
        <w:rPr>
          <w:sz w:val="16"/>
        </w:rPr>
        <w:t xml:space="preserve"> </w:t>
      </w:r>
      <w:r w:rsidRPr="004D5510">
        <w:rPr>
          <w:vanish/>
          <w:sz w:val="16"/>
        </w:rPr>
        <w:t>general</w:t>
      </w:r>
      <w:r w:rsidRPr="004D5510">
        <w:rPr>
          <w:sz w:val="16"/>
        </w:rPr>
        <w:t xml:space="preserve"> </w:t>
      </w:r>
      <w:r w:rsidRPr="004D5510">
        <w:rPr>
          <w:vanish/>
          <w:sz w:val="16"/>
        </w:rPr>
        <w:t>theory</w:t>
      </w:r>
      <w:r w:rsidRPr="004D5510">
        <w:rPr>
          <w:sz w:val="16"/>
        </w:rPr>
        <w:t xml:space="preserve"> </w:t>
      </w:r>
      <w:r w:rsidRPr="004D5510">
        <w:rPr>
          <w:vanish/>
          <w:sz w:val="16"/>
        </w:rPr>
        <w:t>of</w:t>
      </w:r>
      <w:r w:rsidRPr="004D5510">
        <w:rPr>
          <w:sz w:val="16"/>
        </w:rPr>
        <w:t xml:space="preserve"> </w:t>
      </w:r>
      <w:r w:rsidRPr="004D5510">
        <w:rPr>
          <w:vanish/>
          <w:sz w:val="16"/>
        </w:rPr>
        <w:t>strike</w:t>
      </w:r>
      <w:r w:rsidRPr="004D5510">
        <w:rPr>
          <w:sz w:val="16"/>
        </w:rPr>
        <w:t xml:space="preserve"> </w:t>
      </w:r>
      <w:r w:rsidRPr="004D5510">
        <w:rPr>
          <w:vanish/>
          <w:sz w:val="16"/>
        </w:rPr>
        <w:t>action,</w:t>
      </w:r>
      <w:r w:rsidRPr="004D5510">
        <w:rPr>
          <w:sz w:val="16"/>
        </w:rPr>
        <w:t xml:space="preserve"> </w:t>
      </w:r>
      <w:r w:rsidRPr="004D5510">
        <w:rPr>
          <w:vanish/>
          <w:sz w:val="16"/>
        </w:rPr>
        <w:t>there</w:t>
      </w:r>
      <w:r w:rsidRPr="004D5510">
        <w:rPr>
          <w:sz w:val="16"/>
        </w:rPr>
        <w:t xml:space="preserve"> </w:t>
      </w:r>
      <w:r w:rsidRPr="004D5510">
        <w:rPr>
          <w:vanish/>
          <w:sz w:val="16"/>
        </w:rPr>
        <w:t>are</w:t>
      </w:r>
      <w:r w:rsidRPr="004D5510">
        <w:rPr>
          <w:sz w:val="16"/>
        </w:rPr>
        <w:t xml:space="preserve"> </w:t>
      </w:r>
      <w:r w:rsidRPr="004D5510">
        <w:rPr>
          <w:vanish/>
          <w:sz w:val="16"/>
        </w:rPr>
        <w:t>factors</w:t>
      </w:r>
      <w:r w:rsidRPr="004D5510">
        <w:rPr>
          <w:sz w:val="16"/>
        </w:rPr>
        <w:t xml:space="preserve"> </w:t>
      </w:r>
      <w:r w:rsidRPr="004D5510">
        <w:rPr>
          <w:vanish/>
          <w:sz w:val="16"/>
        </w:rPr>
        <w:t>that</w:t>
      </w:r>
      <w:r w:rsidRPr="004D5510">
        <w:rPr>
          <w:sz w:val="16"/>
        </w:rPr>
        <w:t xml:space="preserve"> </w:t>
      </w:r>
      <w:r w:rsidRPr="004D5510">
        <w:rPr>
          <w:vanish/>
          <w:sz w:val="16"/>
        </w:rPr>
        <w:t>suggest</w:t>
      </w:r>
      <w:r w:rsidRPr="004D5510">
        <w:rPr>
          <w:sz w:val="16"/>
        </w:rPr>
        <w:t xml:space="preserve"> </w:t>
      </w:r>
      <w:r w:rsidRPr="004D5510">
        <w:rPr>
          <w:vanish/>
          <w:sz w:val="16"/>
        </w:rPr>
        <w:t>that</w:t>
      </w:r>
      <w:r w:rsidRPr="004D5510">
        <w:rPr>
          <w:sz w:val="16"/>
        </w:rPr>
        <w:t xml:space="preserve"> </w:t>
      </w:r>
      <w:r w:rsidRPr="004D5510">
        <w:rPr>
          <w:vanish/>
          <w:sz w:val="16"/>
        </w:rPr>
        <w:t>the</w:t>
      </w:r>
      <w:r w:rsidRPr="004D5510">
        <w:rPr>
          <w:sz w:val="16"/>
        </w:rPr>
        <w:t xml:space="preserve"> </w:t>
      </w:r>
      <w:r w:rsidRPr="004D5510">
        <w:rPr>
          <w:vanish/>
          <w:sz w:val="16"/>
        </w:rPr>
        <w:t>teacher</w:t>
      </w:r>
      <w:r w:rsidRPr="004D5510">
        <w:rPr>
          <w:sz w:val="16"/>
        </w:rPr>
        <w:t xml:space="preserve"> </w:t>
      </w:r>
      <w:r w:rsidRPr="004D5510">
        <w:rPr>
          <w:vanish/>
          <w:sz w:val="16"/>
        </w:rPr>
        <w:t>strikes</w:t>
      </w:r>
      <w:r w:rsidRPr="004D5510">
        <w:rPr>
          <w:sz w:val="16"/>
        </w:rPr>
        <w:t xml:space="preserve"> </w:t>
      </w:r>
      <w:r w:rsidRPr="004D5510">
        <w:rPr>
          <w:vanish/>
          <w:sz w:val="16"/>
        </w:rPr>
        <w:t>we</w:t>
      </w:r>
      <w:r w:rsidRPr="004D5510">
        <w:rPr>
          <w:sz w:val="16"/>
        </w:rPr>
        <w:t xml:space="preserve"> </w:t>
      </w:r>
      <w:r w:rsidRPr="004D5510">
        <w:rPr>
          <w:vanish/>
          <w:sz w:val="16"/>
        </w:rPr>
        <w:t>study</w:t>
      </w:r>
      <w:r w:rsidRPr="004D5510">
        <w:rPr>
          <w:sz w:val="16"/>
        </w:rPr>
        <w:t xml:space="preserve"> </w:t>
      </w:r>
      <w:r w:rsidRPr="004D5510">
        <w:rPr>
          <w:vanish/>
          <w:sz w:val="16"/>
        </w:rPr>
        <w:t>here</w:t>
      </w:r>
      <w:r w:rsidRPr="004D5510">
        <w:rPr>
          <w:sz w:val="16"/>
        </w:rPr>
        <w:t xml:space="preserve"> </w:t>
      </w:r>
      <w:r w:rsidRPr="004D5510">
        <w:rPr>
          <w:vanish/>
          <w:sz w:val="16"/>
        </w:rPr>
        <w:t>represent</w:t>
      </w:r>
      <w:r w:rsidRPr="004D5510">
        <w:rPr>
          <w:sz w:val="16"/>
        </w:rPr>
        <w:t xml:space="preserve"> </w:t>
      </w:r>
      <w:r w:rsidRPr="004D5510">
        <w:rPr>
          <w:vanish/>
          <w:sz w:val="16"/>
        </w:rPr>
        <w:t>a</w:t>
      </w:r>
      <w:r w:rsidRPr="004D5510">
        <w:rPr>
          <w:sz w:val="16"/>
        </w:rPr>
        <w:t xml:space="preserve"> </w:t>
      </w:r>
      <w:r w:rsidRPr="004D5510">
        <w:rPr>
          <w:vanish/>
          <w:sz w:val="16"/>
        </w:rPr>
        <w:t>hard</w:t>
      </w:r>
      <w:r w:rsidRPr="004D5510">
        <w:rPr>
          <w:sz w:val="16"/>
        </w:rPr>
        <w:t xml:space="preserve"> </w:t>
      </w:r>
      <w:r w:rsidRPr="004D5510">
        <w:rPr>
          <w:vanish/>
          <w:sz w:val="16"/>
        </w:rPr>
        <w:t>test</w:t>
      </w:r>
      <w:r w:rsidRPr="004D5510">
        <w:rPr>
          <w:sz w:val="16"/>
        </w:rPr>
        <w:t xml:space="preserve"> </w:t>
      </w:r>
      <w:r w:rsidRPr="004D5510">
        <w:rPr>
          <w:vanish/>
          <w:sz w:val="16"/>
        </w:rPr>
        <w:t>for</w:t>
      </w:r>
      <w:r w:rsidRPr="004D5510">
        <w:rPr>
          <w:sz w:val="16"/>
        </w:rPr>
        <w:t xml:space="preserve"> </w:t>
      </w:r>
      <w:r w:rsidRPr="004D5510">
        <w:rPr>
          <w:vanish/>
          <w:sz w:val="16"/>
        </w:rPr>
        <w:t>building</w:t>
      </w:r>
      <w:r w:rsidRPr="004D5510">
        <w:rPr>
          <w:sz w:val="16"/>
        </w:rPr>
        <w:t xml:space="preserve"> </w:t>
      </w:r>
      <w:r w:rsidRPr="004D5510">
        <w:rPr>
          <w:vanish/>
          <w:sz w:val="16"/>
        </w:rPr>
        <w:t>public</w:t>
      </w:r>
      <w:r w:rsidRPr="004D5510">
        <w:rPr>
          <w:sz w:val="16"/>
        </w:rPr>
        <w:t xml:space="preserve"> </w:t>
      </w:r>
      <w:r w:rsidRPr="004D5510">
        <w:rPr>
          <w:vanish/>
          <w:sz w:val="16"/>
        </w:rPr>
        <w:t>support.</w:t>
      </w:r>
      <w:r w:rsidRPr="004D5510">
        <w:rPr>
          <w:sz w:val="16"/>
        </w:rPr>
        <w:t xml:space="preserve"> </w:t>
      </w:r>
      <w:r w:rsidRPr="004D5510">
        <w:rPr>
          <w:vanish/>
          <w:sz w:val="16"/>
        </w:rPr>
        <w:t>The</w:t>
      </w:r>
      <w:r w:rsidRPr="004D5510">
        <w:rPr>
          <w:sz w:val="16"/>
        </w:rPr>
        <w:t xml:space="preserve"> </w:t>
      </w:r>
      <w:r w:rsidRPr="004D5510">
        <w:rPr>
          <w:vanish/>
          <w:sz w:val="16"/>
        </w:rPr>
        <w:t>affected</w:t>
      </w:r>
      <w:r w:rsidRPr="004D5510">
        <w:rPr>
          <w:sz w:val="16"/>
        </w:rPr>
        <w:t xml:space="preserve"> </w:t>
      </w:r>
      <w:r w:rsidRPr="004D5510">
        <w:rPr>
          <w:vanish/>
          <w:sz w:val="16"/>
        </w:rPr>
        <w:t>states</w:t>
      </w:r>
      <w:r w:rsidRPr="004D5510">
        <w:rPr>
          <w:sz w:val="16"/>
        </w:rPr>
        <w:t xml:space="preserve"> </w:t>
      </w:r>
      <w:r w:rsidRPr="004D5510">
        <w:rPr>
          <w:vanish/>
          <w:sz w:val="16"/>
        </w:rPr>
        <w:t>had</w:t>
      </w:r>
      <w:r w:rsidRPr="004D5510">
        <w:rPr>
          <w:sz w:val="16"/>
        </w:rPr>
        <w:t xml:space="preserve"> </w:t>
      </w:r>
      <w:r w:rsidRPr="004D5510">
        <w:rPr>
          <w:vanish/>
          <w:sz w:val="16"/>
        </w:rPr>
        <w:t>relatively</w:t>
      </w:r>
      <w:r w:rsidRPr="004D5510">
        <w:rPr>
          <w:sz w:val="16"/>
        </w:rPr>
        <w:t xml:space="preserve"> </w:t>
      </w:r>
      <w:r w:rsidRPr="004D5510">
        <w:rPr>
          <w:vanish/>
          <w:sz w:val="16"/>
        </w:rPr>
        <w:t>weak</w:t>
      </w:r>
      <w:r w:rsidRPr="004D5510">
        <w:rPr>
          <w:sz w:val="16"/>
        </w:rPr>
        <w:t xml:space="preserve"> </w:t>
      </w:r>
      <w:r w:rsidRPr="004D5510">
        <w:rPr>
          <w:vanish/>
          <w:sz w:val="16"/>
        </w:rPr>
        <w:t>public</w:t>
      </w:r>
      <w:r w:rsidRPr="004D5510">
        <w:rPr>
          <w:sz w:val="16"/>
        </w:rPr>
        <w:t xml:space="preserve"> </w:t>
      </w:r>
      <w:r w:rsidRPr="004D5510">
        <w:rPr>
          <w:vanish/>
          <w:sz w:val="16"/>
        </w:rPr>
        <w:t>sector</w:t>
      </w:r>
      <w:r w:rsidRPr="004D5510">
        <w:rPr>
          <w:sz w:val="16"/>
        </w:rPr>
        <w:t xml:space="preserve"> </w:t>
      </w:r>
      <w:r w:rsidRPr="004D5510">
        <w:rPr>
          <w:vanish/>
          <w:sz w:val="16"/>
        </w:rPr>
        <w:t>labor</w:t>
      </w:r>
      <w:r w:rsidRPr="004D5510">
        <w:rPr>
          <w:sz w:val="16"/>
        </w:rPr>
        <w:t xml:space="preserve"> </w:t>
      </w:r>
      <w:r w:rsidRPr="004D5510">
        <w:rPr>
          <w:vanish/>
          <w:sz w:val="16"/>
        </w:rPr>
        <w:t>movements,</w:t>
      </w:r>
      <w:r w:rsidRPr="004D5510">
        <w:rPr>
          <w:sz w:val="16"/>
        </w:rPr>
        <w:t xml:space="preserve"> </w:t>
      </w:r>
      <w:r w:rsidRPr="004D5510">
        <w:rPr>
          <w:vanish/>
          <w:sz w:val="16"/>
        </w:rPr>
        <w:t>meaning</w:t>
      </w:r>
      <w:r w:rsidRPr="004D5510">
        <w:rPr>
          <w:sz w:val="16"/>
        </w:rPr>
        <w:t xml:space="preserve"> </w:t>
      </w:r>
      <w:r w:rsidRPr="004D5510">
        <w:rPr>
          <w:vanish/>
          <w:sz w:val="16"/>
        </w:rPr>
        <w:t>that</w:t>
      </w:r>
      <w:r w:rsidRPr="004D5510">
        <w:rPr>
          <w:sz w:val="16"/>
        </w:rPr>
        <w:t xml:space="preserve"> </w:t>
      </w:r>
      <w:r w:rsidRPr="004D5510">
        <w:rPr>
          <w:vanish/>
          <w:sz w:val="16"/>
        </w:rPr>
        <w:t>few</w:t>
      </w:r>
      <w:r w:rsidRPr="004D5510">
        <w:rPr>
          <w:sz w:val="16"/>
        </w:rPr>
        <w:t xml:space="preserve"> </w:t>
      </w:r>
      <w:r w:rsidRPr="004D5510">
        <w:rPr>
          <w:vanish/>
          <w:sz w:val="16"/>
        </w:rPr>
        <w:t>individuals</w:t>
      </w:r>
      <w:r w:rsidRPr="004D5510">
        <w:rPr>
          <w:sz w:val="16"/>
        </w:rPr>
        <w:t xml:space="preserve"> </w:t>
      </w:r>
      <w:r w:rsidRPr="004D5510">
        <w:rPr>
          <w:vanish/>
          <w:sz w:val="16"/>
        </w:rPr>
        <w:t>had</w:t>
      </w:r>
      <w:r w:rsidRPr="004D5510">
        <w:rPr>
          <w:sz w:val="16"/>
        </w:rPr>
        <w:t xml:space="preserve"> </w:t>
      </w:r>
      <w:r w:rsidRPr="004D5510">
        <w:rPr>
          <w:vanish/>
          <w:sz w:val="16"/>
        </w:rPr>
        <w:t>personal</w:t>
      </w:r>
      <w:r w:rsidRPr="004D5510">
        <w:rPr>
          <w:sz w:val="16"/>
        </w:rPr>
        <w:t xml:space="preserve"> </w:t>
      </w:r>
      <w:r w:rsidRPr="004D5510">
        <w:rPr>
          <w:vanish/>
          <w:sz w:val="16"/>
        </w:rPr>
        <w:t>connections</w:t>
      </w:r>
      <w:r w:rsidRPr="004D5510">
        <w:rPr>
          <w:sz w:val="16"/>
        </w:rPr>
        <w:t xml:space="preserve"> </w:t>
      </w:r>
      <w:r w:rsidRPr="004D5510">
        <w:rPr>
          <w:vanish/>
          <w:sz w:val="16"/>
        </w:rPr>
        <w:t>to</w:t>
      </w:r>
      <w:r w:rsidRPr="004D5510">
        <w:rPr>
          <w:sz w:val="16"/>
        </w:rPr>
        <w:t xml:space="preserve"> </w:t>
      </w:r>
      <w:r w:rsidRPr="004D5510">
        <w:rPr>
          <w:vanish/>
          <w:sz w:val="16"/>
        </w:rPr>
        <w:t>unions;</w:t>
      </w:r>
      <w:r w:rsidRPr="004D5510">
        <w:rPr>
          <w:sz w:val="16"/>
        </w:rPr>
        <w:t xml:space="preserve"> </w:t>
      </w:r>
      <w:r w:rsidRPr="004D5510">
        <w:rPr>
          <w:vanish/>
          <w:sz w:val="16"/>
        </w:rPr>
        <w:t>most</w:t>
      </w:r>
      <w:r w:rsidRPr="004D5510">
        <w:rPr>
          <w:sz w:val="16"/>
        </w:rPr>
        <w:t xml:space="preserve"> </w:t>
      </w:r>
      <w:r w:rsidRPr="004D5510">
        <w:rPr>
          <w:vanish/>
          <w:sz w:val="16"/>
        </w:rPr>
        <w:t>were</w:t>
      </w:r>
      <w:r w:rsidRPr="004D5510">
        <w:rPr>
          <w:sz w:val="16"/>
        </w:rPr>
        <w:t xml:space="preserve"> </w:t>
      </w:r>
      <w:r w:rsidRPr="004D5510">
        <w:rPr>
          <w:vanish/>
          <w:sz w:val="16"/>
        </w:rPr>
        <w:t>also</w:t>
      </w:r>
      <w:r w:rsidRPr="004D5510">
        <w:rPr>
          <w:sz w:val="16"/>
        </w:rPr>
        <w:t xml:space="preserve"> </w:t>
      </w:r>
      <w:r w:rsidRPr="004D5510">
        <w:rPr>
          <w:vanish/>
          <w:sz w:val="16"/>
        </w:rPr>
        <w:t>generally</w:t>
      </w:r>
      <w:r w:rsidRPr="004D5510">
        <w:rPr>
          <w:sz w:val="16"/>
        </w:rPr>
        <w:t xml:space="preserve"> </w:t>
      </w:r>
      <w:r w:rsidRPr="004D5510">
        <w:rPr>
          <w:vanish/>
          <w:sz w:val="16"/>
        </w:rPr>
        <w:t>conservative</w:t>
      </w:r>
      <w:r w:rsidRPr="004D5510">
        <w:rPr>
          <w:sz w:val="16"/>
        </w:rPr>
        <w:t xml:space="preserve"> </w:t>
      </w:r>
      <w:r w:rsidRPr="004D5510">
        <w:rPr>
          <w:vanish/>
          <w:sz w:val="16"/>
        </w:rPr>
        <w:t>and</w:t>
      </w:r>
      <w:r w:rsidRPr="004D5510">
        <w:rPr>
          <w:sz w:val="16"/>
        </w:rPr>
        <w:t xml:space="preserve"> </w:t>
      </w:r>
      <w:r w:rsidRPr="004D5510">
        <w:rPr>
          <w:vanish/>
          <w:sz w:val="16"/>
        </w:rPr>
        <w:t>Republican</w:t>
      </w:r>
      <w:r w:rsidRPr="004D5510">
        <w:rPr>
          <w:sz w:val="16"/>
        </w:rPr>
        <w:t xml:space="preserve"> </w:t>
      </w:r>
      <w:r w:rsidRPr="004D5510">
        <w:rPr>
          <w:vanish/>
          <w:sz w:val="16"/>
        </w:rPr>
        <w:t>leaning,</w:t>
      </w:r>
      <w:r w:rsidRPr="004D5510">
        <w:rPr>
          <w:sz w:val="16"/>
        </w:rPr>
        <w:t xml:space="preserve"> </w:t>
      </w:r>
      <w:r w:rsidRPr="004D5510">
        <w:rPr>
          <w:vanish/>
          <w:sz w:val="16"/>
        </w:rPr>
        <w:t>further</w:t>
      </w:r>
      <w:r w:rsidRPr="004D5510">
        <w:rPr>
          <w:sz w:val="16"/>
        </w:rPr>
        <w:t xml:space="preserve"> </w:t>
      </w:r>
      <w:r w:rsidRPr="004D5510">
        <w:rPr>
          <w:vanish/>
          <w:sz w:val="16"/>
        </w:rPr>
        <w:t>potentially</w:t>
      </w:r>
      <w:r w:rsidRPr="004D5510">
        <w:rPr>
          <w:sz w:val="16"/>
        </w:rPr>
        <w:t xml:space="preserve"> </w:t>
      </w:r>
      <w:r w:rsidRPr="004D5510">
        <w:rPr>
          <w:vanish/>
          <w:sz w:val="16"/>
        </w:rPr>
        <w:t>reducing</w:t>
      </w:r>
      <w:r w:rsidRPr="004D5510">
        <w:rPr>
          <w:sz w:val="16"/>
        </w:rPr>
        <w:t xml:space="preserve"> </w:t>
      </w:r>
      <w:r w:rsidRPr="004D5510">
        <w:rPr>
          <w:vanish/>
          <w:sz w:val="16"/>
        </w:rPr>
        <w:t>the</w:t>
      </w:r>
      <w:r w:rsidRPr="004D5510">
        <w:rPr>
          <w:sz w:val="16"/>
        </w:rPr>
        <w:t xml:space="preserve"> </w:t>
      </w:r>
      <w:r w:rsidRPr="004D5510">
        <w:rPr>
          <w:vanish/>
          <w:sz w:val="16"/>
        </w:rPr>
        <w:t>receptivity</w:t>
      </w:r>
      <w:r w:rsidRPr="004D5510">
        <w:rPr>
          <w:sz w:val="16"/>
        </w:rPr>
        <w:t xml:space="preserve"> </w:t>
      </w:r>
      <w:r w:rsidRPr="004D5510">
        <w:rPr>
          <w:vanish/>
          <w:sz w:val="16"/>
        </w:rPr>
        <w:t>of</w:t>
      </w:r>
      <w:r w:rsidRPr="004D5510">
        <w:rPr>
          <w:sz w:val="16"/>
        </w:rPr>
        <w:t xml:space="preserve"> </w:t>
      </w:r>
      <w:r w:rsidRPr="004D5510">
        <w:rPr>
          <w:vanish/>
          <w:sz w:val="16"/>
        </w:rPr>
        <w:t>the</w:t>
      </w:r>
      <w:r w:rsidRPr="004D5510">
        <w:rPr>
          <w:sz w:val="16"/>
        </w:rPr>
        <w:t xml:space="preserve"> </w:t>
      </w:r>
      <w:r w:rsidRPr="004D5510">
        <w:rPr>
          <w:vanish/>
          <w:sz w:val="16"/>
        </w:rPr>
        <w:t>public</w:t>
      </w:r>
      <w:r w:rsidRPr="004D5510">
        <w:rPr>
          <w:sz w:val="16"/>
        </w:rPr>
        <w:t xml:space="preserve"> </w:t>
      </w:r>
      <w:r w:rsidRPr="004D5510">
        <w:rPr>
          <w:vanish/>
          <w:sz w:val="16"/>
        </w:rPr>
        <w:t>to</w:t>
      </w:r>
      <w:r w:rsidRPr="004D5510">
        <w:rPr>
          <w:sz w:val="16"/>
        </w:rPr>
        <w:t xml:space="preserve"> </w:t>
      </w:r>
      <w:r w:rsidRPr="004D5510">
        <w:rPr>
          <w:vanish/>
          <w:sz w:val="16"/>
        </w:rPr>
        <w:t>the</w:t>
      </w:r>
      <w:r w:rsidRPr="004D5510">
        <w:rPr>
          <w:sz w:val="16"/>
        </w:rPr>
        <w:t xml:space="preserve"> </w:t>
      </w:r>
      <w:r w:rsidRPr="004D5510">
        <w:rPr>
          <w:vanish/>
          <w:sz w:val="16"/>
        </w:rPr>
        <w:t>teachers’</w:t>
      </w:r>
      <w:r w:rsidRPr="004D5510">
        <w:rPr>
          <w:sz w:val="16"/>
        </w:rPr>
        <w:t xml:space="preserve"> </w:t>
      </w:r>
      <w:r w:rsidRPr="004D5510">
        <w:rPr>
          <w:vanish/>
          <w:sz w:val="16"/>
        </w:rPr>
        <w:t>demands.</w:t>
      </w:r>
      <w:r w:rsidRPr="004D5510">
        <w:rPr>
          <w:sz w:val="16"/>
        </w:rPr>
        <w:t xml:space="preserve"> </w:t>
      </w:r>
      <w:r w:rsidRPr="004D5510">
        <w:rPr>
          <w:vanish/>
          <w:sz w:val="16"/>
        </w:rPr>
        <w:t>And</w:t>
      </w:r>
      <w:r w:rsidRPr="004D5510">
        <w:rPr>
          <w:sz w:val="16"/>
        </w:rPr>
        <w:t xml:space="preserve"> </w:t>
      </w:r>
      <w:r w:rsidRPr="004D5510">
        <w:rPr>
          <w:vanish/>
          <w:sz w:val="16"/>
        </w:rPr>
        <w:t>lastly,</w:t>
      </w:r>
      <w:r w:rsidRPr="004D5510">
        <w:rPr>
          <w:sz w:val="16"/>
        </w:rPr>
        <w:t xml:space="preserve"> </w:t>
      </w:r>
      <w:r w:rsidRPr="004D5510">
        <w:rPr>
          <w:vanish/>
          <w:sz w:val="16"/>
        </w:rPr>
        <w:t>the</w:t>
      </w:r>
      <w:r w:rsidRPr="004D5510">
        <w:rPr>
          <w:sz w:val="16"/>
        </w:rPr>
        <w:t xml:space="preserve"> </w:t>
      </w:r>
      <w:r w:rsidRPr="004D5510">
        <w:rPr>
          <w:vanish/>
          <w:sz w:val="16"/>
        </w:rPr>
        <w:t>type</w:t>
      </w:r>
      <w:r w:rsidRPr="004D5510">
        <w:rPr>
          <w:sz w:val="16"/>
        </w:rPr>
        <w:t xml:space="preserve"> </w:t>
      </w:r>
      <w:r w:rsidRPr="004D5510">
        <w:rPr>
          <w:vanish/>
          <w:sz w:val="16"/>
        </w:rPr>
        <w:t>of</w:t>
      </w:r>
      <w:r w:rsidRPr="004D5510">
        <w:rPr>
          <w:sz w:val="16"/>
        </w:rPr>
        <w:t xml:space="preserve"> </w:t>
      </w:r>
      <w:r w:rsidRPr="004D5510">
        <w:rPr>
          <w:vanish/>
          <w:sz w:val="16"/>
        </w:rPr>
        <w:t>work</w:t>
      </w:r>
      <w:r w:rsidRPr="004D5510">
        <w:rPr>
          <w:sz w:val="16"/>
        </w:rPr>
        <w:t xml:space="preserve"> </w:t>
      </w:r>
      <w:r w:rsidRPr="004D5510">
        <w:rPr>
          <w:vanish/>
          <w:sz w:val="16"/>
        </w:rPr>
        <w:t>we</w:t>
      </w:r>
      <w:r w:rsidRPr="004D5510">
        <w:rPr>
          <w:sz w:val="16"/>
        </w:rPr>
        <w:t xml:space="preserve"> </w:t>
      </w:r>
      <w:r w:rsidRPr="004D5510">
        <w:rPr>
          <w:vanish/>
          <w:sz w:val="16"/>
        </w:rPr>
        <w:t>study</w:t>
      </w:r>
      <w:r w:rsidRPr="004D5510">
        <w:rPr>
          <w:sz w:val="16"/>
        </w:rPr>
        <w:t xml:space="preserve"> </w:t>
      </w:r>
      <w:r w:rsidRPr="004D5510">
        <w:rPr>
          <w:vanish/>
          <w:sz w:val="16"/>
        </w:rPr>
        <w:t>—teaching—involves</w:t>
      </w:r>
      <w:r w:rsidRPr="004D5510">
        <w:rPr>
          <w:sz w:val="16"/>
        </w:rPr>
        <w:t xml:space="preserve"> </w:t>
      </w:r>
      <w:r w:rsidRPr="004D5510">
        <w:rPr>
          <w:vanish/>
          <w:sz w:val="16"/>
        </w:rPr>
        <w:t>close</w:t>
      </w:r>
      <w:r w:rsidRPr="004D5510">
        <w:rPr>
          <w:sz w:val="16"/>
        </w:rPr>
        <w:t xml:space="preserve"> </w:t>
      </w:r>
      <w:r w:rsidRPr="004D5510">
        <w:rPr>
          <w:vanish/>
          <w:sz w:val="16"/>
        </w:rPr>
        <w:t>interaction</w:t>
      </w:r>
      <w:r w:rsidRPr="004D5510">
        <w:rPr>
          <w:sz w:val="16"/>
        </w:rPr>
        <w:t xml:space="preserve"> </w:t>
      </w:r>
      <w:r w:rsidRPr="004D5510">
        <w:rPr>
          <w:vanish/>
          <w:sz w:val="16"/>
        </w:rPr>
        <w:t>with</w:t>
      </w:r>
      <w:r w:rsidRPr="004D5510">
        <w:rPr>
          <w:sz w:val="16"/>
        </w:rPr>
        <w:t xml:space="preserve"> </w:t>
      </w:r>
      <w:r w:rsidRPr="004D5510">
        <w:rPr>
          <w:vanish/>
          <w:sz w:val="16"/>
        </w:rPr>
        <w:t>a</w:t>
      </w:r>
      <w:r w:rsidRPr="004D5510">
        <w:rPr>
          <w:sz w:val="16"/>
        </w:rPr>
        <w:t xml:space="preserve"> </w:t>
      </w:r>
      <w:r w:rsidRPr="004D5510">
        <w:rPr>
          <w:vanish/>
          <w:sz w:val="16"/>
        </w:rPr>
        <w:t>very</w:t>
      </w:r>
      <w:r w:rsidRPr="004D5510">
        <w:rPr>
          <w:sz w:val="16"/>
        </w:rPr>
        <w:t xml:space="preserve"> </w:t>
      </w:r>
      <w:r w:rsidRPr="004D5510">
        <w:rPr>
          <w:vanish/>
          <w:sz w:val="16"/>
        </w:rPr>
        <w:t>sympathetic</w:t>
      </w:r>
      <w:r w:rsidRPr="004D5510">
        <w:rPr>
          <w:sz w:val="16"/>
        </w:rPr>
        <w:t xml:space="preserve"> </w:t>
      </w:r>
      <w:r w:rsidRPr="004D5510">
        <w:rPr>
          <w:vanish/>
          <w:sz w:val="16"/>
        </w:rPr>
        <w:t>constituency:</w:t>
      </w:r>
      <w:r w:rsidRPr="004D5510">
        <w:rPr>
          <w:sz w:val="16"/>
        </w:rPr>
        <w:t xml:space="preserve"> </w:t>
      </w:r>
      <w:r w:rsidRPr="004D5510">
        <w:rPr>
          <w:vanish/>
          <w:sz w:val="16"/>
        </w:rPr>
        <w:t>children</w:t>
      </w:r>
      <w:r w:rsidRPr="004D5510">
        <w:rPr>
          <w:sz w:val="16"/>
        </w:rPr>
        <w:t xml:space="preserve"> </w:t>
      </w:r>
      <w:r w:rsidRPr="004D5510">
        <w:rPr>
          <w:vanish/>
          <w:sz w:val="16"/>
        </w:rPr>
        <w:t>and</w:t>
      </w:r>
      <w:r w:rsidRPr="004D5510">
        <w:rPr>
          <w:sz w:val="16"/>
        </w:rPr>
        <w:t xml:space="preserve"> </w:t>
      </w:r>
      <w:r w:rsidRPr="004D5510">
        <w:rPr>
          <w:vanish/>
          <w:sz w:val="16"/>
        </w:rPr>
        <w:t>their</w:t>
      </w:r>
      <w:r w:rsidRPr="004D5510">
        <w:rPr>
          <w:sz w:val="16"/>
        </w:rPr>
        <w:t xml:space="preserve"> </w:t>
      </w:r>
      <w:r w:rsidRPr="004D5510">
        <w:rPr>
          <w:vanish/>
          <w:sz w:val="16"/>
        </w:rPr>
        <w:t>parents.</w:t>
      </w:r>
      <w:r w:rsidRPr="004D5510">
        <w:rPr>
          <w:sz w:val="16"/>
        </w:rPr>
        <w:t xml:space="preserve"> </w:t>
      </w:r>
      <w:r w:rsidRPr="004D5510">
        <w:rPr>
          <w:vanish/>
          <w:sz w:val="16"/>
        </w:rPr>
        <w:t>This</w:t>
      </w:r>
      <w:r w:rsidRPr="004D5510">
        <w:rPr>
          <w:sz w:val="16"/>
        </w:rPr>
        <w:t xml:space="preserve"> </w:t>
      </w:r>
      <w:r w:rsidRPr="004D5510">
        <w:rPr>
          <w:vanish/>
          <w:sz w:val="16"/>
        </w:rPr>
        <w:t>should</w:t>
      </w:r>
      <w:r w:rsidRPr="004D5510">
        <w:rPr>
          <w:sz w:val="16"/>
        </w:rPr>
        <w:t xml:space="preserve"> </w:t>
      </w:r>
      <w:r w:rsidRPr="004D5510">
        <w:rPr>
          <w:vanish/>
          <w:sz w:val="16"/>
        </w:rPr>
        <w:t>make</w:t>
      </w:r>
      <w:r w:rsidRPr="004D5510">
        <w:rPr>
          <w:sz w:val="16"/>
        </w:rPr>
        <w:t xml:space="preserve"> </w:t>
      </w:r>
      <w:r w:rsidRPr="004D5510">
        <w:rPr>
          <w:vanish/>
          <w:sz w:val="16"/>
        </w:rPr>
        <w:t>strike</w:t>
      </w:r>
      <w:r w:rsidRPr="004D5510">
        <w:rPr>
          <w:sz w:val="16"/>
        </w:rPr>
        <w:t xml:space="preserve"> </w:t>
      </w:r>
      <w:r w:rsidRPr="004D5510">
        <w:rPr>
          <w:vanish/>
          <w:sz w:val="16"/>
        </w:rPr>
        <w:t>disruptions</w:t>
      </w:r>
      <w:r w:rsidRPr="004D5510">
        <w:rPr>
          <w:sz w:val="16"/>
        </w:rPr>
        <w:t xml:space="preserve"> </w:t>
      </w:r>
      <w:r w:rsidRPr="004D5510">
        <w:rPr>
          <w:vanish/>
          <w:sz w:val="16"/>
        </w:rPr>
        <w:t>more</w:t>
      </w:r>
      <w:r w:rsidRPr="004D5510">
        <w:rPr>
          <w:sz w:val="16"/>
        </w:rPr>
        <w:t xml:space="preserve"> </w:t>
      </w:r>
      <w:r w:rsidRPr="004D5510">
        <w:rPr>
          <w:vanish/>
          <w:sz w:val="16"/>
        </w:rPr>
        <w:t>controversial</w:t>
      </w:r>
      <w:r w:rsidRPr="004D5510">
        <w:rPr>
          <w:sz w:val="16"/>
        </w:rPr>
        <w:t xml:space="preserve"> </w:t>
      </w:r>
      <w:r w:rsidRPr="004D5510">
        <w:rPr>
          <w:vanish/>
          <w:sz w:val="16"/>
        </w:rPr>
        <w:t>and</w:t>
      </w:r>
      <w:r w:rsidRPr="004D5510">
        <w:rPr>
          <w:sz w:val="16"/>
        </w:rPr>
        <w:t xml:space="preserve"> </w:t>
      </w:r>
      <w:r w:rsidRPr="004D5510">
        <w:rPr>
          <w:vanish/>
          <w:sz w:val="16"/>
        </w:rPr>
        <w:t>increase</w:t>
      </w:r>
      <w:r w:rsidRPr="004D5510">
        <w:rPr>
          <w:sz w:val="16"/>
        </w:rPr>
        <w:t xml:space="preserve"> </w:t>
      </w:r>
      <w:r w:rsidRPr="004D5510">
        <w:rPr>
          <w:vanish/>
          <w:sz w:val="16"/>
        </w:rPr>
        <w:t>the</w:t>
      </w:r>
      <w:r w:rsidRPr="004D5510">
        <w:rPr>
          <w:sz w:val="16"/>
        </w:rPr>
        <w:t xml:space="preserve"> </w:t>
      </w:r>
      <w:r w:rsidRPr="004D5510">
        <w:rPr>
          <w:vanish/>
          <w:sz w:val="16"/>
        </w:rPr>
        <w:t>likelihood</w:t>
      </w:r>
      <w:r w:rsidRPr="004D5510">
        <w:rPr>
          <w:sz w:val="16"/>
        </w:rPr>
        <w:t xml:space="preserve"> </w:t>
      </w:r>
      <w:r w:rsidRPr="004D5510">
        <w:rPr>
          <w:vanish/>
          <w:sz w:val="16"/>
        </w:rPr>
        <w:t>of</w:t>
      </w:r>
      <w:r w:rsidRPr="004D5510">
        <w:rPr>
          <w:sz w:val="16"/>
        </w:rPr>
        <w:t xml:space="preserve"> </w:t>
      </w:r>
      <w:r w:rsidRPr="004D5510">
        <w:rPr>
          <w:vanish/>
          <w:sz w:val="16"/>
        </w:rPr>
        <w:t>political</w:t>
      </w:r>
      <w:r w:rsidRPr="004D5510">
        <w:rPr>
          <w:sz w:val="16"/>
        </w:rPr>
        <w:t xml:space="preserve"> </w:t>
      </w:r>
      <w:r w:rsidRPr="004D5510">
        <w:rPr>
          <w:vanish/>
          <w:sz w:val="16"/>
        </w:rPr>
        <w:t>backlash</w:t>
      </w:r>
      <w:r w:rsidRPr="004D5510">
        <w:rPr>
          <w:sz w:val="16"/>
        </w:rPr>
        <w:t xml:space="preserve"> </w:t>
      </w:r>
      <w:r w:rsidRPr="004D5510">
        <w:rPr>
          <w:vanish/>
          <w:sz w:val="16"/>
        </w:rPr>
        <w:t>(and</w:t>
      </w:r>
      <w:r w:rsidRPr="004D5510">
        <w:rPr>
          <w:sz w:val="16"/>
        </w:rPr>
        <w:t xml:space="preserve"> </w:t>
      </w:r>
      <w:r w:rsidRPr="004D5510">
        <w:rPr>
          <w:vanish/>
          <w:sz w:val="16"/>
        </w:rPr>
        <w:t>indeed,</w:t>
      </w:r>
      <w:r w:rsidRPr="004D5510">
        <w:rPr>
          <w:sz w:val="16"/>
        </w:rPr>
        <w:t xml:space="preserve"> </w:t>
      </w:r>
      <w:r w:rsidRPr="004D5510">
        <w:rPr>
          <w:vanish/>
          <w:sz w:val="16"/>
        </w:rPr>
        <w:t>we</w:t>
      </w:r>
      <w:r w:rsidRPr="004D5510">
        <w:rPr>
          <w:sz w:val="16"/>
        </w:rPr>
        <w:t xml:space="preserve"> </w:t>
      </w:r>
      <w:r w:rsidRPr="004D5510">
        <w:rPr>
          <w:vanish/>
          <w:sz w:val="16"/>
        </w:rPr>
        <w:t>do</w:t>
      </w:r>
      <w:r w:rsidRPr="004D5510">
        <w:rPr>
          <w:sz w:val="16"/>
        </w:rPr>
        <w:t xml:space="preserve"> </w:t>
      </w:r>
      <w:r w:rsidRPr="004D5510">
        <w:rPr>
          <w:vanish/>
          <w:sz w:val="16"/>
        </w:rPr>
        <w:t>find</w:t>
      </w:r>
      <w:r w:rsidRPr="004D5510">
        <w:rPr>
          <w:sz w:val="16"/>
        </w:rPr>
        <w:t xml:space="preserve"> </w:t>
      </w:r>
      <w:r w:rsidRPr="004D5510">
        <w:rPr>
          <w:vanish/>
          <w:sz w:val="16"/>
        </w:rPr>
        <w:t>that</w:t>
      </w:r>
      <w:r w:rsidRPr="004D5510">
        <w:rPr>
          <w:sz w:val="16"/>
        </w:rPr>
        <w:t xml:space="preserve"> </w:t>
      </w:r>
      <w:r w:rsidRPr="004D5510">
        <w:rPr>
          <w:vanish/>
          <w:sz w:val="16"/>
        </w:rPr>
        <w:t>the</w:t>
      </w:r>
      <w:r w:rsidRPr="004D5510">
        <w:rPr>
          <w:sz w:val="16"/>
        </w:rPr>
        <w:t xml:space="preserve"> </w:t>
      </w:r>
      <w:r w:rsidRPr="004D5510">
        <w:rPr>
          <w:vanish/>
          <w:sz w:val="16"/>
        </w:rPr>
        <w:t>strikes</w:t>
      </w:r>
      <w:r w:rsidRPr="004D5510">
        <w:rPr>
          <w:sz w:val="16"/>
        </w:rPr>
        <w:t xml:space="preserve"> </w:t>
      </w:r>
      <w:r w:rsidRPr="004D5510">
        <w:rPr>
          <w:vanish/>
          <w:sz w:val="16"/>
        </w:rPr>
        <w:t>were</w:t>
      </w:r>
      <w:r w:rsidRPr="004D5510">
        <w:rPr>
          <w:sz w:val="16"/>
        </w:rPr>
        <w:t xml:space="preserve"> </w:t>
      </w:r>
      <w:r w:rsidRPr="004D5510">
        <w:rPr>
          <w:vanish/>
          <w:sz w:val="16"/>
        </w:rPr>
        <w:t>less</w:t>
      </w:r>
      <w:r w:rsidRPr="004D5510">
        <w:rPr>
          <w:sz w:val="16"/>
        </w:rPr>
        <w:t xml:space="preserve"> </w:t>
      </w:r>
      <w:r w:rsidRPr="004D5510">
        <w:rPr>
          <w:vanish/>
          <w:sz w:val="16"/>
        </w:rPr>
        <w:t>persuasive</w:t>
      </w:r>
      <w:r w:rsidRPr="004D5510">
        <w:rPr>
          <w:sz w:val="16"/>
        </w:rPr>
        <w:t xml:space="preserve"> </w:t>
      </w:r>
      <w:r w:rsidRPr="004D5510">
        <w:rPr>
          <w:vanish/>
          <w:sz w:val="16"/>
        </w:rPr>
        <w:t>for</w:t>
      </w:r>
      <w:r w:rsidRPr="004D5510">
        <w:rPr>
          <w:sz w:val="16"/>
        </w:rPr>
        <w:t xml:space="preserve"> </w:t>
      </w:r>
      <w:r w:rsidRPr="004D5510">
        <w:rPr>
          <w:vanish/>
          <w:sz w:val="16"/>
        </w:rPr>
        <w:t>parents</w:t>
      </w:r>
      <w:r w:rsidRPr="004D5510">
        <w:rPr>
          <w:sz w:val="16"/>
        </w:rPr>
        <w:t xml:space="preserve"> </w:t>
      </w:r>
      <w:r w:rsidRPr="004D5510">
        <w:rPr>
          <w:vanish/>
          <w:sz w:val="16"/>
        </w:rPr>
        <w:t>who</w:t>
      </w:r>
      <w:r w:rsidRPr="004D5510">
        <w:rPr>
          <w:sz w:val="16"/>
        </w:rPr>
        <w:t xml:space="preserve"> </w:t>
      </w:r>
      <w:r w:rsidRPr="004D5510">
        <w:rPr>
          <w:vanish/>
          <w:sz w:val="16"/>
        </w:rPr>
        <w:t>may</w:t>
      </w:r>
      <w:r w:rsidRPr="004D5510">
        <w:rPr>
          <w:sz w:val="16"/>
        </w:rPr>
        <w:t xml:space="preserve"> </w:t>
      </w:r>
      <w:r w:rsidRPr="004D5510">
        <w:rPr>
          <w:vanish/>
          <w:sz w:val="16"/>
        </w:rPr>
        <w:t>have</w:t>
      </w:r>
      <w:r w:rsidRPr="004D5510">
        <w:rPr>
          <w:sz w:val="16"/>
        </w:rPr>
        <w:t xml:space="preserve"> </w:t>
      </w:r>
      <w:r w:rsidRPr="004D5510">
        <w:rPr>
          <w:vanish/>
          <w:sz w:val="16"/>
        </w:rPr>
        <w:t>lacked</w:t>
      </w:r>
      <w:r w:rsidRPr="004D5510">
        <w:rPr>
          <w:sz w:val="16"/>
        </w:rPr>
        <w:t xml:space="preserve"> </w:t>
      </w:r>
      <w:r w:rsidRPr="004D5510">
        <w:rPr>
          <w:vanish/>
          <w:sz w:val="16"/>
        </w:rPr>
        <w:t>access</w:t>
      </w:r>
      <w:r w:rsidRPr="004D5510">
        <w:rPr>
          <w:sz w:val="16"/>
        </w:rPr>
        <w:t xml:space="preserve"> </w:t>
      </w:r>
      <w:r w:rsidRPr="004D5510">
        <w:rPr>
          <w:vanish/>
          <w:sz w:val="16"/>
        </w:rPr>
        <w:t>to</w:t>
      </w:r>
      <w:r w:rsidRPr="004D5510">
        <w:rPr>
          <w:sz w:val="16"/>
        </w:rPr>
        <w:t xml:space="preserve"> </w:t>
      </w:r>
      <w:r w:rsidRPr="004D5510">
        <w:rPr>
          <w:vanish/>
          <w:sz w:val="16"/>
        </w:rPr>
        <w:t>childcare).</w:t>
      </w:r>
      <w:r w:rsidRPr="004D5510">
        <w:rPr>
          <w:sz w:val="16"/>
        </w:rPr>
        <w:t xml:space="preserve"> </w:t>
      </w:r>
      <w:r w:rsidRPr="004D5510">
        <w:rPr>
          <w:vanish/>
          <w:sz w:val="16"/>
        </w:rPr>
        <w:t>Nevertheless,</w:t>
      </w:r>
      <w:r w:rsidRPr="004D5510">
        <w:rPr>
          <w:sz w:val="16"/>
        </w:rPr>
        <w:t xml:space="preserve"> </w:t>
      </w:r>
      <w:r w:rsidRPr="004D5510">
        <w:rPr>
          <w:vanish/>
          <w:sz w:val="16"/>
        </w:rPr>
        <w:t>additional</w:t>
      </w:r>
      <w:r w:rsidRPr="004D5510">
        <w:rPr>
          <w:sz w:val="16"/>
        </w:rPr>
        <w:t xml:space="preserve"> </w:t>
      </w:r>
      <w:r w:rsidRPr="004D5510">
        <w:rPr>
          <w:vanish/>
          <w:sz w:val="16"/>
        </w:rPr>
        <w:t>factors</w:t>
      </w:r>
      <w:r w:rsidRPr="004D5510">
        <w:rPr>
          <w:sz w:val="16"/>
        </w:rPr>
        <w:t xml:space="preserve"> </w:t>
      </w:r>
      <w:r w:rsidRPr="004D5510">
        <w:rPr>
          <w:vanish/>
          <w:sz w:val="16"/>
        </w:rPr>
        <w:t>may</w:t>
      </w:r>
      <w:r w:rsidRPr="004D5510">
        <w:rPr>
          <w:sz w:val="16"/>
        </w:rPr>
        <w:t xml:space="preserve"> </w:t>
      </w:r>
      <w:r w:rsidRPr="004D5510">
        <w:rPr>
          <w:vanish/>
          <w:sz w:val="16"/>
        </w:rPr>
        <w:t>have</w:t>
      </w:r>
      <w:r w:rsidRPr="004D5510">
        <w:rPr>
          <w:sz w:val="16"/>
        </w:rPr>
        <w:t xml:space="preserve"> </w:t>
      </w:r>
      <w:r w:rsidRPr="004D5510">
        <w:rPr>
          <w:vanish/>
          <w:sz w:val="16"/>
        </w:rPr>
        <w:t>strengthened</w:t>
      </w:r>
      <w:r w:rsidRPr="004D5510">
        <w:rPr>
          <w:sz w:val="16"/>
        </w:rPr>
        <w:t xml:space="preserve"> </w:t>
      </w:r>
      <w:r w:rsidRPr="004D5510">
        <w:rPr>
          <w:vanish/>
          <w:sz w:val="16"/>
        </w:rPr>
        <w:t>the</w:t>
      </w:r>
      <w:r w:rsidRPr="004D5510">
        <w:rPr>
          <w:sz w:val="16"/>
        </w:rPr>
        <w:t xml:space="preserve"> </w:t>
      </w:r>
      <w:r w:rsidRPr="004D5510">
        <w:rPr>
          <w:vanish/>
          <w:sz w:val="16"/>
        </w:rPr>
        <w:t>effects</w:t>
      </w:r>
      <w:r w:rsidRPr="004D5510">
        <w:rPr>
          <w:sz w:val="16"/>
        </w:rPr>
        <w:t xml:space="preserve"> </w:t>
      </w:r>
      <w:r w:rsidRPr="004D5510">
        <w:rPr>
          <w:vanish/>
          <w:sz w:val="16"/>
        </w:rPr>
        <w:t>of</w:t>
      </w:r>
      <w:r w:rsidRPr="004D5510">
        <w:rPr>
          <w:sz w:val="16"/>
        </w:rPr>
        <w:t xml:space="preserve"> </w:t>
      </w:r>
      <w:r w:rsidRPr="004D5510">
        <w:rPr>
          <w:vanish/>
          <w:sz w:val="16"/>
        </w:rPr>
        <w:t>the</w:t>
      </w:r>
      <w:r w:rsidRPr="004D5510">
        <w:rPr>
          <w:sz w:val="16"/>
        </w:rPr>
        <w:t xml:space="preserve"> </w:t>
      </w:r>
      <w:r w:rsidRPr="004D5510">
        <w:rPr>
          <w:vanish/>
          <w:sz w:val="16"/>
        </w:rPr>
        <w:t>strikes;</w:t>
      </w:r>
      <w:r w:rsidRPr="004D5510">
        <w:rPr>
          <w:sz w:val="16"/>
        </w:rPr>
        <w:t xml:space="preserve"> </w:t>
      </w:r>
      <w:r w:rsidRPr="004D5510">
        <w:rPr>
          <w:vanish/>
          <w:sz w:val="16"/>
        </w:rPr>
        <w:t>namely,</w:t>
      </w:r>
      <w:r w:rsidRPr="004D5510">
        <w:rPr>
          <w:sz w:val="16"/>
        </w:rPr>
        <w:t xml:space="preserve"> </w:t>
      </w:r>
      <w:r w:rsidRPr="004D5510">
        <w:rPr>
          <w:vanish/>
          <w:sz w:val="16"/>
        </w:rPr>
        <w:t>that</w:t>
      </w:r>
      <w:r w:rsidRPr="004D5510">
        <w:rPr>
          <w:sz w:val="16"/>
        </w:rPr>
        <w:t xml:space="preserve"> </w:t>
      </w:r>
      <w:r w:rsidRPr="004D5510">
        <w:rPr>
          <w:vanish/>
          <w:sz w:val="16"/>
        </w:rPr>
        <w:t>education</w:t>
      </w:r>
      <w:r w:rsidRPr="004D5510">
        <w:rPr>
          <w:sz w:val="16"/>
        </w:rPr>
        <w:t xml:space="preserve"> </w:t>
      </w:r>
      <w:r w:rsidRPr="004D5510">
        <w:rPr>
          <w:vanish/>
          <w:sz w:val="16"/>
        </w:rPr>
        <w:t>spending</w:t>
      </w:r>
      <w:r w:rsidRPr="004D5510">
        <w:rPr>
          <w:sz w:val="16"/>
        </w:rPr>
        <w:t xml:space="preserve"> </w:t>
      </w:r>
      <w:r w:rsidRPr="004D5510">
        <w:rPr>
          <w:vanish/>
          <w:sz w:val="16"/>
        </w:rPr>
        <w:t>in</w:t>
      </w:r>
      <w:r w:rsidRPr="004D5510">
        <w:rPr>
          <w:sz w:val="16"/>
        </w:rPr>
        <w:t xml:space="preserve"> </w:t>
      </w:r>
      <w:r w:rsidRPr="004D5510">
        <w:rPr>
          <w:vanish/>
          <w:sz w:val="16"/>
        </w:rPr>
        <w:t>the</w:t>
      </w:r>
      <w:r w:rsidRPr="004D5510">
        <w:rPr>
          <w:sz w:val="16"/>
        </w:rPr>
        <w:t xml:space="preserve"> </w:t>
      </w:r>
      <w:r w:rsidRPr="004D5510">
        <w:rPr>
          <w:vanish/>
          <w:sz w:val="16"/>
        </w:rPr>
        <w:t>strike</w:t>
      </w:r>
      <w:r w:rsidRPr="004D5510">
        <w:rPr>
          <w:sz w:val="16"/>
        </w:rPr>
        <w:t xml:space="preserve"> </w:t>
      </w:r>
      <w:r w:rsidRPr="004D5510">
        <w:rPr>
          <w:vanish/>
          <w:sz w:val="16"/>
        </w:rPr>
        <w:t>and</w:t>
      </w:r>
      <w:r w:rsidRPr="004D5510">
        <w:rPr>
          <w:sz w:val="16"/>
        </w:rPr>
        <w:t xml:space="preserve"> </w:t>
      </w:r>
      <w:r w:rsidRPr="004D5510">
        <w:rPr>
          <w:vanish/>
          <w:sz w:val="16"/>
        </w:rPr>
        <w:t>walkout</w:t>
      </w:r>
      <w:r w:rsidRPr="004D5510">
        <w:rPr>
          <w:sz w:val="16"/>
        </w:rPr>
        <w:t xml:space="preserve"> </w:t>
      </w:r>
      <w:r w:rsidRPr="004D5510">
        <w:rPr>
          <w:vanish/>
          <w:sz w:val="16"/>
        </w:rPr>
        <w:t>states</w:t>
      </w:r>
      <w:r w:rsidRPr="004D5510">
        <w:rPr>
          <w:sz w:val="16"/>
        </w:rPr>
        <w:t xml:space="preserve"> </w:t>
      </w:r>
      <w:r w:rsidRPr="004D5510">
        <w:rPr>
          <w:vanish/>
          <w:sz w:val="16"/>
        </w:rPr>
        <w:t>had</w:t>
      </w:r>
      <w:r w:rsidRPr="004D5510">
        <w:rPr>
          <w:sz w:val="16"/>
        </w:rPr>
        <w:t xml:space="preserve"> </w:t>
      </w:r>
      <w:r w:rsidRPr="004D5510">
        <w:rPr>
          <w:vanish/>
          <w:sz w:val="16"/>
        </w:rPr>
        <w:t>dropped</w:t>
      </w:r>
      <w:r w:rsidRPr="004D5510">
        <w:rPr>
          <w:sz w:val="16"/>
        </w:rPr>
        <w:t xml:space="preserve"> </w:t>
      </w:r>
      <w:r w:rsidRPr="004D5510">
        <w:rPr>
          <w:vanish/>
          <w:sz w:val="16"/>
        </w:rPr>
        <w:t>so</w:t>
      </w:r>
      <w:r w:rsidRPr="004D5510">
        <w:rPr>
          <w:sz w:val="16"/>
        </w:rPr>
        <w:t xml:space="preserve"> </w:t>
      </w:r>
      <w:r w:rsidRPr="004D5510">
        <w:rPr>
          <w:vanish/>
          <w:sz w:val="16"/>
        </w:rPr>
        <w:t>precipitously</w:t>
      </w:r>
      <w:r w:rsidRPr="004D5510">
        <w:rPr>
          <w:sz w:val="16"/>
        </w:rPr>
        <w:t xml:space="preserve"> </w:t>
      </w:r>
      <w:r w:rsidRPr="004D5510">
        <w:rPr>
          <w:vanish/>
          <w:sz w:val="16"/>
        </w:rPr>
        <w:t>since</w:t>
      </w:r>
      <w:r w:rsidRPr="004D5510">
        <w:rPr>
          <w:sz w:val="16"/>
        </w:rPr>
        <w:t xml:space="preserve"> </w:t>
      </w:r>
      <w:r w:rsidRPr="004D5510">
        <w:rPr>
          <w:vanish/>
          <w:sz w:val="16"/>
        </w:rPr>
        <w:t>the</w:t>
      </w:r>
      <w:r w:rsidRPr="004D5510">
        <w:rPr>
          <w:sz w:val="16"/>
        </w:rPr>
        <w:t xml:space="preserve"> </w:t>
      </w:r>
      <w:r w:rsidRPr="004D5510">
        <w:rPr>
          <w:vanish/>
          <w:sz w:val="16"/>
        </w:rPr>
        <w:t>Great</w:t>
      </w:r>
      <w:r w:rsidRPr="004D5510">
        <w:rPr>
          <w:sz w:val="16"/>
        </w:rPr>
        <w:t xml:space="preserve"> </w:t>
      </w:r>
      <w:r w:rsidRPr="004D5510">
        <w:rPr>
          <w:vanish/>
          <w:sz w:val="16"/>
        </w:rPr>
        <w:t>Recession,</w:t>
      </w:r>
      <w:r w:rsidRPr="004D5510">
        <w:rPr>
          <w:sz w:val="16"/>
        </w:rPr>
        <w:t xml:space="preserve"> </w:t>
      </w:r>
      <w:r w:rsidRPr="004D5510">
        <w:rPr>
          <w:vanish/>
          <w:sz w:val="16"/>
        </w:rPr>
        <w:t>giving</w:t>
      </w:r>
      <w:r w:rsidRPr="004D5510">
        <w:rPr>
          <w:sz w:val="16"/>
        </w:rPr>
        <w:t xml:space="preserve"> </w:t>
      </w:r>
      <w:r w:rsidRPr="004D5510">
        <w:rPr>
          <w:vanish/>
          <w:sz w:val="16"/>
        </w:rPr>
        <w:t>teachers</w:t>
      </w:r>
      <w:r w:rsidRPr="004D5510">
        <w:rPr>
          <w:sz w:val="16"/>
        </w:rPr>
        <w:t xml:space="preserve"> </w:t>
      </w:r>
      <w:r w:rsidRPr="004D5510">
        <w:rPr>
          <w:vanish/>
          <w:sz w:val="16"/>
        </w:rPr>
        <w:t>the</w:t>
      </w:r>
      <w:r w:rsidRPr="004D5510">
        <w:rPr>
          <w:sz w:val="16"/>
        </w:rPr>
        <w:t xml:space="preserve"> </w:t>
      </w:r>
      <w:r w:rsidRPr="004D5510">
        <w:rPr>
          <w:vanish/>
          <w:sz w:val="16"/>
        </w:rPr>
        <w:t>opportunity</w:t>
      </w:r>
      <w:r w:rsidRPr="004D5510">
        <w:rPr>
          <w:sz w:val="16"/>
        </w:rPr>
        <w:t xml:space="preserve"> </w:t>
      </w:r>
      <w:r w:rsidRPr="004D5510">
        <w:rPr>
          <w:vanish/>
          <w:sz w:val="16"/>
        </w:rPr>
        <w:t>to</w:t>
      </w:r>
      <w:r w:rsidRPr="004D5510">
        <w:rPr>
          <w:sz w:val="16"/>
        </w:rPr>
        <w:t xml:space="preserve"> </w:t>
      </w:r>
      <w:r w:rsidRPr="004D5510">
        <w:rPr>
          <w:vanish/>
          <w:sz w:val="16"/>
        </w:rPr>
        <w:t>connect</w:t>
      </w:r>
      <w:r w:rsidRPr="004D5510">
        <w:rPr>
          <w:sz w:val="16"/>
        </w:rPr>
        <w:t xml:space="preserve"> </w:t>
      </w:r>
      <w:r w:rsidRPr="004D5510">
        <w:rPr>
          <w:vanish/>
          <w:sz w:val="16"/>
        </w:rPr>
        <w:t>their</w:t>
      </w:r>
      <w:r w:rsidRPr="004D5510">
        <w:rPr>
          <w:sz w:val="16"/>
        </w:rPr>
        <w:t xml:space="preserve"> </w:t>
      </w:r>
      <w:r w:rsidRPr="004D5510">
        <w:rPr>
          <w:vanish/>
          <w:sz w:val="16"/>
        </w:rPr>
        <w:t>demands</w:t>
      </w:r>
      <w:r w:rsidRPr="004D5510">
        <w:rPr>
          <w:sz w:val="16"/>
        </w:rPr>
        <w:t xml:space="preserve"> </w:t>
      </w:r>
      <w:r w:rsidRPr="004D5510">
        <w:rPr>
          <w:vanish/>
          <w:sz w:val="16"/>
        </w:rPr>
        <w:t>to</w:t>
      </w:r>
      <w:r w:rsidRPr="004D5510">
        <w:rPr>
          <w:sz w:val="16"/>
        </w:rPr>
        <w:t xml:space="preserve"> </w:t>
      </w:r>
      <w:r w:rsidRPr="004D5510">
        <w:rPr>
          <w:vanish/>
          <w:sz w:val="16"/>
        </w:rPr>
        <w:t>broader</w:t>
      </w:r>
      <w:r w:rsidRPr="004D5510">
        <w:rPr>
          <w:sz w:val="16"/>
        </w:rPr>
        <w:t xml:space="preserve"> </w:t>
      </w:r>
      <w:r w:rsidRPr="004D5510">
        <w:rPr>
          <w:vanish/>
          <w:sz w:val="16"/>
        </w:rPr>
        <w:t>public</w:t>
      </w:r>
      <w:r w:rsidRPr="004D5510">
        <w:rPr>
          <w:sz w:val="16"/>
        </w:rPr>
        <w:t xml:space="preserve"> </w:t>
      </w:r>
      <w:r w:rsidRPr="004D5510">
        <w:rPr>
          <w:vanish/>
          <w:sz w:val="16"/>
        </w:rPr>
        <w:t>goods.</w:t>
      </w:r>
      <w:r w:rsidRPr="004D5510">
        <w:rPr>
          <w:sz w:val="16"/>
        </w:rPr>
        <w:t xml:space="preserve"> </w:t>
      </w:r>
      <w:r w:rsidRPr="004D5510">
        <w:rPr>
          <w:vanish/>
          <w:sz w:val="16"/>
        </w:rPr>
        <w:t>Considering</w:t>
      </w:r>
      <w:r w:rsidRPr="004D5510">
        <w:rPr>
          <w:sz w:val="16"/>
        </w:rPr>
        <w:t xml:space="preserve"> </w:t>
      </w:r>
      <w:r w:rsidRPr="004D5510">
        <w:rPr>
          <w:vanish/>
          <w:sz w:val="16"/>
        </w:rPr>
        <w:t>these</w:t>
      </w:r>
      <w:r w:rsidRPr="004D5510">
        <w:rPr>
          <w:sz w:val="16"/>
        </w:rPr>
        <w:t xml:space="preserve"> </w:t>
      </w:r>
      <w:r w:rsidRPr="004D5510">
        <w:rPr>
          <w:vanish/>
          <w:sz w:val="16"/>
        </w:rPr>
        <w:t>factors</w:t>
      </w:r>
      <w:r w:rsidRPr="004D5510">
        <w:rPr>
          <w:sz w:val="16"/>
        </w:rPr>
        <w:t xml:space="preserve"> </w:t>
      </w:r>
      <w:r w:rsidRPr="004D5510">
        <w:rPr>
          <w:vanish/>
          <w:sz w:val="16"/>
        </w:rPr>
        <w:t>together,</w:t>
      </w:r>
      <w:r w:rsidRPr="004D5510">
        <w:rPr>
          <w:sz w:val="16"/>
        </w:rPr>
        <w:t xml:space="preserve"> </w:t>
      </w:r>
      <w:r w:rsidRPr="004D5510">
        <w:rPr>
          <w:vanish/>
          <w:sz w:val="16"/>
        </w:rPr>
        <w:t>we</w:t>
      </w:r>
      <w:r w:rsidRPr="004D5510">
        <w:rPr>
          <w:sz w:val="16"/>
        </w:rPr>
        <w:t xml:space="preserve"> </w:t>
      </w:r>
      <w:r w:rsidRPr="004D5510">
        <w:rPr>
          <w:vanish/>
          <w:sz w:val="16"/>
        </w:rPr>
        <w:t>feel</w:t>
      </w:r>
      <w:r w:rsidRPr="004D5510">
        <w:rPr>
          <w:sz w:val="16"/>
        </w:rPr>
        <w:t xml:space="preserve"> </w:t>
      </w:r>
      <w:r w:rsidRPr="004D5510">
        <w:rPr>
          <w:vanish/>
          <w:sz w:val="16"/>
        </w:rPr>
        <w:t>comfortable</w:t>
      </w:r>
      <w:r w:rsidRPr="004D5510">
        <w:rPr>
          <w:sz w:val="16"/>
        </w:rPr>
        <w:t xml:space="preserve"> </w:t>
      </w:r>
      <w:r w:rsidRPr="004D5510">
        <w:rPr>
          <w:vanish/>
          <w:sz w:val="16"/>
        </w:rPr>
        <w:t>arguing</w:t>
      </w:r>
      <w:r w:rsidRPr="004D5510">
        <w:rPr>
          <w:sz w:val="16"/>
        </w:rPr>
        <w:t xml:space="preserve"> </w:t>
      </w:r>
      <w:r w:rsidRPr="004D5510">
        <w:rPr>
          <w:vanish/>
          <w:sz w:val="16"/>
        </w:rPr>
        <w:t>that</w:t>
      </w:r>
      <w:r w:rsidRPr="004D5510">
        <w:rPr>
          <w:sz w:val="16"/>
        </w:rPr>
        <w:t xml:space="preserve"> </w:t>
      </w:r>
      <w:r w:rsidRPr="004D5510">
        <w:rPr>
          <w:vanish/>
          <w:sz w:val="16"/>
        </w:rPr>
        <w:t>strikes</w:t>
      </w:r>
      <w:r w:rsidRPr="004D5510">
        <w:rPr>
          <w:sz w:val="16"/>
        </w:rPr>
        <w:t xml:space="preserve"> </w:t>
      </w:r>
      <w:r w:rsidRPr="004D5510">
        <w:rPr>
          <w:vanish/>
          <w:sz w:val="16"/>
        </w:rPr>
        <w:t>are</w:t>
      </w:r>
      <w:r w:rsidRPr="004D5510">
        <w:rPr>
          <w:sz w:val="16"/>
        </w:rPr>
        <w:t xml:space="preserve"> </w:t>
      </w:r>
      <w:r w:rsidRPr="004D5510">
        <w:rPr>
          <w:vanish/>
          <w:sz w:val="16"/>
        </w:rPr>
        <w:t>likely</w:t>
      </w:r>
      <w:r w:rsidRPr="004D5510">
        <w:rPr>
          <w:sz w:val="16"/>
        </w:rPr>
        <w:t xml:space="preserve"> </w:t>
      </w:r>
      <w:r w:rsidRPr="004D5510">
        <w:rPr>
          <w:vanish/>
          <w:sz w:val="16"/>
        </w:rPr>
        <w:t>to</w:t>
      </w:r>
      <w:r w:rsidRPr="004D5510">
        <w:rPr>
          <w:sz w:val="16"/>
        </w:rPr>
        <w:t xml:space="preserve"> </w:t>
      </w:r>
      <w:r w:rsidRPr="004D5510">
        <w:rPr>
          <w:vanish/>
          <w:sz w:val="16"/>
        </w:rPr>
        <w:t>be</w:t>
      </w:r>
      <w:r w:rsidRPr="004D5510">
        <w:rPr>
          <w:sz w:val="16"/>
        </w:rPr>
        <w:t xml:space="preserve"> </w:t>
      </w:r>
      <w:r w:rsidRPr="004D5510">
        <w:rPr>
          <w:vanish/>
          <w:sz w:val="16"/>
        </w:rPr>
        <w:t>successful</w:t>
      </w:r>
      <w:r w:rsidRPr="004D5510">
        <w:rPr>
          <w:sz w:val="16"/>
        </w:rPr>
        <w:t xml:space="preserve"> </w:t>
      </w:r>
      <w:r w:rsidRPr="004D5510">
        <w:rPr>
          <w:vanish/>
          <w:sz w:val="16"/>
        </w:rPr>
        <w:t>in</w:t>
      </w:r>
      <w:r w:rsidRPr="004D5510">
        <w:rPr>
          <w:sz w:val="16"/>
        </w:rPr>
        <w:t xml:space="preserve"> </w:t>
      </w:r>
      <w:r w:rsidRPr="004D5510">
        <w:rPr>
          <w:vanish/>
          <w:sz w:val="16"/>
        </w:rPr>
        <w:t>other</w:t>
      </w:r>
      <w:r w:rsidRPr="004D5510">
        <w:rPr>
          <w:sz w:val="16"/>
        </w:rPr>
        <w:t xml:space="preserve"> </w:t>
      </w:r>
      <w:r w:rsidRPr="004D5510">
        <w:rPr>
          <w:vanish/>
          <w:sz w:val="16"/>
        </w:rPr>
        <w:t>contexts</w:t>
      </w:r>
      <w:r w:rsidRPr="004D5510">
        <w:rPr>
          <w:sz w:val="16"/>
        </w:rPr>
        <w:t xml:space="preserve"> </w:t>
      </w:r>
      <w:r w:rsidRPr="004D5510">
        <w:rPr>
          <w:vanish/>
          <w:sz w:val="16"/>
        </w:rPr>
        <w:t>where</w:t>
      </w:r>
      <w:r w:rsidRPr="004D5510">
        <w:rPr>
          <w:sz w:val="16"/>
        </w:rPr>
        <w:t xml:space="preserve"> </w:t>
      </w:r>
      <w:r w:rsidRPr="004D5510">
        <w:rPr>
          <w:vanish/>
          <w:sz w:val="16"/>
        </w:rPr>
        <w:t>involved</w:t>
      </w:r>
      <w:r w:rsidRPr="004D5510">
        <w:rPr>
          <w:sz w:val="16"/>
        </w:rPr>
        <w:t xml:space="preserve"> </w:t>
      </w:r>
      <w:r w:rsidRPr="004D5510">
        <w:rPr>
          <w:vanish/>
          <w:sz w:val="16"/>
        </w:rPr>
        <w:t>employees</w:t>
      </w:r>
      <w:r w:rsidRPr="004D5510">
        <w:rPr>
          <w:sz w:val="16"/>
        </w:rPr>
        <w:t xml:space="preserve"> </w:t>
      </w:r>
      <w:r w:rsidRPr="004D5510">
        <w:rPr>
          <w:vanish/>
          <w:sz w:val="16"/>
        </w:rPr>
        <w:t>can</w:t>
      </w:r>
      <w:r w:rsidRPr="004D5510">
        <w:rPr>
          <w:sz w:val="16"/>
        </w:rPr>
        <w:t xml:space="preserve"> </w:t>
      </w:r>
      <w:r w:rsidRPr="004D5510">
        <w:rPr>
          <w:vanish/>
          <w:sz w:val="16"/>
        </w:rPr>
        <w:t>successfully</w:t>
      </w:r>
      <w:r w:rsidRPr="004D5510">
        <w:rPr>
          <w:sz w:val="16"/>
        </w:rPr>
        <w:t xml:space="preserve"> </w:t>
      </w:r>
      <w:r w:rsidRPr="004D5510">
        <w:rPr>
          <w:vanish/>
          <w:sz w:val="16"/>
        </w:rPr>
        <w:t>leverage</w:t>
      </w:r>
      <w:r w:rsidRPr="004D5510">
        <w:rPr>
          <w:sz w:val="16"/>
        </w:rPr>
        <w:t xml:space="preserve"> </w:t>
      </w:r>
      <w:r w:rsidRPr="004D5510">
        <w:rPr>
          <w:vanish/>
          <w:sz w:val="16"/>
        </w:rPr>
        <w:t>close</w:t>
      </w:r>
      <w:r w:rsidRPr="004D5510">
        <w:rPr>
          <w:sz w:val="16"/>
        </w:rPr>
        <w:t xml:space="preserve"> </w:t>
      </w:r>
      <w:r w:rsidRPr="004D5510">
        <w:rPr>
          <w:vanish/>
          <w:sz w:val="16"/>
        </w:rPr>
        <w:t>connections</w:t>
      </w:r>
      <w:r w:rsidRPr="004D5510">
        <w:rPr>
          <w:sz w:val="16"/>
        </w:rPr>
        <w:t xml:space="preserve"> </w:t>
      </w:r>
      <w:r w:rsidRPr="004D5510">
        <w:rPr>
          <w:vanish/>
          <w:sz w:val="16"/>
        </w:rPr>
        <w:t>to</w:t>
      </w:r>
      <w:r w:rsidRPr="004D5510">
        <w:rPr>
          <w:sz w:val="16"/>
        </w:rPr>
        <w:t xml:space="preserve"> </w:t>
      </w:r>
      <w:r w:rsidRPr="004D5510">
        <w:rPr>
          <w:vanish/>
          <w:sz w:val="16"/>
        </w:rPr>
        <w:t>the</w:t>
      </w:r>
      <w:r w:rsidRPr="004D5510">
        <w:rPr>
          <w:sz w:val="16"/>
        </w:rPr>
        <w:t xml:space="preserve"> </w:t>
      </w:r>
      <w:r w:rsidRPr="004D5510">
        <w:rPr>
          <w:vanish/>
          <w:sz w:val="16"/>
        </w:rPr>
        <w:t>clients</w:t>
      </w:r>
      <w:r w:rsidRPr="004D5510">
        <w:rPr>
          <w:sz w:val="16"/>
        </w:rPr>
        <w:t xml:space="preserve"> </w:t>
      </w:r>
      <w:r w:rsidRPr="004D5510">
        <w:rPr>
          <w:vanish/>
          <w:sz w:val="16"/>
        </w:rPr>
        <w:t>and</w:t>
      </w:r>
      <w:r w:rsidRPr="004D5510">
        <w:rPr>
          <w:sz w:val="16"/>
        </w:rPr>
        <w:t xml:space="preserve"> </w:t>
      </w:r>
      <w:r w:rsidRPr="004D5510">
        <w:rPr>
          <w:vanish/>
          <w:sz w:val="16"/>
        </w:rPr>
        <w:t>customers</w:t>
      </w:r>
      <w:r w:rsidRPr="004D5510">
        <w:rPr>
          <w:sz w:val="16"/>
        </w:rPr>
        <w:t xml:space="preserve"> </w:t>
      </w:r>
      <w:r w:rsidRPr="004D5510">
        <w:rPr>
          <w:vanish/>
          <w:sz w:val="16"/>
        </w:rPr>
        <w:t>they</w:t>
      </w:r>
      <w:r w:rsidRPr="004D5510">
        <w:rPr>
          <w:sz w:val="16"/>
        </w:rPr>
        <w:t xml:space="preserve"> </w:t>
      </w:r>
      <w:r w:rsidRPr="004D5510">
        <w:rPr>
          <w:vanish/>
          <w:sz w:val="16"/>
        </w:rPr>
        <w:t>serve</w:t>
      </w:r>
      <w:r w:rsidRPr="004D5510">
        <w:rPr>
          <w:sz w:val="16"/>
        </w:rPr>
        <w:t xml:space="preserve"> </w:t>
      </w:r>
      <w:r w:rsidRPr="004D5510">
        <w:rPr>
          <w:vanish/>
          <w:sz w:val="16"/>
        </w:rPr>
        <w:t>and</w:t>
      </w:r>
      <w:r w:rsidRPr="004D5510">
        <w:rPr>
          <w:sz w:val="16"/>
        </w:rPr>
        <w:t xml:space="preserve"> </w:t>
      </w:r>
      <w:r w:rsidRPr="004D5510">
        <w:rPr>
          <w:vanish/>
          <w:sz w:val="16"/>
        </w:rPr>
        <w:t>connect</w:t>
      </w:r>
      <w:r w:rsidRPr="004D5510">
        <w:rPr>
          <w:sz w:val="16"/>
        </w:rPr>
        <w:t xml:space="preserve"> </w:t>
      </w:r>
      <w:r w:rsidRPr="004D5510">
        <w:rPr>
          <w:vanish/>
          <w:sz w:val="16"/>
        </w:rPr>
        <w:t>their</w:t>
      </w:r>
      <w:r w:rsidRPr="004D5510">
        <w:rPr>
          <w:sz w:val="16"/>
        </w:rPr>
        <w:t xml:space="preserve"> </w:t>
      </w:r>
      <w:r w:rsidRPr="004D5510">
        <w:rPr>
          <w:vanish/>
          <w:sz w:val="16"/>
        </w:rPr>
        <w:t>grievances</w:t>
      </w:r>
      <w:r w:rsidRPr="004D5510">
        <w:rPr>
          <w:sz w:val="16"/>
        </w:rPr>
        <w:t xml:space="preserve"> </w:t>
      </w:r>
      <w:r w:rsidRPr="004D5510">
        <w:rPr>
          <w:vanish/>
          <w:sz w:val="16"/>
        </w:rPr>
        <w:t>to</w:t>
      </w:r>
      <w:r w:rsidRPr="004D5510">
        <w:rPr>
          <w:sz w:val="16"/>
        </w:rPr>
        <w:t xml:space="preserve"> </w:t>
      </w:r>
      <w:r w:rsidRPr="004D5510">
        <w:rPr>
          <w:vanish/>
          <w:sz w:val="16"/>
        </w:rPr>
        <w:t>the</w:t>
      </w:r>
      <w:r w:rsidRPr="004D5510">
        <w:rPr>
          <w:sz w:val="16"/>
        </w:rPr>
        <w:t xml:space="preserve"> </w:t>
      </w:r>
      <w:r w:rsidRPr="004D5510">
        <w:rPr>
          <w:vanish/>
          <w:sz w:val="16"/>
        </w:rPr>
        <w:t>interests</w:t>
      </w:r>
      <w:r w:rsidRPr="004D5510">
        <w:rPr>
          <w:sz w:val="16"/>
        </w:rPr>
        <w:t xml:space="preserve"> </w:t>
      </w:r>
      <w:r w:rsidRPr="004D5510">
        <w:rPr>
          <w:vanish/>
          <w:sz w:val="16"/>
        </w:rPr>
        <w:t>of</w:t>
      </w:r>
      <w:r w:rsidRPr="004D5510">
        <w:rPr>
          <w:sz w:val="16"/>
        </w:rPr>
        <w:t xml:space="preserve"> </w:t>
      </w:r>
      <w:r w:rsidRPr="004D5510">
        <w:rPr>
          <w:vanish/>
          <w:sz w:val="16"/>
        </w:rPr>
        <w:t>the</w:t>
      </w:r>
      <w:r w:rsidRPr="004D5510">
        <w:rPr>
          <w:sz w:val="16"/>
        </w:rPr>
        <w:t xml:space="preserve"> </w:t>
      </w:r>
      <w:r w:rsidRPr="004D5510">
        <w:rPr>
          <w:vanish/>
          <w:sz w:val="16"/>
        </w:rPr>
        <w:t>broader</w:t>
      </w:r>
      <w:r w:rsidRPr="004D5510">
        <w:rPr>
          <w:sz w:val="16"/>
        </w:rPr>
        <w:t xml:space="preserve"> </w:t>
      </w:r>
      <w:r w:rsidRPr="004D5510">
        <w:rPr>
          <w:vanish/>
          <w:sz w:val="16"/>
        </w:rPr>
        <w:t>community.</w:t>
      </w:r>
      <w:r w:rsidRPr="004D5510">
        <w:rPr>
          <w:sz w:val="16"/>
        </w:rPr>
        <w:t xml:space="preserve"> </w:t>
      </w:r>
      <w:r w:rsidRPr="004D5510">
        <w:rPr>
          <w:vanish/>
          <w:sz w:val="16"/>
        </w:rPr>
        <w:t>This</w:t>
      </w:r>
      <w:r w:rsidRPr="004D5510">
        <w:rPr>
          <w:sz w:val="16"/>
        </w:rPr>
        <w:t xml:space="preserve"> </w:t>
      </w:r>
      <w:r w:rsidRPr="004D5510">
        <w:rPr>
          <w:vanish/>
          <w:sz w:val="16"/>
        </w:rPr>
        <w:t>is</w:t>
      </w:r>
      <w:r w:rsidRPr="004D5510">
        <w:rPr>
          <w:sz w:val="16"/>
        </w:rPr>
        <w:t xml:space="preserve"> </w:t>
      </w:r>
      <w:r w:rsidRPr="004D5510">
        <w:rPr>
          <w:vanish/>
          <w:sz w:val="16"/>
        </w:rPr>
        <w:t>likely</w:t>
      </w:r>
      <w:r w:rsidRPr="004D5510">
        <w:rPr>
          <w:sz w:val="16"/>
        </w:rPr>
        <w:t xml:space="preserve"> </w:t>
      </w:r>
      <w:r w:rsidRPr="004D5510">
        <w:rPr>
          <w:vanish/>
          <w:sz w:val="16"/>
        </w:rPr>
        <w:t>to</w:t>
      </w:r>
      <w:r w:rsidRPr="004D5510">
        <w:rPr>
          <w:sz w:val="16"/>
        </w:rPr>
        <w:t xml:space="preserve"> </w:t>
      </w:r>
      <w:r w:rsidRPr="004D5510">
        <w:rPr>
          <w:vanish/>
          <w:sz w:val="16"/>
        </w:rPr>
        <w:t>be</w:t>
      </w:r>
      <w:r w:rsidRPr="004D5510">
        <w:rPr>
          <w:sz w:val="16"/>
        </w:rPr>
        <w:t xml:space="preserve"> </w:t>
      </w:r>
      <w:r w:rsidRPr="004D5510">
        <w:rPr>
          <w:vanish/>
          <w:sz w:val="16"/>
        </w:rPr>
        <w:t>especially</w:t>
      </w:r>
      <w:r w:rsidRPr="004D5510">
        <w:rPr>
          <w:sz w:val="16"/>
        </w:rPr>
        <w:t xml:space="preserve"> </w:t>
      </w:r>
      <w:r w:rsidRPr="004D5510">
        <w:rPr>
          <w:vanish/>
          <w:sz w:val="16"/>
        </w:rPr>
        <w:t>true</w:t>
      </w:r>
      <w:r w:rsidRPr="004D5510">
        <w:rPr>
          <w:sz w:val="16"/>
        </w:rPr>
        <w:t xml:space="preserve"> </w:t>
      </w:r>
      <w:r w:rsidRPr="004D5510">
        <w:rPr>
          <w:vanish/>
          <w:sz w:val="16"/>
        </w:rPr>
        <w:t>in</w:t>
      </w:r>
      <w:r w:rsidRPr="004D5510">
        <w:rPr>
          <w:sz w:val="16"/>
        </w:rPr>
        <w:t xml:space="preserve"> </w:t>
      </w:r>
      <w:r w:rsidRPr="004D5510">
        <w:rPr>
          <w:vanish/>
          <w:sz w:val="16"/>
        </w:rPr>
        <w:t>cases</w:t>
      </w:r>
      <w:r w:rsidRPr="004D5510">
        <w:rPr>
          <w:sz w:val="16"/>
        </w:rPr>
        <w:t xml:space="preserve"> </w:t>
      </w:r>
      <w:r w:rsidRPr="004D5510">
        <w:rPr>
          <w:vanish/>
          <w:sz w:val="16"/>
        </w:rPr>
        <w:t>where</w:t>
      </w:r>
      <w:r w:rsidRPr="004D5510">
        <w:rPr>
          <w:sz w:val="16"/>
        </w:rPr>
        <w:t xml:space="preserve"> </w:t>
      </w:r>
      <w:r w:rsidRPr="004D5510">
        <w:rPr>
          <w:vanish/>
          <w:sz w:val="16"/>
        </w:rPr>
        <w:t>individuals</w:t>
      </w:r>
      <w:r w:rsidRPr="004D5510">
        <w:rPr>
          <w:sz w:val="16"/>
        </w:rPr>
        <w:t xml:space="preserve"> </w:t>
      </w:r>
      <w:r w:rsidRPr="004D5510">
        <w:rPr>
          <w:vanish/>
          <w:sz w:val="16"/>
        </w:rPr>
        <w:t>feel</w:t>
      </w:r>
      <w:r w:rsidRPr="004D5510">
        <w:rPr>
          <w:sz w:val="16"/>
        </w:rPr>
        <w:t xml:space="preserve"> </w:t>
      </w:r>
      <w:r w:rsidRPr="004D5510">
        <w:rPr>
          <w:vanish/>
          <w:sz w:val="16"/>
        </w:rPr>
        <w:t>they</w:t>
      </w:r>
      <w:r w:rsidRPr="004D5510">
        <w:rPr>
          <w:sz w:val="16"/>
        </w:rPr>
        <w:t xml:space="preserve"> </w:t>
      </w:r>
      <w:r w:rsidRPr="004D5510">
        <w:rPr>
          <w:vanish/>
          <w:sz w:val="16"/>
        </w:rPr>
        <w:t>are</w:t>
      </w:r>
      <w:r w:rsidRPr="004D5510">
        <w:rPr>
          <w:sz w:val="16"/>
        </w:rPr>
        <w:t xml:space="preserve"> </w:t>
      </w:r>
      <w:r w:rsidRPr="004D5510">
        <w:rPr>
          <w:vanish/>
          <w:sz w:val="16"/>
        </w:rPr>
        <w:t>not</w:t>
      </w:r>
      <w:r w:rsidRPr="004D5510">
        <w:rPr>
          <w:sz w:val="16"/>
        </w:rPr>
        <w:t xml:space="preserve"> </w:t>
      </w:r>
      <w:r w:rsidRPr="004D5510">
        <w:rPr>
          <w:vanish/>
          <w:sz w:val="16"/>
        </w:rPr>
        <w:t>receiving</w:t>
      </w:r>
      <w:r w:rsidRPr="004D5510">
        <w:rPr>
          <w:sz w:val="16"/>
        </w:rPr>
        <w:t xml:space="preserve"> </w:t>
      </w:r>
      <w:r w:rsidRPr="004D5510">
        <w:rPr>
          <w:vanish/>
          <w:sz w:val="16"/>
        </w:rPr>
        <w:t>the</w:t>
      </w:r>
      <w:r w:rsidRPr="004D5510">
        <w:rPr>
          <w:sz w:val="16"/>
        </w:rPr>
        <w:t xml:space="preserve"> </w:t>
      </w:r>
      <w:r w:rsidRPr="004D5510">
        <w:rPr>
          <w:vanish/>
          <w:sz w:val="16"/>
        </w:rPr>
        <w:t>level</w:t>
      </w:r>
      <w:r w:rsidRPr="004D5510">
        <w:rPr>
          <w:sz w:val="16"/>
        </w:rPr>
        <w:t xml:space="preserve"> </w:t>
      </w:r>
      <w:r w:rsidRPr="004D5510">
        <w:rPr>
          <w:vanish/>
          <w:sz w:val="16"/>
        </w:rPr>
        <w:t>of</w:t>
      </w:r>
      <w:r w:rsidRPr="004D5510">
        <w:rPr>
          <w:sz w:val="16"/>
        </w:rPr>
        <w:t xml:space="preserve"> </w:t>
      </w:r>
      <w:r w:rsidRPr="004D5510">
        <w:rPr>
          <w:vanish/>
          <w:sz w:val="16"/>
        </w:rPr>
        <w:t>quality</w:t>
      </w:r>
      <w:r w:rsidRPr="004D5510">
        <w:rPr>
          <w:sz w:val="16"/>
        </w:rPr>
        <w:t xml:space="preserve"> </w:t>
      </w:r>
      <w:r w:rsidRPr="004D5510">
        <w:rPr>
          <w:vanish/>
          <w:sz w:val="16"/>
        </w:rPr>
        <w:t>service</w:t>
      </w:r>
      <w:r w:rsidRPr="004D5510">
        <w:rPr>
          <w:sz w:val="16"/>
        </w:rPr>
        <w:t xml:space="preserve"> </w:t>
      </w:r>
      <w:r w:rsidRPr="004D5510">
        <w:rPr>
          <w:vanish/>
          <w:sz w:val="16"/>
        </w:rPr>
        <w:t>they</w:t>
      </w:r>
      <w:r w:rsidRPr="004D5510">
        <w:rPr>
          <w:sz w:val="16"/>
        </w:rPr>
        <w:t xml:space="preserve"> </w:t>
      </w:r>
      <w:r w:rsidRPr="004D5510">
        <w:rPr>
          <w:vanish/>
          <w:sz w:val="16"/>
        </w:rPr>
        <w:t>deserve</w:t>
      </w:r>
      <w:r w:rsidRPr="004D5510">
        <w:rPr>
          <w:sz w:val="16"/>
        </w:rPr>
        <w:t xml:space="preserve"> </w:t>
      </w:r>
      <w:r w:rsidRPr="004D5510">
        <w:rPr>
          <w:vanish/>
          <w:sz w:val="16"/>
        </w:rPr>
        <w:t>from</w:t>
      </w:r>
      <w:r w:rsidRPr="004D5510">
        <w:rPr>
          <w:sz w:val="16"/>
        </w:rPr>
        <w:t xml:space="preserve"> </w:t>
      </w:r>
      <w:r w:rsidRPr="004D5510">
        <w:rPr>
          <w:vanish/>
          <w:sz w:val="16"/>
        </w:rPr>
        <w:t>businesses</w:t>
      </w:r>
      <w:r w:rsidRPr="004D5510">
        <w:rPr>
          <w:sz w:val="16"/>
        </w:rPr>
        <w:t xml:space="preserve"> </w:t>
      </w:r>
      <w:r w:rsidRPr="004D5510">
        <w:rPr>
          <w:vanish/>
          <w:sz w:val="16"/>
        </w:rPr>
        <w:t>or</w:t>
      </w:r>
      <w:r w:rsidRPr="004D5510">
        <w:rPr>
          <w:sz w:val="16"/>
        </w:rPr>
        <w:t xml:space="preserve"> </w:t>
      </w:r>
      <w:r w:rsidRPr="004D5510">
        <w:rPr>
          <w:vanish/>
          <w:sz w:val="16"/>
        </w:rPr>
        <w:t>governments.</w:t>
      </w:r>
      <w:r w:rsidRPr="004D5510">
        <w:rPr>
          <w:sz w:val="16"/>
        </w:rPr>
        <w:t xml:space="preserve"> </w:t>
      </w:r>
      <w:r w:rsidRPr="004D5510">
        <w:rPr>
          <w:vanish/>
          <w:sz w:val="16"/>
        </w:rPr>
        <w:t>The</w:t>
      </w:r>
      <w:r w:rsidRPr="004D5510">
        <w:rPr>
          <w:sz w:val="16"/>
        </w:rPr>
        <w:t xml:space="preserve"> </w:t>
      </w:r>
      <w:r w:rsidRPr="004D5510">
        <w:rPr>
          <w:vanish/>
          <w:sz w:val="16"/>
        </w:rPr>
        <w:t>flip</w:t>
      </w:r>
      <w:r w:rsidRPr="004D5510">
        <w:rPr>
          <w:sz w:val="16"/>
        </w:rPr>
        <w:t xml:space="preserve"> </w:t>
      </w:r>
      <w:r w:rsidRPr="004D5510">
        <w:rPr>
          <w:vanish/>
          <w:sz w:val="16"/>
        </w:rPr>
        <w:t>side</w:t>
      </w:r>
      <w:r w:rsidRPr="004D5510">
        <w:rPr>
          <w:sz w:val="16"/>
        </w:rPr>
        <w:t xml:space="preserve"> </w:t>
      </w:r>
      <w:r w:rsidRPr="004D5510">
        <w:rPr>
          <w:vanish/>
          <w:sz w:val="16"/>
        </w:rPr>
        <w:t>of</w:t>
      </w:r>
      <w:r w:rsidRPr="004D5510">
        <w:rPr>
          <w:sz w:val="16"/>
        </w:rPr>
        <w:t xml:space="preserve"> </w:t>
      </w:r>
      <w:r w:rsidRPr="004D5510">
        <w:rPr>
          <w:vanish/>
          <w:sz w:val="16"/>
        </w:rPr>
        <w:t>our</w:t>
      </w:r>
      <w:r w:rsidRPr="004D5510">
        <w:rPr>
          <w:sz w:val="16"/>
        </w:rPr>
        <w:t xml:space="preserve"> </w:t>
      </w:r>
      <w:r w:rsidRPr="004D5510">
        <w:rPr>
          <w:vanish/>
          <w:sz w:val="16"/>
        </w:rPr>
        <w:t>argument</w:t>
      </w:r>
      <w:r w:rsidRPr="004D5510">
        <w:rPr>
          <w:sz w:val="16"/>
        </w:rPr>
        <w:t xml:space="preserve"> </w:t>
      </w:r>
      <w:r w:rsidRPr="004D5510">
        <w:rPr>
          <w:vanish/>
          <w:sz w:val="16"/>
        </w:rPr>
        <w:t>is</w:t>
      </w:r>
      <w:r w:rsidRPr="004D5510">
        <w:rPr>
          <w:sz w:val="16"/>
        </w:rPr>
        <w:t xml:space="preserve"> </w:t>
      </w:r>
      <w:r w:rsidRPr="004D5510">
        <w:rPr>
          <w:vanish/>
          <w:sz w:val="16"/>
        </w:rPr>
        <w:t>that</w:t>
      </w:r>
      <w:r w:rsidRPr="004D5510">
        <w:rPr>
          <w:sz w:val="16"/>
        </w:rPr>
        <w:t xml:space="preserve"> </w:t>
      </w:r>
      <w:r w:rsidRPr="004D5510">
        <w:rPr>
          <w:vanish/>
          <w:sz w:val="16"/>
        </w:rPr>
        <w:t>strikes</w:t>
      </w:r>
      <w:r w:rsidRPr="004D5510">
        <w:rPr>
          <w:sz w:val="16"/>
        </w:rPr>
        <w:t xml:space="preserve"> </w:t>
      </w:r>
      <w:r w:rsidRPr="004D5510">
        <w:rPr>
          <w:vanish/>
          <w:sz w:val="16"/>
        </w:rPr>
        <w:t>are</w:t>
      </w:r>
      <w:r w:rsidRPr="004D5510">
        <w:rPr>
          <w:sz w:val="16"/>
        </w:rPr>
        <w:t xml:space="preserve"> </w:t>
      </w:r>
      <w:r w:rsidRPr="004D5510">
        <w:rPr>
          <w:vanish/>
          <w:sz w:val="16"/>
        </w:rPr>
        <w:t>less</w:t>
      </w:r>
      <w:r w:rsidRPr="004D5510">
        <w:rPr>
          <w:sz w:val="16"/>
        </w:rPr>
        <w:t xml:space="preserve"> </w:t>
      </w:r>
      <w:r w:rsidRPr="004D5510">
        <w:rPr>
          <w:vanish/>
          <w:sz w:val="16"/>
        </w:rPr>
        <w:t>likely</w:t>
      </w:r>
      <w:r w:rsidRPr="004D5510">
        <w:rPr>
          <w:sz w:val="16"/>
        </w:rPr>
        <w:t xml:space="preserve"> </w:t>
      </w:r>
      <w:r w:rsidRPr="004D5510">
        <w:rPr>
          <w:vanish/>
          <w:sz w:val="16"/>
        </w:rPr>
        <w:t>to</w:t>
      </w:r>
      <w:r w:rsidRPr="004D5510">
        <w:rPr>
          <w:sz w:val="16"/>
        </w:rPr>
        <w:t xml:space="preserve"> </w:t>
      </w:r>
      <w:r w:rsidRPr="004D5510">
        <w:rPr>
          <w:vanish/>
          <w:sz w:val="16"/>
        </w:rPr>
        <w:t>be</w:t>
      </w:r>
      <w:r w:rsidRPr="004D5510">
        <w:rPr>
          <w:sz w:val="16"/>
        </w:rPr>
        <w:t xml:space="preserve"> </w:t>
      </w:r>
      <w:r w:rsidRPr="004D5510">
        <w:rPr>
          <w:vanish/>
          <w:sz w:val="16"/>
        </w:rPr>
        <w:t>successful—and</w:t>
      </w:r>
      <w:r w:rsidRPr="004D5510">
        <w:rPr>
          <w:sz w:val="16"/>
        </w:rPr>
        <w:t xml:space="preserve"> </w:t>
      </w:r>
      <w:r w:rsidRPr="004D5510">
        <w:rPr>
          <w:vanish/>
          <w:sz w:val="16"/>
        </w:rPr>
        <w:t>may</w:t>
      </w:r>
      <w:r w:rsidRPr="004D5510">
        <w:rPr>
          <w:sz w:val="16"/>
        </w:rPr>
        <w:t xml:space="preserve"> </w:t>
      </w:r>
      <w:r w:rsidRPr="004D5510">
        <w:rPr>
          <w:vanish/>
          <w:sz w:val="16"/>
        </w:rPr>
        <w:t>produce</w:t>
      </w:r>
      <w:r w:rsidRPr="004D5510">
        <w:rPr>
          <w:sz w:val="16"/>
        </w:rPr>
        <w:t xml:space="preserve"> </w:t>
      </w:r>
      <w:r w:rsidRPr="004D5510">
        <w:rPr>
          <w:vanish/>
          <w:sz w:val="16"/>
        </w:rPr>
        <w:t>backlash—when</w:t>
      </w:r>
      <w:r w:rsidRPr="004D5510">
        <w:rPr>
          <w:sz w:val="16"/>
        </w:rPr>
        <w:t xml:space="preserve"> </w:t>
      </w:r>
      <w:r w:rsidRPr="004D5510">
        <w:rPr>
          <w:vanish/>
          <w:sz w:val="16"/>
        </w:rPr>
        <w:t>the</w:t>
      </w:r>
      <w:r w:rsidRPr="004D5510">
        <w:rPr>
          <w:sz w:val="16"/>
        </w:rPr>
        <w:t xml:space="preserve"> </w:t>
      </w:r>
      <w:r w:rsidRPr="004D5510">
        <w:rPr>
          <w:vanish/>
          <w:sz w:val="16"/>
        </w:rPr>
        <w:t>mass</w:t>
      </w:r>
      <w:r w:rsidRPr="004D5510">
        <w:rPr>
          <w:sz w:val="16"/>
        </w:rPr>
        <w:t xml:space="preserve"> </w:t>
      </w:r>
      <w:r w:rsidRPr="004D5510">
        <w:rPr>
          <w:vanish/>
          <w:sz w:val="16"/>
        </w:rPr>
        <w:t>public</w:t>
      </w:r>
      <w:r w:rsidRPr="004D5510">
        <w:rPr>
          <w:sz w:val="16"/>
        </w:rPr>
        <w:t xml:space="preserve"> </w:t>
      </w:r>
      <w:r w:rsidRPr="004D5510">
        <w:rPr>
          <w:vanish/>
          <w:sz w:val="16"/>
        </w:rPr>
        <w:t>views</w:t>
      </w:r>
      <w:r w:rsidRPr="004D5510">
        <w:rPr>
          <w:sz w:val="16"/>
        </w:rPr>
        <w:t xml:space="preserve"> </w:t>
      </w:r>
      <w:r w:rsidRPr="004D5510">
        <w:rPr>
          <w:vanish/>
          <w:sz w:val="16"/>
        </w:rPr>
        <w:t>striking</w:t>
      </w:r>
      <w:r w:rsidRPr="004D5510">
        <w:rPr>
          <w:sz w:val="16"/>
        </w:rPr>
        <w:t xml:space="preserve"> </w:t>
      </w:r>
      <w:r w:rsidRPr="004D5510">
        <w:rPr>
          <w:vanish/>
          <w:sz w:val="16"/>
        </w:rPr>
        <w:t>workers’</w:t>
      </w:r>
      <w:r w:rsidRPr="004D5510">
        <w:rPr>
          <w:sz w:val="16"/>
        </w:rPr>
        <w:t xml:space="preserve"> </w:t>
      </w:r>
      <w:r w:rsidRPr="004D5510">
        <w:rPr>
          <w:vanish/>
          <w:sz w:val="16"/>
        </w:rPr>
        <w:t>demands</w:t>
      </w:r>
      <w:r w:rsidRPr="004D5510">
        <w:rPr>
          <w:sz w:val="16"/>
        </w:rPr>
        <w:t xml:space="preserve"> </w:t>
      </w:r>
      <w:r w:rsidRPr="004D5510">
        <w:rPr>
          <w:vanish/>
          <w:sz w:val="16"/>
        </w:rPr>
        <w:t>as</w:t>
      </w:r>
      <w:r w:rsidRPr="004D5510">
        <w:rPr>
          <w:sz w:val="16"/>
        </w:rPr>
        <w:t xml:space="preserve"> </w:t>
      </w:r>
      <w:r w:rsidRPr="004D5510">
        <w:rPr>
          <w:vanish/>
          <w:sz w:val="16"/>
        </w:rPr>
        <w:t>illegitimate</w:t>
      </w:r>
      <w:r w:rsidRPr="004D5510">
        <w:rPr>
          <w:sz w:val="16"/>
        </w:rPr>
        <w:t xml:space="preserve"> </w:t>
      </w:r>
      <w:r w:rsidRPr="004D5510">
        <w:rPr>
          <w:vanish/>
          <w:sz w:val="16"/>
        </w:rPr>
        <w:t>or</w:t>
      </w:r>
      <w:r w:rsidRPr="004D5510">
        <w:rPr>
          <w:sz w:val="16"/>
        </w:rPr>
        <w:t xml:space="preserve"> </w:t>
      </w:r>
      <w:r w:rsidRPr="004D5510">
        <w:rPr>
          <w:vanish/>
          <w:sz w:val="16"/>
        </w:rPr>
        <w:t>opposed</w:t>
      </w:r>
      <w:r w:rsidRPr="004D5510">
        <w:rPr>
          <w:sz w:val="16"/>
        </w:rPr>
        <w:t xml:space="preserve"> </w:t>
      </w:r>
      <w:r w:rsidRPr="004D5510">
        <w:rPr>
          <w:vanish/>
          <w:sz w:val="16"/>
        </w:rPr>
        <w:t>to</w:t>
      </w:r>
      <w:r w:rsidRPr="004D5510">
        <w:rPr>
          <w:sz w:val="16"/>
        </w:rPr>
        <w:t xml:space="preserve"> </w:t>
      </w:r>
      <w:r w:rsidRPr="004D5510">
        <w:rPr>
          <w:vanish/>
          <w:sz w:val="16"/>
        </w:rPr>
        <w:t>their</w:t>
      </w:r>
      <w:r w:rsidRPr="004D5510">
        <w:rPr>
          <w:sz w:val="16"/>
        </w:rPr>
        <w:t xml:space="preserve"> </w:t>
      </w:r>
      <w:r w:rsidRPr="004D5510">
        <w:rPr>
          <w:vanish/>
          <w:sz w:val="16"/>
        </w:rPr>
        <w:t>own</w:t>
      </w:r>
      <w:r w:rsidRPr="004D5510">
        <w:rPr>
          <w:sz w:val="16"/>
        </w:rPr>
        <w:t xml:space="preserve"> </w:t>
      </w:r>
      <w:r w:rsidRPr="004D5510">
        <w:rPr>
          <w:vanish/>
          <w:sz w:val="16"/>
        </w:rPr>
        <w:t>interests</w:t>
      </w:r>
      <w:r w:rsidRPr="004D5510">
        <w:rPr>
          <w:sz w:val="16"/>
        </w:rPr>
        <w:t xml:space="preserve"> </w:t>
      </w:r>
      <w:r w:rsidRPr="004D5510">
        <w:rPr>
          <w:vanish/>
          <w:sz w:val="16"/>
        </w:rPr>
        <w:t>or</w:t>
      </w:r>
      <w:r w:rsidRPr="004D5510">
        <w:rPr>
          <w:sz w:val="16"/>
        </w:rPr>
        <w:t xml:space="preserve"> </w:t>
      </w:r>
      <w:r w:rsidRPr="004D5510">
        <w:rPr>
          <w:vanish/>
          <w:sz w:val="16"/>
        </w:rPr>
        <w:t>when</w:t>
      </w:r>
      <w:r w:rsidRPr="004D5510">
        <w:rPr>
          <w:sz w:val="16"/>
        </w:rPr>
        <w:t xml:space="preserve"> </w:t>
      </w:r>
      <w:r w:rsidRPr="004D5510">
        <w:rPr>
          <w:vanish/>
          <w:sz w:val="16"/>
        </w:rPr>
        <w:t>individuals</w:t>
      </w:r>
      <w:r w:rsidRPr="004D5510">
        <w:rPr>
          <w:sz w:val="16"/>
        </w:rPr>
        <w:t xml:space="preserve"> </w:t>
      </w:r>
      <w:r w:rsidRPr="004D5510">
        <w:rPr>
          <w:vanish/>
          <w:sz w:val="16"/>
        </w:rPr>
        <w:t>are</w:t>
      </w:r>
      <w:r w:rsidRPr="004D5510">
        <w:rPr>
          <w:sz w:val="16"/>
        </w:rPr>
        <w:t xml:space="preserve"> </w:t>
      </w:r>
      <w:r w:rsidRPr="004D5510">
        <w:rPr>
          <w:vanish/>
          <w:sz w:val="16"/>
        </w:rPr>
        <w:t>especially</w:t>
      </w:r>
      <w:r w:rsidRPr="004D5510">
        <w:rPr>
          <w:sz w:val="16"/>
        </w:rPr>
        <w:t xml:space="preserve"> </w:t>
      </w:r>
      <w:r w:rsidRPr="004D5510">
        <w:rPr>
          <w:vanish/>
          <w:sz w:val="16"/>
        </w:rPr>
        <w:t>inconvenienced</w:t>
      </w:r>
      <w:r w:rsidRPr="004D5510">
        <w:rPr>
          <w:sz w:val="16"/>
        </w:rPr>
        <w:t xml:space="preserve"> </w:t>
      </w:r>
      <w:r w:rsidRPr="004D5510">
        <w:rPr>
          <w:vanish/>
          <w:sz w:val="16"/>
        </w:rPr>
        <w:t>by</w:t>
      </w:r>
      <w:r w:rsidRPr="004D5510">
        <w:rPr>
          <w:sz w:val="16"/>
        </w:rPr>
        <w:t xml:space="preserve"> </w:t>
      </w:r>
      <w:r w:rsidRPr="004D5510">
        <w:rPr>
          <w:vanish/>
          <w:sz w:val="16"/>
        </w:rPr>
        <w:t>labor</w:t>
      </w:r>
      <w:r w:rsidRPr="004D5510">
        <w:rPr>
          <w:sz w:val="16"/>
        </w:rPr>
        <w:t xml:space="preserve"> </w:t>
      </w:r>
      <w:r w:rsidRPr="004D5510">
        <w:rPr>
          <w:vanish/>
          <w:sz w:val="16"/>
        </w:rPr>
        <w:t>action</w:t>
      </w:r>
      <w:r w:rsidRPr="004D5510">
        <w:rPr>
          <w:sz w:val="16"/>
        </w:rPr>
        <w:t xml:space="preserve"> </w:t>
      </w:r>
      <w:r w:rsidRPr="004D5510">
        <w:rPr>
          <w:vanish/>
          <w:sz w:val="16"/>
        </w:rPr>
        <w:t>and</w:t>
      </w:r>
      <w:r w:rsidRPr="004D5510">
        <w:rPr>
          <w:sz w:val="16"/>
        </w:rPr>
        <w:t xml:space="preserve"> </w:t>
      </w:r>
      <w:r w:rsidRPr="004D5510">
        <w:rPr>
          <w:vanish/>
          <w:sz w:val="16"/>
        </w:rPr>
        <w:t>do</w:t>
      </w:r>
      <w:r w:rsidRPr="004D5510">
        <w:rPr>
          <w:sz w:val="16"/>
        </w:rPr>
        <w:t xml:space="preserve"> </w:t>
      </w:r>
      <w:r w:rsidRPr="004D5510">
        <w:rPr>
          <w:vanish/>
          <w:sz w:val="16"/>
        </w:rPr>
        <w:t>not</w:t>
      </w:r>
      <w:r w:rsidRPr="004D5510">
        <w:rPr>
          <w:sz w:val="16"/>
        </w:rPr>
        <w:t xml:space="preserve"> </w:t>
      </w:r>
      <w:r w:rsidRPr="004D5510">
        <w:rPr>
          <w:vanish/>
          <w:sz w:val="16"/>
        </w:rPr>
        <w:t>have</w:t>
      </w:r>
      <w:r w:rsidRPr="004D5510">
        <w:rPr>
          <w:sz w:val="16"/>
        </w:rPr>
        <w:t xml:space="preserve"> </w:t>
      </w:r>
      <w:r w:rsidRPr="004D5510">
        <w:rPr>
          <w:vanish/>
          <w:sz w:val="16"/>
        </w:rPr>
        <w:t>readily</w:t>
      </w:r>
      <w:r w:rsidRPr="004D5510">
        <w:rPr>
          <w:sz w:val="16"/>
        </w:rPr>
        <w:t xml:space="preserve"> </w:t>
      </w:r>
      <w:r w:rsidRPr="004D5510">
        <w:rPr>
          <w:vanish/>
          <w:sz w:val="16"/>
        </w:rPr>
        <w:t>available</w:t>
      </w:r>
      <w:r w:rsidRPr="004D5510">
        <w:rPr>
          <w:sz w:val="16"/>
        </w:rPr>
        <w:t xml:space="preserve"> </w:t>
      </w:r>
      <w:r w:rsidRPr="004D5510">
        <w:rPr>
          <w:vanish/>
          <w:sz w:val="16"/>
        </w:rPr>
        <w:t>alternatives</w:t>
      </w:r>
      <w:r w:rsidRPr="004D5510">
        <w:rPr>
          <w:sz w:val="16"/>
        </w:rPr>
        <w:t xml:space="preserve"> </w:t>
      </w:r>
      <w:r w:rsidRPr="004D5510">
        <w:rPr>
          <w:vanish/>
          <w:sz w:val="16"/>
        </w:rPr>
        <w:t>(such</w:t>
      </w:r>
      <w:r w:rsidRPr="004D5510">
        <w:rPr>
          <w:sz w:val="16"/>
        </w:rPr>
        <w:t xml:space="preserve"> </w:t>
      </w:r>
      <w:r w:rsidRPr="004D5510">
        <w:rPr>
          <w:vanish/>
          <w:sz w:val="16"/>
        </w:rPr>
        <w:t>as</w:t>
      </w:r>
      <w:r w:rsidRPr="004D5510">
        <w:rPr>
          <w:sz w:val="16"/>
        </w:rPr>
        <w:t xml:space="preserve"> </w:t>
      </w:r>
      <w:r w:rsidRPr="004D5510">
        <w:rPr>
          <w:vanish/>
          <w:sz w:val="16"/>
        </w:rPr>
        <w:t>lacking</w:t>
      </w:r>
      <w:r w:rsidRPr="004D5510">
        <w:rPr>
          <w:sz w:val="16"/>
        </w:rPr>
        <w:t xml:space="preserve"> </w:t>
      </w:r>
      <w:r w:rsidRPr="004D5510">
        <w:rPr>
          <w:vanish/>
          <w:sz w:val="16"/>
        </w:rPr>
        <w:t>childcare</w:t>
      </w:r>
      <w:r w:rsidRPr="004D5510">
        <w:rPr>
          <w:sz w:val="16"/>
        </w:rPr>
        <w:t xml:space="preserve"> </w:t>
      </w:r>
      <w:r w:rsidRPr="004D5510">
        <w:rPr>
          <w:vanish/>
          <w:sz w:val="16"/>
        </w:rPr>
        <w:t>during</w:t>
      </w:r>
      <w:r w:rsidRPr="004D5510">
        <w:rPr>
          <w:sz w:val="16"/>
        </w:rPr>
        <w:t xml:space="preserve"> </w:t>
      </w:r>
      <w:r w:rsidRPr="004D5510">
        <w:rPr>
          <w:vanish/>
          <w:sz w:val="16"/>
        </w:rPr>
        <w:t>school</w:t>
      </w:r>
      <w:r w:rsidRPr="004D5510">
        <w:rPr>
          <w:sz w:val="16"/>
        </w:rPr>
        <w:t xml:space="preserve"> </w:t>
      </w:r>
      <w:r w:rsidRPr="004D5510">
        <w:rPr>
          <w:vanish/>
          <w:sz w:val="16"/>
        </w:rPr>
        <w:t>strikes).</w:t>
      </w:r>
      <w:r w:rsidRPr="004D5510">
        <w:rPr>
          <w:sz w:val="16"/>
        </w:rPr>
        <w:t xml:space="preserve"> </w:t>
      </w:r>
      <w:r w:rsidRPr="004D5510">
        <w:rPr>
          <w:vanish/>
          <w:sz w:val="16"/>
        </w:rPr>
        <w:t>This</w:t>
      </w:r>
      <w:r w:rsidRPr="004D5510">
        <w:rPr>
          <w:sz w:val="16"/>
        </w:rPr>
        <w:t xml:space="preserve"> </w:t>
      </w:r>
      <w:r w:rsidRPr="004D5510">
        <w:rPr>
          <w:vanish/>
          <w:sz w:val="16"/>
        </w:rPr>
        <w:t>suggests</w:t>
      </w:r>
      <w:r w:rsidRPr="004D5510">
        <w:rPr>
          <w:sz w:val="16"/>
        </w:rPr>
        <w:t xml:space="preserve"> </w:t>
      </w:r>
      <w:r w:rsidRPr="004D5510">
        <w:rPr>
          <w:vanish/>
          <w:sz w:val="16"/>
        </w:rPr>
        <w:t>that</w:t>
      </w:r>
      <w:r w:rsidRPr="004D5510">
        <w:rPr>
          <w:sz w:val="16"/>
        </w:rPr>
        <w:t xml:space="preserve"> </w:t>
      </w:r>
      <w:r w:rsidRPr="004D5510">
        <w:rPr>
          <w:vanish/>
          <w:sz w:val="16"/>
        </w:rPr>
        <w:t>teachers’</w:t>
      </w:r>
      <w:r w:rsidRPr="004D5510">
        <w:rPr>
          <w:sz w:val="16"/>
        </w:rPr>
        <w:t xml:space="preserve"> </w:t>
      </w:r>
      <w:r w:rsidRPr="004D5510">
        <w:rPr>
          <w:vanish/>
          <w:sz w:val="16"/>
        </w:rPr>
        <w:t>unions’</w:t>
      </w:r>
      <w:r w:rsidRPr="004D5510">
        <w:rPr>
          <w:sz w:val="16"/>
        </w:rPr>
        <w:t xml:space="preserve"> </w:t>
      </w:r>
      <w:r w:rsidRPr="004D5510">
        <w:rPr>
          <w:vanish/>
          <w:sz w:val="16"/>
        </w:rPr>
        <w:t>provision</w:t>
      </w:r>
      <w:r w:rsidRPr="004D5510">
        <w:rPr>
          <w:sz w:val="16"/>
        </w:rPr>
        <w:t xml:space="preserve"> </w:t>
      </w:r>
      <w:r w:rsidRPr="004D5510">
        <w:rPr>
          <w:vanish/>
          <w:sz w:val="16"/>
        </w:rPr>
        <w:t>of</w:t>
      </w:r>
      <w:r w:rsidRPr="004D5510">
        <w:rPr>
          <w:sz w:val="16"/>
        </w:rPr>
        <w:t xml:space="preserve"> </w:t>
      </w:r>
      <w:r w:rsidRPr="004D5510">
        <w:rPr>
          <w:vanish/>
          <w:sz w:val="16"/>
        </w:rPr>
        <w:t>meals</w:t>
      </w:r>
      <w:r w:rsidRPr="004D5510">
        <w:rPr>
          <w:sz w:val="16"/>
        </w:rPr>
        <w:t xml:space="preserve"> </w:t>
      </w:r>
      <w:r w:rsidRPr="004D5510">
        <w:rPr>
          <w:vanish/>
          <w:sz w:val="16"/>
        </w:rPr>
        <w:t>and</w:t>
      </w:r>
      <w:r w:rsidRPr="004D5510">
        <w:rPr>
          <w:sz w:val="16"/>
        </w:rPr>
        <w:t xml:space="preserve"> </w:t>
      </w:r>
      <w:r w:rsidRPr="004D5510">
        <w:rPr>
          <w:vanish/>
          <w:sz w:val="16"/>
        </w:rPr>
        <w:t>childcare</w:t>
      </w:r>
      <w:r w:rsidRPr="004D5510">
        <w:rPr>
          <w:sz w:val="16"/>
        </w:rPr>
        <w:t xml:space="preserve"> </w:t>
      </w:r>
      <w:r w:rsidRPr="004D5510">
        <w:rPr>
          <w:vanish/>
          <w:sz w:val="16"/>
        </w:rPr>
        <w:t>to</w:t>
      </w:r>
      <w:r w:rsidRPr="004D5510">
        <w:rPr>
          <w:sz w:val="16"/>
        </w:rPr>
        <w:t xml:space="preserve"> </w:t>
      </w:r>
      <w:r w:rsidRPr="004D5510">
        <w:rPr>
          <w:vanish/>
          <w:sz w:val="16"/>
        </w:rPr>
        <w:t>parents</w:t>
      </w:r>
      <w:r w:rsidRPr="004D5510">
        <w:rPr>
          <w:sz w:val="16"/>
        </w:rPr>
        <w:t xml:space="preserve"> </w:t>
      </w:r>
      <w:r w:rsidRPr="004D5510">
        <w:rPr>
          <w:vanish/>
          <w:sz w:val="16"/>
        </w:rPr>
        <w:t>(as</w:t>
      </w:r>
      <w:r w:rsidRPr="004D5510">
        <w:rPr>
          <w:sz w:val="16"/>
        </w:rPr>
        <w:t xml:space="preserve"> </w:t>
      </w:r>
      <w:r w:rsidRPr="004D5510">
        <w:rPr>
          <w:vanish/>
          <w:sz w:val="16"/>
        </w:rPr>
        <w:t>happened</w:t>
      </w:r>
      <w:r w:rsidRPr="004D5510">
        <w:rPr>
          <w:sz w:val="16"/>
        </w:rPr>
        <w:t xml:space="preserve"> </w:t>
      </w:r>
      <w:r w:rsidRPr="004D5510">
        <w:rPr>
          <w:vanish/>
          <w:sz w:val="16"/>
        </w:rPr>
        <w:t>in</w:t>
      </w:r>
      <w:r w:rsidRPr="004D5510">
        <w:rPr>
          <w:sz w:val="16"/>
        </w:rPr>
        <w:t xml:space="preserve"> </w:t>
      </w:r>
      <w:r w:rsidRPr="004D5510">
        <w:rPr>
          <w:vanish/>
          <w:sz w:val="16"/>
        </w:rPr>
        <w:t>a</w:t>
      </w:r>
      <w:r w:rsidRPr="004D5510">
        <w:rPr>
          <w:sz w:val="16"/>
        </w:rPr>
        <w:t xml:space="preserve"> </w:t>
      </w:r>
      <w:r w:rsidRPr="004D5510">
        <w:rPr>
          <w:vanish/>
          <w:sz w:val="16"/>
        </w:rPr>
        <w:t>number</w:t>
      </w:r>
      <w:r w:rsidRPr="004D5510">
        <w:rPr>
          <w:sz w:val="16"/>
        </w:rPr>
        <w:t xml:space="preserve"> </w:t>
      </w:r>
      <w:r w:rsidRPr="004D5510">
        <w:rPr>
          <w:vanish/>
          <w:sz w:val="16"/>
        </w:rPr>
        <w:t>of</w:t>
      </w:r>
      <w:r w:rsidRPr="004D5510">
        <w:rPr>
          <w:sz w:val="16"/>
        </w:rPr>
        <w:t xml:space="preserve"> </w:t>
      </w:r>
      <w:r w:rsidRPr="004D5510">
        <w:rPr>
          <w:vanish/>
          <w:sz w:val="16"/>
        </w:rPr>
        <w:t>the</w:t>
      </w:r>
      <w:r w:rsidRPr="004D5510">
        <w:rPr>
          <w:sz w:val="16"/>
        </w:rPr>
        <w:t xml:space="preserve"> </w:t>
      </w:r>
      <w:r w:rsidRPr="004D5510">
        <w:rPr>
          <w:vanish/>
          <w:sz w:val="16"/>
        </w:rPr>
        <w:t>recent</w:t>
      </w:r>
      <w:r w:rsidRPr="004D5510">
        <w:rPr>
          <w:sz w:val="16"/>
        </w:rPr>
        <w:t xml:space="preserve"> </w:t>
      </w:r>
      <w:r w:rsidRPr="004D5510">
        <w:rPr>
          <w:vanish/>
          <w:sz w:val="16"/>
        </w:rPr>
        <w:t>strikes)</w:t>
      </w:r>
      <w:r w:rsidRPr="004D5510">
        <w:rPr>
          <w:sz w:val="16"/>
        </w:rPr>
        <w:t xml:space="preserve"> </w:t>
      </w:r>
      <w:r w:rsidRPr="004D5510">
        <w:rPr>
          <w:vanish/>
          <w:sz w:val="16"/>
        </w:rPr>
        <w:t>is</w:t>
      </w:r>
      <w:r w:rsidRPr="004D5510">
        <w:rPr>
          <w:sz w:val="16"/>
        </w:rPr>
        <w:t xml:space="preserve"> </w:t>
      </w:r>
      <w:r w:rsidRPr="004D5510">
        <w:rPr>
          <w:vanish/>
          <w:sz w:val="16"/>
        </w:rPr>
        <w:t>a</w:t>
      </w:r>
      <w:r w:rsidRPr="004D5510">
        <w:rPr>
          <w:sz w:val="16"/>
        </w:rPr>
        <w:t xml:space="preserve"> </w:t>
      </w:r>
      <w:r w:rsidRPr="004D5510">
        <w:rPr>
          <w:vanish/>
          <w:sz w:val="16"/>
        </w:rPr>
        <w:t>particularly</w:t>
      </w:r>
      <w:r w:rsidRPr="004D5510">
        <w:rPr>
          <w:sz w:val="16"/>
        </w:rPr>
        <w:t xml:space="preserve"> </w:t>
      </w:r>
      <w:r w:rsidRPr="004D5510">
        <w:rPr>
          <w:vanish/>
          <w:sz w:val="16"/>
        </w:rPr>
        <w:t>important</w:t>
      </w:r>
      <w:r w:rsidRPr="004D5510">
        <w:rPr>
          <w:sz w:val="16"/>
        </w:rPr>
        <w:t xml:space="preserve"> </w:t>
      </w:r>
      <w:r w:rsidRPr="004D5510">
        <w:rPr>
          <w:vanish/>
          <w:sz w:val="16"/>
        </w:rPr>
        <w:t>tactic</w:t>
      </w:r>
      <w:r w:rsidRPr="004D5510">
        <w:rPr>
          <w:sz w:val="16"/>
        </w:rPr>
        <w:t xml:space="preserve"> </w:t>
      </w:r>
      <w:r w:rsidRPr="004D5510">
        <w:rPr>
          <w:vanish/>
          <w:sz w:val="16"/>
        </w:rPr>
        <w:t>to</w:t>
      </w:r>
      <w:r w:rsidRPr="004D5510">
        <w:rPr>
          <w:sz w:val="16"/>
        </w:rPr>
        <w:t xml:space="preserve"> </w:t>
      </w:r>
      <w:r w:rsidRPr="004D5510">
        <w:rPr>
          <w:vanish/>
          <w:sz w:val="16"/>
        </w:rPr>
        <w:t>avoid</w:t>
      </w:r>
      <w:r w:rsidRPr="004D5510">
        <w:rPr>
          <w:sz w:val="16"/>
        </w:rPr>
        <w:t xml:space="preserve"> </w:t>
      </w:r>
      <w:r w:rsidRPr="004D5510">
        <w:rPr>
          <w:vanish/>
          <w:sz w:val="16"/>
        </w:rPr>
        <w:t>public</w:t>
      </w:r>
      <w:r w:rsidRPr="004D5510">
        <w:rPr>
          <w:sz w:val="16"/>
        </w:rPr>
        <w:t xml:space="preserve"> </w:t>
      </w:r>
      <w:r w:rsidRPr="004D5510">
        <w:rPr>
          <w:vanish/>
          <w:sz w:val="16"/>
        </w:rPr>
        <w:t>backlash.</w:t>
      </w:r>
      <w:r w:rsidRPr="004D5510">
        <w:rPr>
          <w:sz w:val="16"/>
        </w:rPr>
        <w:t xml:space="preserve"> </w:t>
      </w:r>
      <w:r w:rsidRPr="004D5510">
        <w:rPr>
          <w:vanish/>
          <w:sz w:val="16"/>
        </w:rPr>
        <w:t>In</w:t>
      </w:r>
      <w:r w:rsidRPr="004D5510">
        <w:rPr>
          <w:sz w:val="16"/>
        </w:rPr>
        <w:t xml:space="preserve"> </w:t>
      </w:r>
      <w:r w:rsidRPr="004D5510">
        <w:rPr>
          <w:vanish/>
          <w:sz w:val="16"/>
        </w:rPr>
        <w:t>addition,</w:t>
      </w:r>
      <w:r w:rsidRPr="004D5510">
        <w:rPr>
          <w:sz w:val="16"/>
        </w:rPr>
        <w:t xml:space="preserve"> </w:t>
      </w:r>
      <w:r w:rsidRPr="004D5510">
        <w:rPr>
          <w:vanish/>
          <w:sz w:val="16"/>
        </w:rPr>
        <w:t>our</w:t>
      </w:r>
      <w:r w:rsidRPr="004D5510">
        <w:rPr>
          <w:sz w:val="16"/>
        </w:rPr>
        <w:t xml:space="preserve"> </w:t>
      </w:r>
      <w:r w:rsidRPr="004D5510">
        <w:rPr>
          <w:vanish/>
          <w:sz w:val="16"/>
        </w:rPr>
        <w:t>results</w:t>
      </w:r>
      <w:r w:rsidRPr="004D5510">
        <w:rPr>
          <w:sz w:val="16"/>
        </w:rPr>
        <w:t xml:space="preserve"> </w:t>
      </w:r>
      <w:r w:rsidRPr="004D5510">
        <w:rPr>
          <w:vanish/>
          <w:sz w:val="16"/>
        </w:rPr>
        <w:t>suggest</w:t>
      </w:r>
      <w:r w:rsidRPr="004D5510">
        <w:rPr>
          <w:sz w:val="16"/>
        </w:rPr>
        <w:t xml:space="preserve"> </w:t>
      </w:r>
      <w:r w:rsidRPr="004D5510">
        <w:rPr>
          <w:vanish/>
          <w:sz w:val="16"/>
        </w:rPr>
        <w:t>that</w:t>
      </w:r>
      <w:r w:rsidRPr="004D5510">
        <w:rPr>
          <w:sz w:val="16"/>
        </w:rPr>
        <w:t xml:space="preserve"> </w:t>
      </w:r>
      <w:r w:rsidRPr="004D5510">
        <w:rPr>
          <w:vanish/>
          <w:sz w:val="16"/>
        </w:rPr>
        <w:t>future</w:t>
      </w:r>
      <w:r w:rsidRPr="004D5510">
        <w:rPr>
          <w:sz w:val="16"/>
        </w:rPr>
        <w:t xml:space="preserve"> </w:t>
      </w:r>
      <w:r w:rsidRPr="004D5510">
        <w:rPr>
          <w:vanish/>
          <w:sz w:val="16"/>
        </w:rPr>
        <w:t>strikes</w:t>
      </w:r>
      <w:r w:rsidRPr="004D5510">
        <w:rPr>
          <w:sz w:val="16"/>
        </w:rPr>
        <w:t xml:space="preserve"> </w:t>
      </w:r>
      <w:r w:rsidRPr="004D5510">
        <w:rPr>
          <w:vanish/>
          <w:sz w:val="16"/>
        </w:rPr>
        <w:t>on</w:t>
      </w:r>
      <w:r w:rsidRPr="004D5510">
        <w:rPr>
          <w:sz w:val="16"/>
        </w:rPr>
        <w:t xml:space="preserve"> </w:t>
      </w:r>
      <w:r w:rsidRPr="004D5510">
        <w:rPr>
          <w:vanish/>
          <w:sz w:val="16"/>
        </w:rPr>
        <w:t>their</w:t>
      </w:r>
      <w:r w:rsidRPr="004D5510">
        <w:rPr>
          <w:sz w:val="16"/>
        </w:rPr>
        <w:t xml:space="preserve"> </w:t>
      </w:r>
      <w:r w:rsidRPr="004D5510">
        <w:rPr>
          <w:vanish/>
          <w:sz w:val="16"/>
        </w:rPr>
        <w:t>own</w:t>
      </w:r>
      <w:r w:rsidRPr="004D5510">
        <w:rPr>
          <w:sz w:val="16"/>
        </w:rPr>
        <w:t xml:space="preserve"> </w:t>
      </w:r>
      <w:r w:rsidRPr="004D5510">
        <w:rPr>
          <w:vanish/>
          <w:sz w:val="16"/>
        </w:rPr>
        <w:t>are</w:t>
      </w:r>
      <w:r w:rsidRPr="004D5510">
        <w:rPr>
          <w:sz w:val="16"/>
        </w:rPr>
        <w:t xml:space="preserve"> </w:t>
      </w:r>
      <w:r w:rsidRPr="004D5510">
        <w:rPr>
          <w:vanish/>
          <w:sz w:val="16"/>
        </w:rPr>
        <w:t>unlikely</w:t>
      </w:r>
      <w:r w:rsidRPr="004D5510">
        <w:rPr>
          <w:sz w:val="16"/>
        </w:rPr>
        <w:t xml:space="preserve"> </w:t>
      </w:r>
      <w:r w:rsidRPr="004D5510">
        <w:rPr>
          <w:vanish/>
          <w:sz w:val="16"/>
        </w:rPr>
        <w:t>to</w:t>
      </w:r>
      <w:r w:rsidRPr="004D5510">
        <w:rPr>
          <w:sz w:val="16"/>
        </w:rPr>
        <w:t xml:space="preserve"> </w:t>
      </w:r>
      <w:r w:rsidRPr="004D5510">
        <w:rPr>
          <w:vanish/>
          <w:sz w:val="16"/>
        </w:rPr>
        <w:t>change</w:t>
      </w:r>
      <w:r w:rsidRPr="004D5510">
        <w:rPr>
          <w:sz w:val="16"/>
        </w:rPr>
        <w:t xml:space="preserve"> </w:t>
      </w:r>
      <w:r w:rsidRPr="004D5510">
        <w:rPr>
          <w:vanish/>
          <w:sz w:val="16"/>
        </w:rPr>
        <w:t>public</w:t>
      </w:r>
      <w:r w:rsidRPr="004D5510">
        <w:rPr>
          <w:sz w:val="16"/>
        </w:rPr>
        <w:t xml:space="preserve"> </w:t>
      </w:r>
      <w:r w:rsidRPr="004D5510">
        <w:rPr>
          <w:vanish/>
          <w:sz w:val="16"/>
        </w:rPr>
        <w:t>opinion</w:t>
      </w:r>
      <w:r w:rsidRPr="004D5510">
        <w:rPr>
          <w:sz w:val="16"/>
        </w:rPr>
        <w:t xml:space="preserve"> </w:t>
      </w:r>
      <w:r w:rsidRPr="004D5510">
        <w:rPr>
          <w:vanish/>
          <w:sz w:val="16"/>
        </w:rPr>
        <w:t>if</w:t>
      </w:r>
      <w:r w:rsidRPr="004D5510">
        <w:rPr>
          <w:sz w:val="16"/>
        </w:rPr>
        <w:t xml:space="preserve"> </w:t>
      </w:r>
      <w:r w:rsidRPr="004D5510">
        <w:rPr>
          <w:vanish/>
          <w:sz w:val="16"/>
        </w:rPr>
        <w:t>all</w:t>
      </w:r>
      <w:r w:rsidRPr="004D5510">
        <w:rPr>
          <w:sz w:val="16"/>
        </w:rPr>
        <w:t xml:space="preserve"> </w:t>
      </w:r>
      <w:r w:rsidRPr="004D5510">
        <w:rPr>
          <w:vanish/>
          <w:sz w:val="16"/>
        </w:rPr>
        <w:t>they</w:t>
      </w:r>
      <w:r w:rsidRPr="004D5510">
        <w:rPr>
          <w:sz w:val="16"/>
        </w:rPr>
        <w:t xml:space="preserve"> </w:t>
      </w:r>
      <w:r w:rsidRPr="004D5510">
        <w:rPr>
          <w:vanish/>
          <w:sz w:val="16"/>
        </w:rPr>
        <w:t>do</w:t>
      </w:r>
      <w:r w:rsidRPr="004D5510">
        <w:rPr>
          <w:sz w:val="16"/>
        </w:rPr>
        <w:t xml:space="preserve"> </w:t>
      </w:r>
      <w:r w:rsidRPr="004D5510">
        <w:rPr>
          <w:vanish/>
          <w:sz w:val="16"/>
        </w:rPr>
        <w:t>is</w:t>
      </w:r>
      <w:r w:rsidRPr="004D5510">
        <w:rPr>
          <w:sz w:val="16"/>
        </w:rPr>
        <w:t xml:space="preserve"> </w:t>
      </w:r>
      <w:r w:rsidRPr="004D5510">
        <w:rPr>
          <w:vanish/>
          <w:sz w:val="16"/>
        </w:rPr>
        <w:t>to</w:t>
      </w:r>
      <w:r w:rsidRPr="004D5510">
        <w:rPr>
          <w:sz w:val="16"/>
        </w:rPr>
        <w:t xml:space="preserve"> </w:t>
      </w:r>
      <w:r w:rsidRPr="004D5510">
        <w:rPr>
          <w:vanish/>
          <w:sz w:val="16"/>
        </w:rPr>
        <w:t>provide</w:t>
      </w:r>
      <w:r w:rsidRPr="004D5510">
        <w:rPr>
          <w:sz w:val="16"/>
        </w:rPr>
        <w:t xml:space="preserve"> </w:t>
      </w:r>
      <w:r w:rsidRPr="004D5510">
        <w:rPr>
          <w:vanish/>
          <w:sz w:val="16"/>
        </w:rPr>
        <w:t>information</w:t>
      </w:r>
      <w:r w:rsidRPr="004D5510">
        <w:rPr>
          <w:sz w:val="16"/>
        </w:rPr>
        <w:t xml:space="preserve"> </w:t>
      </w:r>
      <w:r w:rsidRPr="004D5510">
        <w:rPr>
          <w:vanish/>
          <w:sz w:val="16"/>
        </w:rPr>
        <w:t>about</w:t>
      </w:r>
      <w:r w:rsidRPr="004D5510">
        <w:rPr>
          <w:sz w:val="16"/>
        </w:rPr>
        <w:t xml:space="preserve"> </w:t>
      </w:r>
      <w:r w:rsidRPr="004D5510">
        <w:rPr>
          <w:vanish/>
          <w:sz w:val="16"/>
        </w:rPr>
        <w:t>workers’</w:t>
      </w:r>
      <w:r w:rsidRPr="004D5510">
        <w:rPr>
          <w:sz w:val="16"/>
        </w:rPr>
        <w:t xml:space="preserve"> </w:t>
      </w:r>
      <w:r w:rsidRPr="004D5510">
        <w:rPr>
          <w:vanish/>
          <w:sz w:val="16"/>
        </w:rPr>
        <w:t>grievances</w:t>
      </w:r>
      <w:r w:rsidRPr="004D5510">
        <w:rPr>
          <w:sz w:val="16"/>
        </w:rPr>
        <w:t xml:space="preserve"> </w:t>
      </w:r>
      <w:r w:rsidRPr="004D5510">
        <w:rPr>
          <w:vanish/>
          <w:sz w:val="16"/>
        </w:rPr>
        <w:t>or</w:t>
      </w:r>
      <w:r w:rsidRPr="004D5510">
        <w:rPr>
          <w:sz w:val="16"/>
        </w:rPr>
        <w:t xml:space="preserve"> </w:t>
      </w:r>
      <w:r w:rsidRPr="004D5510">
        <w:rPr>
          <w:vanish/>
          <w:sz w:val="16"/>
        </w:rPr>
        <w:t>disrupt</w:t>
      </w:r>
      <w:r w:rsidRPr="004D5510">
        <w:rPr>
          <w:sz w:val="16"/>
        </w:rPr>
        <w:t xml:space="preserve"> </w:t>
      </w:r>
      <w:r w:rsidRPr="004D5510">
        <w:rPr>
          <w:vanish/>
          <w:sz w:val="16"/>
        </w:rPr>
        <w:t>work</w:t>
      </w:r>
      <w:r w:rsidRPr="004D5510">
        <w:rPr>
          <w:sz w:val="16"/>
        </w:rPr>
        <w:t xml:space="preserve"> </w:t>
      </w:r>
      <w:r w:rsidRPr="004D5510">
        <w:rPr>
          <w:vanish/>
          <w:sz w:val="16"/>
        </w:rPr>
        <w:t>routines.</w:t>
      </w:r>
      <w:r w:rsidRPr="004D5510">
        <w:rPr>
          <w:sz w:val="16"/>
        </w:rPr>
        <w:t xml:space="preserve"> </w:t>
      </w:r>
      <w:r w:rsidRPr="004D5510">
        <w:rPr>
          <w:vanish/>
          <w:sz w:val="16"/>
        </w:rPr>
        <w:t>Our</w:t>
      </w:r>
      <w:r w:rsidRPr="004D5510">
        <w:rPr>
          <w:sz w:val="16"/>
        </w:rPr>
        <w:t xml:space="preserve"> </w:t>
      </w:r>
      <w:r w:rsidRPr="004D5510">
        <w:rPr>
          <w:vanish/>
          <w:sz w:val="16"/>
        </w:rPr>
        <w:t>exploratory</w:t>
      </w:r>
      <w:r w:rsidRPr="004D5510">
        <w:rPr>
          <w:sz w:val="16"/>
        </w:rPr>
        <w:t xml:space="preserve"> </w:t>
      </w:r>
      <w:r w:rsidRPr="004D5510">
        <w:rPr>
          <w:vanish/>
          <w:sz w:val="16"/>
        </w:rPr>
        <w:t>analysis</w:t>
      </w:r>
      <w:r w:rsidRPr="004D5510">
        <w:rPr>
          <w:sz w:val="16"/>
        </w:rPr>
        <w:t xml:space="preserve"> </w:t>
      </w:r>
      <w:r w:rsidRPr="004D5510">
        <w:rPr>
          <w:vanish/>
          <w:sz w:val="16"/>
        </w:rPr>
        <w:t>of</w:t>
      </w:r>
      <w:r w:rsidRPr="004D5510">
        <w:rPr>
          <w:sz w:val="16"/>
        </w:rPr>
        <w:t xml:space="preserve"> </w:t>
      </w:r>
      <w:r w:rsidRPr="004D5510">
        <w:rPr>
          <w:vanish/>
          <w:sz w:val="16"/>
        </w:rPr>
        <w:t>the</w:t>
      </w:r>
      <w:r w:rsidRPr="004D5510">
        <w:rPr>
          <w:sz w:val="16"/>
        </w:rPr>
        <w:t xml:space="preserve"> </w:t>
      </w:r>
      <w:r w:rsidRPr="004D5510">
        <w:rPr>
          <w:vanish/>
          <w:sz w:val="16"/>
        </w:rPr>
        <w:t>mechanisms</w:t>
      </w:r>
      <w:r w:rsidRPr="004D5510">
        <w:rPr>
          <w:sz w:val="16"/>
        </w:rPr>
        <w:t xml:space="preserve"> </w:t>
      </w:r>
      <w:r w:rsidRPr="004D5510">
        <w:rPr>
          <w:vanish/>
          <w:sz w:val="16"/>
        </w:rPr>
        <w:t>driving</w:t>
      </w:r>
      <w:r w:rsidRPr="004D5510">
        <w:rPr>
          <w:sz w:val="16"/>
        </w:rPr>
        <w:t xml:space="preserve"> </w:t>
      </w:r>
      <w:r w:rsidRPr="004D5510">
        <w:rPr>
          <w:vanish/>
          <w:sz w:val="16"/>
        </w:rPr>
        <w:t>our</w:t>
      </w:r>
      <w:r w:rsidRPr="004D5510">
        <w:rPr>
          <w:sz w:val="16"/>
        </w:rPr>
        <w:t xml:space="preserve"> </w:t>
      </w:r>
      <w:r w:rsidRPr="004D5510">
        <w:rPr>
          <w:vanish/>
          <w:sz w:val="16"/>
        </w:rPr>
        <w:t>results</w:t>
      </w:r>
      <w:r w:rsidRPr="004D5510">
        <w:rPr>
          <w:sz w:val="16"/>
        </w:rPr>
        <w:t xml:space="preserve"> </w:t>
      </w:r>
      <w:r w:rsidRPr="004D5510">
        <w:rPr>
          <w:vanish/>
          <w:sz w:val="16"/>
        </w:rPr>
        <w:t>suggests</w:t>
      </w:r>
      <w:r w:rsidRPr="004D5510">
        <w:rPr>
          <w:sz w:val="16"/>
        </w:rPr>
        <w:t xml:space="preserve"> </w:t>
      </w:r>
      <w:r w:rsidRPr="004D5510">
        <w:rPr>
          <w:vanish/>
          <w:sz w:val="16"/>
        </w:rPr>
        <w:t>that</w:t>
      </w:r>
      <w:r w:rsidRPr="004D5510">
        <w:rPr>
          <w:sz w:val="16"/>
        </w:rPr>
        <w:t xml:space="preserve"> </w:t>
      </w:r>
      <w:r w:rsidRPr="004D5510">
        <w:rPr>
          <w:vanish/>
          <w:sz w:val="16"/>
        </w:rPr>
        <w:t>it</w:t>
      </w:r>
      <w:r w:rsidRPr="004D5510">
        <w:rPr>
          <w:sz w:val="16"/>
        </w:rPr>
        <w:t xml:space="preserve"> </w:t>
      </w:r>
      <w:r w:rsidRPr="004D5510">
        <w:rPr>
          <w:vanish/>
          <w:sz w:val="16"/>
        </w:rPr>
        <w:t>was</w:t>
      </w:r>
      <w:r w:rsidRPr="004D5510">
        <w:rPr>
          <w:sz w:val="16"/>
        </w:rPr>
        <w:t xml:space="preserve"> </w:t>
      </w:r>
      <w:r w:rsidRPr="004D5510">
        <w:rPr>
          <w:vanish/>
          <w:sz w:val="16"/>
        </w:rPr>
        <w:t>not</w:t>
      </w:r>
      <w:r w:rsidRPr="004D5510">
        <w:rPr>
          <w:sz w:val="16"/>
        </w:rPr>
        <w:t xml:space="preserve"> </w:t>
      </w:r>
      <w:r w:rsidRPr="004D5510">
        <w:rPr>
          <w:vanish/>
          <w:sz w:val="16"/>
        </w:rPr>
        <w:t>necessarily</w:t>
      </w:r>
      <w:r w:rsidRPr="004D5510">
        <w:rPr>
          <w:sz w:val="16"/>
        </w:rPr>
        <w:t xml:space="preserve"> </w:t>
      </w:r>
      <w:r w:rsidRPr="004D5510">
        <w:rPr>
          <w:vanish/>
          <w:sz w:val="16"/>
        </w:rPr>
        <w:t>information</w:t>
      </w:r>
      <w:r w:rsidRPr="004D5510">
        <w:rPr>
          <w:sz w:val="16"/>
        </w:rPr>
        <w:t xml:space="preserve"> </w:t>
      </w:r>
      <w:r w:rsidRPr="004D5510">
        <w:rPr>
          <w:vanish/>
          <w:sz w:val="16"/>
        </w:rPr>
        <w:t>about</w:t>
      </w:r>
      <w:r w:rsidRPr="004D5510">
        <w:rPr>
          <w:sz w:val="16"/>
        </w:rPr>
        <w:t xml:space="preserve"> </w:t>
      </w:r>
      <w:r w:rsidRPr="004D5510">
        <w:rPr>
          <w:vanish/>
          <w:sz w:val="16"/>
        </w:rPr>
        <w:t>poor</w:t>
      </w:r>
      <w:r w:rsidRPr="004D5510">
        <w:rPr>
          <w:sz w:val="16"/>
        </w:rPr>
        <w:t xml:space="preserve"> </w:t>
      </w:r>
      <w:r w:rsidRPr="004D5510">
        <w:rPr>
          <w:vanish/>
          <w:sz w:val="16"/>
        </w:rPr>
        <w:t>school</w:t>
      </w:r>
      <w:r w:rsidRPr="004D5510">
        <w:rPr>
          <w:sz w:val="16"/>
        </w:rPr>
        <w:t xml:space="preserve"> </w:t>
      </w:r>
      <w:r w:rsidRPr="004D5510">
        <w:rPr>
          <w:vanish/>
          <w:sz w:val="16"/>
        </w:rPr>
        <w:t>quality</w:t>
      </w:r>
      <w:r w:rsidRPr="004D5510">
        <w:rPr>
          <w:sz w:val="16"/>
        </w:rPr>
        <w:t xml:space="preserve"> </w:t>
      </w:r>
      <w:r w:rsidRPr="004D5510">
        <w:rPr>
          <w:vanish/>
          <w:sz w:val="16"/>
        </w:rPr>
        <w:t>or</w:t>
      </w:r>
      <w:r w:rsidRPr="004D5510">
        <w:rPr>
          <w:sz w:val="16"/>
        </w:rPr>
        <w:t xml:space="preserve"> </w:t>
      </w:r>
      <w:r w:rsidRPr="004D5510">
        <w:rPr>
          <w:vanish/>
          <w:sz w:val="16"/>
        </w:rPr>
        <w:t>the</w:t>
      </w:r>
      <w:r w:rsidRPr="004D5510">
        <w:rPr>
          <w:sz w:val="16"/>
        </w:rPr>
        <w:t xml:space="preserve"> </w:t>
      </w:r>
      <w:r w:rsidRPr="004D5510">
        <w:rPr>
          <w:vanish/>
          <w:sz w:val="16"/>
        </w:rPr>
        <w:t>strikes</w:t>
      </w:r>
      <w:r w:rsidRPr="004D5510">
        <w:rPr>
          <w:sz w:val="16"/>
        </w:rPr>
        <w:t xml:space="preserve"> </w:t>
      </w:r>
      <w:r w:rsidRPr="004D5510">
        <w:rPr>
          <w:vanish/>
          <w:sz w:val="16"/>
        </w:rPr>
        <w:t>themselves</w:t>
      </w:r>
      <w:r w:rsidRPr="004D5510">
        <w:rPr>
          <w:sz w:val="16"/>
        </w:rPr>
        <w:t xml:space="preserve"> </w:t>
      </w:r>
      <w:r w:rsidRPr="004D5510">
        <w:rPr>
          <w:vanish/>
          <w:sz w:val="16"/>
        </w:rPr>
        <w:t>that</w:t>
      </w:r>
      <w:r w:rsidRPr="004D5510">
        <w:rPr>
          <w:sz w:val="16"/>
        </w:rPr>
        <w:t xml:space="preserve"> </w:t>
      </w:r>
      <w:r w:rsidRPr="004D5510">
        <w:rPr>
          <w:vanish/>
          <w:sz w:val="16"/>
        </w:rPr>
        <w:t>changed</w:t>
      </w:r>
      <w:r w:rsidRPr="004D5510">
        <w:rPr>
          <w:sz w:val="16"/>
        </w:rPr>
        <w:t xml:space="preserve"> </w:t>
      </w:r>
      <w:r w:rsidRPr="004D5510">
        <w:rPr>
          <w:vanish/>
          <w:sz w:val="16"/>
        </w:rPr>
        <w:t>parents’</w:t>
      </w:r>
      <w:r w:rsidRPr="004D5510">
        <w:rPr>
          <w:sz w:val="16"/>
        </w:rPr>
        <w:t xml:space="preserve"> </w:t>
      </w:r>
      <w:r w:rsidRPr="004D5510">
        <w:rPr>
          <w:vanish/>
          <w:sz w:val="16"/>
        </w:rPr>
        <w:t>minds,</w:t>
      </w:r>
      <w:r w:rsidRPr="004D5510">
        <w:rPr>
          <w:sz w:val="16"/>
        </w:rPr>
        <w:t xml:space="preserve"> </w:t>
      </w:r>
      <w:r w:rsidRPr="004D5510">
        <w:rPr>
          <w:vanish/>
          <w:sz w:val="16"/>
        </w:rPr>
        <w:t>but</w:t>
      </w:r>
      <w:r w:rsidRPr="004D5510">
        <w:rPr>
          <w:sz w:val="16"/>
        </w:rPr>
        <w:t xml:space="preserve"> </w:t>
      </w:r>
      <w:r w:rsidRPr="004D5510">
        <w:rPr>
          <w:vanish/>
          <w:sz w:val="16"/>
        </w:rPr>
        <w:t>perhaps</w:t>
      </w:r>
      <w:r w:rsidRPr="004D5510">
        <w:rPr>
          <w:sz w:val="16"/>
        </w:rPr>
        <w:t xml:space="preserve"> </w:t>
      </w:r>
      <w:r w:rsidRPr="004D5510">
        <w:rPr>
          <w:vanish/>
          <w:sz w:val="16"/>
        </w:rPr>
        <w:t>the</w:t>
      </w:r>
      <w:r w:rsidRPr="004D5510">
        <w:rPr>
          <w:sz w:val="16"/>
        </w:rPr>
        <w:t xml:space="preserve"> </w:t>
      </w:r>
      <w:r w:rsidRPr="004D5510">
        <w:rPr>
          <w:vanish/>
          <w:sz w:val="16"/>
        </w:rPr>
        <w:t>fact</w:t>
      </w:r>
      <w:r w:rsidRPr="004D5510">
        <w:rPr>
          <w:sz w:val="16"/>
        </w:rPr>
        <w:t xml:space="preserve"> </w:t>
      </w:r>
      <w:r w:rsidRPr="004D5510">
        <w:rPr>
          <w:vanish/>
          <w:sz w:val="16"/>
        </w:rPr>
        <w:t>that</w:t>
      </w:r>
      <w:r w:rsidRPr="004D5510">
        <w:rPr>
          <w:sz w:val="16"/>
        </w:rPr>
        <w:t xml:space="preserve"> </w:t>
      </w:r>
      <w:r w:rsidRPr="004D5510">
        <w:rPr>
          <w:vanish/>
          <w:sz w:val="16"/>
        </w:rPr>
        <w:t>the</w:t>
      </w:r>
      <w:r w:rsidRPr="004D5510">
        <w:rPr>
          <w:sz w:val="16"/>
        </w:rPr>
        <w:t xml:space="preserve"> </w:t>
      </w:r>
      <w:r w:rsidRPr="004D5510">
        <w:rPr>
          <w:vanish/>
          <w:sz w:val="16"/>
        </w:rPr>
        <w:t>teachers</w:t>
      </w:r>
      <w:r w:rsidRPr="004D5510">
        <w:rPr>
          <w:sz w:val="16"/>
        </w:rPr>
        <w:t xml:space="preserve"> </w:t>
      </w:r>
      <w:r w:rsidRPr="004D5510">
        <w:rPr>
          <w:vanish/>
          <w:sz w:val="16"/>
        </w:rPr>
        <w:t>were</w:t>
      </w:r>
      <w:r w:rsidRPr="004D5510">
        <w:rPr>
          <w:sz w:val="16"/>
        </w:rPr>
        <w:t xml:space="preserve"> </w:t>
      </w:r>
      <w:r w:rsidRPr="004D5510">
        <w:rPr>
          <w:vanish/>
          <w:sz w:val="16"/>
        </w:rPr>
        <w:t>discussing</w:t>
      </w:r>
      <w:r w:rsidRPr="004D5510">
        <w:rPr>
          <w:sz w:val="16"/>
        </w:rPr>
        <w:t xml:space="preserve"> </w:t>
      </w:r>
      <w:r w:rsidRPr="004D5510">
        <w:rPr>
          <w:vanish/>
          <w:sz w:val="16"/>
        </w:rPr>
        <w:t>the</w:t>
      </w:r>
      <w:r w:rsidRPr="004D5510">
        <w:rPr>
          <w:sz w:val="16"/>
        </w:rPr>
        <w:t xml:space="preserve"> </w:t>
      </w:r>
      <w:r w:rsidRPr="004D5510">
        <w:rPr>
          <w:vanish/>
          <w:sz w:val="16"/>
        </w:rPr>
        <w:t>public</w:t>
      </w:r>
      <w:r w:rsidRPr="004D5510">
        <w:rPr>
          <w:sz w:val="16"/>
        </w:rPr>
        <w:t xml:space="preserve"> </w:t>
      </w:r>
      <w:r w:rsidRPr="004D5510">
        <w:rPr>
          <w:vanish/>
          <w:sz w:val="16"/>
        </w:rPr>
        <w:t>goods</w:t>
      </w:r>
      <w:r w:rsidRPr="004D5510">
        <w:rPr>
          <w:sz w:val="16"/>
        </w:rPr>
        <w:t xml:space="preserve"> </w:t>
      </w:r>
      <w:r w:rsidRPr="004D5510">
        <w:rPr>
          <w:vanish/>
          <w:sz w:val="16"/>
        </w:rPr>
        <w:t>they</w:t>
      </w:r>
      <w:r w:rsidRPr="004D5510">
        <w:rPr>
          <w:sz w:val="16"/>
        </w:rPr>
        <w:t xml:space="preserve"> </w:t>
      </w:r>
      <w:r w:rsidRPr="004D5510">
        <w:rPr>
          <w:vanish/>
          <w:sz w:val="16"/>
        </w:rPr>
        <w:t>were</w:t>
      </w:r>
      <w:r w:rsidRPr="004D5510">
        <w:rPr>
          <w:sz w:val="16"/>
        </w:rPr>
        <w:t xml:space="preserve"> </w:t>
      </w:r>
      <w:r w:rsidRPr="004D5510">
        <w:rPr>
          <w:vanish/>
          <w:sz w:val="16"/>
        </w:rPr>
        <w:t>seeking</w:t>
      </w:r>
      <w:r w:rsidRPr="004D5510">
        <w:rPr>
          <w:sz w:val="16"/>
        </w:rPr>
        <w:t xml:space="preserve"> </w:t>
      </w:r>
      <w:r w:rsidRPr="004D5510">
        <w:rPr>
          <w:vanish/>
          <w:sz w:val="16"/>
        </w:rPr>
        <w:t>for</w:t>
      </w:r>
      <w:r w:rsidRPr="004D5510">
        <w:rPr>
          <w:sz w:val="16"/>
        </w:rPr>
        <w:t xml:space="preserve"> </w:t>
      </w:r>
      <w:r w:rsidRPr="004D5510">
        <w:rPr>
          <w:vanish/>
          <w:sz w:val="16"/>
        </w:rPr>
        <w:t>the</w:t>
      </w:r>
      <w:r w:rsidRPr="004D5510">
        <w:rPr>
          <w:sz w:val="16"/>
        </w:rPr>
        <w:t xml:space="preserve"> </w:t>
      </w:r>
      <w:r w:rsidRPr="004D5510">
        <w:rPr>
          <w:vanish/>
          <w:sz w:val="16"/>
        </w:rPr>
        <w:t>broader</w:t>
      </w:r>
      <w:r w:rsidRPr="004D5510">
        <w:rPr>
          <w:sz w:val="16"/>
        </w:rPr>
        <w:t xml:space="preserve"> </w:t>
      </w:r>
      <w:r w:rsidRPr="004D5510">
        <w:rPr>
          <w:vanish/>
          <w:sz w:val="16"/>
        </w:rPr>
        <w:t>community.</w:t>
      </w:r>
      <w:r w:rsidRPr="004D5510">
        <w:rPr>
          <w:sz w:val="16"/>
        </w:rPr>
        <w:t xml:space="preserve"> </w:t>
      </w:r>
      <w:r w:rsidRPr="004D5510">
        <w:rPr>
          <w:vanish/>
          <w:sz w:val="16"/>
        </w:rPr>
        <w:t>We</w:t>
      </w:r>
      <w:r w:rsidRPr="004D5510">
        <w:rPr>
          <w:sz w:val="16"/>
        </w:rPr>
        <w:t xml:space="preserve"> </w:t>
      </w:r>
      <w:r w:rsidRPr="004D5510">
        <w:rPr>
          <w:vanish/>
          <w:sz w:val="16"/>
        </w:rPr>
        <w:t>anticipate</w:t>
      </w:r>
      <w:r w:rsidRPr="004D5510">
        <w:rPr>
          <w:sz w:val="16"/>
        </w:rPr>
        <w:t xml:space="preserve"> </w:t>
      </w:r>
      <w:r w:rsidRPr="004D5510">
        <w:rPr>
          <w:vanish/>
          <w:sz w:val="16"/>
        </w:rPr>
        <w:t>that</w:t>
      </w:r>
      <w:r w:rsidRPr="004D5510">
        <w:rPr>
          <w:sz w:val="16"/>
        </w:rPr>
        <w:t xml:space="preserve"> </w:t>
      </w:r>
      <w:r w:rsidRPr="004D5510">
        <w:rPr>
          <w:vanish/>
          <w:sz w:val="16"/>
        </w:rPr>
        <w:t>strikes</w:t>
      </w:r>
      <w:r w:rsidRPr="004D5510">
        <w:rPr>
          <w:sz w:val="16"/>
        </w:rPr>
        <w:t xml:space="preserve"> </w:t>
      </w:r>
      <w:r w:rsidRPr="004D5510">
        <w:rPr>
          <w:vanish/>
          <w:sz w:val="16"/>
        </w:rPr>
        <w:t>or</w:t>
      </w:r>
      <w:r w:rsidRPr="004D5510">
        <w:rPr>
          <w:sz w:val="16"/>
        </w:rPr>
        <w:t xml:space="preserve"> </w:t>
      </w:r>
      <w:r w:rsidRPr="004D5510">
        <w:rPr>
          <w:vanish/>
          <w:sz w:val="16"/>
        </w:rPr>
        <w:t>walkouts</w:t>
      </w:r>
      <w:r w:rsidRPr="004D5510">
        <w:rPr>
          <w:sz w:val="16"/>
        </w:rPr>
        <w:t xml:space="preserve"> </w:t>
      </w:r>
      <w:r w:rsidRPr="004D5510">
        <w:rPr>
          <w:vanish/>
          <w:sz w:val="16"/>
        </w:rPr>
        <w:t>that</w:t>
      </w:r>
      <w:r w:rsidRPr="004D5510">
        <w:rPr>
          <w:sz w:val="16"/>
        </w:rPr>
        <w:t xml:space="preserve"> </w:t>
      </w:r>
      <w:r w:rsidRPr="004D5510">
        <w:rPr>
          <w:vanish/>
          <w:sz w:val="16"/>
        </w:rPr>
        <w:t>adopt</w:t>
      </w:r>
      <w:r w:rsidRPr="004D5510">
        <w:rPr>
          <w:sz w:val="16"/>
        </w:rPr>
        <w:t xml:space="preserve"> </w:t>
      </w:r>
      <w:r w:rsidRPr="004D5510">
        <w:rPr>
          <w:vanish/>
          <w:sz w:val="16"/>
        </w:rPr>
        <w:t>a</w:t>
      </w:r>
      <w:r w:rsidRPr="004D5510">
        <w:rPr>
          <w:sz w:val="16"/>
        </w:rPr>
        <w:t xml:space="preserve"> </w:t>
      </w:r>
      <w:r w:rsidRPr="004D5510">
        <w:rPr>
          <w:vanish/>
          <w:sz w:val="16"/>
        </w:rPr>
        <w:t>similar</w:t>
      </w:r>
      <w:r w:rsidRPr="004D5510">
        <w:rPr>
          <w:sz w:val="16"/>
        </w:rPr>
        <w:t xml:space="preserve"> </w:t>
      </w:r>
      <w:r w:rsidRPr="004D5510">
        <w:rPr>
          <w:vanish/>
          <w:sz w:val="16"/>
        </w:rPr>
        <w:t>strategy—similar</w:t>
      </w:r>
      <w:r w:rsidRPr="004D5510">
        <w:rPr>
          <w:sz w:val="16"/>
        </w:rPr>
        <w:t xml:space="preserve"> </w:t>
      </w:r>
      <w:r w:rsidRPr="004D5510">
        <w:rPr>
          <w:vanish/>
          <w:sz w:val="16"/>
        </w:rPr>
        <w:t>to</w:t>
      </w:r>
      <w:r w:rsidRPr="004D5510">
        <w:rPr>
          <w:sz w:val="16"/>
        </w:rPr>
        <w:t xml:space="preserve"> </w:t>
      </w:r>
      <w:r w:rsidRPr="004D5510">
        <w:rPr>
          <w:vanish/>
          <w:sz w:val="16"/>
        </w:rPr>
        <w:t>the</w:t>
      </w:r>
      <w:r w:rsidRPr="004D5510">
        <w:rPr>
          <w:sz w:val="16"/>
        </w:rPr>
        <w:t xml:space="preserve"> </w:t>
      </w:r>
      <w:r w:rsidRPr="004D5510">
        <w:rPr>
          <w:vanish/>
          <w:sz w:val="16"/>
        </w:rPr>
        <w:t>notion</w:t>
      </w:r>
      <w:r w:rsidRPr="004D5510">
        <w:rPr>
          <w:sz w:val="16"/>
        </w:rPr>
        <w:t xml:space="preserve"> </w:t>
      </w:r>
      <w:r w:rsidRPr="004D5510">
        <w:rPr>
          <w:vanish/>
          <w:sz w:val="16"/>
        </w:rPr>
        <w:t>of</w:t>
      </w:r>
      <w:r w:rsidRPr="004D5510">
        <w:rPr>
          <w:sz w:val="16"/>
        </w:rPr>
        <w:t xml:space="preserve"> </w:t>
      </w:r>
      <w:r w:rsidRPr="004D5510">
        <w:rPr>
          <w:vanish/>
          <w:sz w:val="16"/>
        </w:rPr>
        <w:t>“bargaining</w:t>
      </w:r>
      <w:r w:rsidRPr="004D5510">
        <w:rPr>
          <w:sz w:val="16"/>
        </w:rPr>
        <w:t xml:space="preserve"> </w:t>
      </w:r>
      <w:r w:rsidRPr="004D5510">
        <w:rPr>
          <w:vanish/>
          <w:sz w:val="16"/>
        </w:rPr>
        <w:t>for</w:t>
      </w:r>
      <w:r w:rsidRPr="004D5510">
        <w:rPr>
          <w:sz w:val="16"/>
        </w:rPr>
        <w:t xml:space="preserve"> </w:t>
      </w:r>
      <w:r w:rsidRPr="004D5510">
        <w:rPr>
          <w:vanish/>
          <w:sz w:val="16"/>
        </w:rPr>
        <w:t>the</w:t>
      </w:r>
      <w:r w:rsidRPr="004D5510">
        <w:rPr>
          <w:sz w:val="16"/>
        </w:rPr>
        <w:t xml:space="preserve"> </w:t>
      </w:r>
      <w:r w:rsidRPr="004D5510">
        <w:rPr>
          <w:vanish/>
          <w:sz w:val="16"/>
        </w:rPr>
        <w:t>common</w:t>
      </w:r>
      <w:r w:rsidRPr="004D5510">
        <w:rPr>
          <w:sz w:val="16"/>
        </w:rPr>
        <w:t xml:space="preserve"> </w:t>
      </w:r>
      <w:r w:rsidRPr="004D5510">
        <w:rPr>
          <w:vanish/>
          <w:sz w:val="16"/>
        </w:rPr>
        <w:t>good”—would</w:t>
      </w:r>
      <w:r w:rsidRPr="004D5510">
        <w:rPr>
          <w:sz w:val="16"/>
        </w:rPr>
        <w:t xml:space="preserve"> </w:t>
      </w:r>
      <w:r w:rsidRPr="004D5510">
        <w:rPr>
          <w:vanish/>
          <w:sz w:val="16"/>
        </w:rPr>
        <w:t>be</w:t>
      </w:r>
      <w:r w:rsidRPr="004D5510">
        <w:rPr>
          <w:sz w:val="16"/>
        </w:rPr>
        <w:t xml:space="preserve"> </w:t>
      </w:r>
      <w:r w:rsidRPr="004D5510">
        <w:rPr>
          <w:vanish/>
          <w:sz w:val="16"/>
        </w:rPr>
        <w:t>most</w:t>
      </w:r>
      <w:r w:rsidRPr="004D5510">
        <w:rPr>
          <w:sz w:val="16"/>
        </w:rPr>
        <w:t xml:space="preserve"> </w:t>
      </w:r>
      <w:r w:rsidRPr="004D5510">
        <w:rPr>
          <w:vanish/>
          <w:sz w:val="16"/>
        </w:rPr>
        <w:t>likely</w:t>
      </w:r>
      <w:r w:rsidRPr="004D5510">
        <w:rPr>
          <w:sz w:val="16"/>
        </w:rPr>
        <w:t xml:space="preserve"> </w:t>
      </w:r>
      <w:r w:rsidRPr="004D5510">
        <w:rPr>
          <w:vanish/>
          <w:sz w:val="16"/>
        </w:rPr>
        <w:t>to</w:t>
      </w:r>
      <w:r w:rsidRPr="004D5510">
        <w:rPr>
          <w:sz w:val="16"/>
        </w:rPr>
        <w:t xml:space="preserve"> </w:t>
      </w:r>
      <w:r w:rsidRPr="004D5510">
        <w:rPr>
          <w:vanish/>
          <w:sz w:val="16"/>
        </w:rPr>
        <w:t>register</w:t>
      </w:r>
      <w:r w:rsidRPr="004D5510">
        <w:rPr>
          <w:sz w:val="16"/>
        </w:rPr>
        <w:t xml:space="preserve"> </w:t>
      </w:r>
      <w:r w:rsidRPr="004D5510">
        <w:rPr>
          <w:vanish/>
          <w:sz w:val="16"/>
        </w:rPr>
        <w:t>effects</w:t>
      </w:r>
      <w:r w:rsidRPr="004D5510">
        <w:rPr>
          <w:sz w:val="16"/>
        </w:rPr>
        <w:t xml:space="preserve"> </w:t>
      </w:r>
      <w:r w:rsidRPr="004D5510">
        <w:rPr>
          <w:vanish/>
          <w:sz w:val="16"/>
        </w:rPr>
        <w:t>like</w:t>
      </w:r>
      <w:r w:rsidRPr="004D5510">
        <w:rPr>
          <w:sz w:val="16"/>
        </w:rPr>
        <w:t xml:space="preserve"> </w:t>
      </w:r>
      <w:r w:rsidRPr="004D5510">
        <w:rPr>
          <w:vanish/>
          <w:sz w:val="16"/>
        </w:rPr>
        <w:t>ours</w:t>
      </w:r>
      <w:r w:rsidRPr="004D5510">
        <w:rPr>
          <w:sz w:val="16"/>
        </w:rPr>
        <w:t xml:space="preserve"> </w:t>
      </w:r>
      <w:r w:rsidRPr="004D5510">
        <w:rPr>
          <w:vanish/>
          <w:sz w:val="16"/>
        </w:rPr>
        <w:t>in</w:t>
      </w:r>
      <w:r w:rsidRPr="004D5510">
        <w:rPr>
          <w:sz w:val="16"/>
        </w:rPr>
        <w:t xml:space="preserve"> </w:t>
      </w:r>
      <w:r w:rsidRPr="004D5510">
        <w:rPr>
          <w:vanish/>
          <w:sz w:val="16"/>
        </w:rPr>
        <w:t>the</w:t>
      </w:r>
      <w:r w:rsidRPr="004D5510">
        <w:rPr>
          <w:sz w:val="16"/>
        </w:rPr>
        <w:t xml:space="preserve"> </w:t>
      </w:r>
      <w:r w:rsidRPr="004D5510">
        <w:rPr>
          <w:vanish/>
          <w:sz w:val="16"/>
        </w:rPr>
        <w:t>future</w:t>
      </w:r>
      <w:r w:rsidRPr="004D5510">
        <w:rPr>
          <w:sz w:val="16"/>
        </w:rPr>
        <w:t xml:space="preserve"> </w:t>
      </w:r>
      <w:r w:rsidRPr="004D5510">
        <w:rPr>
          <w:vanish/>
          <w:sz w:val="16"/>
        </w:rPr>
        <w:t>(McCartin</w:t>
      </w:r>
      <w:r w:rsidRPr="004D5510">
        <w:rPr>
          <w:sz w:val="16"/>
        </w:rPr>
        <w:t xml:space="preserve"> </w:t>
      </w:r>
      <w:r w:rsidRPr="004D5510">
        <w:rPr>
          <w:vanish/>
          <w:sz w:val="16"/>
        </w:rPr>
        <w:t>2016).</w:t>
      </w:r>
      <w:r w:rsidRPr="004D5510">
        <w:rPr>
          <w:sz w:val="16"/>
        </w:rPr>
        <w:t xml:space="preserve"> </w:t>
      </w:r>
      <w:r w:rsidRPr="004D5510">
        <w:rPr>
          <w:vanish/>
          <w:sz w:val="16"/>
        </w:rPr>
        <w:t>Notably,</w:t>
      </w:r>
      <w:r w:rsidRPr="004D5510">
        <w:rPr>
          <w:sz w:val="16"/>
        </w:rPr>
        <w:t xml:space="preserve"> </w:t>
      </w:r>
      <w:r w:rsidRPr="004D5510">
        <w:rPr>
          <w:vanish/>
          <w:sz w:val="16"/>
        </w:rPr>
        <w:t>that</w:t>
      </w:r>
      <w:r w:rsidRPr="004D5510">
        <w:rPr>
          <w:sz w:val="16"/>
        </w:rPr>
        <w:t xml:space="preserve"> </w:t>
      </w:r>
      <w:r w:rsidRPr="004D5510">
        <w:rPr>
          <w:vanish/>
          <w:sz w:val="16"/>
        </w:rPr>
        <w:t>is</w:t>
      </w:r>
      <w:r w:rsidRPr="004D5510">
        <w:rPr>
          <w:sz w:val="16"/>
        </w:rPr>
        <w:t xml:space="preserve"> </w:t>
      </w:r>
      <w:r w:rsidRPr="004D5510">
        <w:rPr>
          <w:vanish/>
          <w:sz w:val="16"/>
        </w:rPr>
        <w:t>exactly</w:t>
      </w:r>
      <w:r w:rsidRPr="004D5510">
        <w:rPr>
          <w:sz w:val="16"/>
        </w:rPr>
        <w:t xml:space="preserve"> </w:t>
      </w:r>
      <w:r w:rsidRPr="004D5510">
        <w:rPr>
          <w:vanish/>
          <w:sz w:val="16"/>
        </w:rPr>
        <w:t>the</w:t>
      </w:r>
      <w:r w:rsidRPr="004D5510">
        <w:rPr>
          <w:sz w:val="16"/>
        </w:rPr>
        <w:t xml:space="preserve"> </w:t>
      </w:r>
      <w:r w:rsidRPr="004D5510">
        <w:rPr>
          <w:vanish/>
          <w:sz w:val="16"/>
        </w:rPr>
        <w:t>strategy</w:t>
      </w:r>
      <w:r w:rsidRPr="004D5510">
        <w:rPr>
          <w:sz w:val="16"/>
        </w:rPr>
        <w:t xml:space="preserve"> </w:t>
      </w:r>
      <w:r w:rsidRPr="004D5510">
        <w:rPr>
          <w:vanish/>
          <w:sz w:val="16"/>
        </w:rPr>
        <w:t>deployed</w:t>
      </w:r>
      <w:r w:rsidRPr="004D5510">
        <w:rPr>
          <w:sz w:val="16"/>
        </w:rPr>
        <w:t xml:space="preserve"> </w:t>
      </w:r>
      <w:r w:rsidRPr="004D5510">
        <w:rPr>
          <w:vanish/>
          <w:sz w:val="16"/>
        </w:rPr>
        <w:t>by</w:t>
      </w:r>
      <w:r w:rsidRPr="004D5510">
        <w:rPr>
          <w:sz w:val="16"/>
        </w:rPr>
        <w:t xml:space="preserve"> </w:t>
      </w:r>
      <w:r w:rsidRPr="004D5510">
        <w:rPr>
          <w:vanish/>
          <w:sz w:val="16"/>
        </w:rPr>
        <w:t>teachers</w:t>
      </w:r>
      <w:r w:rsidRPr="004D5510">
        <w:rPr>
          <w:sz w:val="16"/>
        </w:rPr>
        <w:t xml:space="preserve"> </w:t>
      </w:r>
      <w:r w:rsidRPr="004D5510">
        <w:rPr>
          <w:vanish/>
          <w:sz w:val="16"/>
        </w:rPr>
        <w:t>in</w:t>
      </w:r>
      <w:r w:rsidRPr="004D5510">
        <w:rPr>
          <w:sz w:val="16"/>
        </w:rPr>
        <w:t xml:space="preserve"> </w:t>
      </w:r>
      <w:r w:rsidRPr="004D5510">
        <w:rPr>
          <w:vanish/>
          <w:sz w:val="16"/>
        </w:rPr>
        <w:t>Los</w:t>
      </w:r>
      <w:r w:rsidRPr="004D5510">
        <w:rPr>
          <w:sz w:val="16"/>
        </w:rPr>
        <w:t xml:space="preserve"> </w:t>
      </w:r>
      <w:r w:rsidRPr="004D5510">
        <w:rPr>
          <w:vanish/>
          <w:sz w:val="16"/>
        </w:rPr>
        <w:t>Angeles,</w:t>
      </w:r>
      <w:r w:rsidRPr="004D5510">
        <w:rPr>
          <w:sz w:val="16"/>
        </w:rPr>
        <w:t xml:space="preserve"> </w:t>
      </w:r>
      <w:r w:rsidRPr="004D5510">
        <w:rPr>
          <w:vanish/>
          <w:sz w:val="16"/>
        </w:rPr>
        <w:t>who</w:t>
      </w:r>
      <w:r w:rsidRPr="004D5510">
        <w:rPr>
          <w:sz w:val="16"/>
        </w:rPr>
        <w:t xml:space="preserve"> </w:t>
      </w:r>
      <w:r w:rsidRPr="004D5510">
        <w:rPr>
          <w:vanish/>
          <w:sz w:val="16"/>
        </w:rPr>
        <w:t>spent</w:t>
      </w:r>
      <w:r w:rsidRPr="004D5510">
        <w:rPr>
          <w:sz w:val="16"/>
        </w:rPr>
        <w:t xml:space="preserve"> </w:t>
      </w:r>
      <w:r w:rsidRPr="004D5510">
        <w:rPr>
          <w:vanish/>
          <w:sz w:val="16"/>
        </w:rPr>
        <w:t>several</w:t>
      </w:r>
      <w:r w:rsidRPr="004D5510">
        <w:rPr>
          <w:sz w:val="16"/>
        </w:rPr>
        <w:t xml:space="preserve"> </w:t>
      </w:r>
      <w:r w:rsidRPr="004D5510">
        <w:rPr>
          <w:vanish/>
          <w:sz w:val="16"/>
        </w:rPr>
        <w:t>years</w:t>
      </w:r>
      <w:r w:rsidRPr="004D5510">
        <w:rPr>
          <w:sz w:val="16"/>
        </w:rPr>
        <w:t xml:space="preserve"> </w:t>
      </w:r>
      <w:r w:rsidRPr="004D5510">
        <w:rPr>
          <w:vanish/>
          <w:sz w:val="16"/>
        </w:rPr>
        <w:t>building</w:t>
      </w:r>
      <w:r w:rsidRPr="004D5510">
        <w:rPr>
          <w:sz w:val="16"/>
        </w:rPr>
        <w:t xml:space="preserve"> </w:t>
      </w:r>
      <w:r w:rsidRPr="004D5510">
        <w:rPr>
          <w:vanish/>
          <w:sz w:val="16"/>
        </w:rPr>
        <w:t>ties</w:t>
      </w:r>
      <w:r w:rsidRPr="004D5510">
        <w:rPr>
          <w:sz w:val="16"/>
        </w:rPr>
        <w:t xml:space="preserve"> </w:t>
      </w:r>
      <w:r w:rsidRPr="004D5510">
        <w:rPr>
          <w:vanish/>
          <w:sz w:val="16"/>
        </w:rPr>
        <w:t>to</w:t>
      </w:r>
      <w:r w:rsidRPr="004D5510">
        <w:rPr>
          <w:sz w:val="16"/>
        </w:rPr>
        <w:t xml:space="preserve"> </w:t>
      </w:r>
      <w:r w:rsidRPr="004D5510">
        <w:rPr>
          <w:vanish/>
          <w:sz w:val="16"/>
        </w:rPr>
        <w:t>community</w:t>
      </w:r>
      <w:r w:rsidRPr="004D5510">
        <w:rPr>
          <w:sz w:val="16"/>
        </w:rPr>
        <w:t xml:space="preserve"> </w:t>
      </w:r>
      <w:r w:rsidRPr="004D5510">
        <w:rPr>
          <w:vanish/>
          <w:sz w:val="16"/>
        </w:rPr>
        <w:t>members</w:t>
      </w:r>
      <w:r w:rsidRPr="004D5510">
        <w:rPr>
          <w:sz w:val="16"/>
        </w:rPr>
        <w:t xml:space="preserve"> </w:t>
      </w:r>
      <w:r w:rsidRPr="004D5510">
        <w:rPr>
          <w:vanish/>
          <w:sz w:val="16"/>
        </w:rPr>
        <w:t>and</w:t>
      </w:r>
      <w:r w:rsidRPr="004D5510">
        <w:rPr>
          <w:sz w:val="16"/>
        </w:rPr>
        <w:t xml:space="preserve"> </w:t>
      </w:r>
      <w:r w:rsidRPr="004D5510">
        <w:rPr>
          <w:vanish/>
          <w:sz w:val="16"/>
        </w:rPr>
        <w:t>explaining</w:t>
      </w:r>
      <w:r w:rsidRPr="004D5510">
        <w:rPr>
          <w:sz w:val="16"/>
        </w:rPr>
        <w:t xml:space="preserve"> </w:t>
      </w:r>
      <w:r w:rsidRPr="004D5510">
        <w:rPr>
          <w:vanish/>
          <w:sz w:val="16"/>
        </w:rPr>
        <w:t>the</w:t>
      </w:r>
      <w:r w:rsidRPr="004D5510">
        <w:rPr>
          <w:sz w:val="16"/>
        </w:rPr>
        <w:t xml:space="preserve"> </w:t>
      </w:r>
      <w:r w:rsidRPr="004D5510">
        <w:rPr>
          <w:vanish/>
          <w:sz w:val="16"/>
        </w:rPr>
        <w:t>broader</w:t>
      </w:r>
      <w:r w:rsidRPr="004D5510">
        <w:rPr>
          <w:sz w:val="16"/>
        </w:rPr>
        <w:t xml:space="preserve"> </w:t>
      </w:r>
      <w:r w:rsidRPr="004D5510">
        <w:rPr>
          <w:vanish/>
          <w:sz w:val="16"/>
        </w:rPr>
        <w:t>benefits</w:t>
      </w:r>
      <w:r w:rsidRPr="004D5510">
        <w:rPr>
          <w:sz w:val="16"/>
        </w:rPr>
        <w:t xml:space="preserve"> </w:t>
      </w:r>
      <w:r w:rsidRPr="004D5510">
        <w:rPr>
          <w:vanish/>
          <w:sz w:val="16"/>
        </w:rPr>
        <w:t>that</w:t>
      </w:r>
      <w:r w:rsidRPr="004D5510">
        <w:rPr>
          <w:sz w:val="16"/>
        </w:rPr>
        <w:t xml:space="preserve"> </w:t>
      </w:r>
      <w:r w:rsidRPr="004D5510">
        <w:rPr>
          <w:vanish/>
          <w:sz w:val="16"/>
        </w:rPr>
        <w:t>a</w:t>
      </w:r>
      <w:r w:rsidRPr="004D5510">
        <w:rPr>
          <w:sz w:val="16"/>
        </w:rPr>
        <w:t xml:space="preserve"> </w:t>
      </w:r>
      <w:r w:rsidRPr="004D5510">
        <w:rPr>
          <w:vanish/>
          <w:sz w:val="16"/>
        </w:rPr>
        <w:t>stronger</w:t>
      </w:r>
      <w:r w:rsidRPr="004D5510">
        <w:rPr>
          <w:sz w:val="16"/>
        </w:rPr>
        <w:t xml:space="preserve"> </w:t>
      </w:r>
      <w:r w:rsidRPr="004D5510">
        <w:rPr>
          <w:vanish/>
          <w:sz w:val="16"/>
        </w:rPr>
        <w:t>union</w:t>
      </w:r>
      <w:r w:rsidRPr="004D5510">
        <w:rPr>
          <w:sz w:val="16"/>
        </w:rPr>
        <w:t xml:space="preserve"> </w:t>
      </w:r>
      <w:r w:rsidRPr="004D5510">
        <w:rPr>
          <w:vanish/>
          <w:sz w:val="16"/>
        </w:rPr>
        <w:t>could</w:t>
      </w:r>
      <w:r w:rsidRPr="004D5510">
        <w:rPr>
          <w:sz w:val="16"/>
        </w:rPr>
        <w:t xml:space="preserve"> </w:t>
      </w:r>
      <w:r w:rsidRPr="004D5510">
        <w:rPr>
          <w:vanish/>
          <w:sz w:val="16"/>
        </w:rPr>
        <w:t>offer</w:t>
      </w:r>
      <w:r w:rsidRPr="004D5510">
        <w:rPr>
          <w:sz w:val="16"/>
        </w:rPr>
        <w:t xml:space="preserve"> </w:t>
      </w:r>
      <w:r w:rsidRPr="004D5510">
        <w:rPr>
          <w:vanish/>
          <w:sz w:val="16"/>
        </w:rPr>
        <w:t>to</w:t>
      </w:r>
      <w:r w:rsidRPr="004D5510">
        <w:rPr>
          <w:sz w:val="16"/>
        </w:rPr>
        <w:t xml:space="preserve"> </w:t>
      </w:r>
      <w:r w:rsidRPr="004D5510">
        <w:rPr>
          <w:vanish/>
          <w:sz w:val="16"/>
        </w:rPr>
        <w:t>their</w:t>
      </w:r>
      <w:r w:rsidRPr="004D5510">
        <w:rPr>
          <w:sz w:val="16"/>
        </w:rPr>
        <w:t xml:space="preserve"> </w:t>
      </w:r>
      <w:r w:rsidRPr="004D5510">
        <w:rPr>
          <w:vanish/>
          <w:sz w:val="16"/>
        </w:rPr>
        <w:t>community</w:t>
      </w:r>
      <w:r w:rsidRPr="004D5510">
        <w:rPr>
          <w:sz w:val="16"/>
        </w:rPr>
        <w:t xml:space="preserve"> </w:t>
      </w:r>
      <w:r w:rsidRPr="004D5510">
        <w:rPr>
          <w:vanish/>
          <w:sz w:val="16"/>
        </w:rPr>
        <w:t>in</w:t>
      </w:r>
      <w:r w:rsidRPr="004D5510">
        <w:rPr>
          <w:sz w:val="16"/>
        </w:rPr>
        <w:t xml:space="preserve"> </w:t>
      </w:r>
      <w:r w:rsidRPr="004D5510">
        <w:rPr>
          <w:vanish/>
          <w:sz w:val="16"/>
        </w:rPr>
        <w:t>the</w:t>
      </w:r>
      <w:r w:rsidRPr="004D5510">
        <w:rPr>
          <w:sz w:val="16"/>
        </w:rPr>
        <w:t xml:space="preserve"> </w:t>
      </w:r>
      <w:r w:rsidRPr="004D5510">
        <w:rPr>
          <w:vanish/>
          <w:sz w:val="16"/>
        </w:rPr>
        <w:t>run-up</w:t>
      </w:r>
      <w:r w:rsidRPr="004D5510">
        <w:rPr>
          <w:sz w:val="16"/>
        </w:rPr>
        <w:t xml:space="preserve"> </w:t>
      </w:r>
      <w:r w:rsidRPr="004D5510">
        <w:rPr>
          <w:vanish/>
          <w:sz w:val="16"/>
        </w:rPr>
        <w:t>to</w:t>
      </w:r>
      <w:r w:rsidRPr="004D5510">
        <w:rPr>
          <w:sz w:val="16"/>
        </w:rPr>
        <w:t xml:space="preserve"> </w:t>
      </w:r>
      <w:r w:rsidRPr="004D5510">
        <w:rPr>
          <w:vanish/>
          <w:sz w:val="16"/>
        </w:rPr>
        <w:t>a</w:t>
      </w:r>
      <w:r w:rsidRPr="004D5510">
        <w:rPr>
          <w:sz w:val="16"/>
        </w:rPr>
        <w:t xml:space="preserve"> </w:t>
      </w:r>
      <w:r w:rsidRPr="004D5510">
        <w:rPr>
          <w:vanish/>
          <w:sz w:val="16"/>
        </w:rPr>
        <w:t>strike</w:t>
      </w:r>
      <w:r w:rsidRPr="004D5510">
        <w:rPr>
          <w:sz w:val="16"/>
        </w:rPr>
        <w:t xml:space="preserve"> </w:t>
      </w:r>
      <w:r w:rsidRPr="004D5510">
        <w:rPr>
          <w:vanish/>
          <w:sz w:val="16"/>
        </w:rPr>
        <w:t>in</w:t>
      </w:r>
      <w:r w:rsidRPr="004D5510">
        <w:rPr>
          <w:sz w:val="16"/>
        </w:rPr>
        <w:t xml:space="preserve"> </w:t>
      </w:r>
      <w:r w:rsidRPr="004D5510">
        <w:rPr>
          <w:vanish/>
          <w:sz w:val="16"/>
        </w:rPr>
        <w:t>early</w:t>
      </w:r>
      <w:r w:rsidRPr="004D5510">
        <w:rPr>
          <w:sz w:val="16"/>
        </w:rPr>
        <w:t xml:space="preserve"> </w:t>
      </w:r>
      <w:r w:rsidRPr="004D5510">
        <w:rPr>
          <w:vanish/>
          <w:sz w:val="16"/>
        </w:rPr>
        <w:t>2019</w:t>
      </w:r>
      <w:r w:rsidRPr="004D5510">
        <w:rPr>
          <w:sz w:val="16"/>
        </w:rPr>
        <w:t xml:space="preserve"> </w:t>
      </w:r>
      <w:r w:rsidRPr="004D5510">
        <w:rPr>
          <w:vanish/>
          <w:sz w:val="16"/>
        </w:rPr>
        <w:t>(Caputo-Pearl</w:t>
      </w:r>
      <w:r w:rsidRPr="004D5510">
        <w:rPr>
          <w:sz w:val="16"/>
        </w:rPr>
        <w:t xml:space="preserve"> </w:t>
      </w:r>
      <w:r w:rsidRPr="004D5510">
        <w:rPr>
          <w:vanish/>
          <w:sz w:val="16"/>
        </w:rPr>
        <w:t>and</w:t>
      </w:r>
      <w:r w:rsidRPr="004D5510">
        <w:rPr>
          <w:sz w:val="16"/>
        </w:rPr>
        <w:t xml:space="preserve"> </w:t>
      </w:r>
      <w:r w:rsidRPr="004D5510">
        <w:rPr>
          <w:vanish/>
          <w:sz w:val="16"/>
        </w:rPr>
        <w:t>McAlevey</w:t>
      </w:r>
      <w:r w:rsidRPr="004D5510">
        <w:rPr>
          <w:sz w:val="16"/>
        </w:rPr>
        <w:t xml:space="preserve"> </w:t>
      </w:r>
      <w:r w:rsidRPr="004D5510">
        <w:rPr>
          <w:vanish/>
          <w:sz w:val="16"/>
        </w:rPr>
        <w:t>2019).</w:t>
      </w:r>
      <w:r w:rsidRPr="004D5510">
        <w:rPr>
          <w:sz w:val="16"/>
        </w:rPr>
        <w:t xml:space="preserve"> </w:t>
      </w:r>
      <w:r w:rsidRPr="004D5510">
        <w:rPr>
          <w:vanish/>
          <w:sz w:val="16"/>
        </w:rPr>
        <w:t>In</w:t>
      </w:r>
      <w:r w:rsidRPr="004D5510">
        <w:rPr>
          <w:sz w:val="16"/>
        </w:rPr>
        <w:t xml:space="preserve"> </w:t>
      </w:r>
      <w:r w:rsidRPr="004D5510">
        <w:rPr>
          <w:vanish/>
          <w:sz w:val="16"/>
        </w:rPr>
        <w:t>all,</w:t>
      </w:r>
      <w:r w:rsidRPr="004D5510">
        <w:rPr>
          <w:sz w:val="16"/>
        </w:rPr>
        <w:t xml:space="preserve"> </w:t>
      </w:r>
      <w:r w:rsidRPr="004D5510">
        <w:rPr>
          <w:vanish/>
          <w:sz w:val="16"/>
        </w:rPr>
        <w:t>our</w:t>
      </w:r>
      <w:r w:rsidRPr="004D5510">
        <w:rPr>
          <w:sz w:val="16"/>
        </w:rPr>
        <w:t xml:space="preserve"> </w:t>
      </w:r>
      <w:r w:rsidRPr="004D5510">
        <w:rPr>
          <w:vanish/>
          <w:sz w:val="16"/>
        </w:rPr>
        <w:t>results</w:t>
      </w:r>
      <w:r w:rsidRPr="004D5510">
        <w:rPr>
          <w:sz w:val="16"/>
        </w:rPr>
        <w:t xml:space="preserve"> </w:t>
      </w:r>
      <w:r w:rsidRPr="004D5510">
        <w:rPr>
          <w:vanish/>
          <w:sz w:val="16"/>
        </w:rPr>
        <w:t>complement</w:t>
      </w:r>
      <w:r w:rsidRPr="004D5510">
        <w:rPr>
          <w:sz w:val="16"/>
        </w:rPr>
        <w:t xml:space="preserve"> </w:t>
      </w:r>
      <w:r w:rsidRPr="004D5510">
        <w:rPr>
          <w:vanish/>
          <w:sz w:val="16"/>
        </w:rPr>
        <w:t>a</w:t>
      </w:r>
      <w:r w:rsidRPr="004D5510">
        <w:rPr>
          <w:sz w:val="16"/>
        </w:rPr>
        <w:t xml:space="preserve"> </w:t>
      </w:r>
      <w:r w:rsidRPr="004D5510">
        <w:rPr>
          <w:vanish/>
          <w:sz w:val="16"/>
        </w:rPr>
        <w:t>long</w:t>
      </w:r>
      <w:r w:rsidRPr="004D5510">
        <w:rPr>
          <w:sz w:val="16"/>
        </w:rPr>
        <w:t xml:space="preserve"> </w:t>
      </w:r>
      <w:r w:rsidRPr="004D5510">
        <w:rPr>
          <w:vanish/>
          <w:sz w:val="16"/>
        </w:rPr>
        <w:t>line</w:t>
      </w:r>
      <w:r w:rsidRPr="004D5510">
        <w:rPr>
          <w:sz w:val="16"/>
        </w:rPr>
        <w:t xml:space="preserve"> </w:t>
      </w:r>
      <w:r w:rsidRPr="004D5510">
        <w:rPr>
          <w:vanish/>
          <w:sz w:val="16"/>
        </w:rPr>
        <w:t>of</w:t>
      </w:r>
      <w:r w:rsidRPr="004D5510">
        <w:rPr>
          <w:sz w:val="16"/>
        </w:rPr>
        <w:t xml:space="preserve"> </w:t>
      </w:r>
      <w:r w:rsidRPr="004D5510">
        <w:rPr>
          <w:vanish/>
          <w:sz w:val="16"/>
        </w:rPr>
        <w:t>work</w:t>
      </w:r>
      <w:r w:rsidRPr="004D5510">
        <w:rPr>
          <w:sz w:val="16"/>
        </w:rPr>
        <w:t xml:space="preserve"> </w:t>
      </w:r>
      <w:r w:rsidRPr="004D5510">
        <w:rPr>
          <w:vanish/>
          <w:sz w:val="16"/>
        </w:rPr>
        <w:t>arguing</w:t>
      </w:r>
      <w:r w:rsidRPr="004D5510">
        <w:rPr>
          <w:sz w:val="16"/>
        </w:rPr>
        <w:t xml:space="preserve"> </w:t>
      </w:r>
      <w:r w:rsidRPr="004D5510">
        <w:rPr>
          <w:vanish/>
          <w:sz w:val="16"/>
        </w:rPr>
        <w:t>for</w:t>
      </w:r>
      <w:r w:rsidRPr="004D5510">
        <w:rPr>
          <w:sz w:val="16"/>
        </w:rPr>
        <w:t xml:space="preserve"> </w:t>
      </w:r>
      <w:r w:rsidRPr="004D5510">
        <w:rPr>
          <w:vanish/>
          <w:sz w:val="16"/>
        </w:rPr>
        <w:t>the</w:t>
      </w:r>
      <w:r w:rsidRPr="004D5510">
        <w:rPr>
          <w:sz w:val="16"/>
        </w:rPr>
        <w:t xml:space="preserve"> </w:t>
      </w:r>
      <w:r w:rsidRPr="004D5510">
        <w:rPr>
          <w:vanish/>
          <w:sz w:val="16"/>
        </w:rPr>
        <w:t>primacy</w:t>
      </w:r>
      <w:r w:rsidRPr="004D5510">
        <w:rPr>
          <w:sz w:val="16"/>
        </w:rPr>
        <w:t xml:space="preserve"> </w:t>
      </w:r>
      <w:r w:rsidRPr="004D5510">
        <w:rPr>
          <w:vanish/>
          <w:sz w:val="16"/>
        </w:rPr>
        <w:t>of</w:t>
      </w:r>
      <w:r w:rsidRPr="004D5510">
        <w:rPr>
          <w:sz w:val="16"/>
        </w:rPr>
        <w:t xml:space="preserve"> </w:t>
      </w:r>
      <w:r w:rsidRPr="004D5510">
        <w:rPr>
          <w:vanish/>
          <w:sz w:val="16"/>
        </w:rPr>
        <w:t>the</w:t>
      </w:r>
      <w:r w:rsidRPr="004D5510">
        <w:rPr>
          <w:sz w:val="16"/>
        </w:rPr>
        <w:t xml:space="preserve"> </w:t>
      </w:r>
      <w:r w:rsidRPr="004D5510">
        <w:rPr>
          <w:vanish/>
          <w:sz w:val="16"/>
        </w:rPr>
        <w:t>strike</w:t>
      </w:r>
      <w:r w:rsidRPr="004D5510">
        <w:rPr>
          <w:sz w:val="16"/>
        </w:rPr>
        <w:t xml:space="preserve"> </w:t>
      </w:r>
      <w:r w:rsidRPr="004D5510">
        <w:rPr>
          <w:vanish/>
          <w:sz w:val="16"/>
        </w:rPr>
        <w:t>as</w:t>
      </w:r>
      <w:r w:rsidRPr="004D5510">
        <w:rPr>
          <w:sz w:val="16"/>
        </w:rPr>
        <w:t xml:space="preserve"> </w:t>
      </w:r>
      <w:r w:rsidRPr="004D5510">
        <w:rPr>
          <w:vanish/>
          <w:sz w:val="16"/>
        </w:rPr>
        <w:t>a</w:t>
      </w:r>
      <w:r w:rsidRPr="004D5510">
        <w:rPr>
          <w:sz w:val="16"/>
        </w:rPr>
        <w:t xml:space="preserve"> </w:t>
      </w:r>
      <w:r w:rsidRPr="004D5510">
        <w:rPr>
          <w:vanish/>
          <w:sz w:val="16"/>
        </w:rPr>
        <w:t>tactic</w:t>
      </w:r>
      <w:r w:rsidRPr="004D5510">
        <w:rPr>
          <w:sz w:val="16"/>
        </w:rPr>
        <w:t xml:space="preserve"> </w:t>
      </w:r>
      <w:r w:rsidRPr="004D5510">
        <w:rPr>
          <w:vanish/>
          <w:sz w:val="16"/>
        </w:rPr>
        <w:t>for</w:t>
      </w:r>
      <w:r w:rsidRPr="004D5510">
        <w:rPr>
          <w:sz w:val="16"/>
        </w:rPr>
        <w:t xml:space="preserve"> </w:t>
      </w:r>
      <w:r w:rsidRPr="004D5510">
        <w:rPr>
          <w:vanish/>
          <w:sz w:val="16"/>
        </w:rPr>
        <w:t>labor</w:t>
      </w:r>
      <w:r w:rsidRPr="004D5510">
        <w:rPr>
          <w:sz w:val="16"/>
        </w:rPr>
        <w:t xml:space="preserve"> </w:t>
      </w:r>
      <w:r w:rsidRPr="004D5510">
        <w:rPr>
          <w:vanish/>
          <w:sz w:val="16"/>
        </w:rPr>
        <w:t>influence</w:t>
      </w:r>
      <w:r w:rsidRPr="004D5510">
        <w:rPr>
          <w:sz w:val="16"/>
        </w:rPr>
        <w:t xml:space="preserve"> </w:t>
      </w:r>
      <w:r w:rsidRPr="004D5510">
        <w:rPr>
          <w:vanish/>
          <w:sz w:val="16"/>
        </w:rPr>
        <w:t>(e.g.</w:t>
      </w:r>
      <w:r w:rsidRPr="004D5510">
        <w:rPr>
          <w:sz w:val="16"/>
        </w:rPr>
        <w:t xml:space="preserve"> </w:t>
      </w:r>
      <w:r w:rsidRPr="004D5510">
        <w:rPr>
          <w:vanish/>
          <w:sz w:val="16"/>
        </w:rPr>
        <w:t>Burns</w:t>
      </w:r>
      <w:r w:rsidRPr="004D5510">
        <w:rPr>
          <w:sz w:val="16"/>
        </w:rPr>
        <w:t xml:space="preserve"> </w:t>
      </w:r>
      <w:r w:rsidRPr="004D5510">
        <w:rPr>
          <w:vanish/>
          <w:sz w:val="16"/>
        </w:rPr>
        <w:t>2011;</w:t>
      </w:r>
      <w:r w:rsidRPr="004D5510">
        <w:rPr>
          <w:sz w:val="16"/>
        </w:rPr>
        <w:t xml:space="preserve"> </w:t>
      </w:r>
      <w:r w:rsidRPr="004D5510">
        <w:rPr>
          <w:vanish/>
          <w:sz w:val="16"/>
        </w:rPr>
        <w:t>Rosenfeld</w:t>
      </w:r>
      <w:r w:rsidRPr="004D5510">
        <w:rPr>
          <w:sz w:val="16"/>
        </w:rPr>
        <w:t xml:space="preserve"> </w:t>
      </w:r>
      <w:r w:rsidRPr="004D5510">
        <w:rPr>
          <w:vanish/>
          <w:sz w:val="16"/>
        </w:rPr>
        <w:t>2006;</w:t>
      </w:r>
      <w:r w:rsidRPr="004D5510">
        <w:rPr>
          <w:sz w:val="16"/>
        </w:rPr>
        <w:t xml:space="preserve"> </w:t>
      </w:r>
      <w:r w:rsidRPr="004D5510">
        <w:rPr>
          <w:vanish/>
          <w:sz w:val="16"/>
        </w:rPr>
        <w:t>Rubin</w:t>
      </w:r>
      <w:r w:rsidRPr="004D5510">
        <w:rPr>
          <w:sz w:val="16"/>
        </w:rPr>
        <w:t xml:space="preserve"> </w:t>
      </w:r>
      <w:r w:rsidRPr="004D5510">
        <w:rPr>
          <w:vanish/>
          <w:sz w:val="16"/>
        </w:rPr>
        <w:t>1986).</w:t>
      </w:r>
      <w:r w:rsidRPr="004D5510">
        <w:rPr>
          <w:sz w:val="16"/>
        </w:rPr>
        <w:t xml:space="preserve"> </w:t>
      </w:r>
      <w:r w:rsidRPr="004D5510">
        <w:rPr>
          <w:vanish/>
          <w:sz w:val="16"/>
        </w:rPr>
        <w:t>Although</w:t>
      </w:r>
      <w:r w:rsidRPr="004D5510">
        <w:rPr>
          <w:sz w:val="16"/>
        </w:rPr>
        <w:t xml:space="preserve"> </w:t>
      </w:r>
      <w:r w:rsidRPr="004D5510">
        <w:rPr>
          <w:vanish/>
          <w:sz w:val="16"/>
        </w:rPr>
        <w:t>this</w:t>
      </w:r>
      <w:r w:rsidRPr="004D5510">
        <w:rPr>
          <w:sz w:val="16"/>
        </w:rPr>
        <w:t xml:space="preserve"> </w:t>
      </w:r>
      <w:r w:rsidRPr="004D5510">
        <w:rPr>
          <w:vanish/>
          <w:sz w:val="16"/>
        </w:rPr>
        <w:t>literature</w:t>
      </w:r>
      <w:r w:rsidRPr="004D5510">
        <w:rPr>
          <w:sz w:val="16"/>
        </w:rPr>
        <w:t xml:space="preserve"> </w:t>
      </w:r>
      <w:r w:rsidRPr="004D5510">
        <w:rPr>
          <w:vanish/>
          <w:sz w:val="16"/>
        </w:rPr>
        <w:t>generally</w:t>
      </w:r>
      <w:r w:rsidRPr="004D5510">
        <w:rPr>
          <w:sz w:val="16"/>
        </w:rPr>
        <w:t xml:space="preserve"> </w:t>
      </w:r>
      <w:r w:rsidRPr="004D5510">
        <w:rPr>
          <w:vanish/>
          <w:sz w:val="16"/>
        </w:rPr>
        <w:t>has</w:t>
      </w:r>
      <w:r w:rsidRPr="004D5510">
        <w:rPr>
          <w:sz w:val="16"/>
        </w:rPr>
        <w:t xml:space="preserve"> </w:t>
      </w:r>
      <w:r w:rsidRPr="004D5510">
        <w:rPr>
          <w:vanish/>
          <w:sz w:val="16"/>
        </w:rPr>
        <w:t>focused</w:t>
      </w:r>
      <w:r w:rsidRPr="004D5510">
        <w:rPr>
          <w:sz w:val="16"/>
        </w:rPr>
        <w:t xml:space="preserve"> </w:t>
      </w:r>
      <w:r w:rsidRPr="004D5510">
        <w:rPr>
          <w:vanish/>
          <w:sz w:val="16"/>
        </w:rPr>
        <w:t>on</w:t>
      </w:r>
      <w:r w:rsidRPr="004D5510">
        <w:rPr>
          <w:sz w:val="16"/>
        </w:rPr>
        <w:t xml:space="preserve"> </w:t>
      </w:r>
      <w:r w:rsidRPr="004D5510">
        <w:rPr>
          <w:vanish/>
          <w:sz w:val="16"/>
        </w:rPr>
        <w:t>the</w:t>
      </w:r>
      <w:r w:rsidRPr="004D5510">
        <w:rPr>
          <w:sz w:val="16"/>
        </w:rPr>
        <w:t xml:space="preserve"> </w:t>
      </w:r>
      <w:r w:rsidRPr="004D5510">
        <w:rPr>
          <w:vanish/>
          <w:sz w:val="16"/>
        </w:rPr>
        <w:t>economic</w:t>
      </w:r>
      <w:r w:rsidRPr="004D5510">
        <w:rPr>
          <w:sz w:val="16"/>
        </w:rPr>
        <w:t xml:space="preserve"> </w:t>
      </w:r>
      <w:r w:rsidRPr="004D5510">
        <w:rPr>
          <w:vanish/>
          <w:sz w:val="16"/>
        </w:rPr>
        <w:t>consequences</w:t>
      </w:r>
      <w:r w:rsidRPr="004D5510">
        <w:rPr>
          <w:sz w:val="16"/>
        </w:rPr>
        <w:t xml:space="preserve"> </w:t>
      </w:r>
      <w:r w:rsidRPr="004D5510">
        <w:rPr>
          <w:vanish/>
          <w:sz w:val="16"/>
        </w:rPr>
        <w:t>of</w:t>
      </w:r>
      <w:r w:rsidRPr="004D5510">
        <w:rPr>
          <w:sz w:val="16"/>
        </w:rPr>
        <w:t xml:space="preserve"> </w:t>
      </w:r>
      <w:r w:rsidRPr="004D5510">
        <w:rPr>
          <w:vanish/>
          <w:sz w:val="16"/>
        </w:rPr>
        <w:t>strikes,</w:t>
      </w:r>
      <w:r w:rsidRPr="004D5510">
        <w:rPr>
          <w:sz w:val="16"/>
        </w:rPr>
        <w:t xml:space="preserve"> </w:t>
      </w:r>
      <w:r w:rsidRPr="004D5510">
        <w:rPr>
          <w:vanish/>
          <w:sz w:val="16"/>
        </w:rPr>
        <w:t>we</w:t>
      </w:r>
      <w:r w:rsidRPr="004D5510">
        <w:rPr>
          <w:sz w:val="16"/>
        </w:rPr>
        <w:t xml:space="preserve"> </w:t>
      </w:r>
      <w:r w:rsidRPr="004D5510">
        <w:rPr>
          <w:vanish/>
          <w:sz w:val="16"/>
        </w:rPr>
        <w:t>have</w:t>
      </w:r>
      <w:r w:rsidRPr="004D5510">
        <w:rPr>
          <w:sz w:val="16"/>
        </w:rPr>
        <w:t xml:space="preserve"> </w:t>
      </w:r>
      <w:r w:rsidRPr="004D5510">
        <w:rPr>
          <w:vanish/>
          <w:sz w:val="16"/>
        </w:rPr>
        <w:t>shown</w:t>
      </w:r>
      <w:r w:rsidRPr="004D5510">
        <w:rPr>
          <w:sz w:val="16"/>
        </w:rPr>
        <w:t xml:space="preserve"> </w:t>
      </w:r>
      <w:r w:rsidRPr="004D5510">
        <w:rPr>
          <w:vanish/>
          <w:sz w:val="16"/>
        </w:rPr>
        <w:t>that</w:t>
      </w:r>
      <w:r w:rsidRPr="004D5510">
        <w:rPr>
          <w:sz w:val="16"/>
        </w:rPr>
        <w:t xml:space="preserve"> </w:t>
      </w:r>
      <w:r w:rsidRPr="004D5510">
        <w:rPr>
          <w:vanish/>
          <w:sz w:val="16"/>
        </w:rPr>
        <w:t>strikes</w:t>
      </w:r>
      <w:r w:rsidRPr="004D5510">
        <w:rPr>
          <w:sz w:val="16"/>
        </w:rPr>
        <w:t xml:space="preserve"> </w:t>
      </w:r>
      <w:r w:rsidRPr="004D5510">
        <w:rPr>
          <w:vanish/>
          <w:sz w:val="16"/>
        </w:rPr>
        <w:t>can</w:t>
      </w:r>
      <w:r w:rsidRPr="004D5510">
        <w:rPr>
          <w:sz w:val="16"/>
        </w:rPr>
        <w:t xml:space="preserve"> </w:t>
      </w:r>
      <w:r w:rsidRPr="004D5510">
        <w:rPr>
          <w:vanish/>
          <w:sz w:val="16"/>
        </w:rPr>
        <w:t>also</w:t>
      </w:r>
      <w:r w:rsidRPr="004D5510">
        <w:rPr>
          <w:sz w:val="16"/>
        </w:rPr>
        <w:t xml:space="preserve"> </w:t>
      </w:r>
      <w:r w:rsidRPr="004D5510">
        <w:rPr>
          <w:vanish/>
          <w:sz w:val="16"/>
        </w:rPr>
        <w:t>have</w:t>
      </w:r>
      <w:r w:rsidRPr="004D5510">
        <w:rPr>
          <w:sz w:val="16"/>
        </w:rPr>
        <w:t xml:space="preserve"> </w:t>
      </w:r>
      <w:r w:rsidRPr="004D5510">
        <w:rPr>
          <w:vanish/>
          <w:sz w:val="16"/>
        </w:rPr>
        <w:t>significant</w:t>
      </w:r>
      <w:r w:rsidRPr="004D5510">
        <w:rPr>
          <w:sz w:val="16"/>
        </w:rPr>
        <w:t xml:space="preserve"> </w:t>
      </w:r>
      <w:r w:rsidRPr="004D5510">
        <w:rPr>
          <w:vanish/>
          <w:sz w:val="16"/>
        </w:rPr>
        <w:t>effects</w:t>
      </w:r>
      <w:r w:rsidRPr="004D5510">
        <w:rPr>
          <w:sz w:val="16"/>
        </w:rPr>
        <w:t xml:space="preserve"> </w:t>
      </w:r>
      <w:r w:rsidRPr="004D5510">
        <w:rPr>
          <w:vanish/>
          <w:sz w:val="16"/>
        </w:rPr>
        <w:t>on</w:t>
      </w:r>
      <w:r w:rsidRPr="004D5510">
        <w:rPr>
          <w:sz w:val="16"/>
        </w:rPr>
        <w:t xml:space="preserve"> </w:t>
      </w:r>
      <w:r w:rsidRPr="004D5510">
        <w:rPr>
          <w:vanish/>
          <w:sz w:val="16"/>
        </w:rPr>
        <w:t>public</w:t>
      </w:r>
      <w:r w:rsidRPr="004D5510">
        <w:rPr>
          <w:sz w:val="16"/>
        </w:rPr>
        <w:t xml:space="preserve"> </w:t>
      </w:r>
      <w:r w:rsidRPr="004D5510">
        <w:rPr>
          <w:vanish/>
          <w:sz w:val="16"/>
        </w:rPr>
        <w:t>opinion.</w:t>
      </w:r>
      <w:r w:rsidRPr="004D5510">
        <w:rPr>
          <w:sz w:val="16"/>
        </w:rPr>
        <w:t xml:space="preserve"> </w:t>
      </w:r>
      <w:r w:rsidRPr="004D5510">
        <w:rPr>
          <w:vanish/>
          <w:sz w:val="16"/>
        </w:rPr>
        <w:t>Even</w:t>
      </w:r>
      <w:r w:rsidRPr="004D5510">
        <w:rPr>
          <w:sz w:val="16"/>
        </w:rPr>
        <w:t xml:space="preserve"> </w:t>
      </w:r>
      <w:r w:rsidRPr="004D5510">
        <w:rPr>
          <w:vanish/>
          <w:sz w:val="16"/>
        </w:rPr>
        <w:t>though</w:t>
      </w:r>
      <w:r w:rsidRPr="004D5510">
        <w:rPr>
          <w:sz w:val="16"/>
        </w:rPr>
        <w:t xml:space="preserve"> </w:t>
      </w:r>
      <w:r w:rsidRPr="004D5510">
        <w:rPr>
          <w:vanish/>
          <w:sz w:val="16"/>
        </w:rPr>
        <w:t>private</w:t>
      </w:r>
      <w:r w:rsidRPr="004D5510">
        <w:rPr>
          <w:sz w:val="16"/>
        </w:rPr>
        <w:t xml:space="preserve"> </w:t>
      </w:r>
      <w:r w:rsidRPr="004D5510">
        <w:rPr>
          <w:vanish/>
          <w:sz w:val="16"/>
        </w:rPr>
        <w:t>sector</w:t>
      </w:r>
      <w:r w:rsidRPr="004D5510">
        <w:rPr>
          <w:sz w:val="16"/>
        </w:rPr>
        <w:t xml:space="preserve"> </w:t>
      </w:r>
      <w:r w:rsidRPr="004D5510">
        <w:rPr>
          <w:vanish/>
          <w:sz w:val="16"/>
        </w:rPr>
        <w:t>strikes</w:t>
      </w:r>
      <w:r w:rsidRPr="004D5510">
        <w:rPr>
          <w:sz w:val="16"/>
        </w:rPr>
        <w:t xml:space="preserve"> </w:t>
      </w:r>
      <w:r w:rsidRPr="004D5510">
        <w:rPr>
          <w:vanish/>
          <w:sz w:val="16"/>
        </w:rPr>
        <w:t>have</w:t>
      </w:r>
      <w:r w:rsidRPr="004D5510">
        <w:rPr>
          <w:sz w:val="16"/>
        </w:rPr>
        <w:t xml:space="preserve"> </w:t>
      </w:r>
      <w:r w:rsidRPr="004D5510">
        <w:rPr>
          <w:vanish/>
          <w:sz w:val="16"/>
        </w:rPr>
        <w:t>long</w:t>
      </w:r>
      <w:r w:rsidRPr="004D5510">
        <w:rPr>
          <w:sz w:val="16"/>
        </w:rPr>
        <w:t xml:space="preserve"> </w:t>
      </w:r>
      <w:r w:rsidRPr="004D5510">
        <w:rPr>
          <w:vanish/>
          <w:sz w:val="16"/>
        </w:rPr>
        <w:t>sought</w:t>
      </w:r>
      <w:r w:rsidRPr="004D5510">
        <w:rPr>
          <w:sz w:val="16"/>
        </w:rPr>
        <w:t xml:space="preserve"> </w:t>
      </w:r>
      <w:r w:rsidRPr="004D5510">
        <w:rPr>
          <w:vanish/>
          <w:sz w:val="16"/>
        </w:rPr>
        <w:t>to</w:t>
      </w:r>
      <w:r w:rsidRPr="004D5510">
        <w:rPr>
          <w:sz w:val="16"/>
        </w:rPr>
        <w:t xml:space="preserve"> </w:t>
      </w:r>
      <w:r w:rsidRPr="004D5510">
        <w:rPr>
          <w:vanish/>
          <w:sz w:val="16"/>
        </w:rPr>
        <w:t>amass</w:t>
      </w:r>
      <w:r w:rsidRPr="004D5510">
        <w:rPr>
          <w:sz w:val="16"/>
        </w:rPr>
        <w:t xml:space="preserve"> </w:t>
      </w:r>
      <w:r w:rsidRPr="004D5510">
        <w:rPr>
          <w:vanish/>
          <w:sz w:val="16"/>
        </w:rPr>
        <w:t>public</w:t>
      </w:r>
      <w:r w:rsidRPr="004D5510">
        <w:rPr>
          <w:sz w:val="16"/>
        </w:rPr>
        <w:t xml:space="preserve"> </w:t>
      </w:r>
      <w:r w:rsidRPr="004D5510">
        <w:rPr>
          <w:vanish/>
          <w:sz w:val="16"/>
        </w:rPr>
        <w:t>support,</w:t>
      </w:r>
      <w:r w:rsidRPr="004D5510">
        <w:rPr>
          <w:sz w:val="16"/>
        </w:rPr>
        <w:t xml:space="preserve"> </w:t>
      </w:r>
      <w:r w:rsidRPr="004D5510">
        <w:rPr>
          <w:vanish/>
          <w:sz w:val="16"/>
        </w:rPr>
        <w:t>public-facing</w:t>
      </w:r>
      <w:r w:rsidRPr="004D5510">
        <w:rPr>
          <w:sz w:val="16"/>
        </w:rPr>
        <w:t xml:space="preserve"> </w:t>
      </w:r>
      <w:r w:rsidRPr="004D5510">
        <w:rPr>
          <w:vanish/>
          <w:sz w:val="16"/>
        </w:rPr>
        <w:t>strikes</w:t>
      </w:r>
      <w:r w:rsidRPr="004D5510">
        <w:rPr>
          <w:sz w:val="16"/>
        </w:rPr>
        <w:t xml:space="preserve"> </w:t>
      </w:r>
      <w:r w:rsidRPr="004D5510">
        <w:rPr>
          <w:vanish/>
          <w:sz w:val="16"/>
        </w:rPr>
        <w:t>are</w:t>
      </w:r>
      <w:r w:rsidRPr="004D5510">
        <w:rPr>
          <w:sz w:val="16"/>
        </w:rPr>
        <w:t xml:space="preserve"> </w:t>
      </w:r>
      <w:r w:rsidRPr="004D5510">
        <w:rPr>
          <w:vanish/>
          <w:sz w:val="16"/>
        </w:rPr>
        <w:t>even</w:t>
      </w:r>
      <w:r w:rsidRPr="004D5510">
        <w:rPr>
          <w:sz w:val="16"/>
        </w:rPr>
        <w:t xml:space="preserve"> </w:t>
      </w:r>
      <w:r w:rsidRPr="004D5510">
        <w:rPr>
          <w:vanish/>
          <w:sz w:val="16"/>
        </w:rPr>
        <w:t>more</w:t>
      </w:r>
      <w:r w:rsidRPr="004D5510">
        <w:rPr>
          <w:sz w:val="16"/>
        </w:rPr>
        <w:t xml:space="preserve"> </w:t>
      </w:r>
      <w:r w:rsidRPr="004D5510">
        <w:rPr>
          <w:vanish/>
          <w:sz w:val="16"/>
        </w:rPr>
        <w:t>important</w:t>
      </w:r>
      <w:r w:rsidRPr="004D5510">
        <w:rPr>
          <w:sz w:val="16"/>
        </w:rPr>
        <w:t xml:space="preserve"> </w:t>
      </w:r>
      <w:r w:rsidRPr="004D5510">
        <w:rPr>
          <w:vanish/>
          <w:sz w:val="16"/>
        </w:rPr>
        <w:t>for</w:t>
      </w:r>
      <w:r w:rsidRPr="004D5510">
        <w:rPr>
          <w:sz w:val="16"/>
        </w:rPr>
        <w:t xml:space="preserve"> </w:t>
      </w:r>
      <w:r w:rsidRPr="004D5510">
        <w:rPr>
          <w:vanish/>
          <w:sz w:val="16"/>
        </w:rPr>
        <w:t>public</w:t>
      </w:r>
      <w:r w:rsidRPr="004D5510">
        <w:rPr>
          <w:sz w:val="16"/>
        </w:rPr>
        <w:t xml:space="preserve"> </w:t>
      </w:r>
      <w:r w:rsidRPr="004D5510">
        <w:rPr>
          <w:vanish/>
          <w:sz w:val="16"/>
        </w:rPr>
        <w:t>sector</w:t>
      </w:r>
      <w:r w:rsidRPr="004D5510">
        <w:rPr>
          <w:sz w:val="16"/>
        </w:rPr>
        <w:t xml:space="preserve"> </w:t>
      </w:r>
      <w:r w:rsidRPr="004D5510">
        <w:rPr>
          <w:vanish/>
          <w:sz w:val="16"/>
        </w:rPr>
        <w:t>labor</w:t>
      </w:r>
      <w:r w:rsidRPr="004D5510">
        <w:rPr>
          <w:sz w:val="16"/>
        </w:rPr>
        <w:t xml:space="preserve"> </w:t>
      </w:r>
      <w:r w:rsidRPr="004D5510">
        <w:rPr>
          <w:vanish/>
          <w:sz w:val="16"/>
        </w:rPr>
        <w:t>unions,</w:t>
      </w:r>
      <w:r w:rsidRPr="004D5510">
        <w:rPr>
          <w:sz w:val="16"/>
        </w:rPr>
        <w:t xml:space="preserve"> </w:t>
      </w:r>
      <w:r w:rsidRPr="004D5510">
        <w:rPr>
          <w:vanish/>
          <w:sz w:val="16"/>
        </w:rPr>
        <w:t>given</w:t>
      </w:r>
      <w:r w:rsidRPr="004D5510">
        <w:rPr>
          <w:sz w:val="16"/>
        </w:rPr>
        <w:t xml:space="preserve"> </w:t>
      </w:r>
      <w:r w:rsidRPr="004D5510">
        <w:rPr>
          <w:vanish/>
          <w:sz w:val="16"/>
        </w:rPr>
        <w:t>their</w:t>
      </w:r>
      <w:r w:rsidRPr="004D5510">
        <w:rPr>
          <w:sz w:val="16"/>
        </w:rPr>
        <w:t xml:space="preserve"> </w:t>
      </w:r>
      <w:r w:rsidRPr="004D5510">
        <w:rPr>
          <w:vanish/>
          <w:sz w:val="16"/>
        </w:rPr>
        <w:t>structure</w:t>
      </w:r>
      <w:r w:rsidRPr="004D5510">
        <w:rPr>
          <w:sz w:val="16"/>
        </w:rPr>
        <w:t xml:space="preserve"> </w:t>
      </w:r>
      <w:r w:rsidRPr="004D5510">
        <w:rPr>
          <w:vanish/>
          <w:sz w:val="16"/>
        </w:rPr>
        <w:t>of</w:t>
      </w:r>
      <w:r w:rsidRPr="004D5510">
        <w:rPr>
          <w:sz w:val="16"/>
        </w:rPr>
        <w:t xml:space="preserve"> </w:t>
      </w:r>
      <w:r w:rsidRPr="004D5510">
        <w:rPr>
          <w:vanish/>
          <w:sz w:val="16"/>
        </w:rPr>
        <w:t>production</w:t>
      </w:r>
      <w:r w:rsidRPr="004D5510">
        <w:rPr>
          <w:sz w:val="16"/>
        </w:rPr>
        <w:t xml:space="preserve"> </w:t>
      </w:r>
      <w:r w:rsidRPr="004D5510">
        <w:rPr>
          <w:vanish/>
          <w:sz w:val="16"/>
        </w:rPr>
        <w:t>and</w:t>
      </w:r>
      <w:r w:rsidRPr="004D5510">
        <w:rPr>
          <w:sz w:val="16"/>
        </w:rPr>
        <w:t xml:space="preserve"> </w:t>
      </w:r>
      <w:r w:rsidRPr="004D5510">
        <w:rPr>
          <w:vanish/>
          <w:sz w:val="16"/>
        </w:rPr>
        <w:t>the</w:t>
      </w:r>
      <w:r w:rsidRPr="004D5510">
        <w:rPr>
          <w:sz w:val="16"/>
        </w:rPr>
        <w:t xml:space="preserve"> </w:t>
      </w:r>
      <w:r w:rsidRPr="004D5510">
        <w:rPr>
          <w:vanish/>
          <w:sz w:val="16"/>
        </w:rPr>
        <w:t>fact</w:t>
      </w:r>
      <w:r w:rsidRPr="004D5510">
        <w:rPr>
          <w:sz w:val="16"/>
        </w:rPr>
        <w:t xml:space="preserve"> </w:t>
      </w:r>
      <w:r w:rsidRPr="004D5510">
        <w:rPr>
          <w:vanish/>
          <w:sz w:val="16"/>
        </w:rPr>
        <w:t>that</w:t>
      </w:r>
      <w:r w:rsidRPr="004D5510">
        <w:rPr>
          <w:sz w:val="16"/>
        </w:rPr>
        <w:t xml:space="preserve"> </w:t>
      </w:r>
      <w:r w:rsidRPr="004D5510">
        <w:rPr>
          <w:vanish/>
          <w:sz w:val="16"/>
        </w:rPr>
        <w:t>their“managers”are</w:t>
      </w:r>
      <w:r w:rsidRPr="004D5510">
        <w:rPr>
          <w:sz w:val="16"/>
        </w:rPr>
        <w:t xml:space="preserve"> </w:t>
      </w:r>
      <w:r w:rsidRPr="004D5510">
        <w:rPr>
          <w:vanish/>
          <w:sz w:val="16"/>
        </w:rPr>
        <w:t>ultimately</w:t>
      </w:r>
      <w:r w:rsidRPr="004D5510">
        <w:rPr>
          <w:sz w:val="16"/>
        </w:rPr>
        <w:t xml:space="preserve"> </w:t>
      </w:r>
      <w:r w:rsidRPr="004D5510">
        <w:rPr>
          <w:vanish/>
          <w:sz w:val="16"/>
        </w:rPr>
        <w:t>elected</w:t>
      </w:r>
      <w:r w:rsidRPr="004D5510">
        <w:rPr>
          <w:sz w:val="16"/>
        </w:rPr>
        <w:t xml:space="preserve"> </w:t>
      </w:r>
      <w:r w:rsidRPr="004D5510">
        <w:rPr>
          <w:vanish/>
          <w:sz w:val="16"/>
        </w:rPr>
        <w:t>officials.</w:t>
      </w:r>
      <w:r w:rsidRPr="004D5510">
        <w:rPr>
          <w:sz w:val="16"/>
        </w:rPr>
        <w:t xml:space="preserve"> </w:t>
      </w:r>
      <w:r w:rsidRPr="004D5510">
        <w:rPr>
          <w:vanish/>
          <w:sz w:val="16"/>
        </w:rPr>
        <w:t>But</w:t>
      </w:r>
      <w:r w:rsidRPr="004D5510">
        <w:rPr>
          <w:sz w:val="16"/>
        </w:rPr>
        <w:t xml:space="preserve"> </w:t>
      </w:r>
      <w:r w:rsidRPr="004D5510">
        <w:rPr>
          <w:vanish/>
          <w:sz w:val="16"/>
        </w:rPr>
        <w:t>how</w:t>
      </w:r>
      <w:r w:rsidRPr="004D5510">
        <w:rPr>
          <w:sz w:val="16"/>
        </w:rPr>
        <w:t xml:space="preserve"> </w:t>
      </w:r>
      <w:r w:rsidRPr="004D5510">
        <w:rPr>
          <w:vanish/>
          <w:sz w:val="16"/>
        </w:rPr>
        <w:t>should</w:t>
      </w:r>
      <w:r w:rsidRPr="004D5510">
        <w:rPr>
          <w:sz w:val="16"/>
        </w:rPr>
        <w:t xml:space="preserve"> </w:t>
      </w:r>
      <w:r w:rsidRPr="004D5510">
        <w:rPr>
          <w:vanish/>
          <w:sz w:val="16"/>
        </w:rPr>
        <w:t>we</w:t>
      </w:r>
      <w:r w:rsidRPr="004D5510">
        <w:rPr>
          <w:sz w:val="16"/>
        </w:rPr>
        <w:t xml:space="preserve"> </w:t>
      </w:r>
      <w:r w:rsidRPr="004D5510">
        <w:rPr>
          <w:vanish/>
          <w:sz w:val="16"/>
        </w:rPr>
        <w:t>view</w:t>
      </w:r>
      <w:r w:rsidRPr="004D5510">
        <w:rPr>
          <w:sz w:val="16"/>
        </w:rPr>
        <w:t xml:space="preserve"> </w:t>
      </w:r>
      <w:r w:rsidRPr="004D5510">
        <w:rPr>
          <w:vanish/>
          <w:sz w:val="16"/>
        </w:rPr>
        <w:t>strikes</w:t>
      </w:r>
      <w:r w:rsidRPr="004D5510">
        <w:rPr>
          <w:sz w:val="16"/>
        </w:rPr>
        <w:t xml:space="preserve"> </w:t>
      </w:r>
      <w:r w:rsidRPr="004D5510">
        <w:rPr>
          <w:vanish/>
          <w:sz w:val="16"/>
        </w:rPr>
        <w:t>relative</w:t>
      </w:r>
      <w:r w:rsidRPr="004D5510">
        <w:rPr>
          <w:sz w:val="16"/>
        </w:rPr>
        <w:t xml:space="preserve"> </w:t>
      </w:r>
      <w:r w:rsidRPr="004D5510">
        <w:rPr>
          <w:vanish/>
          <w:sz w:val="16"/>
        </w:rPr>
        <w:t>to</w:t>
      </w:r>
      <w:r w:rsidRPr="004D5510">
        <w:rPr>
          <w:sz w:val="16"/>
        </w:rPr>
        <w:t xml:space="preserve"> </w:t>
      </w:r>
      <w:r w:rsidRPr="004D5510">
        <w:rPr>
          <w:vanish/>
          <w:sz w:val="16"/>
        </w:rPr>
        <w:t>the</w:t>
      </w:r>
      <w:r w:rsidRPr="004D5510">
        <w:rPr>
          <w:sz w:val="16"/>
        </w:rPr>
        <w:t xml:space="preserve"> </w:t>
      </w:r>
      <w:r w:rsidRPr="004D5510">
        <w:rPr>
          <w:vanish/>
          <w:sz w:val="16"/>
        </w:rPr>
        <w:t>other</w:t>
      </w:r>
      <w:r w:rsidRPr="004D5510">
        <w:rPr>
          <w:sz w:val="16"/>
        </w:rPr>
        <w:t xml:space="preserve"> </w:t>
      </w:r>
      <w:r w:rsidRPr="004D5510">
        <w:rPr>
          <w:vanish/>
          <w:sz w:val="16"/>
        </w:rPr>
        <w:t>strategies</w:t>
      </w:r>
      <w:r w:rsidRPr="004D5510">
        <w:rPr>
          <w:sz w:val="16"/>
        </w:rPr>
        <w:t xml:space="preserve"> </w:t>
      </w:r>
      <w:r w:rsidRPr="004D5510">
        <w:rPr>
          <w:vanish/>
          <w:sz w:val="16"/>
        </w:rPr>
        <w:t>that</w:t>
      </w:r>
      <w:r w:rsidRPr="004D5510">
        <w:rPr>
          <w:sz w:val="16"/>
        </w:rPr>
        <w:t xml:space="preserve"> </w:t>
      </w:r>
      <w:r w:rsidRPr="004D5510">
        <w:rPr>
          <w:vanish/>
          <w:sz w:val="16"/>
        </w:rPr>
        <w:t>public</w:t>
      </w:r>
      <w:r w:rsidRPr="004D5510">
        <w:rPr>
          <w:sz w:val="16"/>
        </w:rPr>
        <w:t xml:space="preserve"> </w:t>
      </w:r>
      <w:r w:rsidRPr="004D5510">
        <w:rPr>
          <w:vanish/>
          <w:sz w:val="16"/>
        </w:rPr>
        <w:t>sector</w:t>
      </w:r>
      <w:r w:rsidRPr="004D5510">
        <w:rPr>
          <w:sz w:val="16"/>
        </w:rPr>
        <w:t xml:space="preserve"> </w:t>
      </w:r>
      <w:r w:rsidRPr="004D5510">
        <w:rPr>
          <w:vanish/>
          <w:sz w:val="16"/>
        </w:rPr>
        <w:t>unions</w:t>
      </w:r>
      <w:r w:rsidRPr="004D5510">
        <w:rPr>
          <w:sz w:val="16"/>
        </w:rPr>
        <w:t xml:space="preserve"> </w:t>
      </w:r>
      <w:r w:rsidRPr="004D5510">
        <w:rPr>
          <w:vanish/>
          <w:sz w:val="16"/>
        </w:rPr>
        <w:t>might</w:t>
      </w:r>
      <w:r w:rsidRPr="004D5510">
        <w:rPr>
          <w:sz w:val="16"/>
        </w:rPr>
        <w:t xml:space="preserve"> </w:t>
      </w:r>
      <w:r w:rsidRPr="004D5510">
        <w:rPr>
          <w:vanish/>
          <w:sz w:val="16"/>
        </w:rPr>
        <w:t>deploy</w:t>
      </w:r>
      <w:r w:rsidRPr="004D5510">
        <w:rPr>
          <w:sz w:val="16"/>
        </w:rPr>
        <w:t xml:space="preserve"> </w:t>
      </w:r>
      <w:r w:rsidRPr="004D5510">
        <w:rPr>
          <w:vanish/>
          <w:sz w:val="16"/>
        </w:rPr>
        <w:t>in</w:t>
      </w:r>
      <w:r w:rsidRPr="004D5510">
        <w:rPr>
          <w:sz w:val="16"/>
        </w:rPr>
        <w:t xml:space="preserve"> </w:t>
      </w:r>
      <w:r w:rsidRPr="004D5510">
        <w:rPr>
          <w:vanish/>
          <w:sz w:val="16"/>
        </w:rPr>
        <w:t>politics,</w:t>
      </w:r>
      <w:r w:rsidRPr="004D5510">
        <w:rPr>
          <w:sz w:val="16"/>
        </w:rPr>
        <w:t xml:space="preserve"> </w:t>
      </w:r>
      <w:r w:rsidRPr="004D5510">
        <w:rPr>
          <w:vanish/>
          <w:sz w:val="16"/>
        </w:rPr>
        <w:t>such</w:t>
      </w:r>
      <w:r w:rsidRPr="004D5510">
        <w:rPr>
          <w:sz w:val="16"/>
        </w:rPr>
        <w:t xml:space="preserve"> </w:t>
      </w:r>
      <w:r w:rsidRPr="004D5510">
        <w:rPr>
          <w:vanish/>
          <w:sz w:val="16"/>
        </w:rPr>
        <w:t>as</w:t>
      </w:r>
      <w:r w:rsidRPr="004D5510">
        <w:rPr>
          <w:sz w:val="16"/>
        </w:rPr>
        <w:t xml:space="preserve"> </w:t>
      </w:r>
      <w:r w:rsidRPr="004D5510">
        <w:rPr>
          <w:vanish/>
          <w:sz w:val="16"/>
        </w:rPr>
        <w:t>campaign</w:t>
      </w:r>
      <w:r w:rsidRPr="004D5510">
        <w:rPr>
          <w:sz w:val="16"/>
        </w:rPr>
        <w:t xml:space="preserve"> </w:t>
      </w:r>
      <w:r w:rsidRPr="004D5510">
        <w:rPr>
          <w:vanish/>
          <w:sz w:val="16"/>
        </w:rPr>
        <w:t>contributions,</w:t>
      </w:r>
      <w:r w:rsidRPr="004D5510">
        <w:rPr>
          <w:sz w:val="16"/>
        </w:rPr>
        <w:t xml:space="preserve"> </w:t>
      </w:r>
      <w:r w:rsidRPr="004D5510">
        <w:rPr>
          <w:vanish/>
          <w:sz w:val="16"/>
        </w:rPr>
        <w:t>inside</w:t>
      </w:r>
      <w:r w:rsidRPr="004D5510">
        <w:rPr>
          <w:sz w:val="16"/>
        </w:rPr>
        <w:t xml:space="preserve"> </w:t>
      </w:r>
      <w:r w:rsidRPr="004D5510">
        <w:rPr>
          <w:vanish/>
          <w:sz w:val="16"/>
        </w:rPr>
        <w:t>lobbying,</w:t>
      </w:r>
      <w:r w:rsidRPr="004D5510">
        <w:rPr>
          <w:sz w:val="16"/>
        </w:rPr>
        <w:t xml:space="preserve"> </w:t>
      </w:r>
      <w:r w:rsidRPr="004D5510">
        <w:rPr>
          <w:vanish/>
          <w:sz w:val="16"/>
        </w:rPr>
        <w:t>or</w:t>
      </w:r>
      <w:r w:rsidRPr="004D5510">
        <w:rPr>
          <w:sz w:val="16"/>
        </w:rPr>
        <w:t xml:space="preserve"> </w:t>
      </w:r>
      <w:r w:rsidRPr="004D5510">
        <w:rPr>
          <w:vanish/>
          <w:sz w:val="16"/>
        </w:rPr>
        <w:t>mobilization</w:t>
      </w:r>
      <w:r w:rsidRPr="004D5510">
        <w:rPr>
          <w:sz w:val="16"/>
        </w:rPr>
        <w:t xml:space="preserve"> </w:t>
      </w:r>
      <w:r w:rsidRPr="004D5510">
        <w:rPr>
          <w:vanish/>
          <w:sz w:val="16"/>
        </w:rPr>
        <w:t>of</w:t>
      </w:r>
      <w:r w:rsidRPr="004D5510">
        <w:rPr>
          <w:sz w:val="16"/>
        </w:rPr>
        <w:t xml:space="preserve"> </w:t>
      </w:r>
      <w:r w:rsidRPr="004D5510">
        <w:rPr>
          <w:vanish/>
          <w:sz w:val="16"/>
        </w:rPr>
        <w:t>their</w:t>
      </w:r>
      <w:r w:rsidRPr="004D5510">
        <w:rPr>
          <w:sz w:val="16"/>
        </w:rPr>
        <w:t xml:space="preserve"> </w:t>
      </w:r>
      <w:r w:rsidRPr="004D5510">
        <w:rPr>
          <w:vanish/>
          <w:sz w:val="16"/>
        </w:rPr>
        <w:t>members</w:t>
      </w:r>
      <w:r w:rsidRPr="004D5510">
        <w:rPr>
          <w:sz w:val="16"/>
        </w:rPr>
        <w:t xml:space="preserve"> </w:t>
      </w:r>
      <w:r w:rsidRPr="004D5510">
        <w:rPr>
          <w:vanish/>
          <w:sz w:val="16"/>
        </w:rPr>
        <w:t>(cf.</w:t>
      </w:r>
      <w:r w:rsidRPr="004D5510">
        <w:rPr>
          <w:sz w:val="16"/>
        </w:rPr>
        <w:t xml:space="preserve"> </w:t>
      </w:r>
      <w:r w:rsidRPr="004D5510">
        <w:rPr>
          <w:vanish/>
          <w:sz w:val="16"/>
        </w:rPr>
        <w:t>DiSalvo</w:t>
      </w:r>
      <w:r w:rsidRPr="004D5510">
        <w:rPr>
          <w:sz w:val="16"/>
        </w:rPr>
        <w:t xml:space="preserve"> </w:t>
      </w:r>
      <w:r w:rsidRPr="004D5510">
        <w:rPr>
          <w:vanish/>
          <w:sz w:val="16"/>
        </w:rPr>
        <w:t>2015;</w:t>
      </w:r>
      <w:r w:rsidRPr="004D5510">
        <w:rPr>
          <w:sz w:val="16"/>
        </w:rPr>
        <w:t xml:space="preserve"> </w:t>
      </w:r>
      <w:r w:rsidRPr="004D5510">
        <w:rPr>
          <w:vanish/>
          <w:sz w:val="16"/>
        </w:rPr>
        <w:t>Moe</w:t>
      </w:r>
      <w:r w:rsidRPr="004D5510">
        <w:rPr>
          <w:sz w:val="16"/>
        </w:rPr>
        <w:t xml:space="preserve"> </w:t>
      </w:r>
      <w:r w:rsidRPr="004D5510">
        <w:rPr>
          <w:vanish/>
          <w:sz w:val="16"/>
        </w:rPr>
        <w:t>2011)?</w:t>
      </w:r>
      <w:r w:rsidRPr="004D5510">
        <w:rPr>
          <w:sz w:val="16"/>
        </w:rPr>
        <w:t xml:space="preserve"> </w:t>
      </w:r>
      <w:r w:rsidRPr="004D5510">
        <w:rPr>
          <w:vanish/>
          <w:sz w:val="16"/>
        </w:rPr>
        <w:t>Given</w:t>
      </w:r>
      <w:r w:rsidRPr="004D5510">
        <w:rPr>
          <w:sz w:val="16"/>
        </w:rPr>
        <w:t xml:space="preserve"> </w:t>
      </w:r>
      <w:r w:rsidRPr="004D5510">
        <w:rPr>
          <w:vanish/>
          <w:sz w:val="16"/>
        </w:rPr>
        <w:t>the</w:t>
      </w:r>
      <w:r w:rsidRPr="004D5510">
        <w:rPr>
          <w:sz w:val="16"/>
        </w:rPr>
        <w:t xml:space="preserve"> </w:t>
      </w:r>
      <w:r w:rsidRPr="004D5510">
        <w:rPr>
          <w:vanish/>
          <w:sz w:val="16"/>
        </w:rPr>
        <w:t>large</w:t>
      </w:r>
      <w:r w:rsidRPr="004D5510">
        <w:rPr>
          <w:sz w:val="16"/>
        </w:rPr>
        <w:t xml:space="preserve"> </w:t>
      </w:r>
      <w:r w:rsidRPr="004D5510">
        <w:rPr>
          <w:vanish/>
          <w:sz w:val="16"/>
        </w:rPr>
        <w:t>cost</w:t>
      </w:r>
      <w:r w:rsidRPr="004D5510">
        <w:rPr>
          <w:sz w:val="16"/>
        </w:rPr>
        <w:t xml:space="preserve"> </w:t>
      </w:r>
      <w:r w:rsidRPr="004D5510">
        <w:rPr>
          <w:vanish/>
          <w:sz w:val="16"/>
        </w:rPr>
        <w:t>of</w:t>
      </w:r>
      <w:r w:rsidRPr="004D5510">
        <w:rPr>
          <w:sz w:val="16"/>
        </w:rPr>
        <w:t xml:space="preserve"> </w:t>
      </w:r>
      <w:r w:rsidRPr="004D5510">
        <w:rPr>
          <w:vanish/>
          <w:sz w:val="16"/>
        </w:rPr>
        <w:t>mass</w:t>
      </w:r>
      <w:r w:rsidRPr="004D5510">
        <w:rPr>
          <w:sz w:val="16"/>
        </w:rPr>
        <w:t xml:space="preserve"> </w:t>
      </w:r>
      <w:r w:rsidRPr="004D5510">
        <w:rPr>
          <w:vanish/>
          <w:sz w:val="16"/>
        </w:rPr>
        <w:t>strikes</w:t>
      </w:r>
      <w:r w:rsidRPr="004D5510">
        <w:rPr>
          <w:sz w:val="16"/>
        </w:rPr>
        <w:t xml:space="preserve"> </w:t>
      </w:r>
      <w:r w:rsidRPr="004D5510">
        <w:rPr>
          <w:vanish/>
          <w:sz w:val="16"/>
        </w:rPr>
        <w:t>in</w:t>
      </w:r>
      <w:r w:rsidRPr="004D5510">
        <w:rPr>
          <w:sz w:val="16"/>
        </w:rPr>
        <w:t xml:space="preserve"> </w:t>
      </w:r>
      <w:r w:rsidRPr="004D5510">
        <w:rPr>
          <w:vanish/>
          <w:sz w:val="16"/>
        </w:rPr>
        <w:t>terms</w:t>
      </w:r>
      <w:r w:rsidRPr="004D5510">
        <w:rPr>
          <w:sz w:val="16"/>
        </w:rPr>
        <w:t xml:space="preserve"> </w:t>
      </w:r>
      <w:r w:rsidRPr="004D5510">
        <w:rPr>
          <w:vanish/>
          <w:sz w:val="16"/>
        </w:rPr>
        <w:t>of</w:t>
      </w:r>
      <w:r w:rsidRPr="004D5510">
        <w:rPr>
          <w:sz w:val="16"/>
        </w:rPr>
        <w:t xml:space="preserve"> </w:t>
      </w:r>
      <w:r w:rsidRPr="004D5510">
        <w:rPr>
          <w:vanish/>
          <w:sz w:val="16"/>
        </w:rPr>
        <w:t>time</w:t>
      </w:r>
      <w:r w:rsidRPr="004D5510">
        <w:rPr>
          <w:sz w:val="16"/>
        </w:rPr>
        <w:t xml:space="preserve"> </w:t>
      </w:r>
      <w:r w:rsidRPr="004D5510">
        <w:rPr>
          <w:vanish/>
          <w:sz w:val="16"/>
        </w:rPr>
        <w:t>and</w:t>
      </w:r>
      <w:r w:rsidRPr="004D5510">
        <w:rPr>
          <w:sz w:val="16"/>
        </w:rPr>
        <w:t xml:space="preserve"> </w:t>
      </w:r>
      <w:r w:rsidRPr="004D5510">
        <w:rPr>
          <w:vanish/>
          <w:sz w:val="16"/>
        </w:rPr>
        <w:t>grassroots</w:t>
      </w:r>
      <w:r w:rsidRPr="004D5510">
        <w:rPr>
          <w:sz w:val="16"/>
        </w:rPr>
        <w:t xml:space="preserve"> </w:t>
      </w:r>
      <w:r w:rsidRPr="004D5510">
        <w:rPr>
          <w:vanish/>
          <w:sz w:val="16"/>
        </w:rPr>
        <w:t>organizing,</w:t>
      </w:r>
      <w:r w:rsidRPr="004D5510">
        <w:rPr>
          <w:sz w:val="16"/>
        </w:rPr>
        <w:t xml:space="preserve"> </w:t>
      </w:r>
      <w:r w:rsidRPr="004D5510">
        <w:rPr>
          <w:vanish/>
          <w:sz w:val="16"/>
        </w:rPr>
        <w:t>we</w:t>
      </w:r>
      <w:r w:rsidRPr="004D5510">
        <w:rPr>
          <w:sz w:val="16"/>
        </w:rPr>
        <w:t xml:space="preserve"> </w:t>
      </w:r>
      <w:r w:rsidRPr="004D5510">
        <w:rPr>
          <w:vanish/>
          <w:sz w:val="16"/>
        </w:rPr>
        <w:t>expect</w:t>
      </w:r>
      <w:r w:rsidRPr="004D5510">
        <w:rPr>
          <w:sz w:val="16"/>
        </w:rPr>
        <w:t xml:space="preserve"> </w:t>
      </w:r>
      <w:r w:rsidRPr="004D5510">
        <w:rPr>
          <w:vanish/>
          <w:sz w:val="16"/>
        </w:rPr>
        <w:t>that</w:t>
      </w:r>
      <w:r w:rsidRPr="004D5510">
        <w:rPr>
          <w:sz w:val="16"/>
        </w:rPr>
        <w:t xml:space="preserve"> </w:t>
      </w:r>
      <w:r w:rsidRPr="004D5510">
        <w:rPr>
          <w:vanish/>
          <w:sz w:val="16"/>
        </w:rPr>
        <w:t>public</w:t>
      </w:r>
      <w:r w:rsidRPr="004D5510">
        <w:rPr>
          <w:sz w:val="16"/>
        </w:rPr>
        <w:t xml:space="preserve"> </w:t>
      </w:r>
      <w:r w:rsidRPr="004D5510">
        <w:rPr>
          <w:vanish/>
          <w:sz w:val="16"/>
        </w:rPr>
        <w:t>sector</w:t>
      </w:r>
      <w:r w:rsidRPr="004D5510">
        <w:rPr>
          <w:sz w:val="16"/>
        </w:rPr>
        <w:t xml:space="preserve"> </w:t>
      </w:r>
      <w:r w:rsidRPr="004D5510">
        <w:rPr>
          <w:vanish/>
          <w:sz w:val="16"/>
        </w:rPr>
        <w:t>unions</w:t>
      </w:r>
      <w:r w:rsidRPr="004D5510">
        <w:rPr>
          <w:sz w:val="16"/>
        </w:rPr>
        <w:t xml:space="preserve"> </w:t>
      </w:r>
      <w:r w:rsidRPr="004D5510">
        <w:rPr>
          <w:vanish/>
          <w:sz w:val="16"/>
        </w:rPr>
        <w:t>will</w:t>
      </w:r>
      <w:r w:rsidRPr="004D5510">
        <w:rPr>
          <w:sz w:val="16"/>
        </w:rPr>
        <w:t xml:space="preserve"> </w:t>
      </w:r>
      <w:r w:rsidRPr="004D5510">
        <w:rPr>
          <w:vanish/>
          <w:sz w:val="16"/>
        </w:rPr>
        <w:t>be</w:t>
      </w:r>
      <w:r w:rsidRPr="004D5510">
        <w:rPr>
          <w:sz w:val="16"/>
        </w:rPr>
        <w:t xml:space="preserve"> </w:t>
      </w:r>
      <w:r w:rsidRPr="004D5510">
        <w:rPr>
          <w:vanish/>
          <w:sz w:val="16"/>
        </w:rPr>
        <w:t>most</w:t>
      </w:r>
      <w:r w:rsidRPr="004D5510">
        <w:rPr>
          <w:sz w:val="16"/>
        </w:rPr>
        <w:t xml:space="preserve"> </w:t>
      </w:r>
      <w:r w:rsidRPr="004D5510">
        <w:rPr>
          <w:vanish/>
          <w:sz w:val="16"/>
        </w:rPr>
        <w:t>likely</w:t>
      </w:r>
      <w:r w:rsidRPr="004D5510">
        <w:rPr>
          <w:sz w:val="16"/>
        </w:rPr>
        <w:t xml:space="preserve"> </w:t>
      </w:r>
      <w:r w:rsidRPr="004D5510">
        <w:rPr>
          <w:vanish/>
          <w:sz w:val="16"/>
        </w:rPr>
        <w:t>to</w:t>
      </w:r>
      <w:r w:rsidRPr="004D5510">
        <w:rPr>
          <w:sz w:val="16"/>
        </w:rPr>
        <w:t xml:space="preserve"> </w:t>
      </w:r>
      <w:r w:rsidRPr="004D5510">
        <w:rPr>
          <w:vanish/>
          <w:sz w:val="16"/>
        </w:rPr>
        <w:t>turn</w:t>
      </w:r>
      <w:r w:rsidRPr="004D5510">
        <w:rPr>
          <w:sz w:val="16"/>
        </w:rPr>
        <w:t xml:space="preserve"> </w:t>
      </w:r>
      <w:r w:rsidRPr="004D5510">
        <w:rPr>
          <w:vanish/>
          <w:sz w:val="16"/>
        </w:rPr>
        <w:t>to</w:t>
      </w:r>
      <w:r w:rsidRPr="004D5510">
        <w:rPr>
          <w:sz w:val="16"/>
        </w:rPr>
        <w:t xml:space="preserve"> </w:t>
      </w:r>
      <w:r w:rsidRPr="004D5510">
        <w:rPr>
          <w:vanish/>
          <w:sz w:val="16"/>
        </w:rPr>
        <w:t>public-facing</w:t>
      </w:r>
      <w:r w:rsidRPr="004D5510">
        <w:rPr>
          <w:sz w:val="16"/>
        </w:rPr>
        <w:t xml:space="preserve"> </w:t>
      </w:r>
      <w:r w:rsidRPr="004D5510">
        <w:rPr>
          <w:vanish/>
          <w:sz w:val="16"/>
        </w:rPr>
        <w:t>strikes</w:t>
      </w:r>
      <w:r w:rsidRPr="004D5510">
        <w:rPr>
          <w:sz w:val="16"/>
        </w:rPr>
        <w:t xml:space="preserve"> </w:t>
      </w:r>
      <w:r w:rsidRPr="004D5510">
        <w:rPr>
          <w:vanish/>
          <w:sz w:val="16"/>
        </w:rPr>
        <w:t>(like</w:t>
      </w:r>
      <w:r w:rsidRPr="004D5510">
        <w:rPr>
          <w:sz w:val="16"/>
        </w:rPr>
        <w:t xml:space="preserve"> </w:t>
      </w:r>
      <w:r w:rsidRPr="004D5510">
        <w:rPr>
          <w:vanish/>
          <w:sz w:val="16"/>
        </w:rPr>
        <w:t>the</w:t>
      </w:r>
      <w:r w:rsidRPr="004D5510">
        <w:rPr>
          <w:sz w:val="16"/>
        </w:rPr>
        <w:t xml:space="preserve"> </w:t>
      </w:r>
      <w:r w:rsidRPr="004D5510">
        <w:rPr>
          <w:vanish/>
          <w:sz w:val="16"/>
        </w:rPr>
        <w:t>2018</w:t>
      </w:r>
      <w:r w:rsidRPr="004D5510">
        <w:rPr>
          <w:sz w:val="16"/>
        </w:rPr>
        <w:t xml:space="preserve"> </w:t>
      </w:r>
      <w:r w:rsidRPr="004D5510">
        <w:rPr>
          <w:vanish/>
          <w:sz w:val="16"/>
        </w:rPr>
        <w:t>teacher</w:t>
      </w:r>
      <w:r w:rsidRPr="004D5510">
        <w:rPr>
          <w:sz w:val="16"/>
        </w:rPr>
        <w:t xml:space="preserve"> </w:t>
      </w:r>
      <w:r w:rsidRPr="004D5510">
        <w:rPr>
          <w:vanish/>
          <w:sz w:val="16"/>
        </w:rPr>
        <w:t>walkouts)</w:t>
      </w:r>
      <w:r w:rsidRPr="004D5510">
        <w:rPr>
          <w:sz w:val="16"/>
        </w:rPr>
        <w:t xml:space="preserve"> </w:t>
      </w:r>
      <w:r w:rsidRPr="004D5510">
        <w:rPr>
          <w:vanish/>
          <w:sz w:val="16"/>
        </w:rPr>
        <w:t>when</w:t>
      </w:r>
      <w:r w:rsidRPr="004D5510">
        <w:rPr>
          <w:sz w:val="16"/>
        </w:rPr>
        <w:t xml:space="preserve"> </w:t>
      </w:r>
      <w:r w:rsidRPr="004D5510">
        <w:rPr>
          <w:vanish/>
          <w:sz w:val="16"/>
        </w:rPr>
        <w:t>these</w:t>
      </w:r>
      <w:r w:rsidRPr="004D5510">
        <w:rPr>
          <w:sz w:val="16"/>
        </w:rPr>
        <w:t xml:space="preserve"> </w:t>
      </w:r>
      <w:r w:rsidRPr="004D5510">
        <w:rPr>
          <w:vanish/>
          <w:sz w:val="16"/>
        </w:rPr>
        <w:t>other</w:t>
      </w:r>
      <w:r w:rsidRPr="004D5510">
        <w:rPr>
          <w:sz w:val="16"/>
        </w:rPr>
        <w:t xml:space="preserve"> </w:t>
      </w:r>
      <w:r w:rsidRPr="004D5510">
        <w:rPr>
          <w:vanish/>
          <w:sz w:val="16"/>
        </w:rPr>
        <w:t>lower-cost</w:t>
      </w:r>
      <w:r w:rsidRPr="004D5510">
        <w:rPr>
          <w:sz w:val="16"/>
        </w:rPr>
        <w:t xml:space="preserve"> </w:t>
      </w:r>
      <w:r w:rsidRPr="004D5510">
        <w:rPr>
          <w:vanish/>
          <w:sz w:val="16"/>
        </w:rPr>
        <w:t>inside</w:t>
      </w:r>
      <w:r w:rsidRPr="004D5510">
        <w:rPr>
          <w:sz w:val="16"/>
        </w:rPr>
        <w:t xml:space="preserve"> </w:t>
      </w:r>
      <w:r w:rsidRPr="004D5510">
        <w:rPr>
          <w:vanish/>
          <w:sz w:val="16"/>
        </w:rPr>
        <w:t>strategies</w:t>
      </w:r>
      <w:r w:rsidRPr="004D5510">
        <w:rPr>
          <w:sz w:val="16"/>
        </w:rPr>
        <w:t xml:space="preserve"> </w:t>
      </w:r>
      <w:r w:rsidRPr="004D5510">
        <w:rPr>
          <w:vanish/>
          <w:sz w:val="16"/>
        </w:rPr>
        <w:t>are</w:t>
      </w:r>
      <w:r w:rsidRPr="004D5510">
        <w:rPr>
          <w:sz w:val="16"/>
        </w:rPr>
        <w:t xml:space="preserve"> </w:t>
      </w:r>
      <w:r w:rsidRPr="004D5510">
        <w:rPr>
          <w:vanish/>
          <w:sz w:val="16"/>
        </w:rPr>
        <w:t>unsuccessful</w:t>
      </w:r>
      <w:r w:rsidRPr="004D5510">
        <w:rPr>
          <w:sz w:val="16"/>
        </w:rPr>
        <w:t xml:space="preserve"> </w:t>
      </w:r>
      <w:r w:rsidRPr="004D5510">
        <w:rPr>
          <w:vanish/>
          <w:sz w:val="16"/>
        </w:rPr>
        <w:t>and</w:t>
      </w:r>
      <w:r w:rsidRPr="004D5510">
        <w:rPr>
          <w:sz w:val="16"/>
        </w:rPr>
        <w:t xml:space="preserve"> </w:t>
      </w:r>
      <w:r w:rsidRPr="004D5510">
        <w:rPr>
          <w:vanish/>
          <w:sz w:val="16"/>
        </w:rPr>
        <w:t>when</w:t>
      </w:r>
      <w:r w:rsidRPr="004D5510">
        <w:rPr>
          <w:sz w:val="16"/>
        </w:rPr>
        <w:t xml:space="preserve"> </w:t>
      </w:r>
      <w:r w:rsidRPr="004D5510">
        <w:rPr>
          <w:vanish/>
          <w:sz w:val="16"/>
        </w:rPr>
        <w:t>their</w:t>
      </w:r>
      <w:r w:rsidRPr="004D5510">
        <w:rPr>
          <w:sz w:val="16"/>
        </w:rPr>
        <w:t xml:space="preserve"> </w:t>
      </w:r>
      <w:r w:rsidRPr="004D5510">
        <w:rPr>
          <w:vanish/>
          <w:sz w:val="16"/>
        </w:rPr>
        <w:t>demands</w:t>
      </w:r>
      <w:r w:rsidRPr="004D5510">
        <w:rPr>
          <w:sz w:val="16"/>
        </w:rPr>
        <w:t xml:space="preserve"> </w:t>
      </w:r>
      <w:r w:rsidRPr="004D5510">
        <w:rPr>
          <w:vanish/>
          <w:sz w:val="16"/>
        </w:rPr>
        <w:t>are</w:t>
      </w:r>
      <w:r w:rsidRPr="004D5510">
        <w:rPr>
          <w:sz w:val="16"/>
        </w:rPr>
        <w:t xml:space="preserve"> </w:t>
      </w:r>
      <w:r w:rsidRPr="004D5510">
        <w:rPr>
          <w:vanish/>
          <w:sz w:val="16"/>
        </w:rPr>
        <w:t>popular</w:t>
      </w:r>
      <w:r w:rsidRPr="004D5510">
        <w:rPr>
          <w:sz w:val="16"/>
        </w:rPr>
        <w:t xml:space="preserve"> </w:t>
      </w:r>
      <w:r w:rsidRPr="004D5510">
        <w:rPr>
          <w:vanish/>
          <w:sz w:val="16"/>
        </w:rPr>
        <w:t>in</w:t>
      </w:r>
      <w:r w:rsidRPr="004D5510">
        <w:rPr>
          <w:sz w:val="16"/>
        </w:rPr>
        <w:t xml:space="preserve"> </w:t>
      </w:r>
      <w:r w:rsidRPr="004D5510">
        <w:rPr>
          <w:vanish/>
          <w:sz w:val="16"/>
        </w:rPr>
        <w:t>the</w:t>
      </w:r>
      <w:r w:rsidRPr="004D5510">
        <w:rPr>
          <w:sz w:val="16"/>
        </w:rPr>
        <w:t xml:space="preserve"> </w:t>
      </w:r>
      <w:r w:rsidRPr="004D5510">
        <w:rPr>
          <w:vanish/>
          <w:sz w:val="16"/>
        </w:rPr>
        <w:t>mass</w:t>
      </w:r>
      <w:r w:rsidRPr="004D5510">
        <w:rPr>
          <w:sz w:val="16"/>
        </w:rPr>
        <w:t xml:space="preserve"> </w:t>
      </w:r>
      <w:r w:rsidRPr="004D5510">
        <w:rPr>
          <w:vanish/>
          <w:sz w:val="16"/>
        </w:rPr>
        <w:t>public.</w:t>
      </w:r>
      <w:r w:rsidRPr="004D5510">
        <w:rPr>
          <w:sz w:val="16"/>
        </w:rPr>
        <w:t xml:space="preserve"> </w:t>
      </w:r>
      <w:r w:rsidRPr="004D5510">
        <w:rPr>
          <w:vanish/>
          <w:sz w:val="16"/>
        </w:rPr>
        <w:t>Under</w:t>
      </w:r>
      <w:r w:rsidRPr="004D5510">
        <w:rPr>
          <w:sz w:val="16"/>
        </w:rPr>
        <w:t xml:space="preserve"> </w:t>
      </w:r>
      <w:r w:rsidRPr="004D5510">
        <w:rPr>
          <w:vanish/>
          <w:sz w:val="16"/>
        </w:rPr>
        <w:t>these</w:t>
      </w:r>
      <w:r w:rsidRPr="004D5510">
        <w:rPr>
          <w:sz w:val="16"/>
        </w:rPr>
        <w:t xml:space="preserve"> </w:t>
      </w:r>
      <w:r w:rsidRPr="004D5510">
        <w:rPr>
          <w:vanish/>
          <w:sz w:val="16"/>
        </w:rPr>
        <w:t>circumstances,</w:t>
      </w:r>
      <w:r w:rsidRPr="004D5510">
        <w:rPr>
          <w:sz w:val="16"/>
        </w:rPr>
        <w:t xml:space="preserve"> </w:t>
      </w:r>
      <w:r w:rsidRPr="004D5510">
        <w:rPr>
          <w:vanish/>
          <w:sz w:val="16"/>
        </w:rPr>
        <w:t>government</w:t>
      </w:r>
      <w:r w:rsidRPr="004D5510">
        <w:rPr>
          <w:sz w:val="16"/>
        </w:rPr>
        <w:t xml:space="preserve"> </w:t>
      </w:r>
      <w:r w:rsidRPr="004D5510">
        <w:rPr>
          <w:vanish/>
          <w:sz w:val="16"/>
        </w:rPr>
        <w:t>unions</w:t>
      </w:r>
      <w:r w:rsidRPr="004D5510">
        <w:rPr>
          <w:sz w:val="16"/>
        </w:rPr>
        <w:t xml:space="preserve"> </w:t>
      </w:r>
      <w:r w:rsidRPr="004D5510">
        <w:rPr>
          <w:vanish/>
          <w:sz w:val="16"/>
        </w:rPr>
        <w:t>have</w:t>
      </w:r>
      <w:r w:rsidRPr="004D5510">
        <w:rPr>
          <w:sz w:val="16"/>
        </w:rPr>
        <w:t xml:space="preserve"> </w:t>
      </w:r>
      <w:r w:rsidRPr="004D5510">
        <w:rPr>
          <w:vanish/>
          <w:sz w:val="16"/>
        </w:rPr>
        <w:t>every</w:t>
      </w:r>
      <w:r w:rsidRPr="004D5510">
        <w:rPr>
          <w:sz w:val="16"/>
        </w:rPr>
        <w:t xml:space="preserve"> </w:t>
      </w:r>
      <w:r w:rsidRPr="004D5510">
        <w:rPr>
          <w:vanish/>
          <w:sz w:val="16"/>
        </w:rPr>
        <w:t>reason</w:t>
      </w:r>
      <w:r w:rsidRPr="004D5510">
        <w:rPr>
          <w:sz w:val="16"/>
        </w:rPr>
        <w:t xml:space="preserve"> </w:t>
      </w:r>
      <w:r w:rsidRPr="004D5510">
        <w:rPr>
          <w:vanish/>
          <w:sz w:val="16"/>
        </w:rPr>
        <w:t>to</w:t>
      </w:r>
      <w:r w:rsidRPr="004D5510">
        <w:rPr>
          <w:sz w:val="16"/>
        </w:rPr>
        <w:t xml:space="preserve"> </w:t>
      </w:r>
      <w:r w:rsidRPr="004D5510">
        <w:rPr>
          <w:vanish/>
          <w:sz w:val="16"/>
        </w:rPr>
        <w:t>broaden</w:t>
      </w:r>
      <w:r w:rsidRPr="004D5510">
        <w:rPr>
          <w:sz w:val="16"/>
        </w:rPr>
        <w:t xml:space="preserve"> </w:t>
      </w:r>
      <w:r w:rsidRPr="004D5510">
        <w:rPr>
          <w:vanish/>
          <w:sz w:val="16"/>
        </w:rPr>
        <w:t>the</w:t>
      </w:r>
      <w:r w:rsidRPr="004D5510">
        <w:rPr>
          <w:sz w:val="16"/>
        </w:rPr>
        <w:t xml:space="preserve"> </w:t>
      </w:r>
      <w:r w:rsidRPr="004D5510">
        <w:rPr>
          <w:vanish/>
          <w:sz w:val="16"/>
        </w:rPr>
        <w:t>scope</w:t>
      </w:r>
      <w:r w:rsidRPr="004D5510">
        <w:rPr>
          <w:sz w:val="16"/>
        </w:rPr>
        <w:t xml:space="preserve"> </w:t>
      </w:r>
      <w:r w:rsidRPr="004D5510">
        <w:rPr>
          <w:vanish/>
          <w:sz w:val="16"/>
        </w:rPr>
        <w:t>of</w:t>
      </w:r>
      <w:r w:rsidRPr="004D5510">
        <w:rPr>
          <w:sz w:val="16"/>
        </w:rPr>
        <w:t xml:space="preserve"> </w:t>
      </w:r>
      <w:r w:rsidRPr="004D5510">
        <w:rPr>
          <w:vanish/>
          <w:sz w:val="16"/>
        </w:rPr>
        <w:t>conflict</w:t>
      </w:r>
      <w:r w:rsidRPr="004D5510">
        <w:rPr>
          <w:sz w:val="16"/>
        </w:rPr>
        <w:t xml:space="preserve"> </w:t>
      </w:r>
      <w:r w:rsidRPr="004D5510">
        <w:rPr>
          <w:vanish/>
          <w:sz w:val="16"/>
        </w:rPr>
        <w:t>to</w:t>
      </w:r>
      <w:r w:rsidRPr="004D5510">
        <w:rPr>
          <w:sz w:val="16"/>
        </w:rPr>
        <w:t xml:space="preserve"> </w:t>
      </w:r>
      <w:r w:rsidRPr="004D5510">
        <w:rPr>
          <w:vanish/>
          <w:sz w:val="16"/>
        </w:rPr>
        <w:t>include</w:t>
      </w:r>
      <w:r w:rsidRPr="004D5510">
        <w:rPr>
          <w:sz w:val="16"/>
        </w:rPr>
        <w:t xml:space="preserve"> </w:t>
      </w:r>
      <w:r w:rsidRPr="004D5510">
        <w:rPr>
          <w:vanish/>
          <w:sz w:val="16"/>
        </w:rPr>
        <w:t>the</w:t>
      </w:r>
      <w:r w:rsidRPr="004D5510">
        <w:rPr>
          <w:sz w:val="16"/>
        </w:rPr>
        <w:t xml:space="preserve"> </w:t>
      </w:r>
      <w:r w:rsidRPr="004D5510">
        <w:rPr>
          <w:vanish/>
          <w:sz w:val="16"/>
        </w:rPr>
        <w:t>mass</w:t>
      </w:r>
      <w:r w:rsidRPr="004D5510">
        <w:rPr>
          <w:sz w:val="16"/>
        </w:rPr>
        <w:t xml:space="preserve"> </w:t>
      </w:r>
      <w:r w:rsidRPr="004D5510">
        <w:rPr>
          <w:vanish/>
          <w:sz w:val="16"/>
        </w:rPr>
        <w:t>public</w:t>
      </w:r>
      <w:r w:rsidRPr="004D5510">
        <w:rPr>
          <w:sz w:val="16"/>
        </w:rPr>
        <w:t xml:space="preserve"> </w:t>
      </w:r>
      <w:r w:rsidRPr="004D5510">
        <w:rPr>
          <w:vanish/>
          <w:sz w:val="16"/>
        </w:rPr>
        <w:t>(cf.</w:t>
      </w:r>
      <w:r w:rsidRPr="004D5510">
        <w:rPr>
          <w:sz w:val="16"/>
        </w:rPr>
        <w:t xml:space="preserve"> </w:t>
      </w:r>
      <w:r w:rsidRPr="004D5510">
        <w:rPr>
          <w:vanish/>
          <w:sz w:val="16"/>
        </w:rPr>
        <w:t>Schattschneider</w:t>
      </w:r>
      <w:r w:rsidRPr="004D5510">
        <w:rPr>
          <w:sz w:val="16"/>
        </w:rPr>
        <w:t xml:space="preserve"> </w:t>
      </w:r>
      <w:r w:rsidRPr="004D5510">
        <w:rPr>
          <w:vanish/>
          <w:sz w:val="16"/>
        </w:rPr>
        <w:t>1960).</w:t>
      </w:r>
      <w:r w:rsidRPr="004D5510">
        <w:rPr>
          <w:sz w:val="16"/>
        </w:rPr>
        <w:t xml:space="preserve"> </w:t>
      </w:r>
      <w:r w:rsidRPr="004D5510">
        <w:rPr>
          <w:vanish/>
          <w:sz w:val="16"/>
        </w:rPr>
        <w:t>But</w:t>
      </w:r>
      <w:r w:rsidRPr="004D5510">
        <w:rPr>
          <w:sz w:val="16"/>
        </w:rPr>
        <w:t xml:space="preserve"> </w:t>
      </w:r>
      <w:r w:rsidRPr="004D5510">
        <w:rPr>
          <w:vanish/>
          <w:sz w:val="16"/>
        </w:rPr>
        <w:t>when</w:t>
      </w:r>
      <w:r w:rsidRPr="004D5510">
        <w:rPr>
          <w:sz w:val="16"/>
        </w:rPr>
        <w:t xml:space="preserve"> </w:t>
      </w:r>
      <w:r w:rsidRPr="004D5510">
        <w:rPr>
          <w:vanish/>
          <w:sz w:val="16"/>
        </w:rPr>
        <w:t>unions</w:t>
      </w:r>
      <w:r w:rsidRPr="004D5510">
        <w:rPr>
          <w:sz w:val="16"/>
        </w:rPr>
        <w:t xml:space="preserve"> </w:t>
      </w:r>
      <w:r w:rsidRPr="004D5510">
        <w:rPr>
          <w:vanish/>
          <w:sz w:val="16"/>
        </w:rPr>
        <w:t>can</w:t>
      </w:r>
      <w:r w:rsidRPr="004D5510">
        <w:rPr>
          <w:sz w:val="16"/>
        </w:rPr>
        <w:t xml:space="preserve"> </w:t>
      </w:r>
      <w:r w:rsidRPr="004D5510">
        <w:rPr>
          <w:vanish/>
          <w:sz w:val="16"/>
        </w:rPr>
        <w:t>deploy</w:t>
      </w:r>
      <w:r w:rsidRPr="004D5510">
        <w:rPr>
          <w:sz w:val="16"/>
        </w:rPr>
        <w:t xml:space="preserve"> </w:t>
      </w:r>
      <w:r w:rsidRPr="004D5510">
        <w:rPr>
          <w:vanish/>
          <w:sz w:val="16"/>
        </w:rPr>
        <w:t>less</w:t>
      </w:r>
      <w:r w:rsidRPr="004D5510">
        <w:rPr>
          <w:sz w:val="16"/>
        </w:rPr>
        <w:t xml:space="preserve"> </w:t>
      </w:r>
      <w:r w:rsidRPr="004D5510">
        <w:rPr>
          <w:vanish/>
          <w:sz w:val="16"/>
        </w:rPr>
        <w:t>costly</w:t>
      </w:r>
      <w:r w:rsidRPr="004D5510">
        <w:rPr>
          <w:sz w:val="16"/>
        </w:rPr>
        <w:t xml:space="preserve"> </w:t>
      </w:r>
      <w:r w:rsidRPr="004D5510">
        <w:rPr>
          <w:vanish/>
          <w:sz w:val="16"/>
        </w:rPr>
        <w:t>activities</w:t>
      </w:r>
      <w:r w:rsidRPr="004D5510">
        <w:rPr>
          <w:sz w:val="16"/>
        </w:rPr>
        <w:t xml:space="preserve"> </w:t>
      </w:r>
      <w:r w:rsidRPr="004D5510">
        <w:rPr>
          <w:vanish/>
          <w:sz w:val="16"/>
        </w:rPr>
        <w:t>(like</w:t>
      </w:r>
      <w:r w:rsidRPr="004D5510">
        <w:rPr>
          <w:sz w:val="16"/>
        </w:rPr>
        <w:t xml:space="preserve"> </w:t>
      </w:r>
      <w:r w:rsidRPr="004D5510">
        <w:rPr>
          <w:vanish/>
          <w:sz w:val="16"/>
        </w:rPr>
        <w:t>simply</w:t>
      </w:r>
      <w:r w:rsidRPr="004D5510">
        <w:rPr>
          <w:sz w:val="16"/>
        </w:rPr>
        <w:t xml:space="preserve"> </w:t>
      </w:r>
      <w:r w:rsidRPr="004D5510">
        <w:rPr>
          <w:vanish/>
          <w:sz w:val="16"/>
        </w:rPr>
        <w:t>having</w:t>
      </w:r>
      <w:r w:rsidRPr="004D5510">
        <w:rPr>
          <w:sz w:val="16"/>
        </w:rPr>
        <w:t xml:space="preserve"> </w:t>
      </w:r>
      <w:r w:rsidRPr="004D5510">
        <w:rPr>
          <w:vanish/>
          <w:sz w:val="16"/>
        </w:rPr>
        <w:t>a</w:t>
      </w:r>
      <w:r w:rsidRPr="004D5510">
        <w:rPr>
          <w:sz w:val="16"/>
        </w:rPr>
        <w:t xml:space="preserve"> </w:t>
      </w:r>
      <w:r w:rsidRPr="004D5510">
        <w:rPr>
          <w:vanish/>
          <w:sz w:val="16"/>
        </w:rPr>
        <w:t>lobbyist</w:t>
      </w:r>
      <w:r w:rsidRPr="004D5510">
        <w:rPr>
          <w:sz w:val="16"/>
        </w:rPr>
        <w:t xml:space="preserve"> </w:t>
      </w:r>
      <w:r w:rsidRPr="004D5510">
        <w:rPr>
          <w:vanish/>
          <w:sz w:val="16"/>
        </w:rPr>
        <w:t>meet</w:t>
      </w:r>
      <w:r w:rsidRPr="004D5510">
        <w:rPr>
          <w:sz w:val="16"/>
        </w:rPr>
        <w:t xml:space="preserve"> </w:t>
      </w:r>
      <w:r w:rsidRPr="004D5510">
        <w:rPr>
          <w:vanish/>
          <w:sz w:val="16"/>
        </w:rPr>
        <w:t>with</w:t>
      </w:r>
      <w:r w:rsidRPr="004D5510">
        <w:rPr>
          <w:sz w:val="16"/>
        </w:rPr>
        <w:t xml:space="preserve"> </w:t>
      </w:r>
      <w:r w:rsidRPr="004D5510">
        <w:rPr>
          <w:vanish/>
          <w:sz w:val="16"/>
        </w:rPr>
        <w:t>lawmakers)</w:t>
      </w:r>
      <w:r w:rsidRPr="004D5510">
        <w:rPr>
          <w:sz w:val="16"/>
        </w:rPr>
        <w:t xml:space="preserve"> </w:t>
      </w:r>
      <w:r w:rsidRPr="004D5510">
        <w:rPr>
          <w:vanish/>
          <w:sz w:val="16"/>
        </w:rPr>
        <w:t>or</w:t>
      </w:r>
      <w:r w:rsidRPr="004D5510">
        <w:rPr>
          <w:sz w:val="16"/>
        </w:rPr>
        <w:t xml:space="preserve"> </w:t>
      </w:r>
      <w:r w:rsidRPr="004D5510">
        <w:rPr>
          <w:vanish/>
          <w:sz w:val="16"/>
        </w:rPr>
        <w:t>when</w:t>
      </w:r>
      <w:r w:rsidRPr="004D5510">
        <w:rPr>
          <w:sz w:val="16"/>
        </w:rPr>
        <w:t xml:space="preserve"> </w:t>
      </w:r>
      <w:r w:rsidRPr="004D5510">
        <w:rPr>
          <w:vanish/>
          <w:sz w:val="16"/>
        </w:rPr>
        <w:t>they</w:t>
      </w:r>
      <w:r w:rsidRPr="004D5510">
        <w:rPr>
          <w:sz w:val="16"/>
        </w:rPr>
        <w:t xml:space="preserve"> </w:t>
      </w:r>
      <w:r w:rsidRPr="004D5510">
        <w:rPr>
          <w:vanish/>
          <w:sz w:val="16"/>
        </w:rPr>
        <w:t>are</w:t>
      </w:r>
      <w:r w:rsidRPr="004D5510">
        <w:rPr>
          <w:sz w:val="16"/>
        </w:rPr>
        <w:t xml:space="preserve"> </w:t>
      </w:r>
      <w:r w:rsidRPr="004D5510">
        <w:rPr>
          <w:vanish/>
          <w:sz w:val="16"/>
        </w:rPr>
        <w:t>pursuing</w:t>
      </w:r>
      <w:r w:rsidRPr="004D5510">
        <w:rPr>
          <w:sz w:val="16"/>
        </w:rPr>
        <w:t xml:space="preserve"> </w:t>
      </w:r>
      <w:r w:rsidRPr="004D5510">
        <w:rPr>
          <w:vanish/>
          <w:sz w:val="16"/>
        </w:rPr>
        <w:t>demands</w:t>
      </w:r>
      <w:r w:rsidRPr="004D5510">
        <w:rPr>
          <w:sz w:val="16"/>
        </w:rPr>
        <w:t xml:space="preserve"> </w:t>
      </w:r>
      <w:r w:rsidRPr="004D5510">
        <w:rPr>
          <w:vanish/>
          <w:sz w:val="16"/>
        </w:rPr>
        <w:t>that</w:t>
      </w:r>
      <w:r w:rsidRPr="004D5510">
        <w:rPr>
          <w:sz w:val="16"/>
        </w:rPr>
        <w:t xml:space="preserve"> </w:t>
      </w:r>
      <w:r w:rsidRPr="004D5510">
        <w:rPr>
          <w:vanish/>
          <w:sz w:val="16"/>
        </w:rPr>
        <w:t>are</w:t>
      </w:r>
      <w:r w:rsidRPr="004D5510">
        <w:rPr>
          <w:sz w:val="16"/>
        </w:rPr>
        <w:t xml:space="preserve"> </w:t>
      </w:r>
      <w:r w:rsidRPr="004D5510">
        <w:rPr>
          <w:vanish/>
          <w:sz w:val="16"/>
        </w:rPr>
        <w:t>more</w:t>
      </w:r>
      <w:r w:rsidRPr="004D5510">
        <w:rPr>
          <w:sz w:val="16"/>
        </w:rPr>
        <w:t xml:space="preserve"> </w:t>
      </w:r>
      <w:r w:rsidRPr="004D5510">
        <w:rPr>
          <w:vanish/>
          <w:sz w:val="16"/>
        </w:rPr>
        <w:t>controversial</w:t>
      </w:r>
      <w:r w:rsidRPr="004D5510">
        <w:rPr>
          <w:sz w:val="16"/>
        </w:rPr>
        <w:t xml:space="preserve"> </w:t>
      </w:r>
      <w:r w:rsidRPr="004D5510">
        <w:rPr>
          <w:vanish/>
          <w:sz w:val="16"/>
        </w:rPr>
        <w:t>with</w:t>
      </w:r>
      <w:r w:rsidRPr="004D5510">
        <w:rPr>
          <w:sz w:val="16"/>
        </w:rPr>
        <w:t xml:space="preserve"> </w:t>
      </w:r>
      <w:r w:rsidRPr="004D5510">
        <w:rPr>
          <w:vanish/>
          <w:sz w:val="16"/>
        </w:rPr>
        <w:t>the</w:t>
      </w:r>
      <w:r w:rsidRPr="004D5510">
        <w:rPr>
          <w:sz w:val="16"/>
        </w:rPr>
        <w:t xml:space="preserve"> </w:t>
      </w:r>
      <w:r w:rsidRPr="004D5510">
        <w:rPr>
          <w:vanish/>
          <w:sz w:val="16"/>
        </w:rPr>
        <w:t>public,</w:t>
      </w:r>
      <w:r w:rsidRPr="004D5510">
        <w:rPr>
          <w:sz w:val="16"/>
        </w:rPr>
        <w:t xml:space="preserve"> </w:t>
      </w:r>
      <w:r w:rsidRPr="004D5510">
        <w:rPr>
          <w:vanish/>
          <w:sz w:val="16"/>
        </w:rPr>
        <w:t>we</w:t>
      </w:r>
      <w:r w:rsidRPr="004D5510">
        <w:rPr>
          <w:sz w:val="16"/>
        </w:rPr>
        <w:t xml:space="preserve"> </w:t>
      </w:r>
      <w:r w:rsidRPr="004D5510">
        <w:rPr>
          <w:vanish/>
          <w:sz w:val="16"/>
        </w:rPr>
        <w:t>suspect</w:t>
      </w:r>
      <w:r w:rsidRPr="004D5510">
        <w:rPr>
          <w:sz w:val="16"/>
        </w:rPr>
        <w:t xml:space="preserve"> </w:t>
      </w:r>
      <w:r w:rsidRPr="004D5510">
        <w:rPr>
          <w:vanish/>
          <w:sz w:val="16"/>
        </w:rPr>
        <w:t>that</w:t>
      </w:r>
      <w:r w:rsidRPr="004D5510">
        <w:rPr>
          <w:sz w:val="16"/>
        </w:rPr>
        <w:t xml:space="preserve"> </w:t>
      </w:r>
      <w:r w:rsidRPr="004D5510">
        <w:rPr>
          <w:vanish/>
          <w:sz w:val="16"/>
        </w:rPr>
        <w:t>unions</w:t>
      </w:r>
      <w:r w:rsidRPr="004D5510">
        <w:rPr>
          <w:sz w:val="16"/>
        </w:rPr>
        <w:t xml:space="preserve"> </w:t>
      </w:r>
      <w:r w:rsidRPr="004D5510">
        <w:rPr>
          <w:vanish/>
          <w:sz w:val="16"/>
        </w:rPr>
        <w:t>will</w:t>
      </w:r>
      <w:r w:rsidRPr="004D5510">
        <w:rPr>
          <w:sz w:val="16"/>
        </w:rPr>
        <w:t xml:space="preserve"> </w:t>
      </w:r>
      <w:r w:rsidRPr="004D5510">
        <w:rPr>
          <w:vanish/>
          <w:sz w:val="16"/>
        </w:rPr>
        <w:t>opt</w:t>
      </w:r>
      <w:r w:rsidRPr="004D5510">
        <w:rPr>
          <w:sz w:val="16"/>
        </w:rPr>
        <w:t xml:space="preserve"> </w:t>
      </w:r>
      <w:r w:rsidRPr="004D5510">
        <w:rPr>
          <w:vanish/>
          <w:sz w:val="16"/>
        </w:rPr>
        <w:t>for</w:t>
      </w:r>
      <w:r w:rsidRPr="004D5510">
        <w:rPr>
          <w:sz w:val="16"/>
        </w:rPr>
        <w:t xml:space="preserve"> </w:t>
      </w:r>
      <w:r w:rsidRPr="004D5510">
        <w:rPr>
          <w:vanish/>
          <w:sz w:val="16"/>
        </w:rPr>
        <w:t>less</w:t>
      </w:r>
      <w:r w:rsidRPr="004D5510">
        <w:rPr>
          <w:sz w:val="16"/>
        </w:rPr>
        <w:t xml:space="preserve"> </w:t>
      </w:r>
      <w:r w:rsidRPr="004D5510">
        <w:rPr>
          <w:vanish/>
          <w:sz w:val="16"/>
        </w:rPr>
        <w:t>public-facing</w:t>
      </w:r>
      <w:r w:rsidRPr="004D5510">
        <w:rPr>
          <w:sz w:val="16"/>
        </w:rPr>
        <w:t xml:space="preserve"> </w:t>
      </w:r>
      <w:r w:rsidRPr="004D5510">
        <w:rPr>
          <w:vanish/>
          <w:sz w:val="16"/>
        </w:rPr>
        <w:t>strategies</w:t>
      </w:r>
      <w:r w:rsidRPr="004D5510">
        <w:rPr>
          <w:sz w:val="16"/>
        </w:rPr>
        <w:t xml:space="preserve"> </w:t>
      </w:r>
      <w:r w:rsidRPr="004D5510">
        <w:rPr>
          <w:vanish/>
          <w:sz w:val="16"/>
        </w:rPr>
        <w:t>(on</w:t>
      </w:r>
      <w:r w:rsidRPr="004D5510">
        <w:rPr>
          <w:sz w:val="16"/>
        </w:rPr>
        <w:t xml:space="preserve"> </w:t>
      </w:r>
      <w:r w:rsidRPr="004D5510">
        <w:rPr>
          <w:vanish/>
          <w:sz w:val="16"/>
        </w:rPr>
        <w:t>the</w:t>
      </w:r>
      <w:r w:rsidRPr="004D5510">
        <w:rPr>
          <w:sz w:val="16"/>
        </w:rPr>
        <w:t xml:space="preserve"> </w:t>
      </w:r>
      <w:r w:rsidRPr="004D5510">
        <w:rPr>
          <w:vanish/>
          <w:sz w:val="16"/>
        </w:rPr>
        <w:t>logic</w:t>
      </w:r>
      <w:r w:rsidRPr="004D5510">
        <w:rPr>
          <w:sz w:val="16"/>
        </w:rPr>
        <w:t xml:space="preserve"> </w:t>
      </w:r>
      <w:r w:rsidRPr="004D5510">
        <w:rPr>
          <w:vanish/>
          <w:sz w:val="16"/>
        </w:rPr>
        <w:t>of</w:t>
      </w:r>
      <w:r w:rsidRPr="004D5510">
        <w:rPr>
          <w:sz w:val="16"/>
        </w:rPr>
        <w:t xml:space="preserve"> </w:t>
      </w:r>
      <w:r w:rsidRPr="004D5510">
        <w:rPr>
          <w:vanish/>
          <w:sz w:val="16"/>
        </w:rPr>
        <w:t>inside</w:t>
      </w:r>
      <w:r w:rsidRPr="004D5510">
        <w:rPr>
          <w:sz w:val="16"/>
        </w:rPr>
        <w:t xml:space="preserve"> </w:t>
      </w:r>
      <w:r w:rsidRPr="004D5510">
        <w:rPr>
          <w:vanish/>
          <w:sz w:val="16"/>
        </w:rPr>
        <w:t>versus</w:t>
      </w:r>
      <w:r w:rsidRPr="004D5510">
        <w:rPr>
          <w:sz w:val="16"/>
        </w:rPr>
        <w:t xml:space="preserve"> </w:t>
      </w:r>
      <w:r w:rsidRPr="004D5510">
        <w:rPr>
          <w:vanish/>
          <w:sz w:val="16"/>
        </w:rPr>
        <w:t>outside</w:t>
      </w:r>
      <w:r w:rsidRPr="004D5510">
        <w:rPr>
          <w:sz w:val="16"/>
        </w:rPr>
        <w:t xml:space="preserve"> </w:t>
      </w:r>
      <w:r w:rsidRPr="004D5510">
        <w:rPr>
          <w:vanish/>
          <w:sz w:val="16"/>
        </w:rPr>
        <w:t>lobbying</w:t>
      </w:r>
      <w:r w:rsidRPr="004D5510">
        <w:rPr>
          <w:sz w:val="16"/>
        </w:rPr>
        <w:t xml:space="preserve"> </w:t>
      </w:r>
      <w:r w:rsidRPr="004D5510">
        <w:rPr>
          <w:vanish/>
          <w:sz w:val="16"/>
        </w:rPr>
        <w:t>more</w:t>
      </w:r>
      <w:r w:rsidRPr="004D5510">
        <w:rPr>
          <w:sz w:val="16"/>
        </w:rPr>
        <w:t xml:space="preserve"> </w:t>
      </w:r>
      <w:r w:rsidRPr="004D5510">
        <w:rPr>
          <w:vanish/>
          <w:sz w:val="16"/>
        </w:rPr>
        <w:t>generally,</w:t>
      </w:r>
      <w:r w:rsidRPr="004D5510">
        <w:rPr>
          <w:sz w:val="16"/>
        </w:rPr>
        <w:t xml:space="preserve"> </w:t>
      </w:r>
      <w:r w:rsidRPr="004D5510">
        <w:rPr>
          <w:vanish/>
          <w:sz w:val="16"/>
        </w:rPr>
        <w:t>see,</w:t>
      </w:r>
      <w:r w:rsidRPr="004D5510">
        <w:rPr>
          <w:sz w:val="16"/>
        </w:rPr>
        <w:t xml:space="preserve"> </w:t>
      </w:r>
      <w:r w:rsidRPr="004D5510">
        <w:rPr>
          <w:vanish/>
          <w:sz w:val="16"/>
        </w:rPr>
        <w:t>for</w:t>
      </w:r>
      <w:r w:rsidRPr="004D5510">
        <w:rPr>
          <w:sz w:val="16"/>
        </w:rPr>
        <w:t xml:space="preserve"> </w:t>
      </w:r>
      <w:r w:rsidRPr="004D5510">
        <w:rPr>
          <w:vanish/>
          <w:sz w:val="16"/>
        </w:rPr>
        <w:t>example,</w:t>
      </w:r>
      <w:r w:rsidRPr="004D5510">
        <w:rPr>
          <w:sz w:val="16"/>
        </w:rPr>
        <w:t xml:space="preserve"> </w:t>
      </w:r>
      <w:r w:rsidRPr="004D5510">
        <w:rPr>
          <w:vanish/>
          <w:sz w:val="16"/>
        </w:rPr>
        <w:t>Kollman</w:t>
      </w:r>
      <w:r w:rsidRPr="004D5510">
        <w:rPr>
          <w:sz w:val="16"/>
        </w:rPr>
        <w:t xml:space="preserve"> </w:t>
      </w:r>
      <w:r w:rsidRPr="004D5510">
        <w:rPr>
          <w:vanish/>
          <w:sz w:val="16"/>
        </w:rPr>
        <w:t>1998).</w:t>
      </w:r>
      <w:r w:rsidRPr="004D5510">
        <w:rPr>
          <w:sz w:val="16"/>
        </w:rPr>
        <w:t xml:space="preserve"> </w:t>
      </w:r>
      <w:r w:rsidRPr="004D5510">
        <w:rPr>
          <w:vanish/>
          <w:sz w:val="16"/>
        </w:rPr>
        <w:t>Indeed,</w:t>
      </w:r>
      <w:r w:rsidRPr="004D5510">
        <w:rPr>
          <w:sz w:val="16"/>
        </w:rPr>
        <w:t xml:space="preserve"> </w:t>
      </w:r>
      <w:r w:rsidRPr="004D5510">
        <w:rPr>
          <w:vanish/>
          <w:sz w:val="16"/>
        </w:rPr>
        <w:t>our</w:t>
      </w:r>
      <w:r w:rsidRPr="004D5510">
        <w:rPr>
          <w:sz w:val="16"/>
        </w:rPr>
        <w:t xml:space="preserve"> </w:t>
      </w:r>
      <w:r w:rsidRPr="004D5510">
        <w:rPr>
          <w:vanish/>
          <w:sz w:val="16"/>
        </w:rPr>
        <w:t>results</w:t>
      </w:r>
      <w:r w:rsidRPr="004D5510">
        <w:rPr>
          <w:sz w:val="16"/>
        </w:rPr>
        <w:t xml:space="preserve"> </w:t>
      </w:r>
      <w:r w:rsidRPr="004D5510">
        <w:rPr>
          <w:vanish/>
          <w:sz w:val="16"/>
        </w:rPr>
        <w:t>complement</w:t>
      </w:r>
      <w:r w:rsidRPr="004D5510">
        <w:rPr>
          <w:sz w:val="16"/>
        </w:rPr>
        <w:t xml:space="preserve"> </w:t>
      </w:r>
      <w:r w:rsidRPr="004D5510">
        <w:rPr>
          <w:vanish/>
          <w:sz w:val="16"/>
        </w:rPr>
        <w:t>work</w:t>
      </w:r>
      <w:r w:rsidRPr="004D5510">
        <w:rPr>
          <w:sz w:val="16"/>
        </w:rPr>
        <w:t xml:space="preserve"> </w:t>
      </w:r>
      <w:r w:rsidRPr="004D5510">
        <w:rPr>
          <w:vanish/>
          <w:sz w:val="16"/>
        </w:rPr>
        <w:t>by</w:t>
      </w:r>
      <w:r w:rsidRPr="004D5510">
        <w:rPr>
          <w:sz w:val="16"/>
        </w:rPr>
        <w:t xml:space="preserve"> </w:t>
      </w:r>
      <w:r w:rsidRPr="004D5510">
        <w:rPr>
          <w:vanish/>
          <w:sz w:val="16"/>
        </w:rPr>
        <w:t>Terry</w:t>
      </w:r>
      <w:r w:rsidRPr="004D5510">
        <w:rPr>
          <w:sz w:val="16"/>
        </w:rPr>
        <w:t xml:space="preserve"> </w:t>
      </w:r>
      <w:r w:rsidRPr="004D5510">
        <w:rPr>
          <w:vanish/>
          <w:sz w:val="16"/>
        </w:rPr>
        <w:t>Moe</w:t>
      </w:r>
      <w:r w:rsidRPr="004D5510">
        <w:rPr>
          <w:sz w:val="16"/>
        </w:rPr>
        <w:t xml:space="preserve"> </w:t>
      </w:r>
      <w:r w:rsidRPr="004D5510">
        <w:rPr>
          <w:vanish/>
          <w:sz w:val="16"/>
        </w:rPr>
        <w:t>and</w:t>
      </w:r>
      <w:r w:rsidRPr="004D5510">
        <w:rPr>
          <w:sz w:val="16"/>
        </w:rPr>
        <w:t xml:space="preserve"> </w:t>
      </w:r>
      <w:r w:rsidRPr="004D5510">
        <w:rPr>
          <w:vanish/>
          <w:sz w:val="16"/>
        </w:rPr>
        <w:t>Sarah</w:t>
      </w:r>
      <w:r w:rsidRPr="004D5510">
        <w:rPr>
          <w:sz w:val="16"/>
        </w:rPr>
        <w:t xml:space="preserve"> </w:t>
      </w:r>
      <w:r w:rsidRPr="004D5510">
        <w:rPr>
          <w:vanish/>
          <w:sz w:val="16"/>
        </w:rPr>
        <w:t>Anzia</w:t>
      </w:r>
      <w:r w:rsidRPr="004D5510">
        <w:rPr>
          <w:sz w:val="16"/>
        </w:rPr>
        <w:t xml:space="preserve"> </w:t>
      </w:r>
      <w:r w:rsidRPr="004D5510">
        <w:rPr>
          <w:vanish/>
          <w:sz w:val="16"/>
        </w:rPr>
        <w:t>describing</w:t>
      </w:r>
      <w:r w:rsidRPr="004D5510">
        <w:rPr>
          <w:sz w:val="16"/>
        </w:rPr>
        <w:t xml:space="preserve"> </w:t>
      </w:r>
      <w:r w:rsidRPr="004D5510">
        <w:rPr>
          <w:vanish/>
          <w:sz w:val="16"/>
        </w:rPr>
        <w:t>how</w:t>
      </w:r>
      <w:r w:rsidRPr="004D5510">
        <w:rPr>
          <w:sz w:val="16"/>
        </w:rPr>
        <w:t xml:space="preserve"> </w:t>
      </w:r>
      <w:r w:rsidRPr="004D5510">
        <w:rPr>
          <w:vanish/>
          <w:sz w:val="16"/>
        </w:rPr>
        <w:t>teacher</w:t>
      </w:r>
      <w:r w:rsidRPr="004D5510">
        <w:rPr>
          <w:sz w:val="16"/>
        </w:rPr>
        <w:t xml:space="preserve"> </w:t>
      </w:r>
      <w:r w:rsidRPr="004D5510">
        <w:rPr>
          <w:vanish/>
          <w:sz w:val="16"/>
        </w:rPr>
        <w:t>unions</w:t>
      </w:r>
      <w:r w:rsidRPr="004D5510">
        <w:rPr>
          <w:sz w:val="16"/>
        </w:rPr>
        <w:t xml:space="preserve"> </w:t>
      </w:r>
      <w:r w:rsidRPr="004D5510">
        <w:rPr>
          <w:vanish/>
          <w:sz w:val="16"/>
        </w:rPr>
        <w:t>work</w:t>
      </w:r>
      <w:r w:rsidRPr="004D5510">
        <w:rPr>
          <w:sz w:val="16"/>
        </w:rPr>
        <w:t xml:space="preserve"> </w:t>
      </w:r>
      <w:r w:rsidRPr="004D5510">
        <w:rPr>
          <w:vanish/>
          <w:sz w:val="16"/>
        </w:rPr>
        <w:t>through</w:t>
      </w:r>
      <w:r w:rsidRPr="004D5510">
        <w:rPr>
          <w:sz w:val="16"/>
        </w:rPr>
        <w:t xml:space="preserve"> </w:t>
      </w:r>
      <w:r w:rsidRPr="004D5510">
        <w:rPr>
          <w:vanish/>
          <w:sz w:val="16"/>
        </w:rPr>
        <w:t>low-salience</w:t>
      </w:r>
      <w:r w:rsidRPr="004D5510">
        <w:rPr>
          <w:sz w:val="16"/>
        </w:rPr>
        <w:t xml:space="preserve"> </w:t>
      </w:r>
      <w:r w:rsidRPr="004D5510">
        <w:rPr>
          <w:vanish/>
          <w:sz w:val="16"/>
        </w:rPr>
        <w:t>and</w:t>
      </w:r>
      <w:r w:rsidRPr="004D5510">
        <w:rPr>
          <w:sz w:val="16"/>
        </w:rPr>
        <w:t xml:space="preserve"> </w:t>
      </w:r>
      <w:r w:rsidRPr="004D5510">
        <w:rPr>
          <w:vanish/>
          <w:sz w:val="16"/>
        </w:rPr>
        <w:t>low-visibility</w:t>
      </w:r>
      <w:r w:rsidRPr="004D5510">
        <w:rPr>
          <w:sz w:val="16"/>
        </w:rPr>
        <w:t xml:space="preserve"> </w:t>
      </w:r>
      <w:r w:rsidRPr="004D5510">
        <w:rPr>
          <w:vanish/>
          <w:sz w:val="16"/>
        </w:rPr>
        <w:t>strategies,</w:t>
      </w:r>
      <w:r w:rsidRPr="004D5510">
        <w:rPr>
          <w:sz w:val="16"/>
        </w:rPr>
        <w:t xml:space="preserve"> </w:t>
      </w:r>
      <w:r w:rsidRPr="004D5510">
        <w:rPr>
          <w:vanish/>
          <w:sz w:val="16"/>
        </w:rPr>
        <w:t>such</w:t>
      </w:r>
      <w:r w:rsidRPr="004D5510">
        <w:rPr>
          <w:sz w:val="16"/>
        </w:rPr>
        <w:t xml:space="preserve"> </w:t>
      </w:r>
      <w:r w:rsidRPr="004D5510">
        <w:rPr>
          <w:vanish/>
          <w:sz w:val="16"/>
        </w:rPr>
        <w:t>as</w:t>
      </w:r>
      <w:r w:rsidRPr="004D5510">
        <w:rPr>
          <w:sz w:val="16"/>
        </w:rPr>
        <w:t xml:space="preserve"> </w:t>
      </w:r>
      <w:r w:rsidRPr="004D5510">
        <w:rPr>
          <w:vanish/>
          <w:sz w:val="16"/>
        </w:rPr>
        <w:t>capturing</w:t>
      </w:r>
      <w:r w:rsidRPr="004D5510">
        <w:rPr>
          <w:sz w:val="16"/>
        </w:rPr>
        <w:t xml:space="preserve"> </w:t>
      </w:r>
      <w:r w:rsidRPr="004D5510">
        <w:rPr>
          <w:vanish/>
          <w:sz w:val="16"/>
        </w:rPr>
        <w:t>school</w:t>
      </w:r>
      <w:r w:rsidRPr="004D5510">
        <w:rPr>
          <w:sz w:val="16"/>
        </w:rPr>
        <w:t xml:space="preserve"> </w:t>
      </w:r>
      <w:r w:rsidRPr="004D5510">
        <w:rPr>
          <w:vanish/>
          <w:sz w:val="16"/>
        </w:rPr>
        <w:t>boards,</w:t>
      </w:r>
      <w:r w:rsidRPr="004D5510">
        <w:rPr>
          <w:sz w:val="16"/>
        </w:rPr>
        <w:t xml:space="preserve"> </w:t>
      </w:r>
      <w:r w:rsidRPr="004D5510">
        <w:rPr>
          <w:vanish/>
          <w:sz w:val="16"/>
        </w:rPr>
        <w:t>pension</w:t>
      </w:r>
      <w:r w:rsidRPr="004D5510">
        <w:rPr>
          <w:sz w:val="16"/>
        </w:rPr>
        <w:t xml:space="preserve"> </w:t>
      </w:r>
      <w:r w:rsidRPr="004D5510">
        <w:rPr>
          <w:vanish/>
          <w:sz w:val="16"/>
        </w:rPr>
        <w:t>boards,</w:t>
      </w:r>
      <w:r w:rsidRPr="004D5510">
        <w:rPr>
          <w:sz w:val="16"/>
        </w:rPr>
        <w:t xml:space="preserve"> </w:t>
      </w:r>
      <w:r w:rsidRPr="004D5510">
        <w:rPr>
          <w:vanish/>
          <w:sz w:val="16"/>
        </w:rPr>
        <w:t>or</w:t>
      </w:r>
      <w:r w:rsidRPr="004D5510">
        <w:rPr>
          <w:sz w:val="16"/>
        </w:rPr>
        <w:t xml:space="preserve"> </w:t>
      </w:r>
      <w:r w:rsidRPr="004D5510">
        <w:rPr>
          <w:vanish/>
          <w:sz w:val="16"/>
        </w:rPr>
        <w:t>education</w:t>
      </w:r>
      <w:r w:rsidRPr="004D5510">
        <w:rPr>
          <w:sz w:val="16"/>
        </w:rPr>
        <w:t xml:space="preserve"> </w:t>
      </w:r>
      <w:r w:rsidRPr="004D5510">
        <w:rPr>
          <w:vanish/>
          <w:sz w:val="16"/>
        </w:rPr>
        <w:t>bureaucracies,</w:t>
      </w:r>
      <w:r w:rsidRPr="004D5510">
        <w:rPr>
          <w:sz w:val="16"/>
        </w:rPr>
        <w:t xml:space="preserve"> </w:t>
      </w:r>
      <w:r w:rsidRPr="004D5510">
        <w:rPr>
          <w:vanish/>
          <w:sz w:val="16"/>
        </w:rPr>
        <w:t>when</w:t>
      </w:r>
      <w:r w:rsidRPr="004D5510">
        <w:rPr>
          <w:sz w:val="16"/>
        </w:rPr>
        <w:t xml:space="preserve"> </w:t>
      </w:r>
      <w:r w:rsidRPr="004D5510">
        <w:rPr>
          <w:vanish/>
          <w:sz w:val="16"/>
        </w:rPr>
        <w:t>they</w:t>
      </w:r>
      <w:r w:rsidRPr="004D5510">
        <w:rPr>
          <w:sz w:val="16"/>
        </w:rPr>
        <w:t xml:space="preserve"> </w:t>
      </w:r>
      <w:r w:rsidRPr="004D5510">
        <w:rPr>
          <w:vanish/>
          <w:sz w:val="16"/>
        </w:rPr>
        <w:t>are</w:t>
      </w:r>
      <w:r w:rsidRPr="004D5510">
        <w:rPr>
          <w:sz w:val="16"/>
        </w:rPr>
        <w:t xml:space="preserve"> </w:t>
      </w:r>
      <w:r w:rsidRPr="004D5510">
        <w:rPr>
          <w:vanish/>
          <w:sz w:val="16"/>
        </w:rPr>
        <w:t>pushing</w:t>
      </w:r>
      <w:r w:rsidRPr="004D5510">
        <w:rPr>
          <w:sz w:val="16"/>
        </w:rPr>
        <w:t xml:space="preserve"> </w:t>
      </w:r>
      <w:r w:rsidRPr="004D5510">
        <w:rPr>
          <w:vanish/>
          <w:sz w:val="16"/>
        </w:rPr>
        <w:t>policies</w:t>
      </w:r>
      <w:r w:rsidRPr="004D5510">
        <w:rPr>
          <w:sz w:val="16"/>
        </w:rPr>
        <w:t xml:space="preserve"> </w:t>
      </w:r>
      <w:r w:rsidRPr="004D5510">
        <w:rPr>
          <w:vanish/>
          <w:sz w:val="16"/>
        </w:rPr>
        <w:t>that</w:t>
      </w:r>
      <w:r w:rsidRPr="004D5510">
        <w:rPr>
          <w:sz w:val="16"/>
        </w:rPr>
        <w:t xml:space="preserve"> </w:t>
      </w:r>
      <w:r w:rsidRPr="004D5510">
        <w:rPr>
          <w:vanish/>
          <w:sz w:val="16"/>
        </w:rPr>
        <w:t>tend</w:t>
      </w:r>
      <w:r w:rsidRPr="004D5510">
        <w:rPr>
          <w:sz w:val="16"/>
        </w:rPr>
        <w:t xml:space="preserve"> </w:t>
      </w:r>
      <w:r w:rsidRPr="004D5510">
        <w:rPr>
          <w:vanish/>
          <w:sz w:val="16"/>
        </w:rPr>
        <w:t>not</w:t>
      </w:r>
      <w:r w:rsidRPr="004D5510">
        <w:rPr>
          <w:sz w:val="16"/>
        </w:rPr>
        <w:t xml:space="preserve"> </w:t>
      </w:r>
      <w:r w:rsidRPr="004D5510">
        <w:rPr>
          <w:vanish/>
          <w:sz w:val="16"/>
        </w:rPr>
        <w:t>to</w:t>
      </w:r>
      <w:r w:rsidRPr="004D5510">
        <w:rPr>
          <w:sz w:val="16"/>
        </w:rPr>
        <w:t xml:space="preserve"> </w:t>
      </w:r>
      <w:r w:rsidRPr="004D5510">
        <w:rPr>
          <w:vanish/>
          <w:sz w:val="16"/>
        </w:rPr>
        <w:t>be</w:t>
      </w:r>
      <w:r w:rsidRPr="004D5510">
        <w:rPr>
          <w:sz w:val="16"/>
        </w:rPr>
        <w:t xml:space="preserve"> </w:t>
      </w:r>
      <w:r w:rsidRPr="004D5510">
        <w:rPr>
          <w:vanish/>
          <w:sz w:val="16"/>
        </w:rPr>
        <w:t>supported</w:t>
      </w:r>
      <w:r w:rsidRPr="004D5510">
        <w:rPr>
          <w:sz w:val="16"/>
        </w:rPr>
        <w:t xml:space="preserve"> </w:t>
      </w:r>
      <w:r w:rsidRPr="004D5510">
        <w:rPr>
          <w:vanish/>
          <w:sz w:val="16"/>
        </w:rPr>
        <w:t>by</w:t>
      </w:r>
      <w:r w:rsidRPr="004D5510">
        <w:rPr>
          <w:sz w:val="16"/>
        </w:rPr>
        <w:t xml:space="preserve"> </w:t>
      </w:r>
      <w:r w:rsidRPr="004D5510">
        <w:rPr>
          <w:vanish/>
          <w:sz w:val="16"/>
        </w:rPr>
        <w:t>the</w:t>
      </w:r>
      <w:r w:rsidRPr="004D5510">
        <w:rPr>
          <w:sz w:val="16"/>
        </w:rPr>
        <w:t xml:space="preserve"> </w:t>
      </w:r>
      <w:r w:rsidRPr="004D5510">
        <w:rPr>
          <w:vanish/>
          <w:sz w:val="16"/>
        </w:rPr>
        <w:t>public</w:t>
      </w:r>
      <w:r w:rsidRPr="004D5510">
        <w:rPr>
          <w:sz w:val="16"/>
        </w:rPr>
        <w:t xml:space="preserve"> </w:t>
      </w:r>
      <w:r w:rsidRPr="004D5510">
        <w:rPr>
          <w:vanish/>
          <w:sz w:val="16"/>
        </w:rPr>
        <w:t>(Anzia</w:t>
      </w:r>
      <w:r w:rsidRPr="004D5510">
        <w:rPr>
          <w:sz w:val="16"/>
        </w:rPr>
        <w:t xml:space="preserve"> </w:t>
      </w:r>
      <w:r w:rsidRPr="004D5510">
        <w:rPr>
          <w:vanish/>
          <w:sz w:val="16"/>
        </w:rPr>
        <w:t>2013;</w:t>
      </w:r>
      <w:r w:rsidRPr="004D5510">
        <w:rPr>
          <w:sz w:val="16"/>
        </w:rPr>
        <w:t xml:space="preserve"> </w:t>
      </w:r>
      <w:r w:rsidRPr="004D5510">
        <w:rPr>
          <w:vanish/>
          <w:sz w:val="16"/>
        </w:rPr>
        <w:t>Anzia</w:t>
      </w:r>
      <w:r w:rsidRPr="004D5510">
        <w:rPr>
          <w:sz w:val="16"/>
        </w:rPr>
        <w:t xml:space="preserve"> </w:t>
      </w:r>
      <w:r w:rsidRPr="004D5510">
        <w:rPr>
          <w:vanish/>
          <w:sz w:val="16"/>
        </w:rPr>
        <w:t>and</w:t>
      </w:r>
      <w:r w:rsidRPr="004D5510">
        <w:rPr>
          <w:sz w:val="16"/>
        </w:rPr>
        <w:t xml:space="preserve"> </w:t>
      </w:r>
      <w:r w:rsidRPr="004D5510">
        <w:rPr>
          <w:vanish/>
          <w:sz w:val="16"/>
        </w:rPr>
        <w:t>Moe</w:t>
      </w:r>
      <w:r w:rsidRPr="004D5510">
        <w:rPr>
          <w:sz w:val="16"/>
        </w:rPr>
        <w:t xml:space="preserve"> </w:t>
      </w:r>
      <w:r w:rsidRPr="004D5510">
        <w:rPr>
          <w:vanish/>
          <w:sz w:val="16"/>
        </w:rPr>
        <w:t>2015;</w:t>
      </w:r>
      <w:r w:rsidRPr="004D5510">
        <w:rPr>
          <w:sz w:val="16"/>
        </w:rPr>
        <w:t xml:space="preserve"> </w:t>
      </w:r>
      <w:r w:rsidRPr="004D5510">
        <w:rPr>
          <w:vanish/>
          <w:sz w:val="16"/>
        </w:rPr>
        <w:t>Moe</w:t>
      </w:r>
      <w:r w:rsidRPr="004D5510">
        <w:rPr>
          <w:sz w:val="16"/>
        </w:rPr>
        <w:t xml:space="preserve"> </w:t>
      </w:r>
      <w:r w:rsidRPr="004D5510">
        <w:rPr>
          <w:vanish/>
          <w:sz w:val="16"/>
        </w:rPr>
        <w:t>2011).</w:t>
      </w:r>
      <w:r w:rsidRPr="004D5510">
        <w:rPr>
          <w:sz w:val="16"/>
        </w:rPr>
        <w:t xml:space="preserve"> </w:t>
      </w:r>
      <w:r w:rsidRPr="004D5510">
        <w:rPr>
          <w:vanish/>
          <w:sz w:val="16"/>
        </w:rPr>
        <w:t>Our</w:t>
      </w:r>
      <w:r w:rsidRPr="004D5510">
        <w:rPr>
          <w:sz w:val="16"/>
        </w:rPr>
        <w:t xml:space="preserve"> </w:t>
      </w:r>
      <w:r w:rsidRPr="004D5510">
        <w:rPr>
          <w:vanish/>
          <w:sz w:val="16"/>
        </w:rPr>
        <w:t>results</w:t>
      </w:r>
      <w:r w:rsidRPr="004D5510">
        <w:rPr>
          <w:sz w:val="16"/>
        </w:rPr>
        <w:t xml:space="preserve"> </w:t>
      </w:r>
      <w:r w:rsidRPr="004D5510">
        <w:rPr>
          <w:vanish/>
          <w:sz w:val="16"/>
        </w:rPr>
        <w:t>yield</w:t>
      </w:r>
      <w:r w:rsidRPr="004D5510">
        <w:rPr>
          <w:sz w:val="16"/>
        </w:rPr>
        <w:t xml:space="preserve"> </w:t>
      </w:r>
      <w:r w:rsidRPr="004D5510">
        <w:rPr>
          <w:vanish/>
          <w:sz w:val="16"/>
        </w:rPr>
        <w:t>a</w:t>
      </w:r>
      <w:r w:rsidRPr="004D5510">
        <w:rPr>
          <w:sz w:val="16"/>
        </w:rPr>
        <w:t xml:space="preserve"> </w:t>
      </w:r>
      <w:r w:rsidRPr="004D5510">
        <w:rPr>
          <w:vanish/>
          <w:sz w:val="16"/>
        </w:rPr>
        <w:t>final</w:t>
      </w:r>
      <w:r w:rsidRPr="004D5510">
        <w:rPr>
          <w:sz w:val="16"/>
        </w:rPr>
        <w:t xml:space="preserve"> </w:t>
      </w:r>
      <w:r w:rsidRPr="004D5510">
        <w:rPr>
          <w:vanish/>
          <w:sz w:val="16"/>
        </w:rPr>
        <w:t>implication</w:t>
      </w:r>
      <w:r w:rsidRPr="004D5510">
        <w:rPr>
          <w:sz w:val="16"/>
        </w:rPr>
        <w:t xml:space="preserve"> </w:t>
      </w:r>
      <w:r w:rsidRPr="004D5510">
        <w:rPr>
          <w:vanish/>
          <w:sz w:val="16"/>
        </w:rPr>
        <w:t>for</w:t>
      </w:r>
      <w:r w:rsidRPr="004D5510">
        <w:rPr>
          <w:sz w:val="16"/>
        </w:rPr>
        <w:t xml:space="preserve"> </w:t>
      </w:r>
      <w:r w:rsidRPr="004D5510">
        <w:rPr>
          <w:vanish/>
          <w:sz w:val="16"/>
        </w:rPr>
        <w:t>thinking</w:t>
      </w:r>
      <w:r w:rsidRPr="004D5510">
        <w:rPr>
          <w:sz w:val="16"/>
        </w:rPr>
        <w:t xml:space="preserve"> </w:t>
      </w:r>
      <w:r w:rsidRPr="004D5510">
        <w:rPr>
          <w:vanish/>
          <w:sz w:val="16"/>
        </w:rPr>
        <w:t>about</w:t>
      </w:r>
      <w:r w:rsidRPr="004D5510">
        <w:rPr>
          <w:sz w:val="16"/>
        </w:rPr>
        <w:t xml:space="preserve"> </w:t>
      </w:r>
      <w:r w:rsidRPr="004D5510">
        <w:rPr>
          <w:vanish/>
          <w:sz w:val="16"/>
        </w:rPr>
        <w:t>the</w:t>
      </w:r>
      <w:r w:rsidRPr="004D5510">
        <w:rPr>
          <w:sz w:val="16"/>
        </w:rPr>
        <w:t xml:space="preserve"> </w:t>
      </w:r>
      <w:r w:rsidRPr="004D5510">
        <w:rPr>
          <w:vanish/>
          <w:sz w:val="16"/>
        </w:rPr>
        <w:t>historical</w:t>
      </w:r>
      <w:r w:rsidRPr="004D5510">
        <w:rPr>
          <w:sz w:val="16"/>
        </w:rPr>
        <w:t xml:space="preserve"> </w:t>
      </w:r>
      <w:r w:rsidRPr="004D5510">
        <w:rPr>
          <w:vanish/>
          <w:sz w:val="16"/>
        </w:rPr>
        <w:t>development</w:t>
      </w:r>
      <w:r w:rsidRPr="004D5510">
        <w:rPr>
          <w:sz w:val="16"/>
        </w:rPr>
        <w:t xml:space="preserve"> </w:t>
      </w:r>
      <w:r w:rsidRPr="004D5510">
        <w:rPr>
          <w:vanish/>
          <w:sz w:val="16"/>
        </w:rPr>
        <w:t>of</w:t>
      </w:r>
      <w:r w:rsidRPr="004D5510">
        <w:rPr>
          <w:sz w:val="16"/>
        </w:rPr>
        <w:t xml:space="preserve"> </w:t>
      </w:r>
      <w:r w:rsidRPr="004D5510">
        <w:rPr>
          <w:vanish/>
          <w:sz w:val="16"/>
        </w:rPr>
        <w:t>the</w:t>
      </w:r>
      <w:r w:rsidRPr="004D5510">
        <w:rPr>
          <w:sz w:val="16"/>
        </w:rPr>
        <w:t xml:space="preserve"> </w:t>
      </w:r>
      <w:r w:rsidRPr="004D5510">
        <w:rPr>
          <w:vanish/>
          <w:sz w:val="16"/>
        </w:rPr>
        <w:t>labor</w:t>
      </w:r>
      <w:r w:rsidRPr="004D5510">
        <w:rPr>
          <w:sz w:val="16"/>
        </w:rPr>
        <w:t xml:space="preserve"> </w:t>
      </w:r>
      <w:r w:rsidRPr="004D5510">
        <w:rPr>
          <w:vanish/>
          <w:sz w:val="16"/>
        </w:rPr>
        <w:t>smovement:</w:t>
      </w:r>
      <w:r w:rsidRPr="004D5510">
        <w:rPr>
          <w:sz w:val="16"/>
        </w:rPr>
        <w:t xml:space="preserve"> </w:t>
      </w:r>
      <w:r w:rsidRPr="004D5510">
        <w:rPr>
          <w:vanish/>
          <w:sz w:val="16"/>
        </w:rPr>
        <w:t>they</w:t>
      </w:r>
      <w:r w:rsidRPr="004D5510">
        <w:rPr>
          <w:sz w:val="16"/>
        </w:rPr>
        <w:t xml:space="preserve"> </w:t>
      </w:r>
      <w:r w:rsidRPr="004D5510">
        <w:rPr>
          <w:vanish/>
          <w:sz w:val="16"/>
        </w:rPr>
        <w:t>suggest</w:t>
      </w:r>
      <w:r w:rsidRPr="004D5510">
        <w:rPr>
          <w:sz w:val="16"/>
        </w:rPr>
        <w:t xml:space="preserve"> </w:t>
      </w:r>
      <w:r w:rsidRPr="004D5510">
        <w:rPr>
          <w:vanish/>
          <w:sz w:val="16"/>
        </w:rPr>
        <w:t>that</w:t>
      </w:r>
      <w:r w:rsidRPr="004D5510">
        <w:rPr>
          <w:sz w:val="16"/>
        </w:rPr>
        <w:t xml:space="preserve"> </w:t>
      </w:r>
      <w:r w:rsidRPr="004D5510">
        <w:rPr>
          <w:vanish/>
          <w:sz w:val="16"/>
        </w:rPr>
        <w:t>the</w:t>
      </w:r>
      <w:r w:rsidRPr="004D5510">
        <w:rPr>
          <w:sz w:val="16"/>
        </w:rPr>
        <w:t xml:space="preserve"> </w:t>
      </w:r>
      <w:r w:rsidRPr="004D5510">
        <w:rPr>
          <w:vanish/>
          <w:sz w:val="16"/>
        </w:rPr>
        <w:t>decline</w:t>
      </w:r>
      <w:r w:rsidRPr="004D5510">
        <w:rPr>
          <w:sz w:val="16"/>
        </w:rPr>
        <w:t xml:space="preserve"> </w:t>
      </w:r>
      <w:r w:rsidRPr="004D5510">
        <w:rPr>
          <w:vanish/>
          <w:sz w:val="16"/>
        </w:rPr>
        <w:t>of</w:t>
      </w:r>
      <w:r w:rsidRPr="004D5510">
        <w:rPr>
          <w:sz w:val="16"/>
        </w:rPr>
        <w:t xml:space="preserve"> </w:t>
      </w:r>
      <w:r w:rsidRPr="004D5510">
        <w:rPr>
          <w:vanish/>
          <w:sz w:val="16"/>
        </w:rPr>
        <w:t>strikes</w:t>
      </w:r>
      <w:r w:rsidRPr="004D5510">
        <w:rPr>
          <w:sz w:val="16"/>
        </w:rPr>
        <w:t xml:space="preserve"> </w:t>
      </w:r>
      <w:r w:rsidRPr="004D5510">
        <w:rPr>
          <w:vanish/>
          <w:sz w:val="16"/>
        </w:rPr>
        <w:t>we</w:t>
      </w:r>
      <w:r w:rsidRPr="004D5510">
        <w:rPr>
          <w:sz w:val="16"/>
        </w:rPr>
        <w:t xml:space="preserve"> </w:t>
      </w:r>
      <w:r w:rsidRPr="004D5510">
        <w:rPr>
          <w:vanish/>
          <w:sz w:val="16"/>
        </w:rPr>
        <w:t>tracked</w:t>
      </w:r>
      <w:r w:rsidRPr="004D5510">
        <w:rPr>
          <w:sz w:val="16"/>
        </w:rPr>
        <w:t xml:space="preserve"> </w:t>
      </w:r>
      <w:r w:rsidRPr="004D5510">
        <w:rPr>
          <w:vanish/>
          <w:sz w:val="16"/>
        </w:rPr>
        <w:t>in</w:t>
      </w:r>
      <w:r w:rsidRPr="004D5510">
        <w:rPr>
          <w:sz w:val="16"/>
        </w:rPr>
        <w:t xml:space="preserve"> </w:t>
      </w:r>
      <w:r w:rsidRPr="004D5510">
        <w:rPr>
          <w:vanish/>
          <w:sz w:val="16"/>
        </w:rPr>
        <w:t>Figure</w:t>
      </w:r>
      <w:r w:rsidRPr="004D5510">
        <w:rPr>
          <w:sz w:val="16"/>
        </w:rPr>
        <w:t xml:space="preserve"> </w:t>
      </w:r>
      <w:r w:rsidRPr="004D5510">
        <w:rPr>
          <w:vanish/>
          <w:sz w:val="16"/>
        </w:rPr>
        <w:t>1</w:t>
      </w:r>
      <w:r w:rsidRPr="004D5510">
        <w:rPr>
          <w:sz w:val="16"/>
        </w:rPr>
        <w:t xml:space="preserve"> </w:t>
      </w:r>
      <w:r w:rsidRPr="004D5510">
        <w:rPr>
          <w:vanish/>
          <w:sz w:val="16"/>
        </w:rPr>
        <w:t>may</w:t>
      </w:r>
      <w:r w:rsidRPr="004D5510">
        <w:rPr>
          <w:sz w:val="16"/>
        </w:rPr>
        <w:t xml:space="preserve"> </w:t>
      </w:r>
      <w:r w:rsidRPr="004D5510">
        <w:rPr>
          <w:vanish/>
          <w:sz w:val="16"/>
        </w:rPr>
        <w:t>form</w:t>
      </w:r>
      <w:r w:rsidRPr="004D5510">
        <w:rPr>
          <w:sz w:val="16"/>
        </w:rPr>
        <w:t xml:space="preserve"> </w:t>
      </w:r>
      <w:r w:rsidRPr="004D5510">
        <w:rPr>
          <w:vanish/>
          <w:sz w:val="16"/>
        </w:rPr>
        <w:t>a</w:t>
      </w:r>
      <w:r w:rsidRPr="004D5510">
        <w:rPr>
          <w:sz w:val="16"/>
        </w:rPr>
        <w:t xml:space="preserve"> </w:t>
      </w:r>
      <w:r w:rsidRPr="004D5510">
        <w:rPr>
          <w:vanish/>
          <w:sz w:val="16"/>
        </w:rPr>
        <w:t>vicious</w:t>
      </w:r>
      <w:r w:rsidRPr="004D5510">
        <w:rPr>
          <w:sz w:val="16"/>
        </w:rPr>
        <w:t xml:space="preserve"> </w:t>
      </w:r>
      <w:r w:rsidRPr="004D5510">
        <w:rPr>
          <w:vanish/>
          <w:sz w:val="16"/>
        </w:rPr>
        <w:t>cycle</w:t>
      </w:r>
      <w:r w:rsidRPr="004D5510">
        <w:rPr>
          <w:sz w:val="16"/>
        </w:rPr>
        <w:t xml:space="preserve"> </w:t>
      </w:r>
      <w:r w:rsidRPr="004D5510">
        <w:rPr>
          <w:vanish/>
          <w:sz w:val="16"/>
        </w:rPr>
        <w:t>for</w:t>
      </w:r>
      <w:r w:rsidRPr="004D5510">
        <w:rPr>
          <w:sz w:val="16"/>
        </w:rPr>
        <w:t xml:space="preserve"> </w:t>
      </w:r>
      <w:r w:rsidRPr="004D5510">
        <w:rPr>
          <w:vanish/>
          <w:sz w:val="16"/>
        </w:rPr>
        <w:t>the</w:t>
      </w:r>
      <w:r w:rsidRPr="004D5510">
        <w:rPr>
          <w:sz w:val="16"/>
        </w:rPr>
        <w:t xml:space="preserve"> </w:t>
      </w:r>
      <w:r w:rsidRPr="004D5510">
        <w:rPr>
          <w:vanish/>
          <w:sz w:val="16"/>
        </w:rPr>
        <w:t>long-term</w:t>
      </w:r>
      <w:r w:rsidRPr="004D5510">
        <w:rPr>
          <w:sz w:val="16"/>
        </w:rPr>
        <w:t xml:space="preserve"> </w:t>
      </w:r>
      <w:r w:rsidRPr="004D5510">
        <w:rPr>
          <w:vanish/>
          <w:sz w:val="16"/>
        </w:rPr>
        <w:t>political</w:t>
      </w:r>
      <w:r w:rsidRPr="004D5510">
        <w:rPr>
          <w:sz w:val="16"/>
        </w:rPr>
        <w:t xml:space="preserve"> </w:t>
      </w:r>
      <w:r w:rsidRPr="004D5510">
        <w:rPr>
          <w:vanish/>
          <w:sz w:val="16"/>
        </w:rPr>
        <w:t>power</w:t>
      </w:r>
      <w:r w:rsidRPr="004D5510">
        <w:rPr>
          <w:sz w:val="16"/>
        </w:rPr>
        <w:t xml:space="preserve"> </w:t>
      </w:r>
      <w:r w:rsidRPr="004D5510">
        <w:rPr>
          <w:vanish/>
          <w:sz w:val="16"/>
        </w:rPr>
        <w:t>of</w:t>
      </w:r>
      <w:r w:rsidRPr="004D5510">
        <w:rPr>
          <w:sz w:val="16"/>
        </w:rPr>
        <w:t xml:space="preserve"> </w:t>
      </w:r>
      <w:r w:rsidRPr="004D5510">
        <w:rPr>
          <w:vanish/>
          <w:sz w:val="16"/>
        </w:rPr>
        <w:t>labor.</w:t>
      </w:r>
      <w:r w:rsidRPr="004D5510">
        <w:rPr>
          <w:sz w:val="16"/>
        </w:rPr>
        <w:t xml:space="preserve"> </w:t>
      </w:r>
      <w:r w:rsidRPr="004D5510">
        <w:rPr>
          <w:vanish/>
          <w:sz w:val="16"/>
        </w:rPr>
        <w:t>As</w:t>
      </w:r>
      <w:r w:rsidRPr="004D5510">
        <w:rPr>
          <w:sz w:val="16"/>
        </w:rPr>
        <w:t xml:space="preserve"> </w:t>
      </w:r>
      <w:r w:rsidRPr="004D5510">
        <w:rPr>
          <w:vanish/>
          <w:sz w:val="16"/>
        </w:rPr>
        <w:t>we</w:t>
      </w:r>
      <w:r w:rsidRPr="004D5510">
        <w:rPr>
          <w:sz w:val="16"/>
        </w:rPr>
        <w:t xml:space="preserve"> </w:t>
      </w:r>
      <w:r w:rsidRPr="004D5510">
        <w:rPr>
          <w:vanish/>
          <w:sz w:val="16"/>
        </w:rPr>
        <w:t>have</w:t>
      </w:r>
      <w:r w:rsidRPr="004D5510">
        <w:rPr>
          <w:sz w:val="16"/>
        </w:rPr>
        <w:t xml:space="preserve"> </w:t>
      </w:r>
      <w:r w:rsidRPr="004D5510">
        <w:rPr>
          <w:vanish/>
          <w:sz w:val="16"/>
        </w:rPr>
        <w:t>documented,</w:t>
      </w:r>
      <w:r w:rsidRPr="004D5510">
        <w:rPr>
          <w:sz w:val="16"/>
        </w:rPr>
        <w:t xml:space="preserve"> </w:t>
      </w:r>
      <w:r w:rsidRPr="004D5510">
        <w:rPr>
          <w:vanish/>
          <w:sz w:val="16"/>
        </w:rPr>
        <w:t>strikes</w:t>
      </w:r>
      <w:r w:rsidRPr="004D5510">
        <w:rPr>
          <w:sz w:val="16"/>
        </w:rPr>
        <w:t xml:space="preserve"> </w:t>
      </w:r>
      <w:r w:rsidRPr="004D5510">
        <w:rPr>
          <w:vanish/>
          <w:sz w:val="16"/>
        </w:rPr>
        <w:t>seem</w:t>
      </w:r>
      <w:r w:rsidRPr="004D5510">
        <w:rPr>
          <w:sz w:val="16"/>
        </w:rPr>
        <w:t xml:space="preserve"> </w:t>
      </w:r>
      <w:r w:rsidRPr="004D5510">
        <w:rPr>
          <w:vanish/>
          <w:sz w:val="16"/>
        </w:rPr>
        <w:t>to</w:t>
      </w:r>
      <w:r w:rsidRPr="004D5510">
        <w:rPr>
          <w:sz w:val="16"/>
        </w:rPr>
        <w:t xml:space="preserve"> </w:t>
      </w:r>
      <w:r w:rsidRPr="004D5510">
        <w:rPr>
          <w:vanish/>
          <w:sz w:val="16"/>
        </w:rPr>
        <w:t>be</w:t>
      </w:r>
      <w:r w:rsidRPr="004D5510">
        <w:rPr>
          <w:sz w:val="16"/>
        </w:rPr>
        <w:t xml:space="preserve"> </w:t>
      </w:r>
      <w:r w:rsidRPr="004D5510">
        <w:rPr>
          <w:vanish/>
          <w:sz w:val="16"/>
        </w:rPr>
        <w:t>an</w:t>
      </w:r>
      <w:r w:rsidRPr="004D5510">
        <w:rPr>
          <w:sz w:val="16"/>
        </w:rPr>
        <w:t xml:space="preserve"> </w:t>
      </w:r>
      <w:r w:rsidRPr="004D5510">
        <w:rPr>
          <w:vanish/>
          <w:sz w:val="16"/>
        </w:rPr>
        <w:t>important</w:t>
      </w:r>
      <w:r w:rsidRPr="004D5510">
        <w:rPr>
          <w:sz w:val="16"/>
        </w:rPr>
        <w:t xml:space="preserve"> </w:t>
      </w:r>
      <w:r w:rsidRPr="004D5510">
        <w:rPr>
          <w:vanish/>
          <w:sz w:val="16"/>
        </w:rPr>
        <w:t>way</w:t>
      </w:r>
      <w:r w:rsidRPr="004D5510">
        <w:rPr>
          <w:sz w:val="16"/>
        </w:rPr>
        <w:t xml:space="preserve"> </w:t>
      </w:r>
      <w:r w:rsidRPr="004D5510">
        <w:rPr>
          <w:vanish/>
          <w:sz w:val="16"/>
        </w:rPr>
        <w:t>that</w:t>
      </w:r>
      <w:r w:rsidRPr="004D5510">
        <w:rPr>
          <w:sz w:val="16"/>
        </w:rPr>
        <w:t xml:space="preserve"> </w:t>
      </w:r>
      <w:r w:rsidRPr="004D5510">
        <w:rPr>
          <w:vanish/>
          <w:sz w:val="16"/>
        </w:rPr>
        <w:t>people</w:t>
      </w:r>
      <w:r w:rsidRPr="004D5510">
        <w:rPr>
          <w:sz w:val="16"/>
        </w:rPr>
        <w:t xml:space="preserve"> </w:t>
      </w:r>
      <w:r w:rsidRPr="004D5510">
        <w:rPr>
          <w:vanish/>
          <w:sz w:val="16"/>
        </w:rPr>
        <w:t>form</w:t>
      </w:r>
      <w:r w:rsidRPr="004D5510">
        <w:rPr>
          <w:sz w:val="16"/>
        </w:rPr>
        <w:t xml:space="preserve"> </w:t>
      </w:r>
      <w:r w:rsidRPr="004D5510">
        <w:rPr>
          <w:vanish/>
          <w:sz w:val="16"/>
        </w:rPr>
        <w:t>opinions</w:t>
      </w:r>
      <w:r w:rsidRPr="004D5510">
        <w:rPr>
          <w:sz w:val="16"/>
        </w:rPr>
        <w:t xml:space="preserve"> </w:t>
      </w:r>
      <w:r w:rsidRPr="004D5510">
        <w:rPr>
          <w:vanish/>
          <w:sz w:val="16"/>
        </w:rPr>
        <w:t>about</w:t>
      </w:r>
      <w:r w:rsidRPr="004D5510">
        <w:rPr>
          <w:sz w:val="16"/>
        </w:rPr>
        <w:t xml:space="preserve"> </w:t>
      </w:r>
      <w:r w:rsidRPr="004D5510">
        <w:rPr>
          <w:vanish/>
          <w:sz w:val="16"/>
        </w:rPr>
        <w:t>unions</w:t>
      </w:r>
      <w:r w:rsidRPr="004D5510">
        <w:rPr>
          <w:sz w:val="16"/>
        </w:rPr>
        <w:t xml:space="preserve"> </w:t>
      </w:r>
      <w:r w:rsidRPr="004D5510">
        <w:rPr>
          <w:vanish/>
          <w:sz w:val="16"/>
        </w:rPr>
        <w:t>and</w:t>
      </w:r>
      <w:r w:rsidRPr="004D5510">
        <w:rPr>
          <w:sz w:val="16"/>
        </w:rPr>
        <w:t xml:space="preserve"> </w:t>
      </w:r>
      <w:r w:rsidRPr="004D5510">
        <w:rPr>
          <w:vanish/>
          <w:sz w:val="16"/>
        </w:rPr>
        <w:t>develop</w:t>
      </w:r>
      <w:r w:rsidRPr="004D5510">
        <w:rPr>
          <w:sz w:val="16"/>
        </w:rPr>
        <w:t xml:space="preserve"> </w:t>
      </w:r>
      <w:r w:rsidRPr="004D5510">
        <w:rPr>
          <w:vanish/>
          <w:sz w:val="16"/>
        </w:rPr>
        <w:t>interest</w:t>
      </w:r>
      <w:r w:rsidRPr="004D5510">
        <w:rPr>
          <w:sz w:val="16"/>
        </w:rPr>
        <w:t xml:space="preserve"> </w:t>
      </w:r>
      <w:r w:rsidRPr="004D5510">
        <w:rPr>
          <w:vanish/>
          <w:sz w:val="16"/>
        </w:rPr>
        <w:t>in</w:t>
      </w:r>
      <w:r w:rsidRPr="004D5510">
        <w:rPr>
          <w:sz w:val="16"/>
        </w:rPr>
        <w:t xml:space="preserve"> </w:t>
      </w:r>
      <w:r w:rsidRPr="004D5510">
        <w:rPr>
          <w:vanish/>
          <w:sz w:val="16"/>
        </w:rPr>
        <w:t>labor</w:t>
      </w:r>
      <w:r w:rsidRPr="004D5510">
        <w:rPr>
          <w:sz w:val="16"/>
        </w:rPr>
        <w:t xml:space="preserve"> </w:t>
      </w:r>
      <w:r w:rsidRPr="004D5510">
        <w:rPr>
          <w:vanish/>
          <w:sz w:val="16"/>
        </w:rPr>
        <w:t>action.</w:t>
      </w:r>
      <w:r w:rsidRPr="004D5510">
        <w:rPr>
          <w:sz w:val="16"/>
        </w:rPr>
        <w:t xml:space="preserve"> </w:t>
      </w:r>
      <w:r w:rsidRPr="004D5510">
        <w:rPr>
          <w:vanish/>
          <w:sz w:val="16"/>
        </w:rPr>
        <w:t>As</w:t>
      </w:r>
      <w:r w:rsidRPr="004D5510">
        <w:rPr>
          <w:sz w:val="16"/>
        </w:rPr>
        <w:t xml:space="preserve"> </w:t>
      </w:r>
      <w:r w:rsidRPr="004D5510">
        <w:rPr>
          <w:vanish/>
          <w:sz w:val="16"/>
        </w:rPr>
        <w:t>both</w:t>
      </w:r>
      <w:r w:rsidRPr="004D5510">
        <w:rPr>
          <w:sz w:val="16"/>
        </w:rPr>
        <w:t xml:space="preserve"> </w:t>
      </w:r>
      <w:r w:rsidRPr="004D5510">
        <w:rPr>
          <w:vanish/>
          <w:sz w:val="16"/>
        </w:rPr>
        <w:t>strikes</w:t>
      </w:r>
      <w:r w:rsidRPr="004D5510">
        <w:rPr>
          <w:sz w:val="16"/>
        </w:rPr>
        <w:t xml:space="preserve"> </w:t>
      </w:r>
      <w:r w:rsidRPr="004D5510">
        <w:rPr>
          <w:vanish/>
          <w:sz w:val="16"/>
        </w:rPr>
        <w:t>and</w:t>
      </w:r>
      <w:r w:rsidRPr="004D5510">
        <w:rPr>
          <w:sz w:val="16"/>
        </w:rPr>
        <w:t xml:space="preserve"> </w:t>
      </w:r>
      <w:r w:rsidRPr="004D5510">
        <w:rPr>
          <w:vanish/>
          <w:sz w:val="16"/>
        </w:rPr>
        <w:t>union</w:t>
      </w:r>
      <w:r w:rsidRPr="004D5510">
        <w:rPr>
          <w:sz w:val="16"/>
        </w:rPr>
        <w:t xml:space="preserve"> </w:t>
      </w:r>
      <w:r w:rsidRPr="004D5510">
        <w:rPr>
          <w:vanish/>
          <w:sz w:val="16"/>
        </w:rPr>
        <w:t>membership</w:t>
      </w:r>
      <w:r w:rsidRPr="004D5510">
        <w:rPr>
          <w:sz w:val="16"/>
        </w:rPr>
        <w:t xml:space="preserve"> </w:t>
      </w:r>
      <w:r w:rsidRPr="004D5510">
        <w:rPr>
          <w:vanish/>
          <w:sz w:val="16"/>
        </w:rPr>
        <w:t>have</w:t>
      </w:r>
      <w:r w:rsidRPr="004D5510">
        <w:rPr>
          <w:sz w:val="16"/>
        </w:rPr>
        <w:t xml:space="preserve"> </w:t>
      </w:r>
      <w:r w:rsidRPr="004D5510">
        <w:rPr>
          <w:vanish/>
          <w:sz w:val="16"/>
        </w:rPr>
        <w:t>declined</w:t>
      </w:r>
      <w:r w:rsidRPr="004D5510">
        <w:rPr>
          <w:sz w:val="16"/>
        </w:rPr>
        <w:t xml:space="preserve"> </w:t>
      </w:r>
      <w:r w:rsidRPr="004D5510">
        <w:rPr>
          <w:vanish/>
          <w:sz w:val="16"/>
        </w:rPr>
        <w:t>precipitously</w:t>
      </w:r>
      <w:r w:rsidRPr="004D5510">
        <w:rPr>
          <w:sz w:val="16"/>
        </w:rPr>
        <w:t xml:space="preserve"> </w:t>
      </w:r>
      <w:r w:rsidRPr="004D5510">
        <w:rPr>
          <w:vanish/>
          <w:sz w:val="16"/>
        </w:rPr>
        <w:t>over</w:t>
      </w:r>
      <w:r w:rsidRPr="004D5510">
        <w:rPr>
          <w:sz w:val="16"/>
        </w:rPr>
        <w:t xml:space="preserve"> </w:t>
      </w:r>
      <w:r w:rsidRPr="004D5510">
        <w:rPr>
          <w:vanish/>
          <w:sz w:val="16"/>
        </w:rPr>
        <w:t>the</w:t>
      </w:r>
      <w:r w:rsidRPr="004D5510">
        <w:rPr>
          <w:sz w:val="16"/>
        </w:rPr>
        <w:t xml:space="preserve"> </w:t>
      </w:r>
      <w:r w:rsidRPr="004D5510">
        <w:rPr>
          <w:vanish/>
          <w:sz w:val="16"/>
        </w:rPr>
        <w:t>past</w:t>
      </w:r>
      <w:r w:rsidRPr="004D5510">
        <w:rPr>
          <w:sz w:val="16"/>
        </w:rPr>
        <w:t xml:space="preserve"> </w:t>
      </w:r>
      <w:r w:rsidRPr="004D5510">
        <w:rPr>
          <w:vanish/>
          <w:sz w:val="16"/>
        </w:rPr>
        <w:t>decades,</w:t>
      </w:r>
      <w:r w:rsidRPr="004D5510">
        <w:rPr>
          <w:sz w:val="16"/>
        </w:rPr>
        <w:t xml:space="preserve"> </w:t>
      </w:r>
      <w:r w:rsidRPr="004D5510">
        <w:rPr>
          <w:vanish/>
          <w:sz w:val="16"/>
        </w:rPr>
        <w:t>few</w:t>
      </w:r>
      <w:r w:rsidRPr="004D5510">
        <w:rPr>
          <w:sz w:val="16"/>
        </w:rPr>
        <w:t xml:space="preserve"> </w:t>
      </w:r>
      <w:r w:rsidRPr="004D5510">
        <w:rPr>
          <w:vanish/>
          <w:sz w:val="16"/>
        </w:rPr>
        <w:t>members</w:t>
      </w:r>
      <w:r w:rsidRPr="004D5510">
        <w:rPr>
          <w:sz w:val="16"/>
        </w:rPr>
        <w:t xml:space="preserve"> </w:t>
      </w:r>
      <w:r w:rsidRPr="004D5510">
        <w:rPr>
          <w:vanish/>
          <w:sz w:val="16"/>
        </w:rPr>
        <w:t>of</w:t>
      </w:r>
      <w:r w:rsidRPr="004D5510">
        <w:rPr>
          <w:sz w:val="16"/>
        </w:rPr>
        <w:t xml:space="preserve"> </w:t>
      </w:r>
      <w:r w:rsidRPr="004D5510">
        <w:rPr>
          <w:vanish/>
          <w:sz w:val="16"/>
        </w:rPr>
        <w:t>the</w:t>
      </w:r>
      <w:r w:rsidRPr="004D5510">
        <w:rPr>
          <w:sz w:val="16"/>
        </w:rPr>
        <w:t xml:space="preserve"> </w:t>
      </w:r>
      <w:r w:rsidRPr="004D5510">
        <w:rPr>
          <w:vanish/>
          <w:sz w:val="16"/>
        </w:rPr>
        <w:t>public</w:t>
      </w:r>
      <w:r w:rsidRPr="004D5510">
        <w:rPr>
          <w:sz w:val="16"/>
        </w:rPr>
        <w:t xml:space="preserve"> </w:t>
      </w:r>
      <w:r w:rsidRPr="004D5510">
        <w:rPr>
          <w:vanish/>
          <w:sz w:val="16"/>
        </w:rPr>
        <w:t>have</w:t>
      </w:r>
      <w:r w:rsidRPr="004D5510">
        <w:rPr>
          <w:sz w:val="16"/>
        </w:rPr>
        <w:t xml:space="preserve"> </w:t>
      </w:r>
      <w:r w:rsidRPr="004D5510">
        <w:rPr>
          <w:vanish/>
          <w:sz w:val="16"/>
        </w:rPr>
        <w:t>had</w:t>
      </w:r>
      <w:r w:rsidRPr="004D5510">
        <w:rPr>
          <w:sz w:val="16"/>
        </w:rPr>
        <w:t xml:space="preserve"> </w:t>
      </w:r>
      <w:r w:rsidRPr="004D5510">
        <w:rPr>
          <w:vanish/>
          <w:sz w:val="16"/>
        </w:rPr>
        <w:t>opportunities</w:t>
      </w:r>
      <w:r w:rsidRPr="004D5510">
        <w:rPr>
          <w:sz w:val="16"/>
        </w:rPr>
        <w:t xml:space="preserve"> </w:t>
      </w:r>
      <w:r w:rsidRPr="004D5510">
        <w:rPr>
          <w:vanish/>
          <w:sz w:val="16"/>
        </w:rPr>
        <w:t>to</w:t>
      </w:r>
      <w:r w:rsidRPr="004D5510">
        <w:rPr>
          <w:sz w:val="16"/>
        </w:rPr>
        <w:t xml:space="preserve"> </w:t>
      </w:r>
      <w:r w:rsidRPr="004D5510">
        <w:rPr>
          <w:vanish/>
          <w:sz w:val="16"/>
        </w:rPr>
        <w:t>gain</w:t>
      </w:r>
      <w:r w:rsidRPr="004D5510">
        <w:rPr>
          <w:sz w:val="16"/>
        </w:rPr>
        <w:t xml:space="preserve"> </w:t>
      </w:r>
      <w:r w:rsidRPr="004D5510">
        <w:rPr>
          <w:vanish/>
          <w:sz w:val="16"/>
        </w:rPr>
        <w:t>firsthand</w:t>
      </w:r>
      <w:r w:rsidRPr="004D5510">
        <w:rPr>
          <w:sz w:val="16"/>
        </w:rPr>
        <w:t xml:space="preserve"> </w:t>
      </w:r>
      <w:r w:rsidRPr="004D5510">
        <w:rPr>
          <w:vanish/>
          <w:sz w:val="16"/>
        </w:rPr>
        <w:t>knowledge</w:t>
      </w:r>
      <w:r w:rsidRPr="004D5510">
        <w:rPr>
          <w:sz w:val="16"/>
        </w:rPr>
        <w:t xml:space="preserve"> </w:t>
      </w:r>
      <w:r w:rsidRPr="004D5510">
        <w:rPr>
          <w:vanish/>
          <w:sz w:val="16"/>
        </w:rPr>
        <w:t>and</w:t>
      </w:r>
      <w:r w:rsidRPr="004D5510">
        <w:rPr>
          <w:sz w:val="16"/>
        </w:rPr>
        <w:t xml:space="preserve"> </w:t>
      </w:r>
      <w:r w:rsidRPr="004D5510">
        <w:rPr>
          <w:vanish/>
          <w:sz w:val="16"/>
        </w:rPr>
        <w:t>interest</w:t>
      </w:r>
      <w:r w:rsidRPr="004D5510">
        <w:rPr>
          <w:sz w:val="16"/>
        </w:rPr>
        <w:t xml:space="preserve"> </w:t>
      </w:r>
      <w:r w:rsidRPr="004D5510">
        <w:rPr>
          <w:vanish/>
          <w:sz w:val="16"/>
        </w:rPr>
        <w:t>in</w:t>
      </w:r>
      <w:r w:rsidRPr="004D5510">
        <w:rPr>
          <w:sz w:val="16"/>
        </w:rPr>
        <w:t xml:space="preserve"> </w:t>
      </w:r>
      <w:r w:rsidRPr="004D5510">
        <w:rPr>
          <w:vanish/>
          <w:sz w:val="16"/>
        </w:rPr>
        <w:t>unions.</w:t>
      </w:r>
      <w:r w:rsidRPr="004D5510">
        <w:rPr>
          <w:sz w:val="16"/>
        </w:rPr>
        <w:t xml:space="preserve"> </w:t>
      </w:r>
      <w:r w:rsidRPr="004D5510">
        <w:rPr>
          <w:vanish/>
          <w:u w:val="single"/>
        </w:rPr>
        <w:t>Moreover,</w:t>
      </w:r>
      <w:r w:rsidRPr="004D5510">
        <w:rPr>
          <w:u w:val="single"/>
        </w:rPr>
        <w:t xml:space="preserve"> </w:t>
      </w:r>
      <w:r w:rsidRPr="004D5510">
        <w:rPr>
          <w:highlight w:val="cyan"/>
          <w:u w:val="single"/>
        </w:rPr>
        <w:t>strikes</w:t>
      </w:r>
      <w:r w:rsidRPr="004D5510">
        <w:rPr>
          <w:u w:val="single"/>
        </w:rPr>
        <w:t xml:space="preserve"> </w:t>
      </w:r>
      <w:r w:rsidRPr="004D5510">
        <w:rPr>
          <w:vanish/>
          <w:u w:val="single"/>
        </w:rPr>
        <w:t>appear</w:t>
      </w:r>
      <w:r w:rsidRPr="004D5510">
        <w:rPr>
          <w:u w:val="single"/>
        </w:rPr>
        <w:t xml:space="preserve"> </w:t>
      </w:r>
      <w:r w:rsidRPr="004D5510">
        <w:rPr>
          <w:vanish/>
          <w:u w:val="single"/>
        </w:rPr>
        <w:t>to</w:t>
      </w:r>
      <w:r w:rsidRPr="004D5510">
        <w:rPr>
          <w:u w:val="single"/>
        </w:rPr>
        <w:t xml:space="preserve"> </w:t>
      </w:r>
      <w:r w:rsidRPr="004D5510">
        <w:rPr>
          <w:highlight w:val="cyan"/>
          <w:u w:val="single"/>
        </w:rPr>
        <w:t>foster</w:t>
      </w:r>
      <w:r w:rsidRPr="004D5510">
        <w:rPr>
          <w:u w:val="single"/>
        </w:rPr>
        <w:t xml:space="preserve"> </w:t>
      </w:r>
      <w:r w:rsidRPr="004D5510">
        <w:rPr>
          <w:vanish/>
          <w:u w:val="single"/>
        </w:rPr>
        <w:t>greater</w:t>
      </w:r>
      <w:r w:rsidRPr="004D5510">
        <w:rPr>
          <w:u w:val="single"/>
        </w:rPr>
        <w:t xml:space="preserve"> </w:t>
      </w:r>
      <w:r w:rsidRPr="004D5510">
        <w:rPr>
          <w:vanish/>
          <w:u w:val="single"/>
        </w:rPr>
        <w:t>interest</w:t>
      </w:r>
      <w:r w:rsidRPr="004D5510">
        <w:rPr>
          <w:u w:val="single"/>
        </w:rPr>
        <w:t xml:space="preserve"> </w:t>
      </w:r>
      <w:r w:rsidRPr="004D5510">
        <w:rPr>
          <w:vanish/>
          <w:u w:val="single"/>
        </w:rPr>
        <w:t>in</w:t>
      </w:r>
      <w:r w:rsidRPr="004D5510">
        <w:rPr>
          <w:u w:val="single"/>
        </w:rPr>
        <w:t xml:space="preserve"> </w:t>
      </w:r>
      <w:r w:rsidRPr="004D5510">
        <w:rPr>
          <w:highlight w:val="cyan"/>
          <w:u w:val="single"/>
        </w:rPr>
        <w:t>further strikes</w:t>
      </w:r>
      <w:r w:rsidRPr="004D5510">
        <w:rPr>
          <w:vanish/>
          <w:u w:val="single"/>
        </w:rPr>
        <w:t>,</w:t>
      </w:r>
      <w:r w:rsidRPr="004D5510">
        <w:rPr>
          <w:u w:val="single"/>
        </w:rPr>
        <w:t xml:space="preserve"> </w:t>
      </w:r>
      <w:r w:rsidRPr="004D5510">
        <w:rPr>
          <w:vanish/>
          <w:u w:val="single"/>
        </w:rPr>
        <w:t>feeding</w:t>
      </w:r>
      <w:r w:rsidRPr="004D5510">
        <w:rPr>
          <w:u w:val="single"/>
        </w:rPr>
        <w:t xml:space="preserve"> </w:t>
      </w:r>
      <w:r w:rsidRPr="004D5510">
        <w:rPr>
          <w:vanish/>
          <w:u w:val="single"/>
        </w:rPr>
        <w:t>on</w:t>
      </w:r>
      <w:r w:rsidRPr="004D5510">
        <w:rPr>
          <w:u w:val="single"/>
        </w:rPr>
        <w:t xml:space="preserve"> </w:t>
      </w:r>
      <w:r w:rsidRPr="004D5510">
        <w:rPr>
          <w:vanish/>
          <w:u w:val="single"/>
        </w:rPr>
        <w:t>one</w:t>
      </w:r>
      <w:r w:rsidRPr="004D5510">
        <w:rPr>
          <w:u w:val="single"/>
        </w:rPr>
        <w:t xml:space="preserve"> </w:t>
      </w:r>
      <w:r w:rsidRPr="004D5510">
        <w:rPr>
          <w:vanish/>
          <w:u w:val="single"/>
        </w:rPr>
        <w:t>another.</w:t>
      </w:r>
      <w:r w:rsidRPr="004D5510">
        <w:rPr>
          <w:u w:val="single"/>
        </w:rPr>
        <w:t xml:space="preserve"> </w:t>
      </w:r>
      <w:r w:rsidRPr="004D5510">
        <w:rPr>
          <w:highlight w:val="cyan"/>
          <w:u w:val="single"/>
        </w:rPr>
        <w:t>If unions are to regain</w:t>
      </w:r>
      <w:r w:rsidRPr="004D5510">
        <w:rPr>
          <w:u w:val="single"/>
        </w:rPr>
        <w:t xml:space="preserve"> </w:t>
      </w:r>
      <w:r w:rsidRPr="004D5510">
        <w:rPr>
          <w:vanish/>
          <w:u w:val="single"/>
        </w:rPr>
        <w:t>any</w:t>
      </w:r>
      <w:r w:rsidRPr="004D5510">
        <w:rPr>
          <w:u w:val="single"/>
        </w:rPr>
        <w:t xml:space="preserve"> </w:t>
      </w:r>
      <w:r w:rsidRPr="004D5510">
        <w:rPr>
          <w:vanish/>
          <w:u w:val="single"/>
        </w:rPr>
        <w:t>economic</w:t>
      </w:r>
      <w:r w:rsidRPr="004D5510">
        <w:rPr>
          <w:u w:val="single"/>
        </w:rPr>
        <w:t xml:space="preserve"> </w:t>
      </w:r>
      <w:r w:rsidRPr="004D5510">
        <w:rPr>
          <w:vanish/>
          <w:u w:val="single"/>
        </w:rPr>
        <w:t>or</w:t>
      </w:r>
      <w:r w:rsidRPr="004D5510">
        <w:rPr>
          <w:u w:val="single"/>
        </w:rPr>
        <w:t xml:space="preserve"> </w:t>
      </w:r>
      <w:r w:rsidRPr="004D5510">
        <w:rPr>
          <w:vanish/>
          <w:u w:val="single"/>
        </w:rPr>
        <w:t>political</w:t>
      </w:r>
      <w:r w:rsidRPr="004D5510">
        <w:rPr>
          <w:u w:val="single"/>
        </w:rPr>
        <w:t xml:space="preserve"> </w:t>
      </w:r>
      <w:r w:rsidRPr="004D5510">
        <w:rPr>
          <w:highlight w:val="cyan"/>
          <w:u w:val="single"/>
        </w:rPr>
        <w:t>clout</w:t>
      </w:r>
      <w:r w:rsidRPr="004D5510">
        <w:rPr>
          <w:u w:val="single"/>
        </w:rPr>
        <w:t xml:space="preserve"> </w:t>
      </w:r>
      <w:r w:rsidRPr="004D5510">
        <w:rPr>
          <w:vanish/>
          <w:u w:val="single"/>
        </w:rPr>
        <w:t>in</w:t>
      </w:r>
      <w:r w:rsidRPr="004D5510">
        <w:rPr>
          <w:u w:val="single"/>
        </w:rPr>
        <w:t xml:space="preserve"> </w:t>
      </w:r>
      <w:r w:rsidRPr="004D5510">
        <w:rPr>
          <w:vanish/>
          <w:u w:val="single"/>
        </w:rPr>
        <w:t>the</w:t>
      </w:r>
      <w:r w:rsidRPr="004D5510">
        <w:rPr>
          <w:u w:val="single"/>
        </w:rPr>
        <w:t xml:space="preserve"> </w:t>
      </w:r>
      <w:r w:rsidRPr="004D5510">
        <w:rPr>
          <w:vanish/>
          <w:u w:val="single"/>
        </w:rPr>
        <w:t>coming</w:t>
      </w:r>
      <w:r w:rsidRPr="004D5510">
        <w:rPr>
          <w:u w:val="single"/>
        </w:rPr>
        <w:t xml:space="preserve"> </w:t>
      </w:r>
      <w:r w:rsidRPr="004D5510">
        <w:rPr>
          <w:vanish/>
          <w:u w:val="single"/>
        </w:rPr>
        <w:t>years,</w:t>
      </w:r>
      <w:r w:rsidRPr="004D5510">
        <w:rPr>
          <w:u w:val="single"/>
        </w:rPr>
        <w:t xml:space="preserve"> </w:t>
      </w:r>
      <w:r w:rsidRPr="004D5510">
        <w:rPr>
          <w:vanish/>
          <w:u w:val="single"/>
        </w:rPr>
        <w:t>our</w:t>
      </w:r>
      <w:r w:rsidRPr="004D5510">
        <w:rPr>
          <w:u w:val="single"/>
        </w:rPr>
        <w:t xml:space="preserve"> </w:t>
      </w:r>
      <w:r w:rsidRPr="004D5510">
        <w:rPr>
          <w:vanish/>
          <w:u w:val="single"/>
        </w:rPr>
        <w:t>study</w:t>
      </w:r>
      <w:r w:rsidRPr="004D5510">
        <w:rPr>
          <w:u w:val="single"/>
        </w:rPr>
        <w:t xml:space="preserve"> </w:t>
      </w:r>
      <w:r w:rsidRPr="004D5510">
        <w:rPr>
          <w:vanish/>
          <w:u w:val="single"/>
        </w:rPr>
        <w:t>suggests</w:t>
      </w:r>
      <w:r w:rsidRPr="004D5510">
        <w:rPr>
          <w:u w:val="single"/>
        </w:rPr>
        <w:t xml:space="preserve"> </w:t>
      </w:r>
      <w:r w:rsidRPr="004D5510">
        <w:rPr>
          <w:vanish/>
          <w:u w:val="single"/>
        </w:rPr>
        <w:t>that</w:t>
      </w:r>
      <w:r w:rsidRPr="004D5510">
        <w:rPr>
          <w:u w:val="single"/>
        </w:rPr>
        <w:t xml:space="preserve"> </w:t>
      </w:r>
      <w:r w:rsidRPr="004D5510">
        <w:rPr>
          <w:vanish/>
          <w:u w:val="single"/>
        </w:rPr>
        <w:t>the</w:t>
      </w:r>
      <w:r w:rsidRPr="004D5510">
        <w:rPr>
          <w:u w:val="single"/>
        </w:rPr>
        <w:t xml:space="preserve"> </w:t>
      </w:r>
      <w:r w:rsidRPr="004D5510">
        <w:rPr>
          <w:highlight w:val="cyan"/>
          <w:u w:val="single"/>
        </w:rPr>
        <w:t>strike must be a central strategy</w:t>
      </w:r>
      <w:r w:rsidRPr="004D5510">
        <w:rPr>
          <w:u w:val="single"/>
        </w:rPr>
        <w:t xml:space="preserve"> </w:t>
      </w:r>
      <w:r w:rsidRPr="004D5510">
        <w:rPr>
          <w:vanish/>
          <w:u w:val="single"/>
        </w:rPr>
        <w:t>of</w:t>
      </w:r>
      <w:r w:rsidRPr="004D5510">
        <w:rPr>
          <w:u w:val="single"/>
        </w:rPr>
        <w:t xml:space="preserve"> </w:t>
      </w:r>
      <w:r w:rsidRPr="004D5510">
        <w:rPr>
          <w:vanish/>
          <w:u w:val="single"/>
        </w:rPr>
        <w:t>the</w:t>
      </w:r>
      <w:r w:rsidRPr="004D5510">
        <w:rPr>
          <w:u w:val="single"/>
        </w:rPr>
        <w:t xml:space="preserve"> </w:t>
      </w:r>
      <w:r w:rsidRPr="004D5510">
        <w:rPr>
          <w:vanish/>
          <w:u w:val="single"/>
        </w:rPr>
        <w:t>labor</w:t>
      </w:r>
      <w:r w:rsidRPr="004D5510">
        <w:rPr>
          <w:u w:val="single"/>
        </w:rPr>
        <w:t xml:space="preserve"> </w:t>
      </w:r>
      <w:r w:rsidRPr="004D5510">
        <w:rPr>
          <w:vanish/>
          <w:u w:val="single"/>
        </w:rPr>
        <w:t>movement.</w:t>
      </w:r>
    </w:p>
    <w:p w14:paraId="4F7DF89E" w14:textId="77777777" w:rsidR="00F6334F" w:rsidRPr="004D5510" w:rsidRDefault="00F6334F" w:rsidP="00F6334F"/>
    <w:p w14:paraId="54348B62" w14:textId="67D1E29B" w:rsidR="00F6334F" w:rsidRPr="004D5510" w:rsidRDefault="00F6334F" w:rsidP="00F6334F">
      <w:pPr>
        <w:pStyle w:val="Heading4"/>
        <w:rPr>
          <w:rFonts w:asciiTheme="majorHAnsi" w:hAnsiTheme="majorHAnsi" w:cstheme="majorHAnsi"/>
        </w:rPr>
      </w:pPr>
      <w:r w:rsidRPr="004D5510">
        <w:rPr>
          <w:rFonts w:asciiTheme="majorHAnsi" w:hAnsiTheme="majorHAnsi" w:cstheme="majorHAnsi"/>
        </w:rPr>
        <w:t>Innovation</w:t>
      </w:r>
    </w:p>
    <w:p w14:paraId="53F59255" w14:textId="77777777" w:rsidR="00F6334F" w:rsidRPr="004D5510" w:rsidRDefault="00F6334F" w:rsidP="00F6334F">
      <w:pPr>
        <w:pStyle w:val="Heading4"/>
        <w:rPr>
          <w:rFonts w:asciiTheme="majorHAnsi" w:hAnsiTheme="majorHAnsi" w:cstheme="majorHAnsi"/>
        </w:rPr>
      </w:pPr>
      <w:r w:rsidRPr="004D5510">
        <w:rPr>
          <w:rFonts w:asciiTheme="majorHAnsi" w:hAnsiTheme="majorHAnsi" w:cstheme="majorHAnsi"/>
        </w:rPr>
        <w:t>We’re on the brink - decline in R&amp;D cedes dominance to China - labor market investment is the strongest internal link to tech development and jobs.</w:t>
      </w:r>
    </w:p>
    <w:p w14:paraId="0EFBA01F" w14:textId="77777777" w:rsidR="00F6334F" w:rsidRPr="004D5510" w:rsidRDefault="00F6334F" w:rsidP="00F6334F">
      <w:pPr>
        <w:rPr>
          <w:rFonts w:asciiTheme="majorHAnsi" w:hAnsiTheme="majorHAnsi" w:cstheme="majorHAnsi"/>
          <w:sz w:val="16"/>
          <w:szCs w:val="26"/>
        </w:rPr>
      </w:pPr>
      <w:r w:rsidRPr="004D5510">
        <w:rPr>
          <w:rStyle w:val="Style13ptBold"/>
          <w:rFonts w:asciiTheme="majorHAnsi" w:hAnsiTheme="majorHAnsi" w:cstheme="majorHAnsi"/>
          <w:szCs w:val="26"/>
          <w:u w:val="single"/>
        </w:rPr>
        <w:t>Augustine and Baker 21</w:t>
      </w:r>
      <w:r w:rsidRPr="004D5510">
        <w:rPr>
          <w:rStyle w:val="Style13ptBold"/>
          <w:rFonts w:asciiTheme="majorHAnsi" w:hAnsiTheme="majorHAnsi" w:cstheme="majorHAnsi"/>
          <w:sz w:val="16"/>
          <w:szCs w:val="26"/>
        </w:rPr>
        <w:t xml:space="preserve"> </w:t>
      </w:r>
      <w:r w:rsidRPr="004D5510">
        <w:rPr>
          <w:rFonts w:asciiTheme="majorHAnsi" w:hAnsiTheme="majorHAnsi" w:cstheme="majorHAnsi"/>
          <w:sz w:val="16"/>
          <w:szCs w:val="26"/>
        </w:rPr>
        <w:t>[Norman R. Augustine is the retired chair and CEO of Lockheed Martin Corp. and former under secretary of the US Army. Neal Lane is a senior fellow in science and technology policy at the Baker Institute for Public Policy at Rice University. He is a former presidential science adviser and director of the National Science Foundation.  “America on Edge: Settling for Second Place?”  October 22, 2021.  https://issues.org/america-on-edge-settling-second-place-augustine-lane/]</w:t>
      </w:r>
    </w:p>
    <w:p w14:paraId="663A858C" w14:textId="690EA730" w:rsidR="00F6334F" w:rsidRPr="004D5510" w:rsidRDefault="00F6334F" w:rsidP="00F6334F">
      <w:pPr>
        <w:rPr>
          <w:rFonts w:asciiTheme="majorHAnsi" w:hAnsiTheme="majorHAnsi" w:cstheme="majorHAnsi"/>
          <w:sz w:val="16"/>
          <w:szCs w:val="26"/>
        </w:rPr>
      </w:pP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U</w:t>
      </w:r>
      <w:r w:rsidRPr="004D5510">
        <w:rPr>
          <w:rFonts w:asciiTheme="majorHAnsi" w:hAnsiTheme="majorHAnsi" w:cstheme="majorHAnsi"/>
          <w:vanish/>
          <w:szCs w:val="26"/>
          <w:u w:val="single"/>
        </w:rPr>
        <w:t>nited</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S</w:t>
      </w:r>
      <w:r w:rsidRPr="004D5510">
        <w:rPr>
          <w:rFonts w:asciiTheme="majorHAnsi" w:hAnsiTheme="majorHAnsi" w:cstheme="majorHAnsi"/>
          <w:vanish/>
          <w:szCs w:val="26"/>
          <w:u w:val="single"/>
        </w:rPr>
        <w:t>tates</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is on edge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ways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nation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has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rarely</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experienced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throughout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its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young</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history</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country’s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global</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leadership is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being</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challenged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rapidly</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changing</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and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increasingly</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competitive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world</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Meanwhile,</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nation’s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sustained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complacency</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dealing</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with</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long-festering</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domestic</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needs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has</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weakened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our</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institutions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from</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within</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and placed in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grave</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danger</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our</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leadership in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critical</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fields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of</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science and technology</w:t>
      </w:r>
      <w:r w:rsidRPr="004D5510">
        <w:rPr>
          <w:rFonts w:asciiTheme="majorHAnsi" w:hAnsiTheme="majorHAnsi" w:cstheme="majorHAnsi"/>
          <w:vanish/>
          <w:sz w:val="16"/>
          <w:szCs w:val="26"/>
        </w:rPr>
        <w:t>—</w:t>
      </w:r>
      <w:r w:rsidRPr="004D5510">
        <w:rPr>
          <w:rFonts w:asciiTheme="majorHAnsi" w:hAnsiTheme="majorHAnsi" w:cstheme="majorHAnsi"/>
          <w:vanish/>
          <w:szCs w:val="26"/>
          <w:u w:val="single"/>
        </w:rPr>
        <w:t>on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which</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so</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much</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of</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our</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economy</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and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security</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based.</w:t>
      </w:r>
      <w:r w:rsidRPr="004D5510">
        <w:rPr>
          <w:rFonts w:asciiTheme="majorHAnsi" w:hAnsiTheme="majorHAnsi" w:cstheme="majorHAnsi"/>
          <w:sz w:val="16"/>
          <w:szCs w:val="26"/>
        </w:rPr>
        <w:t xml:space="preserve"> </w:t>
      </w:r>
      <w:r w:rsidRPr="004D5510">
        <w:rPr>
          <w:rStyle w:val="Emphasis"/>
          <w:rFonts w:asciiTheme="majorHAnsi" w:hAnsiTheme="majorHAnsi" w:cstheme="majorHAnsi"/>
          <w:sz w:val="26"/>
          <w:szCs w:val="26"/>
          <w:highlight w:val="cyan"/>
        </w:rPr>
        <w:t>America is at a tipping point</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short,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Americans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justifiably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unsettled.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country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faced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existential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challenges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past—moments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history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shook</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foundation—but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risen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occasion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under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strong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leadership.</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Four</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overarching</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challenges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we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face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today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require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comparable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leadership</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response:</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competing</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with</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China,</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coping</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with</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climate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change,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maintaining</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cybersecurity,</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and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combating</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and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preparing</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for</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pandemics.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many</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causes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of</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nation’s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current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dilemmas,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and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their</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solutions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will</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require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exceptionally</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wise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policy</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actions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across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broad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spectrum</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But,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past,</w:t>
      </w:r>
      <w:r w:rsidRPr="004D5510">
        <w:rPr>
          <w:rFonts w:asciiTheme="majorHAnsi" w:hAnsiTheme="majorHAnsi" w:cstheme="majorHAnsi"/>
          <w:sz w:val="16"/>
          <w:szCs w:val="26"/>
        </w:rPr>
        <w:t xml:space="preserve"> </w:t>
      </w:r>
      <w:r w:rsidRPr="004D5510">
        <w:rPr>
          <w:rFonts w:asciiTheme="majorHAnsi" w:hAnsiTheme="majorHAnsi" w:cstheme="majorHAnsi"/>
          <w:szCs w:val="26"/>
          <w:highlight w:val="cyan"/>
          <w:u w:val="single"/>
        </w:rPr>
        <w:t>advances in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science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and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technology</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(S&amp;T)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and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research</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and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development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w:t>
      </w:r>
      <w:r w:rsidRPr="004D5510">
        <w:rPr>
          <w:rFonts w:asciiTheme="majorHAnsi" w:hAnsiTheme="majorHAnsi" w:cstheme="majorHAnsi"/>
          <w:szCs w:val="26"/>
          <w:highlight w:val="cyan"/>
          <w:u w:val="single"/>
        </w:rPr>
        <w:t>R&amp;D),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driven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accelerated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focused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investments,</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will</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be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critical</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to</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success</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America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tipping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point,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short,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Americans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justifiably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unsettled.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presidential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science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adviser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Vannevar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Bush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recognized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75</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years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ago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pioneering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report,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Science,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Endless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Frontier,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efforts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basic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research—funded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primarily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federal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government—and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overall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science,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technology,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engineering,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mathematics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(STEM)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education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continue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critical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future.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University-performed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basic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research,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whether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purely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curiosity-driven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use-inspired,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special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consequence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products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include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discoveries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(made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freely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available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world),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but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also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science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engineering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graduates,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engines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research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transfer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knowledge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technology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from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laboratory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society.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Because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exploratory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nature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basic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research,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progress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requires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freedom,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patience,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tolerance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risk,</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sustained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support.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since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nature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global,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even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universal,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basic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research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prospers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international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cooperation.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researchers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access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sites,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facilities,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minds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from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across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globe.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critical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role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S&amp;T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gone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unrecognized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other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parts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world.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2008,</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example,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Jiabao,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former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premier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Council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People’s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Republic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China,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wrote,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“Scientific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discovery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technological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inventions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brought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about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civilizations,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modern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industries,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rise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fall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nations….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firmly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believe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science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ultimate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revolution.”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30,</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2021,</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China’s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president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Xi</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Jinping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quoted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South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China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saying,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“Scienceand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technology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become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battleground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global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power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rivalry.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Competition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over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cutting-edge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technology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intensified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unprecedented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level.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must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strong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sense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urgency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fully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prepared.”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Meanwhile,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federal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government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cut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investment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R&amp;D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over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recent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decades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from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1.5%</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gross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domestic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product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12%</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federal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budget)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0.7%</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GDP</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(3%</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federal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budget).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portion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supporting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basic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research,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defined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federal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government,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constitutes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0.2%</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GDP—an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amount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roughly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equivalent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population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spends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every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year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Because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exploratory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nature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basic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research,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progress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requires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freedom,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patience,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tolerance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risk,</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sustained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support.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While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surveys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shown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Americans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generally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supportive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scientific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research,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support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prompted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elected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representatives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research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funding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higher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priority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government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budgets.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often,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public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recognize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how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products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pervade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our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daily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lives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made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possible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basic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research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took</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place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laboratory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often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decades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before.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Examples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ubiquitous: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television,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microwave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ovens,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stents,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cell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phones,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laptops,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GPS,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meteorological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communication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satellites,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artificial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joints,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scans,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all-electric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clean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water,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vaccines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polio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smallpox,</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hepatitis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medications,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jet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aircraft,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solar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energy,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much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more—including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mRNA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vaccines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COVID-19.</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broadly,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advancements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S&amp;T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power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economy,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foundation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nation’s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ability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educate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people,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provide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quality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jobs,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defend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itself,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keep</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population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healthy,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sustain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social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programs,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modernize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infrastructure,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combat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climate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change.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China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making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many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advances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quickly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convincingly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reaping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rewards.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today’s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interconnected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world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responsible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foreign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policy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China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far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complicated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race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between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two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nations.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same,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clear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cannot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afford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continue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current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complacency.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DIFFERING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TRAJECTORIES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Comparison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China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illuminates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how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deeply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complacency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taken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hold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many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respects,</w:t>
      </w:r>
      <w:r w:rsidRPr="004D5510">
        <w:rPr>
          <w:rFonts w:asciiTheme="majorHAnsi" w:hAnsiTheme="majorHAnsi" w:cstheme="majorHAnsi"/>
          <w:sz w:val="16"/>
          <w:szCs w:val="26"/>
        </w:rPr>
        <w:t xml:space="preserve"> </w:t>
      </w:r>
      <w:r w:rsidRPr="004D5510">
        <w:rPr>
          <w:rStyle w:val="StyleUnderline"/>
          <w:rFonts w:asciiTheme="majorHAnsi" w:hAnsiTheme="majorHAnsi" w:cstheme="majorHAnsi"/>
          <w:sz w:val="26"/>
          <w:szCs w:val="26"/>
          <w:highlight w:val="cyan"/>
        </w:rPr>
        <w:t>China</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in</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midst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of</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revolution,</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managed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by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central</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government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and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controlled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by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one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political</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party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with</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membership</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of</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under</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7%</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of</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population.</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This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revolution</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focused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on</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sz w:val="26"/>
          <w:szCs w:val="26"/>
          <w:highlight w:val="cyan"/>
        </w:rPr>
        <w:t>employing science, technology, and innovation</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to</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make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China</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more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prosperous,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and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its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government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rapidly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growing</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investments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in</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R&amp;D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to</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provide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necessary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new</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knowledge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and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tool</w:t>
      </w:r>
      <w:r w:rsidRPr="004D5510">
        <w:rPr>
          <w:rFonts w:asciiTheme="majorHAnsi" w:hAnsiTheme="majorHAnsi" w:cstheme="majorHAnsi"/>
          <w:vanish/>
          <w:sz w:val="16"/>
          <w:szCs w:val="26"/>
        </w:rPr>
        <w: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Indeed,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many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years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China’s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leadership</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drawn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from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ranks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engineers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scientists.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contrast,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about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1%</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Congress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degrees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science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engineering,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two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presidents—Herbert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Hoover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Jimmy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Carter—have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backgrounds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STEM.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education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science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engineering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vital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effective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political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leadership,</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but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help</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policymakers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understand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power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promise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S&amp;T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propel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forward.</w:t>
      </w:r>
      <w:r w:rsidRPr="004D5510">
        <w:rPr>
          <w:rFonts w:asciiTheme="majorHAnsi" w:hAnsiTheme="majorHAnsi" w:cstheme="majorHAnsi"/>
          <w:sz w:val="16"/>
          <w:szCs w:val="26"/>
        </w:rPr>
        <w:t xml:space="preserve"> </w:t>
      </w:r>
      <w:r w:rsidRPr="004D5510">
        <w:rPr>
          <w:rStyle w:val="StyleUnderline"/>
          <w:rFonts w:asciiTheme="majorHAnsi" w:hAnsiTheme="majorHAnsi" w:cstheme="majorHAnsi"/>
          <w:vanish/>
          <w:sz w:val="26"/>
          <w:szCs w:val="26"/>
        </w:rPr>
        <w:t>In</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today’s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interconnected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world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responsible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foreign</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policy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with</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China</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far</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more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complicated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than</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race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between</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two</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nations</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China’s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president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since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2013,</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Xi</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Jinping,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himself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engineer,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promised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nation’s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1.4</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billion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people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share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“Chinese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Dream.”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China’s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middle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class,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miniscule,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roughly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size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entire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population.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China’s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ambitious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infrastructure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program—the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Belt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Road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Initiative,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announced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2013—comprises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investment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over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$1.3</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trillion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connect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over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60</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countries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belt)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road),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stretching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from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East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Asia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Europe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Africa.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China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assigns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high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priority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educating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people,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but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gap</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educational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opportunities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between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rural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urban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children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continues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large.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response,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China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rapidly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increasing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number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universities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colleges—now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numbering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2,600,</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institution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opening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every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week—as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quality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faculty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education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provided.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2021</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News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&amp;</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World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Report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rankings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Global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Universities,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China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second-highest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number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world’s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top</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100</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universities,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after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According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2021</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Times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Higher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Education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World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University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Rankings,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Tsinghua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Peking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Universities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moved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up</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rank</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join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top</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25</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world.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China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produces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twice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many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engineers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half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again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many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scientists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each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year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differential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rapidly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expanding.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Moreover,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under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Thousand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Talents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Program,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China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offers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large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financial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professional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incentives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talented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scientists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engineers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from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around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world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China.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effort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dramatic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impact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STEM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doctoral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students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from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China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attending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universities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still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high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rate—currently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about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83%—even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difficult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process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renewing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visas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obtaining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green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cards.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Similarly,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recent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surveys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show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researchers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around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world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asked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country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would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prefer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leave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their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home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country,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about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57%</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answered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about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9%</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answered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China.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Still,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doubt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China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taking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very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ambitious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steps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attract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retain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STEM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researchers,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countries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wish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compete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must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take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account.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anti-China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rhetoric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many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political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leaders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routinely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include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their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statements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likely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encourage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young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people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choose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place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study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establish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their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careers.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China’s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efforts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also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reflected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investment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activities.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Between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2000</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2017,</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country’s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domestic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spending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R&amp;D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grew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average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17%</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year,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compared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4%</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year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Style w:val="StyleUnderline"/>
          <w:rFonts w:asciiTheme="majorHAnsi" w:hAnsiTheme="majorHAnsi" w:cstheme="majorHAnsi"/>
          <w:vanish/>
          <w:sz w:val="26"/>
          <w:szCs w:val="26"/>
        </w:rPr>
        <w:t>Though</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China’s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economy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has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cooled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in</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recent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years,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still</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sz w:val="26"/>
          <w:szCs w:val="26"/>
          <w:highlight w:val="cyan"/>
        </w:rPr>
        <w:t>making</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substantial</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sz w:val="26"/>
          <w:szCs w:val="26"/>
          <w:highlight w:val="cyan"/>
        </w:rPr>
        <w:t>investments in</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such</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critical</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fields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sz w:val="26"/>
          <w:szCs w:val="26"/>
          <w:highlight w:val="cyan"/>
        </w:rPr>
        <w:t>artificial intelligence</w:t>
      </w:r>
      <w:r w:rsidRPr="004D5510">
        <w:rPr>
          <w:rStyle w:val="StyleUnderline"/>
          <w:rFonts w:asciiTheme="majorHAnsi" w:hAnsiTheme="majorHAnsi" w:cstheme="majorHAnsi"/>
          <w:vanish/>
          <w:sz w:val="26"/>
          <w:szCs w:val="26"/>
        </w:rPr>
        <w:t>,</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semiconductors,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quantum</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information,</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high-performance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computing,</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5G</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communications,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genomics,</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and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renewable</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energy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and</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energy</w:t>
      </w:r>
      <w:r w:rsidRPr="004D5510">
        <w:rPr>
          <w:rStyle w:val="StyleUnderline"/>
          <w:rFonts w:asciiTheme="majorHAnsi" w:hAnsiTheme="majorHAnsi" w:cstheme="majorHAnsi"/>
          <w:sz w:val="26"/>
          <w:szCs w:val="26"/>
        </w:rPr>
        <w:t xml:space="preserve"> </w:t>
      </w:r>
      <w:r w:rsidRPr="004D5510">
        <w:rPr>
          <w:rStyle w:val="StyleUnderline"/>
          <w:rFonts w:asciiTheme="majorHAnsi" w:hAnsiTheme="majorHAnsi" w:cstheme="majorHAnsi"/>
          <w:vanish/>
          <w:sz w:val="26"/>
          <w:szCs w:val="26"/>
        </w:rPr>
        <w:t>storage</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China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produces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twice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many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engineers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half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again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many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scientists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each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year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differential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rapidly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expanding.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investments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paid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Since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2011,</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share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US-based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smartphone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companies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solar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panel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manufacturers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global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marketplace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fallen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from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19%</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15%</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from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8%</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just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1%,</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respectively.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Meanwhile,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China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increased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share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sectors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from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11%</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58%</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smartphone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sales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from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35%</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67%</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solar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panel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sales.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China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also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holds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clear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majority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market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share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commercial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drones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(80%</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4%),</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lithium-ion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batteries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(projected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2800</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GWh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production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capacity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2030,</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projected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500</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GWh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production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capacity),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network</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infrastructure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equipment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(36%</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9%),</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telecom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giant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Huawei.</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while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still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remains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leader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semiconductors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(47%</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total,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compared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China’s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4%),</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many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companies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manufacture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chips,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but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rather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outsource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their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production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major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overseas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manufacturers.</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United States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continues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to</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maintain a lead in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number</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of</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key areas, but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margins are closing</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China</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has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now</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passed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United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States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number</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of</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Fortune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500</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domestically</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headquartered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companies</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also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overtaken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top</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merchandise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trading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partner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among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world’s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nations.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19</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firms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created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25</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years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valued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over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$100</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billion,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nine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eight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China.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critical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importance,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China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projected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GDP</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long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after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celebrates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250th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birthday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2026.</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Measured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purchasing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power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parity,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China’s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GDP</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already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surpassed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clear,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still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invests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R&amp;D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other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country.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But</w:t>
      </w:r>
      <w:r w:rsidRPr="004D5510">
        <w:rPr>
          <w:rFonts w:asciiTheme="majorHAnsi" w:hAnsiTheme="majorHAnsi" w:cstheme="majorHAnsi"/>
          <w:sz w:val="16"/>
          <w:szCs w:val="26"/>
        </w:rPr>
        <w:t xml:space="preserve"> </w:t>
      </w:r>
      <w:r w:rsidRPr="004D5510">
        <w:rPr>
          <w:rFonts w:asciiTheme="majorHAnsi" w:hAnsiTheme="majorHAnsi" w:cstheme="majorHAnsi"/>
          <w:szCs w:val="26"/>
          <w:highlight w:val="cyan"/>
          <w:u w:val="single"/>
        </w:rPr>
        <w:t>China has been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rapidly</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increasing</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its</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R&amp;D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spending</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and can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be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expected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to</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overtake the United States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within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present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decade.</w:t>
      </w:r>
      <w:r w:rsidRPr="004D5510">
        <w:rPr>
          <w:rFonts w:asciiTheme="majorHAnsi" w:hAnsiTheme="majorHAnsi" w:cstheme="majorHAnsi"/>
          <w:szCs w:val="26"/>
          <w:u w:val="single"/>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China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alone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assigning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higher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priority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investing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R&amp;D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which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ranks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ninth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among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Organization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Economic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Cooperation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Development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(OECD)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nations,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having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fallen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from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second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place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few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decades.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terms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percentage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R&amp;D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funded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federal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government,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fallen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29th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world.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half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century,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total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fraction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GDP</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devoted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R&amp;D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remained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stagnant,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spite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increasing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impact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S&amp;T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everyday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life.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Lack</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R&amp;D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investment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reasons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ranks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ninth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Bloomberg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Innovation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Index.</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ranks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21st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number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professionals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engaged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R&amp;D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capita.</w:t>
      </w:r>
    </w:p>
    <w:p w14:paraId="7230BD2B" w14:textId="52D60791" w:rsidR="00F6334F" w:rsidRPr="004D5510" w:rsidRDefault="00F6334F" w:rsidP="00F6334F">
      <w:pPr>
        <w:rPr>
          <w:rFonts w:asciiTheme="majorHAnsi" w:hAnsiTheme="majorHAnsi" w:cstheme="majorHAnsi"/>
          <w:sz w:val="16"/>
          <w:szCs w:val="26"/>
        </w:rPr>
      </w:pPr>
    </w:p>
    <w:p w14:paraId="5F7FD562" w14:textId="77777777" w:rsidR="00F6334F" w:rsidRPr="004D5510" w:rsidRDefault="00F6334F" w:rsidP="00F6334F">
      <w:pPr>
        <w:pStyle w:val="Heading4"/>
        <w:rPr>
          <w:rFonts w:asciiTheme="majorHAnsi" w:hAnsiTheme="majorHAnsi" w:cstheme="majorHAnsi"/>
        </w:rPr>
      </w:pPr>
      <w:r w:rsidRPr="004D5510">
        <w:rPr>
          <w:rFonts w:asciiTheme="majorHAnsi" w:hAnsiTheme="majorHAnsi" w:cstheme="majorHAnsi"/>
        </w:rPr>
        <w:t xml:space="preserve">Unions are </w:t>
      </w:r>
      <w:r w:rsidRPr="004D5510">
        <w:rPr>
          <w:rFonts w:asciiTheme="majorHAnsi" w:hAnsiTheme="majorHAnsi" w:cstheme="majorHAnsi"/>
          <w:u w:val="single"/>
        </w:rPr>
        <w:t>critical</w:t>
      </w:r>
      <w:r w:rsidRPr="004D5510">
        <w:rPr>
          <w:rFonts w:asciiTheme="majorHAnsi" w:hAnsiTheme="majorHAnsi" w:cstheme="majorHAnsi"/>
        </w:rPr>
        <w:t xml:space="preserve"> to R&amp;D and innovation.</w:t>
      </w:r>
    </w:p>
    <w:p w14:paraId="4629E98B" w14:textId="77777777" w:rsidR="00F6334F" w:rsidRPr="004D5510" w:rsidRDefault="00F6334F" w:rsidP="00F6334F">
      <w:pPr>
        <w:rPr>
          <w:sz w:val="16"/>
        </w:rPr>
      </w:pPr>
      <w:r w:rsidRPr="004D5510">
        <w:rPr>
          <w:rStyle w:val="Style13ptBold"/>
          <w:u w:val="single"/>
        </w:rPr>
        <w:t>Shin et al. 19,</w:t>
      </w:r>
      <w:r w:rsidRPr="004D5510">
        <w:rPr>
          <w:sz w:val="16"/>
        </w:rPr>
        <w:t xml:space="preserve"> </w:t>
      </w:r>
      <w:proofErr w:type="spellStart"/>
      <w:r w:rsidRPr="004D5510">
        <w:rPr>
          <w:sz w:val="16"/>
        </w:rPr>
        <w:t>Illhang</w:t>
      </w:r>
      <w:proofErr w:type="spellEnd"/>
      <w:r w:rsidRPr="004D5510">
        <w:rPr>
          <w:sz w:val="16"/>
        </w:rPr>
        <w:t>, et al. (Affiliation: Ph.D., Assistant Professor of Accounting, College of Business, Gachon University, Seongnam-si, Gyunggi-do) "The effect of labor unions on innovation and market valuation in business group affiliations: new evidence from South Korea." Springer Link, 26 Oct. 2019, link.springer.com/article/10.1057/s41291-019-00089-9.</w:t>
      </w:r>
    </w:p>
    <w:p w14:paraId="50F14446" w14:textId="77777777" w:rsidR="00F6334F" w:rsidRPr="004D5510" w:rsidRDefault="00F6334F" w:rsidP="00F6334F">
      <w:pPr>
        <w:rPr>
          <w:sz w:val="16"/>
        </w:rPr>
      </w:pPr>
      <w:r w:rsidRPr="004D5510">
        <w:rPr>
          <w:vanish/>
          <w:u w:val="single"/>
        </w:rPr>
        <w:t>In</w:t>
      </w:r>
      <w:r w:rsidRPr="004D5510">
        <w:rPr>
          <w:u w:val="single"/>
        </w:rPr>
        <w:t xml:space="preserve"> </w:t>
      </w:r>
      <w:r w:rsidRPr="004D5510">
        <w:rPr>
          <w:vanish/>
          <w:u w:val="single"/>
        </w:rPr>
        <w:t>contrast,</w:t>
      </w:r>
      <w:r w:rsidRPr="004D5510">
        <w:rPr>
          <w:u w:val="single"/>
        </w:rPr>
        <w:t xml:space="preserve"> </w:t>
      </w:r>
      <w:r w:rsidRPr="004D5510">
        <w:rPr>
          <w:highlight w:val="cyan"/>
          <w:u w:val="single"/>
        </w:rPr>
        <w:t>unions</w:t>
      </w:r>
      <w:r w:rsidRPr="004D5510">
        <w:rPr>
          <w:u w:val="single"/>
        </w:rPr>
        <w:t xml:space="preserve"> </w:t>
      </w:r>
      <w:r w:rsidRPr="004D5510">
        <w:rPr>
          <w:vanish/>
          <w:u w:val="single"/>
        </w:rPr>
        <w:t>can</w:t>
      </w:r>
      <w:r w:rsidRPr="004D5510">
        <w:rPr>
          <w:u w:val="single"/>
        </w:rPr>
        <w:t xml:space="preserve"> </w:t>
      </w:r>
      <w:r w:rsidRPr="004D5510">
        <w:rPr>
          <w:highlight w:val="cyan"/>
          <w:u w:val="single"/>
        </w:rPr>
        <w:t>facilitate innovation by reducing grievances and</w:t>
      </w:r>
      <w:r w:rsidRPr="004D5510">
        <w:rPr>
          <w:u w:val="single"/>
        </w:rPr>
        <w:t xml:space="preserve"> </w:t>
      </w:r>
      <w:r w:rsidRPr="004D5510">
        <w:rPr>
          <w:vanish/>
          <w:u w:val="single"/>
        </w:rPr>
        <w:t>staff</w:t>
      </w:r>
      <w:r w:rsidRPr="004D5510">
        <w:rPr>
          <w:u w:val="single"/>
        </w:rPr>
        <w:t xml:space="preserve"> </w:t>
      </w:r>
      <w:r w:rsidRPr="004D5510">
        <w:rPr>
          <w:highlight w:val="cyan"/>
          <w:u w:val="single"/>
        </w:rPr>
        <w:t>turnover</w:t>
      </w:r>
      <w:r w:rsidRPr="004D5510">
        <w:rPr>
          <w:u w:val="single"/>
        </w:rPr>
        <w:t xml:space="preserve"> </w:t>
      </w:r>
      <w:r w:rsidRPr="004D5510">
        <w:rPr>
          <w:vanish/>
          <w:u w:val="single"/>
        </w:rPr>
        <w:t>or</w:t>
      </w:r>
      <w:r w:rsidRPr="004D5510">
        <w:rPr>
          <w:u w:val="single"/>
        </w:rPr>
        <w:t xml:space="preserve"> </w:t>
      </w:r>
      <w:r w:rsidRPr="004D5510">
        <w:rPr>
          <w:vanish/>
          <w:u w:val="single"/>
        </w:rPr>
        <w:t>by</w:t>
      </w:r>
      <w:r w:rsidRPr="004D5510">
        <w:rPr>
          <w:u w:val="single"/>
        </w:rPr>
        <w:t xml:space="preserve"> </w:t>
      </w:r>
      <w:r w:rsidRPr="004D5510">
        <w:rPr>
          <w:highlight w:val="cyan"/>
          <w:u w:val="single"/>
        </w:rPr>
        <w:t>improving</w:t>
      </w:r>
      <w:r w:rsidRPr="004D5510">
        <w:rPr>
          <w:u w:val="single"/>
        </w:rPr>
        <w:t xml:space="preserve"> </w:t>
      </w:r>
      <w:r w:rsidRPr="004D5510">
        <w:rPr>
          <w:vanish/>
          <w:u w:val="single"/>
        </w:rPr>
        <w:t>employees’</w:t>
      </w:r>
      <w:r w:rsidRPr="004D5510">
        <w:rPr>
          <w:u w:val="single"/>
        </w:rPr>
        <w:t xml:space="preserve"> </w:t>
      </w:r>
      <w:r w:rsidRPr="004D5510">
        <w:rPr>
          <w:highlight w:val="cyan"/>
          <w:u w:val="single"/>
        </w:rPr>
        <w:t>moral and training</w:t>
      </w:r>
      <w:r w:rsidRPr="004D5510">
        <w:rPr>
          <w:sz w:val="16"/>
        </w:rPr>
        <w:t xml:space="preserve"> </w:t>
      </w:r>
      <w:r w:rsidRPr="004D5510">
        <w:rPr>
          <w:vanish/>
          <w:sz w:val="16"/>
        </w:rPr>
        <w:t>(Freeman</w:t>
      </w:r>
      <w:r w:rsidRPr="004D5510">
        <w:rPr>
          <w:sz w:val="16"/>
        </w:rPr>
        <w:t xml:space="preserve"> </w:t>
      </w:r>
      <w:r w:rsidRPr="004D5510">
        <w:rPr>
          <w:vanish/>
          <w:sz w:val="16"/>
        </w:rPr>
        <w:t>and</w:t>
      </w:r>
      <w:r w:rsidRPr="004D5510">
        <w:rPr>
          <w:sz w:val="16"/>
        </w:rPr>
        <w:t xml:space="preserve"> </w:t>
      </w:r>
      <w:r w:rsidRPr="004D5510">
        <w:rPr>
          <w:vanish/>
          <w:sz w:val="16"/>
        </w:rPr>
        <w:t>Medof</w:t>
      </w:r>
      <w:r w:rsidRPr="004D5510">
        <w:rPr>
          <w:sz w:val="16"/>
        </w:rPr>
        <w:t xml:space="preserve"> </w:t>
      </w:r>
      <w:r w:rsidRPr="004D5510">
        <w:rPr>
          <w:vanish/>
          <w:sz w:val="16"/>
        </w:rPr>
        <w:t>1984).</w:t>
      </w:r>
      <w:r w:rsidRPr="004D5510">
        <w:rPr>
          <w:sz w:val="16"/>
        </w:rPr>
        <w:t xml:space="preserve"> </w:t>
      </w:r>
      <w:r w:rsidRPr="004D5510">
        <w:rPr>
          <w:vanish/>
          <w:sz w:val="16"/>
        </w:rPr>
        <w:t>Ulph</w:t>
      </w:r>
      <w:r w:rsidRPr="004D5510">
        <w:rPr>
          <w:sz w:val="16"/>
        </w:rPr>
        <w:t xml:space="preserve"> </w:t>
      </w:r>
      <w:r w:rsidRPr="004D5510">
        <w:rPr>
          <w:vanish/>
          <w:sz w:val="16"/>
        </w:rPr>
        <w:t>and</w:t>
      </w:r>
      <w:r w:rsidRPr="004D5510">
        <w:rPr>
          <w:sz w:val="16"/>
        </w:rPr>
        <w:t xml:space="preserve"> </w:t>
      </w:r>
      <w:r w:rsidRPr="004D5510">
        <w:rPr>
          <w:vanish/>
          <w:sz w:val="16"/>
        </w:rPr>
        <w:t>Ulph</w:t>
      </w:r>
      <w:r w:rsidRPr="004D5510">
        <w:rPr>
          <w:sz w:val="16"/>
        </w:rPr>
        <w:t xml:space="preserve"> </w:t>
      </w:r>
      <w:r w:rsidRPr="004D5510">
        <w:rPr>
          <w:vanish/>
          <w:sz w:val="16"/>
        </w:rPr>
        <w:t>(1989)</w:t>
      </w:r>
      <w:r w:rsidRPr="004D5510">
        <w:rPr>
          <w:sz w:val="16"/>
        </w:rPr>
        <w:t xml:space="preserve"> </w:t>
      </w:r>
      <w:r w:rsidRPr="004D5510">
        <w:rPr>
          <w:vanish/>
          <w:sz w:val="16"/>
        </w:rPr>
        <w:t>argued</w:t>
      </w:r>
      <w:r w:rsidRPr="004D5510">
        <w:rPr>
          <w:sz w:val="16"/>
        </w:rPr>
        <w:t xml:space="preserve"> </w:t>
      </w:r>
      <w:r w:rsidRPr="004D5510">
        <w:rPr>
          <w:vanish/>
          <w:sz w:val="16"/>
        </w:rPr>
        <w:t>that</w:t>
      </w:r>
      <w:r w:rsidRPr="004D5510">
        <w:rPr>
          <w:sz w:val="16"/>
        </w:rPr>
        <w:t xml:space="preserve"> </w:t>
      </w:r>
      <w:r w:rsidRPr="004D5510">
        <w:rPr>
          <w:vanish/>
          <w:u w:val="single"/>
        </w:rPr>
        <w:t>an</w:t>
      </w:r>
      <w:r w:rsidRPr="004D5510">
        <w:rPr>
          <w:u w:val="single"/>
        </w:rPr>
        <w:t xml:space="preserve"> </w:t>
      </w:r>
      <w:r w:rsidRPr="004D5510">
        <w:rPr>
          <w:highlight w:val="cyan"/>
          <w:u w:val="single"/>
        </w:rPr>
        <w:t>increase in union power</w:t>
      </w:r>
      <w:r w:rsidRPr="004D5510">
        <w:rPr>
          <w:u w:val="single"/>
        </w:rPr>
        <w:t xml:space="preserve"> </w:t>
      </w:r>
      <w:r w:rsidRPr="004D5510">
        <w:rPr>
          <w:vanish/>
          <w:u w:val="single"/>
        </w:rPr>
        <w:t>can</w:t>
      </w:r>
      <w:r w:rsidRPr="004D5510">
        <w:rPr>
          <w:u w:val="single"/>
        </w:rPr>
        <w:t xml:space="preserve"> </w:t>
      </w:r>
      <w:r w:rsidRPr="004D5510">
        <w:rPr>
          <w:vanish/>
          <w:u w:val="single"/>
        </w:rPr>
        <w:t>actually</w:t>
      </w:r>
      <w:r w:rsidRPr="004D5510">
        <w:rPr>
          <w:u w:val="single"/>
        </w:rPr>
        <w:t xml:space="preserve"> </w:t>
      </w:r>
      <w:r w:rsidRPr="004D5510">
        <w:rPr>
          <w:highlight w:val="cyan"/>
          <w:u w:val="single"/>
        </w:rPr>
        <w:t>increase R&amp;D</w:t>
      </w:r>
      <w:r w:rsidRPr="004D5510">
        <w:rPr>
          <w:u w:val="single"/>
        </w:rPr>
        <w:t xml:space="preserve"> </w:t>
      </w:r>
      <w:r w:rsidRPr="004D5510">
        <w:rPr>
          <w:vanish/>
          <w:u w:val="single"/>
        </w:rPr>
        <w:t>as</w:t>
      </w:r>
      <w:r w:rsidRPr="004D5510">
        <w:rPr>
          <w:u w:val="single"/>
        </w:rPr>
        <w:t xml:space="preserve"> </w:t>
      </w:r>
      <w:r w:rsidRPr="004D5510">
        <w:rPr>
          <w:vanish/>
          <w:u w:val="single"/>
        </w:rPr>
        <w:t>the</w:t>
      </w:r>
      <w:r w:rsidRPr="004D5510">
        <w:rPr>
          <w:u w:val="single"/>
        </w:rPr>
        <w:t xml:space="preserve"> </w:t>
      </w:r>
      <w:r w:rsidRPr="004D5510">
        <w:rPr>
          <w:vanish/>
          <w:u w:val="single"/>
        </w:rPr>
        <w:t>union</w:t>
      </w:r>
      <w:r w:rsidRPr="004D5510">
        <w:rPr>
          <w:u w:val="single"/>
        </w:rPr>
        <w:t xml:space="preserve"> </w:t>
      </w:r>
      <w:r w:rsidRPr="004D5510">
        <w:rPr>
          <w:vanish/>
          <w:u w:val="single"/>
        </w:rPr>
        <w:t>bargains</w:t>
      </w:r>
      <w:r w:rsidRPr="004D5510">
        <w:rPr>
          <w:u w:val="single"/>
        </w:rPr>
        <w:t xml:space="preserve"> </w:t>
      </w:r>
      <w:r w:rsidRPr="004D5510">
        <w:rPr>
          <w:vanish/>
          <w:u w:val="single"/>
        </w:rPr>
        <w:t>over</w:t>
      </w:r>
      <w:r w:rsidRPr="004D5510">
        <w:rPr>
          <w:u w:val="single"/>
        </w:rPr>
        <w:t xml:space="preserve"> </w:t>
      </w:r>
      <w:r w:rsidRPr="004D5510">
        <w:rPr>
          <w:vanish/>
          <w:u w:val="single"/>
        </w:rPr>
        <w:t>employment</w:t>
      </w:r>
      <w:r w:rsidRPr="004D5510">
        <w:rPr>
          <w:u w:val="single"/>
        </w:rPr>
        <w:t xml:space="preserve"> </w:t>
      </w:r>
      <w:r w:rsidRPr="004D5510">
        <w:rPr>
          <w:vanish/>
          <w:u w:val="single"/>
        </w:rPr>
        <w:t>and</w:t>
      </w:r>
      <w:r w:rsidRPr="004D5510">
        <w:rPr>
          <w:u w:val="single"/>
        </w:rPr>
        <w:t xml:space="preserve"> </w:t>
      </w:r>
      <w:r w:rsidRPr="004D5510">
        <w:rPr>
          <w:vanish/>
          <w:u w:val="single"/>
        </w:rPr>
        <w:t>wages.</w:t>
      </w:r>
      <w:r w:rsidRPr="004D5510">
        <w:rPr>
          <w:u w:val="single"/>
        </w:rPr>
        <w:t xml:space="preserve"> </w:t>
      </w:r>
      <w:r w:rsidRPr="004D5510">
        <w:rPr>
          <w:vanish/>
          <w:u w:val="single"/>
        </w:rPr>
        <w:t>Furthermore,</w:t>
      </w:r>
      <w:r w:rsidRPr="004D5510">
        <w:rPr>
          <w:u w:val="single"/>
        </w:rPr>
        <w:t xml:space="preserve"> </w:t>
      </w:r>
      <w:r w:rsidRPr="004D5510">
        <w:rPr>
          <w:highlight w:val="cyan"/>
          <w:u w:val="single"/>
        </w:rPr>
        <w:t>unions</w:t>
      </w:r>
      <w:r w:rsidRPr="004D5510">
        <w:rPr>
          <w:u w:val="single"/>
        </w:rPr>
        <w:t xml:space="preserve"> </w:t>
      </w:r>
      <w:r w:rsidRPr="004D5510">
        <w:rPr>
          <w:vanish/>
          <w:u w:val="single"/>
        </w:rPr>
        <w:t>may</w:t>
      </w:r>
      <w:r w:rsidRPr="004D5510">
        <w:rPr>
          <w:u w:val="single"/>
        </w:rPr>
        <w:t xml:space="preserve"> </w:t>
      </w:r>
      <w:r w:rsidRPr="004D5510">
        <w:rPr>
          <w:highlight w:val="cyan"/>
          <w:u w:val="single"/>
        </w:rPr>
        <w:t xml:space="preserve">allow firms to increase </w:t>
      </w:r>
      <w:r w:rsidRPr="004D5510">
        <w:rPr>
          <w:vanish/>
          <w:u w:val="single"/>
        </w:rPr>
        <w:t>the</w:t>
      </w:r>
      <w:r w:rsidRPr="004D5510">
        <w:rPr>
          <w:u w:val="single"/>
        </w:rPr>
        <w:t xml:space="preserve"> </w:t>
      </w:r>
      <w:r w:rsidRPr="004D5510">
        <w:rPr>
          <w:highlight w:val="cyan"/>
          <w:u w:val="single"/>
        </w:rPr>
        <w:t>speed of diffusion and implementation of technology</w:t>
      </w:r>
      <w:r w:rsidRPr="004D5510">
        <w:rPr>
          <w:u w:val="single"/>
        </w:rPr>
        <w:t xml:space="preserve"> </w:t>
      </w:r>
      <w:r w:rsidRPr="004D5510">
        <w:rPr>
          <w:vanish/>
          <w:u w:val="single"/>
        </w:rPr>
        <w:t>and,</w:t>
      </w:r>
      <w:r w:rsidRPr="004D5510">
        <w:rPr>
          <w:u w:val="single"/>
        </w:rPr>
        <w:t xml:space="preserve"> </w:t>
      </w:r>
      <w:r w:rsidRPr="004D5510">
        <w:rPr>
          <w:highlight w:val="cyan"/>
          <w:u w:val="single"/>
        </w:rPr>
        <w:t>hence</w:t>
      </w:r>
      <w:r w:rsidRPr="004D5510">
        <w:rPr>
          <w:vanish/>
          <w:u w:val="single"/>
        </w:rPr>
        <w:t>,</w:t>
      </w:r>
      <w:r w:rsidRPr="004D5510">
        <w:rPr>
          <w:u w:val="single"/>
        </w:rPr>
        <w:t xml:space="preserve"> </w:t>
      </w:r>
      <w:r w:rsidRPr="004D5510">
        <w:rPr>
          <w:highlight w:val="cyan"/>
          <w:u w:val="single"/>
        </w:rPr>
        <w:t>increase</w:t>
      </w:r>
      <w:r w:rsidRPr="004D5510">
        <w:rPr>
          <w:u w:val="single"/>
        </w:rPr>
        <w:t xml:space="preserve"> </w:t>
      </w:r>
      <w:r w:rsidRPr="004D5510">
        <w:rPr>
          <w:vanish/>
          <w:u w:val="single"/>
        </w:rPr>
        <w:t>the</w:t>
      </w:r>
      <w:r w:rsidRPr="004D5510">
        <w:rPr>
          <w:u w:val="single"/>
        </w:rPr>
        <w:t xml:space="preserve"> </w:t>
      </w:r>
      <w:r w:rsidRPr="004D5510">
        <w:rPr>
          <w:vanish/>
          <w:u w:val="single"/>
        </w:rPr>
        <w:t>firm’s</w:t>
      </w:r>
      <w:r w:rsidRPr="004D5510">
        <w:rPr>
          <w:u w:val="single"/>
        </w:rPr>
        <w:t xml:space="preserve"> </w:t>
      </w:r>
      <w:r w:rsidRPr="004D5510">
        <w:rPr>
          <w:highlight w:val="cyan"/>
          <w:u w:val="single"/>
        </w:rPr>
        <w:t>incentive to invest</w:t>
      </w:r>
      <w:r w:rsidRPr="004D5510">
        <w:rPr>
          <w:sz w:val="16"/>
        </w:rPr>
        <w:t xml:space="preserve"> </w:t>
      </w:r>
      <w:r w:rsidRPr="004D5510">
        <w:rPr>
          <w:vanish/>
          <w:sz w:val="16"/>
        </w:rPr>
        <w:t>(Menezes-Filho</w:t>
      </w:r>
      <w:r w:rsidRPr="004D5510">
        <w:rPr>
          <w:sz w:val="16"/>
        </w:rPr>
        <w:t xml:space="preserve"> </w:t>
      </w:r>
      <w:r w:rsidRPr="004D5510">
        <w:rPr>
          <w:vanish/>
          <w:sz w:val="16"/>
        </w:rPr>
        <w:t>et</w:t>
      </w:r>
      <w:r w:rsidRPr="004D5510">
        <w:rPr>
          <w:sz w:val="16"/>
        </w:rPr>
        <w:t xml:space="preserve"> </w:t>
      </w:r>
      <w:r w:rsidRPr="004D5510">
        <w:rPr>
          <w:vanish/>
          <w:sz w:val="16"/>
        </w:rPr>
        <w:t>al.</w:t>
      </w:r>
      <w:r w:rsidRPr="004D5510">
        <w:rPr>
          <w:sz w:val="16"/>
        </w:rPr>
        <w:t xml:space="preserve"> </w:t>
      </w:r>
      <w:r w:rsidRPr="004D5510">
        <w:rPr>
          <w:vanish/>
          <w:sz w:val="16"/>
        </w:rPr>
        <w:t>1998a,</w:t>
      </w:r>
      <w:r w:rsidRPr="004D5510">
        <w:rPr>
          <w:sz w:val="16"/>
        </w:rPr>
        <w:t xml:space="preserve"> </w:t>
      </w:r>
      <w:r w:rsidRPr="004D5510">
        <w:rPr>
          <w:vanish/>
          <w:sz w:val="16"/>
        </w:rPr>
        <w:t>b).</w:t>
      </w:r>
      <w:r w:rsidRPr="004D5510">
        <w:rPr>
          <w:sz w:val="16"/>
        </w:rPr>
        <w:t xml:space="preserve"> </w:t>
      </w:r>
      <w:r w:rsidRPr="004D5510">
        <w:rPr>
          <w:vanish/>
          <w:sz w:val="16"/>
        </w:rPr>
        <w:t>For</w:t>
      </w:r>
      <w:r w:rsidRPr="004D5510">
        <w:rPr>
          <w:sz w:val="16"/>
        </w:rPr>
        <w:t xml:space="preserve"> </w:t>
      </w:r>
      <w:r w:rsidRPr="004D5510">
        <w:rPr>
          <w:vanish/>
          <w:sz w:val="16"/>
        </w:rPr>
        <w:t>instance,</w:t>
      </w:r>
      <w:r w:rsidRPr="004D5510">
        <w:rPr>
          <w:sz w:val="16"/>
        </w:rPr>
        <w:t xml:space="preserve"> </w:t>
      </w:r>
      <w:r w:rsidRPr="004D5510">
        <w:rPr>
          <w:vanish/>
          <w:sz w:val="16"/>
        </w:rPr>
        <w:t>in</w:t>
      </w:r>
      <w:r w:rsidRPr="004D5510">
        <w:rPr>
          <w:sz w:val="16"/>
        </w:rPr>
        <w:t xml:space="preserve"> </w:t>
      </w:r>
      <w:r w:rsidRPr="004D5510">
        <w:rPr>
          <w:vanish/>
          <w:sz w:val="16"/>
        </w:rPr>
        <w:t>the</w:t>
      </w:r>
      <w:r w:rsidRPr="004D5510">
        <w:rPr>
          <w:sz w:val="16"/>
        </w:rPr>
        <w:t xml:space="preserve"> </w:t>
      </w:r>
      <w:r w:rsidRPr="004D5510">
        <w:rPr>
          <w:vanish/>
          <w:sz w:val="16"/>
        </w:rPr>
        <w:t>European</w:t>
      </w:r>
      <w:r w:rsidRPr="004D5510">
        <w:rPr>
          <w:sz w:val="16"/>
        </w:rPr>
        <w:t xml:space="preserve"> </w:t>
      </w:r>
      <w:r w:rsidRPr="004D5510">
        <w:rPr>
          <w:vanish/>
          <w:sz w:val="16"/>
        </w:rPr>
        <w:t>studies,</w:t>
      </w:r>
      <w:r w:rsidRPr="004D5510">
        <w:rPr>
          <w:sz w:val="16"/>
        </w:rPr>
        <w:t xml:space="preserve"> </w:t>
      </w:r>
      <w:r w:rsidRPr="004D5510">
        <w:rPr>
          <w:vanish/>
          <w:u w:val="single"/>
        </w:rPr>
        <w:t>there</w:t>
      </w:r>
      <w:r w:rsidRPr="004D5510">
        <w:rPr>
          <w:u w:val="single"/>
        </w:rPr>
        <w:t xml:space="preserve"> </w:t>
      </w:r>
      <w:r w:rsidRPr="004D5510">
        <w:rPr>
          <w:vanish/>
          <w:u w:val="single"/>
        </w:rPr>
        <w:t>was</w:t>
      </w:r>
      <w:r w:rsidRPr="004D5510">
        <w:rPr>
          <w:u w:val="single"/>
        </w:rPr>
        <w:t xml:space="preserve"> </w:t>
      </w:r>
      <w:r w:rsidRPr="004D5510">
        <w:rPr>
          <w:vanish/>
          <w:u w:val="single"/>
        </w:rPr>
        <w:t>no</w:t>
      </w:r>
      <w:r w:rsidRPr="004D5510">
        <w:rPr>
          <w:u w:val="single"/>
        </w:rPr>
        <w:t xml:space="preserve"> </w:t>
      </w:r>
      <w:r w:rsidRPr="004D5510">
        <w:rPr>
          <w:vanish/>
          <w:u w:val="single"/>
        </w:rPr>
        <w:t>compelling</w:t>
      </w:r>
      <w:r w:rsidRPr="004D5510">
        <w:rPr>
          <w:u w:val="single"/>
        </w:rPr>
        <w:t xml:space="preserve"> </w:t>
      </w:r>
      <w:r w:rsidRPr="004D5510">
        <w:rPr>
          <w:vanish/>
          <w:u w:val="single"/>
        </w:rPr>
        <w:t>evidence</w:t>
      </w:r>
      <w:r w:rsidRPr="004D5510">
        <w:rPr>
          <w:u w:val="single"/>
        </w:rPr>
        <w:t xml:space="preserve"> </w:t>
      </w:r>
      <w:r w:rsidRPr="004D5510">
        <w:rPr>
          <w:vanish/>
          <w:u w:val="single"/>
        </w:rPr>
        <w:t>that</w:t>
      </w:r>
      <w:r w:rsidRPr="004D5510">
        <w:rPr>
          <w:u w:val="single"/>
        </w:rPr>
        <w:t xml:space="preserve"> </w:t>
      </w:r>
      <w:r w:rsidRPr="004D5510">
        <w:rPr>
          <w:vanish/>
          <w:u w:val="single"/>
        </w:rPr>
        <w:t>unions</w:t>
      </w:r>
      <w:r w:rsidRPr="004D5510">
        <w:rPr>
          <w:u w:val="single"/>
        </w:rPr>
        <w:t xml:space="preserve"> </w:t>
      </w:r>
      <w:r w:rsidRPr="004D5510">
        <w:rPr>
          <w:vanish/>
          <w:u w:val="single"/>
        </w:rPr>
        <w:t>have</w:t>
      </w:r>
      <w:r w:rsidRPr="004D5510">
        <w:rPr>
          <w:u w:val="single"/>
        </w:rPr>
        <w:t xml:space="preserve"> </w:t>
      </w:r>
      <w:r w:rsidRPr="004D5510">
        <w:rPr>
          <w:vanish/>
          <w:u w:val="single"/>
        </w:rPr>
        <w:t>a</w:t>
      </w:r>
      <w:r w:rsidRPr="004D5510">
        <w:rPr>
          <w:u w:val="single"/>
        </w:rPr>
        <w:t xml:space="preserve"> </w:t>
      </w:r>
      <w:r w:rsidRPr="004D5510">
        <w:rPr>
          <w:vanish/>
          <w:u w:val="single"/>
        </w:rPr>
        <w:t>detrimental</w:t>
      </w:r>
      <w:r w:rsidRPr="004D5510">
        <w:rPr>
          <w:u w:val="single"/>
        </w:rPr>
        <w:t xml:space="preserve"> </w:t>
      </w:r>
      <w:r w:rsidRPr="004D5510">
        <w:rPr>
          <w:vanish/>
          <w:u w:val="single"/>
        </w:rPr>
        <w:t>effect</w:t>
      </w:r>
      <w:r w:rsidRPr="004D5510">
        <w:rPr>
          <w:u w:val="single"/>
        </w:rPr>
        <w:t xml:space="preserve"> </w:t>
      </w:r>
      <w:r w:rsidRPr="004D5510">
        <w:rPr>
          <w:vanish/>
          <w:u w:val="single"/>
        </w:rPr>
        <w:t>on</w:t>
      </w:r>
      <w:r w:rsidRPr="004D5510">
        <w:rPr>
          <w:u w:val="single"/>
        </w:rPr>
        <w:t xml:space="preserve"> </w:t>
      </w:r>
      <w:r w:rsidRPr="004D5510">
        <w:rPr>
          <w:vanish/>
          <w:u w:val="single"/>
        </w:rPr>
        <w:t>R&amp;D</w:t>
      </w:r>
      <w:r w:rsidRPr="004D5510">
        <w:rPr>
          <w:sz w:val="16"/>
        </w:rPr>
        <w:t xml:space="preserve"> </w:t>
      </w:r>
      <w:r w:rsidRPr="004D5510">
        <w:rPr>
          <w:vanish/>
          <w:sz w:val="16"/>
        </w:rPr>
        <w:t>(e.g.,</w:t>
      </w:r>
      <w:r w:rsidRPr="004D5510">
        <w:rPr>
          <w:sz w:val="16"/>
        </w:rPr>
        <w:t xml:space="preserve"> </w:t>
      </w:r>
      <w:r w:rsidRPr="004D5510">
        <w:rPr>
          <w:vanish/>
          <w:sz w:val="16"/>
        </w:rPr>
        <w:t>Menezes-Filho</w:t>
      </w:r>
      <w:r w:rsidRPr="004D5510">
        <w:rPr>
          <w:sz w:val="16"/>
        </w:rPr>
        <w:t xml:space="preserve"> </w:t>
      </w:r>
      <w:r w:rsidRPr="004D5510">
        <w:rPr>
          <w:vanish/>
          <w:sz w:val="16"/>
        </w:rPr>
        <w:t>et</w:t>
      </w:r>
      <w:r w:rsidRPr="004D5510">
        <w:rPr>
          <w:sz w:val="16"/>
        </w:rPr>
        <w:t xml:space="preserve"> </w:t>
      </w:r>
      <w:r w:rsidRPr="004D5510">
        <w:rPr>
          <w:vanish/>
          <w:sz w:val="16"/>
        </w:rPr>
        <w:t>al.</w:t>
      </w:r>
      <w:r w:rsidRPr="004D5510">
        <w:rPr>
          <w:sz w:val="16"/>
        </w:rPr>
        <w:t xml:space="preserve"> </w:t>
      </w:r>
      <w:r w:rsidRPr="004D5510">
        <w:rPr>
          <w:vanish/>
          <w:sz w:val="16"/>
        </w:rPr>
        <w:t>1998a,</w:t>
      </w:r>
      <w:r w:rsidRPr="004D5510">
        <w:rPr>
          <w:sz w:val="16"/>
        </w:rPr>
        <w:t xml:space="preserve"> </w:t>
      </w:r>
      <w:r w:rsidRPr="004D5510">
        <w:rPr>
          <w:vanish/>
          <w:sz w:val="16"/>
        </w:rPr>
        <w:t>b;</w:t>
      </w:r>
      <w:r w:rsidRPr="004D5510">
        <w:rPr>
          <w:sz w:val="16"/>
        </w:rPr>
        <w:t xml:space="preserve"> </w:t>
      </w:r>
      <w:r w:rsidRPr="004D5510">
        <w:rPr>
          <w:vanish/>
          <w:sz w:val="16"/>
        </w:rPr>
        <w:t>Schnabel</w:t>
      </w:r>
      <w:r w:rsidRPr="004D5510">
        <w:rPr>
          <w:sz w:val="16"/>
        </w:rPr>
        <w:t xml:space="preserve"> </w:t>
      </w:r>
      <w:r w:rsidRPr="004D5510">
        <w:rPr>
          <w:vanish/>
          <w:sz w:val="16"/>
        </w:rPr>
        <w:t>and</w:t>
      </w:r>
      <w:r w:rsidRPr="004D5510">
        <w:rPr>
          <w:sz w:val="16"/>
        </w:rPr>
        <w:t xml:space="preserve"> </w:t>
      </w:r>
      <w:r w:rsidRPr="004D5510">
        <w:rPr>
          <w:vanish/>
          <w:sz w:val="16"/>
        </w:rPr>
        <w:t>Wagner</w:t>
      </w:r>
      <w:r w:rsidRPr="004D5510">
        <w:rPr>
          <w:sz w:val="16"/>
        </w:rPr>
        <w:t xml:space="preserve"> </w:t>
      </w:r>
      <w:r w:rsidRPr="004D5510">
        <w:rPr>
          <w:vanish/>
          <w:sz w:val="16"/>
        </w:rPr>
        <w:t>1992).</w:t>
      </w:r>
      <w:r w:rsidRPr="004D5510">
        <w:rPr>
          <w:sz w:val="16"/>
        </w:rPr>
        <w:t xml:space="preserve"> </w:t>
      </w:r>
      <w:r w:rsidRPr="004D5510">
        <w:rPr>
          <w:vanish/>
          <w:sz w:val="16"/>
        </w:rPr>
        <w:t>Menezes-Filho</w:t>
      </w:r>
      <w:r w:rsidRPr="004D5510">
        <w:rPr>
          <w:sz w:val="16"/>
        </w:rPr>
        <w:t xml:space="preserve"> </w:t>
      </w:r>
      <w:r w:rsidRPr="004D5510">
        <w:rPr>
          <w:vanish/>
          <w:sz w:val="16"/>
        </w:rPr>
        <w:t>et</w:t>
      </w:r>
      <w:r w:rsidRPr="004D5510">
        <w:rPr>
          <w:sz w:val="16"/>
        </w:rPr>
        <w:t xml:space="preserve"> </w:t>
      </w:r>
      <w:r w:rsidRPr="004D5510">
        <w:rPr>
          <w:vanish/>
          <w:sz w:val="16"/>
        </w:rPr>
        <w:t>al.</w:t>
      </w:r>
      <w:r w:rsidRPr="004D5510">
        <w:rPr>
          <w:sz w:val="16"/>
        </w:rPr>
        <w:t xml:space="preserve"> </w:t>
      </w:r>
      <w:r w:rsidRPr="004D5510">
        <w:rPr>
          <w:vanish/>
          <w:sz w:val="16"/>
        </w:rPr>
        <w:t>(1998a)</w:t>
      </w:r>
      <w:r w:rsidRPr="004D5510">
        <w:rPr>
          <w:sz w:val="16"/>
        </w:rPr>
        <w:t xml:space="preserve"> </w:t>
      </w:r>
      <w:r w:rsidRPr="004D5510">
        <w:rPr>
          <w:vanish/>
          <w:sz w:val="16"/>
        </w:rPr>
        <w:t>showed</w:t>
      </w:r>
      <w:r w:rsidRPr="004D5510">
        <w:rPr>
          <w:sz w:val="16"/>
        </w:rPr>
        <w:t xml:space="preserve"> </w:t>
      </w:r>
      <w:r w:rsidRPr="004D5510">
        <w:rPr>
          <w:vanish/>
          <w:sz w:val="16"/>
        </w:rPr>
        <w:t>that</w:t>
      </w:r>
      <w:r w:rsidRPr="004D5510">
        <w:rPr>
          <w:sz w:val="16"/>
        </w:rPr>
        <w:t xml:space="preserve"> </w:t>
      </w:r>
      <w:r w:rsidRPr="004D5510">
        <w:rPr>
          <w:vanish/>
          <w:sz w:val="16"/>
        </w:rPr>
        <w:t>a</w:t>
      </w:r>
      <w:r w:rsidRPr="004D5510">
        <w:rPr>
          <w:sz w:val="16"/>
        </w:rPr>
        <w:t xml:space="preserve"> </w:t>
      </w:r>
      <w:r w:rsidRPr="004D5510">
        <w:rPr>
          <w:vanish/>
          <w:sz w:val="16"/>
        </w:rPr>
        <w:t>negative</w:t>
      </w:r>
      <w:r w:rsidRPr="004D5510">
        <w:rPr>
          <w:sz w:val="16"/>
        </w:rPr>
        <w:t xml:space="preserve"> </w:t>
      </w:r>
      <w:r w:rsidRPr="004D5510">
        <w:rPr>
          <w:vanish/>
          <w:sz w:val="16"/>
        </w:rPr>
        <w:t>relationship</w:t>
      </w:r>
      <w:r w:rsidRPr="004D5510">
        <w:rPr>
          <w:sz w:val="16"/>
        </w:rPr>
        <w:t xml:space="preserve"> </w:t>
      </w:r>
      <w:r w:rsidRPr="004D5510">
        <w:rPr>
          <w:vanish/>
          <w:sz w:val="16"/>
        </w:rPr>
        <w:t>between</w:t>
      </w:r>
      <w:r w:rsidRPr="004D5510">
        <w:rPr>
          <w:sz w:val="16"/>
        </w:rPr>
        <w:t xml:space="preserve"> </w:t>
      </w:r>
      <w:r w:rsidRPr="004D5510">
        <w:rPr>
          <w:vanish/>
          <w:sz w:val="16"/>
        </w:rPr>
        <w:t>unions</w:t>
      </w:r>
      <w:r w:rsidRPr="004D5510">
        <w:rPr>
          <w:sz w:val="16"/>
        </w:rPr>
        <w:t xml:space="preserve"> </w:t>
      </w:r>
      <w:r w:rsidRPr="004D5510">
        <w:rPr>
          <w:vanish/>
          <w:sz w:val="16"/>
        </w:rPr>
        <w:t>and</w:t>
      </w:r>
      <w:r w:rsidRPr="004D5510">
        <w:rPr>
          <w:sz w:val="16"/>
        </w:rPr>
        <w:t xml:space="preserve"> </w:t>
      </w:r>
      <w:r w:rsidRPr="004D5510">
        <w:rPr>
          <w:vanish/>
          <w:sz w:val="16"/>
        </w:rPr>
        <w:t>R&amp;D</w:t>
      </w:r>
      <w:r w:rsidRPr="004D5510">
        <w:rPr>
          <w:sz w:val="16"/>
        </w:rPr>
        <w:t xml:space="preserve"> </w:t>
      </w:r>
      <w:r w:rsidRPr="004D5510">
        <w:rPr>
          <w:vanish/>
          <w:sz w:val="16"/>
        </w:rPr>
        <w:t>investment</w:t>
      </w:r>
      <w:r w:rsidRPr="004D5510">
        <w:rPr>
          <w:sz w:val="16"/>
        </w:rPr>
        <w:t xml:space="preserve"> </w:t>
      </w:r>
      <w:r w:rsidRPr="004D5510">
        <w:rPr>
          <w:vanish/>
          <w:sz w:val="16"/>
        </w:rPr>
        <w:t>disappears</w:t>
      </w:r>
      <w:r w:rsidRPr="004D5510">
        <w:rPr>
          <w:sz w:val="16"/>
        </w:rPr>
        <w:t xml:space="preserve"> </w:t>
      </w:r>
      <w:r w:rsidRPr="004D5510">
        <w:rPr>
          <w:vanish/>
          <w:sz w:val="16"/>
        </w:rPr>
        <w:t>when</w:t>
      </w:r>
      <w:r w:rsidRPr="004D5510">
        <w:rPr>
          <w:sz w:val="16"/>
        </w:rPr>
        <w:t xml:space="preserve"> </w:t>
      </w:r>
      <w:r w:rsidRPr="004D5510">
        <w:rPr>
          <w:vanish/>
          <w:sz w:val="16"/>
        </w:rPr>
        <w:t>unions</w:t>
      </w:r>
      <w:r w:rsidRPr="004D5510">
        <w:rPr>
          <w:sz w:val="16"/>
        </w:rPr>
        <w:t xml:space="preserve"> </w:t>
      </w:r>
      <w:r w:rsidRPr="004D5510">
        <w:rPr>
          <w:vanish/>
          <w:sz w:val="16"/>
        </w:rPr>
        <w:t>could</w:t>
      </w:r>
      <w:r w:rsidRPr="004D5510">
        <w:rPr>
          <w:sz w:val="16"/>
        </w:rPr>
        <w:t xml:space="preserve"> </w:t>
      </w:r>
      <w:r w:rsidRPr="004D5510">
        <w:rPr>
          <w:vanish/>
          <w:sz w:val="16"/>
        </w:rPr>
        <w:t>control</w:t>
      </w:r>
      <w:r w:rsidRPr="004D5510">
        <w:rPr>
          <w:sz w:val="16"/>
        </w:rPr>
        <w:t xml:space="preserve"> </w:t>
      </w:r>
      <w:r w:rsidRPr="004D5510">
        <w:rPr>
          <w:vanish/>
          <w:sz w:val="16"/>
        </w:rPr>
        <w:t>the</w:t>
      </w:r>
      <w:r w:rsidRPr="004D5510">
        <w:rPr>
          <w:sz w:val="16"/>
        </w:rPr>
        <w:t xml:space="preserve"> </w:t>
      </w:r>
      <w:r w:rsidRPr="004D5510">
        <w:rPr>
          <w:vanish/>
          <w:sz w:val="16"/>
        </w:rPr>
        <w:t>availability</w:t>
      </w:r>
      <w:r w:rsidRPr="004D5510">
        <w:rPr>
          <w:sz w:val="16"/>
        </w:rPr>
        <w:t xml:space="preserve"> </w:t>
      </w:r>
      <w:r w:rsidRPr="004D5510">
        <w:rPr>
          <w:vanish/>
          <w:sz w:val="16"/>
        </w:rPr>
        <w:t>of</w:t>
      </w:r>
      <w:r w:rsidRPr="004D5510">
        <w:rPr>
          <w:sz w:val="16"/>
        </w:rPr>
        <w:t xml:space="preserve"> </w:t>
      </w:r>
      <w:r w:rsidRPr="004D5510">
        <w:rPr>
          <w:vanish/>
          <w:sz w:val="16"/>
        </w:rPr>
        <w:t>innovative</w:t>
      </w:r>
      <w:r w:rsidRPr="004D5510">
        <w:rPr>
          <w:sz w:val="16"/>
        </w:rPr>
        <w:t xml:space="preserve"> </w:t>
      </w:r>
      <w:r w:rsidRPr="004D5510">
        <w:rPr>
          <w:vanish/>
          <w:sz w:val="16"/>
        </w:rPr>
        <w:t>technology</w:t>
      </w:r>
      <w:r w:rsidRPr="004D5510">
        <w:rPr>
          <w:sz w:val="16"/>
        </w:rPr>
        <w:t xml:space="preserve"> </w:t>
      </w:r>
      <w:r w:rsidRPr="004D5510">
        <w:rPr>
          <w:vanish/>
          <w:sz w:val="16"/>
        </w:rPr>
        <w:t>in</w:t>
      </w:r>
      <w:r w:rsidRPr="004D5510">
        <w:rPr>
          <w:sz w:val="16"/>
        </w:rPr>
        <w:t xml:space="preserve"> </w:t>
      </w:r>
      <w:r w:rsidRPr="004D5510">
        <w:rPr>
          <w:vanish/>
          <w:sz w:val="16"/>
        </w:rPr>
        <w:t>the</w:t>
      </w:r>
      <w:r w:rsidRPr="004D5510">
        <w:rPr>
          <w:sz w:val="16"/>
        </w:rPr>
        <w:t xml:space="preserve"> </w:t>
      </w:r>
      <w:r w:rsidRPr="004D5510">
        <w:rPr>
          <w:vanish/>
          <w:sz w:val="16"/>
        </w:rPr>
        <w:t>industry</w:t>
      </w:r>
      <w:r w:rsidRPr="004D5510">
        <w:rPr>
          <w:sz w:val="16"/>
        </w:rPr>
        <w:t xml:space="preserve"> </w:t>
      </w:r>
      <w:r w:rsidRPr="004D5510">
        <w:rPr>
          <w:vanish/>
          <w:sz w:val="16"/>
        </w:rPr>
        <w:t>in</w:t>
      </w:r>
      <w:r w:rsidRPr="004D5510">
        <w:rPr>
          <w:sz w:val="16"/>
        </w:rPr>
        <w:t xml:space="preserve"> </w:t>
      </w:r>
      <w:r w:rsidRPr="004D5510">
        <w:rPr>
          <w:vanish/>
          <w:sz w:val="16"/>
        </w:rPr>
        <w:t>the</w:t>
      </w:r>
      <w:r w:rsidRPr="004D5510">
        <w:rPr>
          <w:sz w:val="16"/>
        </w:rPr>
        <w:t xml:space="preserve"> </w:t>
      </w:r>
      <w:r w:rsidRPr="004D5510">
        <w:rPr>
          <w:vanish/>
          <w:sz w:val="16"/>
        </w:rPr>
        <w:t>UK.</w:t>
      </w:r>
      <w:r w:rsidRPr="004D5510">
        <w:rPr>
          <w:sz w:val="16"/>
        </w:rPr>
        <w:t xml:space="preserve"> </w:t>
      </w:r>
      <w:r w:rsidRPr="004D5510">
        <w:rPr>
          <w:vanish/>
          <w:sz w:val="16"/>
        </w:rPr>
        <w:t>Furthermore,</w:t>
      </w:r>
      <w:r w:rsidRPr="004D5510">
        <w:rPr>
          <w:sz w:val="16"/>
        </w:rPr>
        <w:t xml:space="preserve"> </w:t>
      </w:r>
      <w:r w:rsidRPr="004D5510">
        <w:rPr>
          <w:vanish/>
          <w:sz w:val="16"/>
        </w:rPr>
        <w:t>Menezes-Filho</w:t>
      </w:r>
      <w:r w:rsidRPr="004D5510">
        <w:rPr>
          <w:sz w:val="16"/>
        </w:rPr>
        <w:t xml:space="preserve"> </w:t>
      </w:r>
      <w:r w:rsidRPr="004D5510">
        <w:rPr>
          <w:vanish/>
          <w:sz w:val="16"/>
        </w:rPr>
        <w:t>et</w:t>
      </w:r>
      <w:r w:rsidRPr="004D5510">
        <w:rPr>
          <w:sz w:val="16"/>
        </w:rPr>
        <w:t xml:space="preserve"> </w:t>
      </w:r>
      <w:r w:rsidRPr="004D5510">
        <w:rPr>
          <w:vanish/>
          <w:sz w:val="16"/>
        </w:rPr>
        <w:t>al.</w:t>
      </w:r>
      <w:r w:rsidRPr="004D5510">
        <w:rPr>
          <w:sz w:val="16"/>
        </w:rPr>
        <w:t xml:space="preserve"> </w:t>
      </w:r>
      <w:r w:rsidRPr="004D5510">
        <w:rPr>
          <w:vanish/>
          <w:sz w:val="16"/>
        </w:rPr>
        <w:t>(1998b)</w:t>
      </w:r>
      <w:r w:rsidRPr="004D5510">
        <w:rPr>
          <w:sz w:val="16"/>
        </w:rPr>
        <w:t xml:space="preserve"> </w:t>
      </w:r>
      <w:r w:rsidRPr="004D5510">
        <w:rPr>
          <w:vanish/>
          <w:sz w:val="16"/>
        </w:rPr>
        <w:t>showed</w:t>
      </w:r>
      <w:r w:rsidRPr="004D5510">
        <w:rPr>
          <w:sz w:val="16"/>
        </w:rPr>
        <w:t xml:space="preserve"> </w:t>
      </w:r>
      <w:r w:rsidRPr="004D5510">
        <w:rPr>
          <w:vanish/>
          <w:sz w:val="16"/>
        </w:rPr>
        <w:t>that</w:t>
      </w:r>
      <w:r w:rsidRPr="004D5510">
        <w:rPr>
          <w:sz w:val="16"/>
        </w:rPr>
        <w:t xml:space="preserve"> </w:t>
      </w:r>
      <w:r w:rsidRPr="004D5510">
        <w:rPr>
          <w:vanish/>
          <w:u w:val="single"/>
        </w:rPr>
        <w:t>unions</w:t>
      </w:r>
      <w:r w:rsidRPr="004D5510">
        <w:rPr>
          <w:u w:val="single"/>
        </w:rPr>
        <w:t xml:space="preserve"> </w:t>
      </w:r>
      <w:r w:rsidRPr="004D5510">
        <w:rPr>
          <w:vanish/>
          <w:u w:val="single"/>
        </w:rPr>
        <w:t>in</w:t>
      </w:r>
      <w:r w:rsidRPr="004D5510">
        <w:rPr>
          <w:u w:val="single"/>
        </w:rPr>
        <w:t xml:space="preserve"> </w:t>
      </w:r>
      <w:r w:rsidRPr="004D5510">
        <w:rPr>
          <w:vanish/>
          <w:u w:val="single"/>
        </w:rPr>
        <w:t>the</w:t>
      </w:r>
      <w:r w:rsidRPr="004D5510">
        <w:rPr>
          <w:u w:val="single"/>
        </w:rPr>
        <w:t xml:space="preserve"> </w:t>
      </w:r>
      <w:r w:rsidRPr="004D5510">
        <w:rPr>
          <w:vanish/>
          <w:u w:val="single"/>
        </w:rPr>
        <w:t>UK</w:t>
      </w:r>
      <w:r w:rsidRPr="004D5510">
        <w:rPr>
          <w:u w:val="single"/>
        </w:rPr>
        <w:t xml:space="preserve"> </w:t>
      </w:r>
      <w:r w:rsidRPr="004D5510">
        <w:rPr>
          <w:vanish/>
          <w:u w:val="single"/>
        </w:rPr>
        <w:t>improve</w:t>
      </w:r>
      <w:r w:rsidRPr="004D5510">
        <w:rPr>
          <w:u w:val="single"/>
        </w:rPr>
        <w:t xml:space="preserve"> </w:t>
      </w:r>
      <w:r w:rsidRPr="004D5510">
        <w:rPr>
          <w:vanish/>
          <w:u w:val="single"/>
        </w:rPr>
        <w:t>a</w:t>
      </w:r>
      <w:r w:rsidRPr="004D5510">
        <w:rPr>
          <w:u w:val="single"/>
        </w:rPr>
        <w:t xml:space="preserve"> </w:t>
      </w:r>
      <w:r w:rsidRPr="004D5510">
        <w:rPr>
          <w:vanish/>
          <w:u w:val="single"/>
        </w:rPr>
        <w:t>firm’s</w:t>
      </w:r>
      <w:r w:rsidRPr="004D5510">
        <w:rPr>
          <w:u w:val="single"/>
        </w:rPr>
        <w:t xml:space="preserve"> </w:t>
      </w:r>
      <w:r w:rsidRPr="004D5510">
        <w:rPr>
          <w:vanish/>
          <w:u w:val="single"/>
        </w:rPr>
        <w:t>relative</w:t>
      </w:r>
      <w:r w:rsidRPr="004D5510">
        <w:rPr>
          <w:u w:val="single"/>
        </w:rPr>
        <w:t xml:space="preserve"> </w:t>
      </w:r>
      <w:r w:rsidRPr="004D5510">
        <w:rPr>
          <w:vanish/>
          <w:u w:val="single"/>
        </w:rPr>
        <w:t>R&amp;D</w:t>
      </w:r>
      <w:r w:rsidRPr="004D5510">
        <w:rPr>
          <w:u w:val="single"/>
        </w:rPr>
        <w:t xml:space="preserve"> </w:t>
      </w:r>
      <w:r w:rsidRPr="004D5510">
        <w:rPr>
          <w:vanish/>
          <w:u w:val="single"/>
        </w:rPr>
        <w:t>performance</w:t>
      </w:r>
      <w:r w:rsidRPr="004D5510">
        <w:rPr>
          <w:vanish/>
          <w:sz w:val="16"/>
        </w:rPr>
        <w:t>.</w:t>
      </w:r>
      <w:r w:rsidRPr="004D5510">
        <w:rPr>
          <w:sz w:val="16"/>
        </w:rPr>
        <w:t xml:space="preserve"> </w:t>
      </w:r>
      <w:r w:rsidRPr="004D5510">
        <w:rPr>
          <w:vanish/>
          <w:sz w:val="16"/>
        </w:rPr>
        <w:t>In</w:t>
      </w:r>
      <w:r w:rsidRPr="004D5510">
        <w:rPr>
          <w:sz w:val="16"/>
        </w:rPr>
        <w:t xml:space="preserve"> </w:t>
      </w:r>
      <w:r w:rsidRPr="004D5510">
        <w:rPr>
          <w:vanish/>
          <w:sz w:val="16"/>
        </w:rPr>
        <w:t>addition,</w:t>
      </w:r>
      <w:r w:rsidRPr="004D5510">
        <w:rPr>
          <w:sz w:val="16"/>
        </w:rPr>
        <w:t xml:space="preserve"> </w:t>
      </w:r>
      <w:r w:rsidRPr="004D5510">
        <w:rPr>
          <w:vanish/>
          <w:sz w:val="16"/>
        </w:rPr>
        <w:t>Schnabel</w:t>
      </w:r>
      <w:r w:rsidRPr="004D5510">
        <w:rPr>
          <w:sz w:val="16"/>
        </w:rPr>
        <w:t xml:space="preserve"> </w:t>
      </w:r>
      <w:r w:rsidRPr="004D5510">
        <w:rPr>
          <w:vanish/>
          <w:sz w:val="16"/>
        </w:rPr>
        <w:t>and</w:t>
      </w:r>
      <w:r w:rsidRPr="004D5510">
        <w:rPr>
          <w:sz w:val="16"/>
        </w:rPr>
        <w:t xml:space="preserve"> </w:t>
      </w:r>
      <w:r w:rsidRPr="004D5510">
        <w:rPr>
          <w:vanish/>
          <w:sz w:val="16"/>
        </w:rPr>
        <w:t>Wagner</w:t>
      </w:r>
      <w:r w:rsidRPr="004D5510">
        <w:rPr>
          <w:sz w:val="16"/>
        </w:rPr>
        <w:t xml:space="preserve"> </w:t>
      </w:r>
      <w:r w:rsidRPr="004D5510">
        <w:rPr>
          <w:vanish/>
          <w:sz w:val="16"/>
        </w:rPr>
        <w:t>(1992)</w:t>
      </w:r>
      <w:r w:rsidRPr="004D5510">
        <w:rPr>
          <w:sz w:val="16"/>
        </w:rPr>
        <w:t xml:space="preserve"> </w:t>
      </w:r>
      <w:r w:rsidRPr="004D5510">
        <w:rPr>
          <w:vanish/>
          <w:sz w:val="16"/>
        </w:rPr>
        <w:t>showed</w:t>
      </w:r>
      <w:r w:rsidRPr="004D5510">
        <w:rPr>
          <w:sz w:val="16"/>
        </w:rPr>
        <w:t xml:space="preserve"> </w:t>
      </w:r>
      <w:r w:rsidRPr="004D5510">
        <w:rPr>
          <w:vanish/>
          <w:sz w:val="16"/>
        </w:rPr>
        <w:t>that</w:t>
      </w:r>
      <w:r w:rsidRPr="004D5510">
        <w:rPr>
          <w:sz w:val="16"/>
        </w:rPr>
        <w:t xml:space="preserve"> </w:t>
      </w:r>
      <w:r w:rsidRPr="004D5510">
        <w:rPr>
          <w:vanish/>
          <w:sz w:val="16"/>
        </w:rPr>
        <w:t>unions</w:t>
      </w:r>
      <w:r w:rsidRPr="004D5510">
        <w:rPr>
          <w:sz w:val="16"/>
        </w:rPr>
        <w:t xml:space="preserve"> </w:t>
      </w:r>
      <w:r w:rsidRPr="004D5510">
        <w:rPr>
          <w:vanish/>
          <w:sz w:val="16"/>
        </w:rPr>
        <w:t>do</w:t>
      </w:r>
      <w:r w:rsidRPr="004D5510">
        <w:rPr>
          <w:sz w:val="16"/>
        </w:rPr>
        <w:t xml:space="preserve"> </w:t>
      </w:r>
      <w:r w:rsidRPr="004D5510">
        <w:rPr>
          <w:vanish/>
          <w:sz w:val="16"/>
        </w:rPr>
        <w:t>not</w:t>
      </w:r>
      <w:r w:rsidRPr="004D5510">
        <w:rPr>
          <w:sz w:val="16"/>
        </w:rPr>
        <w:t xml:space="preserve"> </w:t>
      </w:r>
      <w:r w:rsidRPr="004D5510">
        <w:rPr>
          <w:vanish/>
          <w:sz w:val="16"/>
        </w:rPr>
        <w:t>impede</w:t>
      </w:r>
      <w:r w:rsidRPr="004D5510">
        <w:rPr>
          <w:sz w:val="16"/>
        </w:rPr>
        <w:t xml:space="preserve"> </w:t>
      </w:r>
      <w:r w:rsidRPr="004D5510">
        <w:rPr>
          <w:vanish/>
          <w:sz w:val="16"/>
        </w:rPr>
        <w:t>innovation</w:t>
      </w:r>
      <w:r w:rsidRPr="004D5510">
        <w:rPr>
          <w:sz w:val="16"/>
        </w:rPr>
        <w:t xml:space="preserve"> </w:t>
      </w:r>
      <w:r w:rsidRPr="004D5510">
        <w:rPr>
          <w:vanish/>
          <w:sz w:val="16"/>
        </w:rPr>
        <w:t>in</w:t>
      </w:r>
      <w:r w:rsidRPr="004D5510">
        <w:rPr>
          <w:sz w:val="16"/>
        </w:rPr>
        <w:t xml:space="preserve"> </w:t>
      </w:r>
      <w:r w:rsidRPr="004D5510">
        <w:rPr>
          <w:vanish/>
          <w:sz w:val="16"/>
        </w:rPr>
        <w:t>Germany,</w:t>
      </w:r>
      <w:r w:rsidRPr="004D5510">
        <w:rPr>
          <w:sz w:val="16"/>
        </w:rPr>
        <w:t xml:space="preserve"> </w:t>
      </w:r>
      <w:r w:rsidRPr="004D5510">
        <w:rPr>
          <w:vanish/>
          <w:sz w:val="16"/>
        </w:rPr>
        <w:t>because</w:t>
      </w:r>
      <w:r w:rsidRPr="004D5510">
        <w:rPr>
          <w:sz w:val="16"/>
        </w:rPr>
        <w:t xml:space="preserve"> </w:t>
      </w:r>
      <w:r w:rsidRPr="004D5510">
        <w:rPr>
          <w:vanish/>
          <w:sz w:val="16"/>
        </w:rPr>
        <w:t>of</w:t>
      </w:r>
      <w:r w:rsidRPr="004D5510">
        <w:rPr>
          <w:sz w:val="16"/>
        </w:rPr>
        <w:t xml:space="preserve"> </w:t>
      </w:r>
      <w:r w:rsidRPr="004D5510">
        <w:rPr>
          <w:vanish/>
          <w:sz w:val="16"/>
        </w:rPr>
        <w:t>the</w:t>
      </w:r>
      <w:r w:rsidRPr="004D5510">
        <w:rPr>
          <w:sz w:val="16"/>
        </w:rPr>
        <w:t xml:space="preserve"> </w:t>
      </w:r>
      <w:r w:rsidRPr="004D5510">
        <w:rPr>
          <w:vanish/>
          <w:sz w:val="16"/>
        </w:rPr>
        <w:t>more</w:t>
      </w:r>
      <w:r w:rsidRPr="004D5510">
        <w:rPr>
          <w:sz w:val="16"/>
        </w:rPr>
        <w:t xml:space="preserve"> </w:t>
      </w:r>
      <w:r w:rsidRPr="004D5510">
        <w:rPr>
          <w:vanish/>
          <w:sz w:val="16"/>
        </w:rPr>
        <w:t>cooperative</w:t>
      </w:r>
      <w:r w:rsidRPr="004D5510">
        <w:rPr>
          <w:sz w:val="16"/>
        </w:rPr>
        <w:t xml:space="preserve"> </w:t>
      </w:r>
      <w:r w:rsidRPr="004D5510">
        <w:rPr>
          <w:vanish/>
          <w:sz w:val="16"/>
        </w:rPr>
        <w:t>nature</w:t>
      </w:r>
      <w:r w:rsidRPr="004D5510">
        <w:rPr>
          <w:sz w:val="16"/>
        </w:rPr>
        <w:t xml:space="preserve"> </w:t>
      </w:r>
      <w:r w:rsidRPr="004D5510">
        <w:rPr>
          <w:vanish/>
          <w:sz w:val="16"/>
        </w:rPr>
        <w:t>of</w:t>
      </w:r>
      <w:r w:rsidRPr="004D5510">
        <w:rPr>
          <w:sz w:val="16"/>
        </w:rPr>
        <w:t xml:space="preserve"> </w:t>
      </w:r>
      <w:r w:rsidRPr="004D5510">
        <w:rPr>
          <w:vanish/>
          <w:sz w:val="16"/>
        </w:rPr>
        <w:t>industrial</w:t>
      </w:r>
      <w:r w:rsidRPr="004D5510">
        <w:rPr>
          <w:sz w:val="16"/>
        </w:rPr>
        <w:t xml:space="preserve"> </w:t>
      </w:r>
      <w:r w:rsidRPr="004D5510">
        <w:rPr>
          <w:vanish/>
          <w:sz w:val="16"/>
        </w:rPr>
        <w:t>relations.</w:t>
      </w:r>
      <w:r w:rsidRPr="004D5510">
        <w:rPr>
          <w:sz w:val="16"/>
        </w:rPr>
        <w:t xml:space="preserve"> </w:t>
      </w:r>
      <w:r w:rsidRPr="004D5510">
        <w:rPr>
          <w:vanish/>
          <w:u w:val="single"/>
        </w:rPr>
        <w:t>Strong</w:t>
      </w:r>
      <w:r w:rsidRPr="004D5510">
        <w:rPr>
          <w:u w:val="single"/>
        </w:rPr>
        <w:t xml:space="preserve"> </w:t>
      </w:r>
      <w:r w:rsidRPr="004D5510">
        <w:rPr>
          <w:highlight w:val="cyan"/>
          <w:u w:val="single"/>
        </w:rPr>
        <w:t>labor unions</w:t>
      </w:r>
      <w:r w:rsidRPr="004D5510">
        <w:rPr>
          <w:u w:val="single"/>
        </w:rPr>
        <w:t xml:space="preserve"> </w:t>
      </w:r>
      <w:r w:rsidRPr="004D5510">
        <w:rPr>
          <w:vanish/>
          <w:u w:val="single"/>
        </w:rPr>
        <w:t>may</w:t>
      </w:r>
      <w:r w:rsidRPr="004D5510">
        <w:rPr>
          <w:u w:val="single"/>
        </w:rPr>
        <w:t xml:space="preserve"> </w:t>
      </w:r>
      <w:r w:rsidRPr="004D5510">
        <w:rPr>
          <w:highlight w:val="cyan"/>
          <w:u w:val="single"/>
        </w:rPr>
        <w:t>act as a</w:t>
      </w:r>
      <w:r w:rsidRPr="004D5510">
        <w:rPr>
          <w:u w:val="single"/>
        </w:rPr>
        <w:t xml:space="preserve"> </w:t>
      </w:r>
      <w:r w:rsidRPr="004D5510">
        <w:rPr>
          <w:vanish/>
          <w:u w:val="single"/>
        </w:rPr>
        <w:t>corporate</w:t>
      </w:r>
      <w:r w:rsidRPr="004D5510">
        <w:rPr>
          <w:u w:val="single"/>
        </w:rPr>
        <w:t xml:space="preserve"> </w:t>
      </w:r>
      <w:r w:rsidRPr="004D5510">
        <w:rPr>
          <w:highlight w:val="cyan"/>
          <w:u w:val="single"/>
        </w:rPr>
        <w:t>governance mechanism that monitors</w:t>
      </w:r>
      <w:r w:rsidRPr="004D5510">
        <w:rPr>
          <w:u w:val="single"/>
        </w:rPr>
        <w:t xml:space="preserve"> </w:t>
      </w:r>
      <w:r w:rsidRPr="004D5510">
        <w:rPr>
          <w:vanish/>
          <w:u w:val="single"/>
        </w:rPr>
        <w:t>the</w:t>
      </w:r>
      <w:r w:rsidRPr="004D5510">
        <w:rPr>
          <w:u w:val="single"/>
        </w:rPr>
        <w:t xml:space="preserve"> </w:t>
      </w:r>
      <w:r w:rsidRPr="004D5510">
        <w:rPr>
          <w:highlight w:val="cyan"/>
          <w:u w:val="single"/>
        </w:rPr>
        <w:t>agency problems</w:t>
      </w:r>
      <w:r w:rsidRPr="004D5510">
        <w:rPr>
          <w:vanish/>
          <w:u w:val="single"/>
        </w:rPr>
        <w:t>,</w:t>
      </w:r>
      <w:r w:rsidRPr="004D5510">
        <w:rPr>
          <w:u w:val="single"/>
        </w:rPr>
        <w:t xml:space="preserve"> </w:t>
      </w:r>
      <w:r w:rsidRPr="004D5510">
        <w:rPr>
          <w:vanish/>
          <w:u w:val="single"/>
        </w:rPr>
        <w:t>thereby</w:t>
      </w:r>
      <w:r w:rsidRPr="004D5510">
        <w:rPr>
          <w:u w:val="single"/>
        </w:rPr>
        <w:t xml:space="preserve"> </w:t>
      </w:r>
      <w:r w:rsidRPr="004D5510">
        <w:rPr>
          <w:vanish/>
          <w:u w:val="single"/>
        </w:rPr>
        <w:t>mitigating</w:t>
      </w:r>
      <w:r w:rsidRPr="004D5510">
        <w:rPr>
          <w:u w:val="single"/>
        </w:rPr>
        <w:t xml:space="preserve"> </w:t>
      </w:r>
      <w:r w:rsidRPr="004D5510">
        <w:rPr>
          <w:vanish/>
          <w:u w:val="single"/>
        </w:rPr>
        <w:t>managerial</w:t>
      </w:r>
      <w:r w:rsidRPr="004D5510">
        <w:rPr>
          <w:u w:val="single"/>
        </w:rPr>
        <w:t xml:space="preserve"> </w:t>
      </w:r>
      <w:r w:rsidRPr="004D5510">
        <w:rPr>
          <w:vanish/>
          <w:u w:val="single"/>
        </w:rPr>
        <w:t>myopia.</w:t>
      </w:r>
      <w:r w:rsidRPr="004D5510">
        <w:rPr>
          <w:u w:val="single"/>
        </w:rPr>
        <w:t xml:space="preserve"> </w:t>
      </w:r>
      <w:r w:rsidRPr="004D5510">
        <w:rPr>
          <w:vanish/>
          <w:u w:val="single"/>
        </w:rPr>
        <w:t>This</w:t>
      </w:r>
      <w:r w:rsidRPr="004D5510">
        <w:rPr>
          <w:u w:val="single"/>
        </w:rPr>
        <w:t xml:space="preserve"> </w:t>
      </w:r>
      <w:r w:rsidRPr="004D5510">
        <w:rPr>
          <w:vanish/>
          <w:u w:val="single"/>
        </w:rPr>
        <w:t>may</w:t>
      </w:r>
      <w:r w:rsidRPr="004D5510">
        <w:rPr>
          <w:u w:val="single"/>
        </w:rPr>
        <w:t xml:space="preserve"> </w:t>
      </w:r>
      <w:r w:rsidRPr="004D5510">
        <w:rPr>
          <w:vanish/>
          <w:u w:val="single"/>
        </w:rPr>
        <w:t>eventually</w:t>
      </w:r>
      <w:r w:rsidRPr="004D5510">
        <w:rPr>
          <w:u w:val="single"/>
        </w:rPr>
        <w:t xml:space="preserve"> </w:t>
      </w:r>
      <w:r w:rsidRPr="004D5510">
        <w:rPr>
          <w:highlight w:val="cyan"/>
          <w:u w:val="single"/>
        </w:rPr>
        <w:t xml:space="preserve">encourage </w:t>
      </w:r>
      <w:r w:rsidRPr="004D5510">
        <w:rPr>
          <w:vanish/>
          <w:u w:val="single"/>
        </w:rPr>
        <w:t>risk</w:t>
      </w:r>
      <w:r w:rsidRPr="004D5510">
        <w:rPr>
          <w:u w:val="single"/>
        </w:rPr>
        <w:t xml:space="preserve"> </w:t>
      </w:r>
      <w:r w:rsidRPr="004D5510">
        <w:rPr>
          <w:vanish/>
          <w:u w:val="single"/>
        </w:rPr>
        <w:t>taking</w:t>
      </w:r>
      <w:r w:rsidRPr="004D5510">
        <w:rPr>
          <w:u w:val="single"/>
        </w:rPr>
        <w:t xml:space="preserve"> </w:t>
      </w:r>
      <w:r w:rsidRPr="004D5510">
        <w:rPr>
          <w:vanish/>
          <w:u w:val="single"/>
        </w:rPr>
        <w:t>and</w:t>
      </w:r>
      <w:r w:rsidRPr="004D5510">
        <w:rPr>
          <w:u w:val="single"/>
        </w:rPr>
        <w:t xml:space="preserve"> </w:t>
      </w:r>
      <w:r w:rsidRPr="004D5510">
        <w:rPr>
          <w:highlight w:val="cyan"/>
          <w:u w:val="single"/>
        </w:rPr>
        <w:t>innovative behaviors</w:t>
      </w:r>
      <w:r w:rsidRPr="004D5510">
        <w:rPr>
          <w:vanish/>
          <w:u w:val="single"/>
        </w:rPr>
        <w:t>.</w:t>
      </w:r>
      <w:r w:rsidRPr="004D5510">
        <w:rPr>
          <w:sz w:val="16"/>
        </w:rPr>
        <w:t xml:space="preserve"> </w:t>
      </w:r>
      <w:r w:rsidRPr="004D5510">
        <w:rPr>
          <w:vanish/>
          <w:sz w:val="16"/>
        </w:rPr>
        <w:t>According</w:t>
      </w:r>
      <w:r w:rsidRPr="004D5510">
        <w:rPr>
          <w:sz w:val="16"/>
        </w:rPr>
        <w:t xml:space="preserve"> </w:t>
      </w:r>
      <w:r w:rsidRPr="004D5510">
        <w:rPr>
          <w:vanish/>
          <w:sz w:val="16"/>
        </w:rPr>
        <w:t>to</w:t>
      </w:r>
      <w:r w:rsidRPr="004D5510">
        <w:rPr>
          <w:sz w:val="16"/>
        </w:rPr>
        <w:t xml:space="preserve"> </w:t>
      </w:r>
      <w:r w:rsidRPr="004D5510">
        <w:rPr>
          <w:vanish/>
          <w:sz w:val="16"/>
        </w:rPr>
        <w:t>Chen</w:t>
      </w:r>
      <w:r w:rsidRPr="004D5510">
        <w:rPr>
          <w:sz w:val="16"/>
        </w:rPr>
        <w:t xml:space="preserve"> </w:t>
      </w:r>
      <w:r w:rsidRPr="004D5510">
        <w:rPr>
          <w:vanish/>
          <w:sz w:val="16"/>
        </w:rPr>
        <w:t>et</w:t>
      </w:r>
      <w:r w:rsidRPr="004D5510">
        <w:rPr>
          <w:sz w:val="16"/>
        </w:rPr>
        <w:t xml:space="preserve"> </w:t>
      </w:r>
      <w:r w:rsidRPr="004D5510">
        <w:rPr>
          <w:vanish/>
          <w:sz w:val="16"/>
        </w:rPr>
        <w:t>al.</w:t>
      </w:r>
      <w:r w:rsidRPr="004D5510">
        <w:rPr>
          <w:sz w:val="16"/>
        </w:rPr>
        <w:t xml:space="preserve"> </w:t>
      </w:r>
      <w:r w:rsidRPr="004D5510">
        <w:rPr>
          <w:vanish/>
          <w:sz w:val="16"/>
        </w:rPr>
        <w:t>(2011),</w:t>
      </w:r>
      <w:r w:rsidRPr="004D5510">
        <w:rPr>
          <w:sz w:val="16"/>
        </w:rPr>
        <w:t xml:space="preserve"> </w:t>
      </w:r>
      <w:r w:rsidRPr="004D5510">
        <w:rPr>
          <w:vanish/>
          <w:sz w:val="16"/>
        </w:rPr>
        <w:t>labor</w:t>
      </w:r>
      <w:r w:rsidRPr="004D5510">
        <w:rPr>
          <w:sz w:val="16"/>
        </w:rPr>
        <w:t xml:space="preserve"> </w:t>
      </w:r>
      <w:r w:rsidRPr="004D5510">
        <w:rPr>
          <w:vanish/>
          <w:sz w:val="16"/>
        </w:rPr>
        <w:t>unions</w:t>
      </w:r>
      <w:r w:rsidRPr="004D5510">
        <w:rPr>
          <w:sz w:val="16"/>
        </w:rPr>
        <w:t xml:space="preserve"> </w:t>
      </w:r>
      <w:r w:rsidRPr="004D5510">
        <w:rPr>
          <w:vanish/>
          <w:sz w:val="16"/>
        </w:rPr>
        <w:t>can</w:t>
      </w:r>
      <w:r w:rsidRPr="004D5510">
        <w:rPr>
          <w:sz w:val="16"/>
        </w:rPr>
        <w:t xml:space="preserve"> </w:t>
      </w:r>
      <w:r w:rsidRPr="004D5510">
        <w:rPr>
          <w:vanish/>
          <w:sz w:val="16"/>
        </w:rPr>
        <w:t>effectively</w:t>
      </w:r>
      <w:r w:rsidRPr="004D5510">
        <w:rPr>
          <w:sz w:val="16"/>
        </w:rPr>
        <w:t xml:space="preserve"> </w:t>
      </w:r>
      <w:r w:rsidRPr="004D5510">
        <w:rPr>
          <w:vanish/>
          <w:sz w:val="16"/>
        </w:rPr>
        <w:t>monitor</w:t>
      </w:r>
      <w:r w:rsidRPr="004D5510">
        <w:rPr>
          <w:sz w:val="16"/>
        </w:rPr>
        <w:t xml:space="preserve"> </w:t>
      </w:r>
      <w:r w:rsidRPr="004D5510">
        <w:rPr>
          <w:vanish/>
          <w:sz w:val="16"/>
        </w:rPr>
        <w:t>managerial</w:t>
      </w:r>
      <w:r w:rsidRPr="004D5510">
        <w:rPr>
          <w:sz w:val="16"/>
        </w:rPr>
        <w:t xml:space="preserve"> </w:t>
      </w:r>
      <w:r w:rsidRPr="004D5510">
        <w:rPr>
          <w:vanish/>
          <w:sz w:val="16"/>
        </w:rPr>
        <w:t>actions</w:t>
      </w:r>
      <w:r w:rsidRPr="004D5510">
        <w:rPr>
          <w:sz w:val="16"/>
        </w:rPr>
        <w:t xml:space="preserve"> </w:t>
      </w:r>
      <w:r w:rsidRPr="004D5510">
        <w:rPr>
          <w:vanish/>
          <w:sz w:val="16"/>
        </w:rPr>
        <w:t>because</w:t>
      </w:r>
      <w:r w:rsidRPr="004D5510">
        <w:rPr>
          <w:sz w:val="16"/>
        </w:rPr>
        <w:t xml:space="preserve"> </w:t>
      </w:r>
      <w:r w:rsidRPr="004D5510">
        <w:rPr>
          <w:vanish/>
          <w:sz w:val="16"/>
        </w:rPr>
        <w:t>they</w:t>
      </w:r>
      <w:r w:rsidRPr="004D5510">
        <w:rPr>
          <w:sz w:val="16"/>
        </w:rPr>
        <w:t xml:space="preserve"> </w:t>
      </w:r>
      <w:r w:rsidRPr="004D5510">
        <w:rPr>
          <w:vanish/>
          <w:sz w:val="16"/>
        </w:rPr>
        <w:t>can</w:t>
      </w:r>
      <w:r w:rsidRPr="004D5510">
        <w:rPr>
          <w:sz w:val="16"/>
        </w:rPr>
        <w:t xml:space="preserve"> </w:t>
      </w:r>
      <w:r w:rsidRPr="004D5510">
        <w:rPr>
          <w:vanish/>
          <w:sz w:val="16"/>
        </w:rPr>
        <w:t>acquire</w:t>
      </w:r>
      <w:r w:rsidRPr="004D5510">
        <w:rPr>
          <w:sz w:val="16"/>
        </w:rPr>
        <w:t xml:space="preserve"> </w:t>
      </w:r>
      <w:r w:rsidRPr="004D5510">
        <w:rPr>
          <w:vanish/>
          <w:sz w:val="16"/>
        </w:rPr>
        <w:t>their</w:t>
      </w:r>
      <w:r w:rsidRPr="004D5510">
        <w:rPr>
          <w:sz w:val="16"/>
        </w:rPr>
        <w:t xml:space="preserve"> </w:t>
      </w:r>
      <w:r w:rsidRPr="004D5510">
        <w:rPr>
          <w:vanish/>
          <w:sz w:val="16"/>
        </w:rPr>
        <w:t>firms’</w:t>
      </w:r>
      <w:r w:rsidRPr="004D5510">
        <w:rPr>
          <w:sz w:val="16"/>
        </w:rPr>
        <w:t xml:space="preserve"> </w:t>
      </w:r>
      <w:r w:rsidRPr="004D5510">
        <w:rPr>
          <w:vanish/>
          <w:sz w:val="16"/>
        </w:rPr>
        <w:t>information</w:t>
      </w:r>
      <w:r w:rsidRPr="004D5510">
        <w:rPr>
          <w:sz w:val="16"/>
        </w:rPr>
        <w:t xml:space="preserve"> </w:t>
      </w:r>
      <w:r w:rsidRPr="004D5510">
        <w:rPr>
          <w:vanish/>
          <w:sz w:val="16"/>
        </w:rPr>
        <w:t>more</w:t>
      </w:r>
      <w:r w:rsidRPr="004D5510">
        <w:rPr>
          <w:sz w:val="16"/>
        </w:rPr>
        <w:t xml:space="preserve"> </w:t>
      </w:r>
      <w:r w:rsidRPr="004D5510">
        <w:rPr>
          <w:vanish/>
          <w:sz w:val="16"/>
        </w:rPr>
        <w:t>easily</w:t>
      </w:r>
      <w:r w:rsidRPr="004D5510">
        <w:rPr>
          <w:sz w:val="16"/>
        </w:rPr>
        <w:t xml:space="preserve"> </w:t>
      </w:r>
      <w:r w:rsidRPr="004D5510">
        <w:rPr>
          <w:vanish/>
          <w:sz w:val="16"/>
        </w:rPr>
        <w:t>than</w:t>
      </w:r>
      <w:r w:rsidRPr="004D5510">
        <w:rPr>
          <w:sz w:val="16"/>
        </w:rPr>
        <w:t xml:space="preserve"> </w:t>
      </w:r>
      <w:r w:rsidRPr="004D5510">
        <w:rPr>
          <w:vanish/>
          <w:sz w:val="16"/>
        </w:rPr>
        <w:t>can</w:t>
      </w:r>
      <w:r w:rsidRPr="004D5510">
        <w:rPr>
          <w:sz w:val="16"/>
        </w:rPr>
        <w:t xml:space="preserve"> </w:t>
      </w:r>
      <w:r w:rsidRPr="004D5510">
        <w:rPr>
          <w:vanish/>
          <w:sz w:val="16"/>
        </w:rPr>
        <w:t>outside</w:t>
      </w:r>
      <w:r w:rsidRPr="004D5510">
        <w:rPr>
          <w:sz w:val="16"/>
        </w:rPr>
        <w:t xml:space="preserve"> </w:t>
      </w:r>
      <w:r w:rsidRPr="004D5510">
        <w:rPr>
          <w:vanish/>
          <w:sz w:val="16"/>
        </w:rPr>
        <w:t>stakeholders</w:t>
      </w:r>
      <w:r w:rsidRPr="004D5510">
        <w:rPr>
          <w:sz w:val="16"/>
        </w:rPr>
        <w:t xml:space="preserve"> </w:t>
      </w:r>
      <w:r w:rsidRPr="004D5510">
        <w:rPr>
          <w:vanish/>
          <w:sz w:val="16"/>
        </w:rPr>
        <w:t>can.</w:t>
      </w:r>
      <w:r w:rsidRPr="004D5510">
        <w:rPr>
          <w:sz w:val="16"/>
        </w:rPr>
        <w:t xml:space="preserve"> </w:t>
      </w:r>
      <w:r w:rsidRPr="004D5510">
        <w:rPr>
          <w:vanish/>
          <w:sz w:val="16"/>
        </w:rPr>
        <w:t>Also,</w:t>
      </w:r>
      <w:r w:rsidRPr="004D5510">
        <w:rPr>
          <w:sz w:val="16"/>
        </w:rPr>
        <w:t xml:space="preserve"> </w:t>
      </w:r>
      <w:r w:rsidRPr="004D5510">
        <w:rPr>
          <w:vanish/>
          <w:sz w:val="16"/>
        </w:rPr>
        <w:t>unions</w:t>
      </w:r>
      <w:r w:rsidRPr="004D5510">
        <w:rPr>
          <w:sz w:val="16"/>
        </w:rPr>
        <w:t xml:space="preserve"> </w:t>
      </w:r>
      <w:r w:rsidRPr="004D5510">
        <w:rPr>
          <w:vanish/>
          <w:sz w:val="16"/>
        </w:rPr>
        <w:t>exert</w:t>
      </w:r>
      <w:r w:rsidRPr="004D5510">
        <w:rPr>
          <w:sz w:val="16"/>
        </w:rPr>
        <w:t xml:space="preserve"> </w:t>
      </w:r>
      <w:r w:rsidRPr="004D5510">
        <w:rPr>
          <w:vanish/>
          <w:sz w:val="16"/>
        </w:rPr>
        <w:t>their</w:t>
      </w:r>
      <w:r w:rsidRPr="004D5510">
        <w:rPr>
          <w:sz w:val="16"/>
        </w:rPr>
        <w:t xml:space="preserve"> </w:t>
      </w:r>
      <w:r w:rsidRPr="004D5510">
        <w:rPr>
          <w:vanish/>
          <w:sz w:val="16"/>
        </w:rPr>
        <w:t>power</w:t>
      </w:r>
      <w:r w:rsidRPr="004D5510">
        <w:rPr>
          <w:sz w:val="16"/>
        </w:rPr>
        <w:t xml:space="preserve"> </w:t>
      </w:r>
      <w:r w:rsidRPr="004D5510">
        <w:rPr>
          <w:vanish/>
          <w:sz w:val="16"/>
        </w:rPr>
        <w:t>on</w:t>
      </w:r>
      <w:r w:rsidRPr="004D5510">
        <w:rPr>
          <w:sz w:val="16"/>
        </w:rPr>
        <w:t xml:space="preserve"> </w:t>
      </w:r>
      <w:r w:rsidRPr="004D5510">
        <w:rPr>
          <w:vanish/>
          <w:sz w:val="16"/>
        </w:rPr>
        <w:t>management</w:t>
      </w:r>
      <w:r w:rsidRPr="004D5510">
        <w:rPr>
          <w:sz w:val="16"/>
        </w:rPr>
        <w:t xml:space="preserve"> </w:t>
      </w:r>
      <w:r w:rsidRPr="004D5510">
        <w:rPr>
          <w:vanish/>
          <w:sz w:val="16"/>
        </w:rPr>
        <w:t>by</w:t>
      </w:r>
      <w:r w:rsidRPr="004D5510">
        <w:rPr>
          <w:sz w:val="16"/>
        </w:rPr>
        <w:t xml:space="preserve"> </w:t>
      </w:r>
      <w:r w:rsidRPr="004D5510">
        <w:rPr>
          <w:vanish/>
          <w:sz w:val="16"/>
        </w:rPr>
        <w:t>using</w:t>
      </w:r>
      <w:r w:rsidRPr="004D5510">
        <w:rPr>
          <w:sz w:val="16"/>
        </w:rPr>
        <w:t xml:space="preserve"> </w:t>
      </w:r>
      <w:r w:rsidRPr="004D5510">
        <w:rPr>
          <w:vanish/>
          <w:sz w:val="16"/>
        </w:rPr>
        <w:t>their</w:t>
      </w:r>
      <w:r w:rsidRPr="004D5510">
        <w:rPr>
          <w:sz w:val="16"/>
        </w:rPr>
        <w:t xml:space="preserve"> </w:t>
      </w:r>
      <w:r w:rsidRPr="004D5510">
        <w:rPr>
          <w:vanish/>
          <w:sz w:val="16"/>
        </w:rPr>
        <w:t>bargaining</w:t>
      </w:r>
      <w:r w:rsidRPr="004D5510">
        <w:rPr>
          <w:sz w:val="16"/>
        </w:rPr>
        <w:t xml:space="preserve"> </w:t>
      </w:r>
      <w:r w:rsidRPr="004D5510">
        <w:rPr>
          <w:vanish/>
          <w:sz w:val="16"/>
        </w:rPr>
        <w:t>power</w:t>
      </w:r>
      <w:r w:rsidRPr="004D5510">
        <w:rPr>
          <w:sz w:val="16"/>
        </w:rPr>
        <w:t xml:space="preserve"> </w:t>
      </w:r>
      <w:r w:rsidRPr="004D5510">
        <w:rPr>
          <w:vanish/>
          <w:sz w:val="16"/>
        </w:rPr>
        <w:t>to</w:t>
      </w:r>
      <w:r w:rsidRPr="004D5510">
        <w:rPr>
          <w:sz w:val="16"/>
        </w:rPr>
        <w:t xml:space="preserve"> </w:t>
      </w:r>
      <w:r w:rsidRPr="004D5510">
        <w:rPr>
          <w:vanish/>
          <w:sz w:val="16"/>
        </w:rPr>
        <w:t>increase</w:t>
      </w:r>
      <w:r w:rsidRPr="004D5510">
        <w:rPr>
          <w:sz w:val="16"/>
        </w:rPr>
        <w:t xml:space="preserve"> </w:t>
      </w:r>
      <w:r w:rsidRPr="004D5510">
        <w:rPr>
          <w:vanish/>
          <w:sz w:val="16"/>
        </w:rPr>
        <w:t>the</w:t>
      </w:r>
      <w:r w:rsidRPr="004D5510">
        <w:rPr>
          <w:sz w:val="16"/>
        </w:rPr>
        <w:t xml:space="preserve"> </w:t>
      </w:r>
      <w:r w:rsidRPr="004D5510">
        <w:rPr>
          <w:vanish/>
          <w:sz w:val="16"/>
        </w:rPr>
        <w:t>corporate</w:t>
      </w:r>
      <w:r w:rsidRPr="004D5510">
        <w:rPr>
          <w:sz w:val="16"/>
        </w:rPr>
        <w:t xml:space="preserve"> </w:t>
      </w:r>
      <w:r w:rsidRPr="004D5510">
        <w:rPr>
          <w:vanish/>
          <w:sz w:val="16"/>
        </w:rPr>
        <w:t>transparency.</w:t>
      </w:r>
      <w:r w:rsidRPr="004D5510">
        <w:rPr>
          <w:sz w:val="16"/>
        </w:rPr>
        <w:t xml:space="preserve"> </w:t>
      </w:r>
      <w:r w:rsidRPr="004D5510">
        <w:rPr>
          <w:vanish/>
          <w:sz w:val="16"/>
        </w:rPr>
        <w:t>For</w:t>
      </w:r>
      <w:r w:rsidRPr="004D5510">
        <w:rPr>
          <w:sz w:val="16"/>
        </w:rPr>
        <w:t xml:space="preserve"> </w:t>
      </w:r>
      <w:r w:rsidRPr="004D5510">
        <w:rPr>
          <w:vanish/>
          <w:sz w:val="16"/>
        </w:rPr>
        <w:t>instance,</w:t>
      </w:r>
      <w:r w:rsidRPr="004D5510">
        <w:rPr>
          <w:sz w:val="16"/>
        </w:rPr>
        <w:t xml:space="preserve"> </w:t>
      </w:r>
      <w:r w:rsidRPr="004D5510">
        <w:rPr>
          <w:vanish/>
          <w:sz w:val="16"/>
        </w:rPr>
        <w:t>affiliated</w:t>
      </w:r>
      <w:r w:rsidRPr="004D5510">
        <w:rPr>
          <w:sz w:val="16"/>
        </w:rPr>
        <w:t xml:space="preserve"> </w:t>
      </w:r>
      <w:r w:rsidRPr="004D5510">
        <w:rPr>
          <w:vanish/>
          <w:sz w:val="16"/>
        </w:rPr>
        <w:t>labor</w:t>
      </w:r>
      <w:r w:rsidRPr="004D5510">
        <w:rPr>
          <w:sz w:val="16"/>
        </w:rPr>
        <w:t xml:space="preserve"> </w:t>
      </w:r>
      <w:r w:rsidRPr="004D5510">
        <w:rPr>
          <w:vanish/>
          <w:sz w:val="16"/>
        </w:rPr>
        <w:t>unions</w:t>
      </w:r>
      <w:r w:rsidRPr="004D5510">
        <w:rPr>
          <w:sz w:val="16"/>
        </w:rPr>
        <w:t xml:space="preserve"> </w:t>
      </w:r>
      <w:r w:rsidRPr="004D5510">
        <w:rPr>
          <w:vanish/>
          <w:sz w:val="16"/>
        </w:rPr>
        <w:t>in</w:t>
      </w:r>
      <w:r w:rsidRPr="004D5510">
        <w:rPr>
          <w:sz w:val="16"/>
        </w:rPr>
        <w:t xml:space="preserve"> </w:t>
      </w:r>
      <w:r w:rsidRPr="004D5510">
        <w:rPr>
          <w:vanish/>
          <w:sz w:val="16"/>
        </w:rPr>
        <w:t>Korea</w:t>
      </w:r>
      <w:r w:rsidRPr="004D5510">
        <w:rPr>
          <w:sz w:val="16"/>
        </w:rPr>
        <w:t xml:space="preserve"> </w:t>
      </w:r>
      <w:r w:rsidRPr="004D5510">
        <w:rPr>
          <w:vanish/>
          <w:sz w:val="16"/>
        </w:rPr>
        <w:t>have</w:t>
      </w:r>
      <w:r w:rsidRPr="004D5510">
        <w:rPr>
          <w:sz w:val="16"/>
        </w:rPr>
        <w:t xml:space="preserve"> </w:t>
      </w:r>
      <w:r w:rsidRPr="004D5510">
        <w:rPr>
          <w:vanish/>
          <w:sz w:val="16"/>
        </w:rPr>
        <w:t>asked</w:t>
      </w:r>
      <w:r w:rsidRPr="004D5510">
        <w:rPr>
          <w:sz w:val="16"/>
        </w:rPr>
        <w:t xml:space="preserve"> </w:t>
      </w:r>
      <w:r w:rsidRPr="004D5510">
        <w:rPr>
          <w:vanish/>
          <w:sz w:val="16"/>
        </w:rPr>
        <w:t>management</w:t>
      </w:r>
      <w:r w:rsidRPr="004D5510">
        <w:rPr>
          <w:sz w:val="16"/>
        </w:rPr>
        <w:t xml:space="preserve"> </w:t>
      </w:r>
      <w:r w:rsidRPr="004D5510">
        <w:rPr>
          <w:vanish/>
          <w:sz w:val="16"/>
        </w:rPr>
        <w:t>to</w:t>
      </w:r>
      <w:r w:rsidRPr="004D5510">
        <w:rPr>
          <w:sz w:val="16"/>
        </w:rPr>
        <w:t xml:space="preserve"> </w:t>
      </w:r>
      <w:r w:rsidRPr="004D5510">
        <w:rPr>
          <w:vanish/>
          <w:sz w:val="16"/>
        </w:rPr>
        <w:t>share</w:t>
      </w:r>
      <w:r w:rsidRPr="004D5510">
        <w:rPr>
          <w:sz w:val="16"/>
        </w:rPr>
        <w:t xml:space="preserve"> </w:t>
      </w:r>
      <w:r w:rsidRPr="004D5510">
        <w:rPr>
          <w:vanish/>
          <w:sz w:val="16"/>
        </w:rPr>
        <w:t>information</w:t>
      </w:r>
      <w:r w:rsidRPr="004D5510">
        <w:rPr>
          <w:sz w:val="16"/>
        </w:rPr>
        <w:t xml:space="preserve"> </w:t>
      </w:r>
      <w:r w:rsidRPr="004D5510">
        <w:rPr>
          <w:vanish/>
          <w:sz w:val="16"/>
        </w:rPr>
        <w:t>and</w:t>
      </w:r>
      <w:r w:rsidRPr="004D5510">
        <w:rPr>
          <w:sz w:val="16"/>
        </w:rPr>
        <w:t xml:space="preserve"> </w:t>
      </w:r>
      <w:r w:rsidRPr="004D5510">
        <w:rPr>
          <w:vanish/>
          <w:sz w:val="16"/>
        </w:rPr>
        <w:t>to</w:t>
      </w:r>
      <w:r w:rsidRPr="004D5510">
        <w:rPr>
          <w:sz w:val="16"/>
        </w:rPr>
        <w:t xml:space="preserve"> </w:t>
      </w:r>
      <w:r w:rsidRPr="004D5510">
        <w:rPr>
          <w:vanish/>
          <w:sz w:val="16"/>
        </w:rPr>
        <w:t>allow</w:t>
      </w:r>
      <w:r w:rsidRPr="004D5510">
        <w:rPr>
          <w:sz w:val="16"/>
        </w:rPr>
        <w:t xml:space="preserve"> </w:t>
      </w:r>
      <w:r w:rsidRPr="004D5510">
        <w:rPr>
          <w:vanish/>
          <w:sz w:val="16"/>
        </w:rPr>
        <w:t>their</w:t>
      </w:r>
      <w:r w:rsidRPr="004D5510">
        <w:rPr>
          <w:sz w:val="16"/>
        </w:rPr>
        <w:t xml:space="preserve"> </w:t>
      </w:r>
      <w:r w:rsidRPr="004D5510">
        <w:rPr>
          <w:vanish/>
          <w:sz w:val="16"/>
        </w:rPr>
        <w:t>participation</w:t>
      </w:r>
      <w:r w:rsidRPr="004D5510">
        <w:rPr>
          <w:sz w:val="16"/>
        </w:rPr>
        <w:t xml:space="preserve"> </w:t>
      </w:r>
      <w:r w:rsidRPr="004D5510">
        <w:rPr>
          <w:vanish/>
          <w:sz w:val="16"/>
        </w:rPr>
        <w:t>in</w:t>
      </w:r>
      <w:r w:rsidRPr="004D5510">
        <w:rPr>
          <w:sz w:val="16"/>
        </w:rPr>
        <w:t xml:space="preserve"> </w:t>
      </w:r>
      <w:r w:rsidRPr="004D5510">
        <w:rPr>
          <w:vanish/>
          <w:sz w:val="16"/>
        </w:rPr>
        <w:t>decision</w:t>
      </w:r>
      <w:r w:rsidRPr="004D5510">
        <w:rPr>
          <w:sz w:val="16"/>
        </w:rPr>
        <w:t xml:space="preserve"> </w:t>
      </w:r>
      <w:r w:rsidRPr="004D5510">
        <w:rPr>
          <w:vanish/>
          <w:sz w:val="16"/>
        </w:rPr>
        <w:t>making</w:t>
      </w:r>
      <w:r w:rsidRPr="004D5510">
        <w:rPr>
          <w:sz w:val="16"/>
        </w:rPr>
        <w:t xml:space="preserve"> </w:t>
      </w:r>
      <w:r w:rsidRPr="004D5510">
        <w:rPr>
          <w:vanish/>
          <w:sz w:val="16"/>
        </w:rPr>
        <w:t>in</w:t>
      </w:r>
      <w:r w:rsidRPr="004D5510">
        <w:rPr>
          <w:sz w:val="16"/>
        </w:rPr>
        <w:t xml:space="preserve"> </w:t>
      </w:r>
      <w:r w:rsidRPr="004D5510">
        <w:rPr>
          <w:vanish/>
          <w:sz w:val="16"/>
        </w:rPr>
        <w:t>order</w:t>
      </w:r>
      <w:r w:rsidRPr="004D5510">
        <w:rPr>
          <w:sz w:val="16"/>
        </w:rPr>
        <w:t xml:space="preserve"> </w:t>
      </w:r>
      <w:r w:rsidRPr="004D5510">
        <w:rPr>
          <w:vanish/>
          <w:sz w:val="16"/>
        </w:rPr>
        <w:t>to</w:t>
      </w:r>
      <w:r w:rsidRPr="004D5510">
        <w:rPr>
          <w:sz w:val="16"/>
        </w:rPr>
        <w:t xml:space="preserve"> </w:t>
      </w:r>
      <w:r w:rsidRPr="004D5510">
        <w:rPr>
          <w:vanish/>
          <w:sz w:val="16"/>
        </w:rPr>
        <w:t>monitor</w:t>
      </w:r>
      <w:r w:rsidRPr="004D5510">
        <w:rPr>
          <w:sz w:val="16"/>
        </w:rPr>
        <w:t xml:space="preserve"> </w:t>
      </w:r>
      <w:r w:rsidRPr="004D5510">
        <w:rPr>
          <w:vanish/>
          <w:sz w:val="16"/>
        </w:rPr>
        <w:t>whether</w:t>
      </w:r>
      <w:r w:rsidRPr="004D5510">
        <w:rPr>
          <w:sz w:val="16"/>
        </w:rPr>
        <w:t xml:space="preserve"> </w:t>
      </w:r>
      <w:r w:rsidRPr="004D5510">
        <w:rPr>
          <w:vanish/>
          <w:sz w:val="16"/>
        </w:rPr>
        <w:t>managers</w:t>
      </w:r>
      <w:r w:rsidRPr="004D5510">
        <w:rPr>
          <w:sz w:val="16"/>
        </w:rPr>
        <w:t xml:space="preserve"> </w:t>
      </w:r>
      <w:r w:rsidRPr="004D5510">
        <w:rPr>
          <w:vanish/>
          <w:sz w:val="16"/>
        </w:rPr>
        <w:t>harm</w:t>
      </w:r>
      <w:r w:rsidRPr="004D5510">
        <w:rPr>
          <w:sz w:val="16"/>
        </w:rPr>
        <w:t xml:space="preserve"> </w:t>
      </w:r>
      <w:r w:rsidRPr="004D5510">
        <w:rPr>
          <w:vanish/>
          <w:sz w:val="16"/>
        </w:rPr>
        <w:t>the</w:t>
      </w:r>
      <w:r w:rsidRPr="004D5510">
        <w:rPr>
          <w:sz w:val="16"/>
        </w:rPr>
        <w:t xml:space="preserve"> </w:t>
      </w:r>
      <w:r w:rsidRPr="004D5510">
        <w:rPr>
          <w:vanish/>
          <w:sz w:val="16"/>
        </w:rPr>
        <w:t>transparency</w:t>
      </w:r>
      <w:r w:rsidRPr="004D5510">
        <w:rPr>
          <w:sz w:val="16"/>
        </w:rPr>
        <w:t xml:space="preserve"> </w:t>
      </w:r>
      <w:r w:rsidRPr="004D5510">
        <w:rPr>
          <w:vanish/>
          <w:sz w:val="16"/>
        </w:rPr>
        <w:t>and</w:t>
      </w:r>
      <w:r w:rsidRPr="004D5510">
        <w:rPr>
          <w:sz w:val="16"/>
        </w:rPr>
        <w:t xml:space="preserve"> </w:t>
      </w:r>
      <w:r w:rsidRPr="004D5510">
        <w:rPr>
          <w:vanish/>
          <w:sz w:val="16"/>
        </w:rPr>
        <w:t>betray</w:t>
      </w:r>
      <w:r w:rsidRPr="004D5510">
        <w:rPr>
          <w:sz w:val="16"/>
        </w:rPr>
        <w:t xml:space="preserve"> </w:t>
      </w:r>
      <w:r w:rsidRPr="004D5510">
        <w:rPr>
          <w:vanish/>
          <w:sz w:val="16"/>
        </w:rPr>
        <w:t>the</w:t>
      </w:r>
      <w:r w:rsidRPr="004D5510">
        <w:rPr>
          <w:sz w:val="16"/>
        </w:rPr>
        <w:t xml:space="preserve"> </w:t>
      </w:r>
      <w:r w:rsidRPr="004D5510">
        <w:rPr>
          <w:vanish/>
          <w:sz w:val="16"/>
        </w:rPr>
        <w:t>trust</w:t>
      </w:r>
      <w:r w:rsidRPr="004D5510">
        <w:rPr>
          <w:sz w:val="16"/>
        </w:rPr>
        <w:t xml:space="preserve"> </w:t>
      </w:r>
      <w:r w:rsidRPr="004D5510">
        <w:rPr>
          <w:vanish/>
          <w:sz w:val="16"/>
        </w:rPr>
        <w:t>of</w:t>
      </w:r>
      <w:r w:rsidRPr="004D5510">
        <w:rPr>
          <w:sz w:val="16"/>
        </w:rPr>
        <w:t xml:space="preserve"> </w:t>
      </w:r>
      <w:r w:rsidRPr="004D5510">
        <w:rPr>
          <w:vanish/>
          <w:sz w:val="16"/>
        </w:rPr>
        <w:t>stakeholders.2</w:t>
      </w:r>
      <w:r w:rsidRPr="004D5510">
        <w:rPr>
          <w:sz w:val="16"/>
        </w:rPr>
        <w:t xml:space="preserve"> </w:t>
      </w:r>
      <w:r w:rsidRPr="004D5510">
        <w:rPr>
          <w:vanish/>
          <w:sz w:val="16"/>
        </w:rPr>
        <w:t>The</w:t>
      </w:r>
      <w:r w:rsidRPr="004D5510">
        <w:rPr>
          <w:sz w:val="16"/>
        </w:rPr>
        <w:t xml:space="preserve"> </w:t>
      </w:r>
      <w:r w:rsidRPr="004D5510">
        <w:rPr>
          <w:vanish/>
          <w:sz w:val="16"/>
        </w:rPr>
        <w:t>union</w:t>
      </w:r>
      <w:r w:rsidRPr="004D5510">
        <w:rPr>
          <w:sz w:val="16"/>
        </w:rPr>
        <w:t xml:space="preserve"> </w:t>
      </w:r>
      <w:r w:rsidRPr="004D5510">
        <w:rPr>
          <w:vanish/>
          <w:sz w:val="16"/>
        </w:rPr>
        <w:t>social</w:t>
      </w:r>
      <w:r w:rsidRPr="004D5510">
        <w:rPr>
          <w:sz w:val="16"/>
        </w:rPr>
        <w:t xml:space="preserve"> </w:t>
      </w:r>
      <w:r w:rsidRPr="004D5510">
        <w:rPr>
          <w:vanish/>
          <w:sz w:val="16"/>
        </w:rPr>
        <w:t>responsibility</w:t>
      </w:r>
      <w:r w:rsidRPr="004D5510">
        <w:rPr>
          <w:sz w:val="16"/>
        </w:rPr>
        <w:t xml:space="preserve"> </w:t>
      </w:r>
      <w:r w:rsidRPr="004D5510">
        <w:rPr>
          <w:vanish/>
          <w:sz w:val="16"/>
        </w:rPr>
        <w:t>(USR)</w:t>
      </w:r>
      <w:r w:rsidRPr="004D5510">
        <w:rPr>
          <w:sz w:val="16"/>
        </w:rPr>
        <w:t xml:space="preserve"> </w:t>
      </w:r>
      <w:r w:rsidRPr="004D5510">
        <w:rPr>
          <w:vanish/>
          <w:sz w:val="16"/>
        </w:rPr>
        <w:t>declared</w:t>
      </w:r>
      <w:r w:rsidRPr="004D5510">
        <w:rPr>
          <w:sz w:val="16"/>
        </w:rPr>
        <w:t xml:space="preserve"> </w:t>
      </w:r>
      <w:r w:rsidRPr="004D5510">
        <w:rPr>
          <w:vanish/>
          <w:sz w:val="16"/>
        </w:rPr>
        <w:t>by</w:t>
      </w:r>
      <w:r w:rsidRPr="004D5510">
        <w:rPr>
          <w:sz w:val="16"/>
        </w:rPr>
        <w:t xml:space="preserve"> </w:t>
      </w:r>
      <w:r w:rsidRPr="004D5510">
        <w:rPr>
          <w:vanish/>
          <w:sz w:val="16"/>
        </w:rPr>
        <w:t>LG</w:t>
      </w:r>
      <w:r w:rsidRPr="004D5510">
        <w:rPr>
          <w:sz w:val="16"/>
        </w:rPr>
        <w:t xml:space="preserve"> </w:t>
      </w:r>
      <w:r w:rsidRPr="004D5510">
        <w:rPr>
          <w:vanish/>
          <w:sz w:val="16"/>
        </w:rPr>
        <w:t>Electronics</w:t>
      </w:r>
      <w:r w:rsidRPr="004D5510">
        <w:rPr>
          <w:sz w:val="16"/>
        </w:rPr>
        <w:t xml:space="preserve"> </w:t>
      </w:r>
      <w:r w:rsidRPr="004D5510">
        <w:rPr>
          <w:vanish/>
          <w:sz w:val="16"/>
        </w:rPr>
        <w:t>is</w:t>
      </w:r>
      <w:r w:rsidRPr="004D5510">
        <w:rPr>
          <w:sz w:val="16"/>
        </w:rPr>
        <w:t xml:space="preserve"> </w:t>
      </w:r>
      <w:r w:rsidRPr="004D5510">
        <w:rPr>
          <w:vanish/>
          <w:sz w:val="16"/>
        </w:rPr>
        <w:t>an</w:t>
      </w:r>
      <w:r w:rsidRPr="004D5510">
        <w:rPr>
          <w:sz w:val="16"/>
        </w:rPr>
        <w:t xml:space="preserve"> </w:t>
      </w:r>
      <w:r w:rsidRPr="004D5510">
        <w:rPr>
          <w:vanish/>
          <w:sz w:val="16"/>
        </w:rPr>
        <w:t>example</w:t>
      </w:r>
      <w:r w:rsidRPr="004D5510">
        <w:rPr>
          <w:sz w:val="16"/>
        </w:rPr>
        <w:t xml:space="preserve"> </w:t>
      </w:r>
      <w:r w:rsidRPr="004D5510">
        <w:rPr>
          <w:vanish/>
          <w:sz w:val="16"/>
        </w:rPr>
        <w:t>of</w:t>
      </w:r>
      <w:r w:rsidRPr="004D5510">
        <w:rPr>
          <w:sz w:val="16"/>
        </w:rPr>
        <w:t xml:space="preserve"> </w:t>
      </w:r>
      <w:r w:rsidRPr="004D5510">
        <w:rPr>
          <w:vanish/>
          <w:sz w:val="16"/>
        </w:rPr>
        <w:t>such</w:t>
      </w:r>
      <w:r w:rsidRPr="004D5510">
        <w:rPr>
          <w:sz w:val="16"/>
        </w:rPr>
        <w:t xml:space="preserve"> </w:t>
      </w:r>
      <w:r w:rsidRPr="004D5510">
        <w:rPr>
          <w:vanish/>
          <w:sz w:val="16"/>
        </w:rPr>
        <w:t>a</w:t>
      </w:r>
      <w:r w:rsidRPr="004D5510">
        <w:rPr>
          <w:sz w:val="16"/>
        </w:rPr>
        <w:t xml:space="preserve"> </w:t>
      </w:r>
      <w:r w:rsidRPr="004D5510">
        <w:rPr>
          <w:vanish/>
          <w:sz w:val="16"/>
        </w:rPr>
        <w:t>role</w:t>
      </w:r>
      <w:r w:rsidRPr="004D5510">
        <w:rPr>
          <w:sz w:val="16"/>
        </w:rPr>
        <w:t xml:space="preserve"> </w:t>
      </w:r>
      <w:r w:rsidRPr="004D5510">
        <w:rPr>
          <w:vanish/>
          <w:sz w:val="16"/>
        </w:rPr>
        <w:t>being</w:t>
      </w:r>
      <w:r w:rsidRPr="004D5510">
        <w:rPr>
          <w:sz w:val="16"/>
        </w:rPr>
        <w:t xml:space="preserve"> </w:t>
      </w:r>
      <w:r w:rsidRPr="004D5510">
        <w:rPr>
          <w:vanish/>
          <w:sz w:val="16"/>
        </w:rPr>
        <w:t>taken</w:t>
      </w:r>
      <w:r w:rsidRPr="004D5510">
        <w:rPr>
          <w:sz w:val="16"/>
        </w:rPr>
        <w:t xml:space="preserve"> </w:t>
      </w:r>
      <w:r w:rsidRPr="004D5510">
        <w:rPr>
          <w:vanish/>
          <w:sz w:val="16"/>
        </w:rPr>
        <w:t>by</w:t>
      </w:r>
      <w:r w:rsidRPr="004D5510">
        <w:rPr>
          <w:sz w:val="16"/>
        </w:rPr>
        <w:t xml:space="preserve"> </w:t>
      </w:r>
      <w:r w:rsidRPr="004D5510">
        <w:rPr>
          <w:vanish/>
          <w:sz w:val="16"/>
        </w:rPr>
        <w:t>labor</w:t>
      </w:r>
      <w:r w:rsidRPr="004D5510">
        <w:rPr>
          <w:sz w:val="16"/>
        </w:rPr>
        <w:t xml:space="preserve"> </w:t>
      </w:r>
      <w:r w:rsidRPr="004D5510">
        <w:rPr>
          <w:vanish/>
          <w:sz w:val="16"/>
        </w:rPr>
        <w:t>unions.</w:t>
      </w:r>
      <w:r w:rsidRPr="004D5510">
        <w:rPr>
          <w:sz w:val="16"/>
        </w:rPr>
        <w:t xml:space="preserve"> </w:t>
      </w:r>
      <w:r w:rsidRPr="004D5510">
        <w:rPr>
          <w:vanish/>
          <w:sz w:val="16"/>
        </w:rPr>
        <w:t>The</w:t>
      </w:r>
      <w:r w:rsidRPr="004D5510">
        <w:rPr>
          <w:sz w:val="16"/>
        </w:rPr>
        <w:t xml:space="preserve"> </w:t>
      </w:r>
      <w:r w:rsidRPr="004D5510">
        <w:rPr>
          <w:vanish/>
          <w:sz w:val="16"/>
        </w:rPr>
        <w:t>USR</w:t>
      </w:r>
      <w:r w:rsidRPr="004D5510">
        <w:rPr>
          <w:sz w:val="16"/>
        </w:rPr>
        <w:t xml:space="preserve"> </w:t>
      </w:r>
      <w:r w:rsidRPr="004D5510">
        <w:rPr>
          <w:vanish/>
          <w:sz w:val="16"/>
        </w:rPr>
        <w:t>describes</w:t>
      </w:r>
      <w:r w:rsidRPr="004D5510">
        <w:rPr>
          <w:sz w:val="16"/>
        </w:rPr>
        <w:t xml:space="preserve"> </w:t>
      </w:r>
      <w:r w:rsidRPr="004D5510">
        <w:rPr>
          <w:vanish/>
          <w:sz w:val="16"/>
        </w:rPr>
        <w:t>the</w:t>
      </w:r>
      <w:r w:rsidRPr="004D5510">
        <w:rPr>
          <w:sz w:val="16"/>
        </w:rPr>
        <w:t xml:space="preserve"> </w:t>
      </w:r>
      <w:r w:rsidRPr="004D5510">
        <w:rPr>
          <w:vanish/>
          <w:sz w:val="16"/>
        </w:rPr>
        <w:t>four</w:t>
      </w:r>
      <w:r w:rsidRPr="004D5510">
        <w:rPr>
          <w:sz w:val="16"/>
        </w:rPr>
        <w:t xml:space="preserve"> </w:t>
      </w:r>
      <w:r w:rsidRPr="004D5510">
        <w:rPr>
          <w:vanish/>
          <w:sz w:val="16"/>
        </w:rPr>
        <w:t>major</w:t>
      </w:r>
      <w:r w:rsidRPr="004D5510">
        <w:rPr>
          <w:sz w:val="16"/>
        </w:rPr>
        <w:t xml:space="preserve"> </w:t>
      </w:r>
      <w:r w:rsidRPr="004D5510">
        <w:rPr>
          <w:vanish/>
          <w:sz w:val="16"/>
        </w:rPr>
        <w:t>guidelines:</w:t>
      </w:r>
      <w:r w:rsidRPr="004D5510">
        <w:rPr>
          <w:sz w:val="16"/>
        </w:rPr>
        <w:t xml:space="preserve"> </w:t>
      </w:r>
      <w:r w:rsidRPr="004D5510">
        <w:rPr>
          <w:vanish/>
          <w:sz w:val="16"/>
        </w:rPr>
        <w:t>(1)</w:t>
      </w:r>
      <w:r w:rsidRPr="004D5510">
        <w:rPr>
          <w:sz w:val="16"/>
        </w:rPr>
        <w:t xml:space="preserve"> </w:t>
      </w:r>
      <w:r w:rsidRPr="004D5510">
        <w:rPr>
          <w:vanish/>
          <w:sz w:val="16"/>
        </w:rPr>
        <w:t>to</w:t>
      </w:r>
      <w:r w:rsidRPr="004D5510">
        <w:rPr>
          <w:sz w:val="16"/>
        </w:rPr>
        <w:t xml:space="preserve"> </w:t>
      </w:r>
      <w:r w:rsidRPr="004D5510">
        <w:rPr>
          <w:vanish/>
          <w:sz w:val="16"/>
        </w:rPr>
        <w:t>protect</w:t>
      </w:r>
      <w:r w:rsidRPr="004D5510">
        <w:rPr>
          <w:sz w:val="16"/>
        </w:rPr>
        <w:t xml:space="preserve"> </w:t>
      </w:r>
      <w:r w:rsidRPr="004D5510">
        <w:rPr>
          <w:vanish/>
          <w:sz w:val="16"/>
        </w:rPr>
        <w:t>the</w:t>
      </w:r>
      <w:r w:rsidRPr="004D5510">
        <w:rPr>
          <w:sz w:val="16"/>
        </w:rPr>
        <w:t xml:space="preserve"> </w:t>
      </w:r>
      <w:r w:rsidRPr="004D5510">
        <w:rPr>
          <w:vanish/>
          <w:sz w:val="16"/>
        </w:rPr>
        <w:t>ecosystem,</w:t>
      </w:r>
      <w:r w:rsidRPr="004D5510">
        <w:rPr>
          <w:sz w:val="16"/>
        </w:rPr>
        <w:t xml:space="preserve"> </w:t>
      </w:r>
      <w:r w:rsidRPr="004D5510">
        <w:rPr>
          <w:vanish/>
          <w:sz w:val="16"/>
        </w:rPr>
        <w:t>(2)</w:t>
      </w:r>
      <w:r w:rsidRPr="004D5510">
        <w:rPr>
          <w:sz w:val="16"/>
        </w:rPr>
        <w:t xml:space="preserve"> </w:t>
      </w:r>
      <w:r w:rsidRPr="004D5510">
        <w:rPr>
          <w:vanish/>
          <w:sz w:val="16"/>
        </w:rPr>
        <w:t>to</w:t>
      </w:r>
      <w:r w:rsidRPr="004D5510">
        <w:rPr>
          <w:sz w:val="16"/>
        </w:rPr>
        <w:t xml:space="preserve"> </w:t>
      </w:r>
      <w:r w:rsidRPr="004D5510">
        <w:rPr>
          <w:vanish/>
          <w:sz w:val="16"/>
        </w:rPr>
        <w:t>help</w:t>
      </w:r>
      <w:r w:rsidRPr="004D5510">
        <w:rPr>
          <w:sz w:val="16"/>
        </w:rPr>
        <w:t xml:space="preserve"> </w:t>
      </w:r>
      <w:r w:rsidRPr="004D5510">
        <w:rPr>
          <w:vanish/>
          <w:sz w:val="16"/>
        </w:rPr>
        <w:t>the</w:t>
      </w:r>
      <w:r w:rsidRPr="004D5510">
        <w:rPr>
          <w:sz w:val="16"/>
        </w:rPr>
        <w:t xml:space="preserve"> </w:t>
      </w:r>
      <w:r w:rsidRPr="004D5510">
        <w:rPr>
          <w:vanish/>
          <w:sz w:val="16"/>
        </w:rPr>
        <w:t>disadvantaged,</w:t>
      </w:r>
      <w:r w:rsidRPr="004D5510">
        <w:rPr>
          <w:sz w:val="16"/>
        </w:rPr>
        <w:t xml:space="preserve"> </w:t>
      </w:r>
      <w:r w:rsidRPr="004D5510">
        <w:rPr>
          <w:vanish/>
          <w:sz w:val="16"/>
        </w:rPr>
        <w:t>(3)</w:t>
      </w:r>
      <w:r w:rsidRPr="004D5510">
        <w:rPr>
          <w:sz w:val="16"/>
        </w:rPr>
        <w:t xml:space="preserve"> </w:t>
      </w:r>
      <w:r w:rsidRPr="004D5510">
        <w:rPr>
          <w:vanish/>
          <w:sz w:val="16"/>
        </w:rPr>
        <w:t>to</w:t>
      </w:r>
      <w:r w:rsidRPr="004D5510">
        <w:rPr>
          <w:sz w:val="16"/>
        </w:rPr>
        <w:t xml:space="preserve"> </w:t>
      </w:r>
      <w:r w:rsidRPr="004D5510">
        <w:rPr>
          <w:vanish/>
          <w:sz w:val="16"/>
        </w:rPr>
        <w:t>increase</w:t>
      </w:r>
      <w:r w:rsidRPr="004D5510">
        <w:rPr>
          <w:sz w:val="16"/>
        </w:rPr>
        <w:t xml:space="preserve"> </w:t>
      </w:r>
      <w:r w:rsidRPr="004D5510">
        <w:rPr>
          <w:vanish/>
          <w:sz w:val="16"/>
        </w:rPr>
        <w:t>the</w:t>
      </w:r>
      <w:r w:rsidRPr="004D5510">
        <w:rPr>
          <w:sz w:val="16"/>
        </w:rPr>
        <w:t xml:space="preserve"> </w:t>
      </w:r>
      <w:r w:rsidRPr="004D5510">
        <w:rPr>
          <w:vanish/>
          <w:sz w:val="16"/>
        </w:rPr>
        <w:t>transparency</w:t>
      </w:r>
      <w:r w:rsidRPr="004D5510">
        <w:rPr>
          <w:sz w:val="16"/>
        </w:rPr>
        <w:t xml:space="preserve"> </w:t>
      </w:r>
      <w:r w:rsidRPr="004D5510">
        <w:rPr>
          <w:vanish/>
          <w:sz w:val="16"/>
        </w:rPr>
        <w:t>of</w:t>
      </w:r>
      <w:r w:rsidRPr="004D5510">
        <w:rPr>
          <w:sz w:val="16"/>
        </w:rPr>
        <w:t xml:space="preserve"> </w:t>
      </w:r>
      <w:r w:rsidRPr="004D5510">
        <w:rPr>
          <w:vanish/>
          <w:sz w:val="16"/>
        </w:rPr>
        <w:t>union</w:t>
      </w:r>
      <w:r w:rsidRPr="004D5510">
        <w:rPr>
          <w:sz w:val="16"/>
        </w:rPr>
        <w:t xml:space="preserve"> </w:t>
      </w:r>
      <w:r w:rsidRPr="004D5510">
        <w:rPr>
          <w:vanish/>
          <w:sz w:val="16"/>
        </w:rPr>
        <w:t>and</w:t>
      </w:r>
      <w:r w:rsidRPr="004D5510">
        <w:rPr>
          <w:sz w:val="16"/>
        </w:rPr>
        <w:t xml:space="preserve"> </w:t>
      </w:r>
      <w:r w:rsidRPr="004D5510">
        <w:rPr>
          <w:vanish/>
          <w:sz w:val="16"/>
        </w:rPr>
        <w:t>company,</w:t>
      </w:r>
      <w:r w:rsidRPr="004D5510">
        <w:rPr>
          <w:sz w:val="16"/>
        </w:rPr>
        <w:t xml:space="preserve"> </w:t>
      </w:r>
      <w:r w:rsidRPr="004D5510">
        <w:rPr>
          <w:vanish/>
          <w:sz w:val="16"/>
        </w:rPr>
        <w:t>and</w:t>
      </w:r>
      <w:r w:rsidRPr="004D5510">
        <w:rPr>
          <w:sz w:val="16"/>
        </w:rPr>
        <w:t xml:space="preserve"> </w:t>
      </w:r>
      <w:r w:rsidRPr="004D5510">
        <w:rPr>
          <w:vanish/>
          <w:sz w:val="16"/>
        </w:rPr>
        <w:t>(4)</w:t>
      </w:r>
      <w:r w:rsidRPr="004D5510">
        <w:rPr>
          <w:sz w:val="16"/>
        </w:rPr>
        <w:t xml:space="preserve"> </w:t>
      </w:r>
      <w:r w:rsidRPr="004D5510">
        <w:rPr>
          <w:vanish/>
          <w:sz w:val="16"/>
        </w:rPr>
        <w:t>to</w:t>
      </w:r>
      <w:r w:rsidRPr="004D5510">
        <w:rPr>
          <w:sz w:val="16"/>
        </w:rPr>
        <w:t xml:space="preserve"> </w:t>
      </w:r>
      <w:r w:rsidRPr="004D5510">
        <w:rPr>
          <w:vanish/>
          <w:sz w:val="16"/>
        </w:rPr>
        <w:t>lead</w:t>
      </w:r>
      <w:r w:rsidRPr="004D5510">
        <w:rPr>
          <w:sz w:val="16"/>
        </w:rPr>
        <w:t xml:space="preserve"> </w:t>
      </w:r>
      <w:r w:rsidRPr="004D5510">
        <w:rPr>
          <w:vanish/>
          <w:sz w:val="16"/>
        </w:rPr>
        <w:t>innovations</w:t>
      </w:r>
      <w:r w:rsidRPr="004D5510">
        <w:rPr>
          <w:sz w:val="16"/>
        </w:rPr>
        <w:t xml:space="preserve"> </w:t>
      </w:r>
      <w:r w:rsidRPr="004D5510">
        <w:rPr>
          <w:vanish/>
          <w:sz w:val="16"/>
        </w:rPr>
        <w:t>in</w:t>
      </w:r>
      <w:r w:rsidRPr="004D5510">
        <w:rPr>
          <w:sz w:val="16"/>
        </w:rPr>
        <w:t xml:space="preserve"> </w:t>
      </w:r>
      <w:r w:rsidRPr="004D5510">
        <w:rPr>
          <w:vanish/>
          <w:sz w:val="16"/>
        </w:rPr>
        <w:t>the</w:t>
      </w:r>
      <w:r w:rsidRPr="004D5510">
        <w:rPr>
          <w:sz w:val="16"/>
        </w:rPr>
        <w:t xml:space="preserve"> </w:t>
      </w:r>
      <w:r w:rsidRPr="004D5510">
        <w:rPr>
          <w:vanish/>
          <w:sz w:val="16"/>
        </w:rPr>
        <w:t>feld.</w:t>
      </w:r>
      <w:r w:rsidRPr="004D5510">
        <w:rPr>
          <w:sz w:val="16"/>
        </w:rPr>
        <w:t xml:space="preserve"> </w:t>
      </w:r>
      <w:r w:rsidRPr="004D5510">
        <w:rPr>
          <w:vanish/>
          <w:sz w:val="16"/>
        </w:rPr>
        <w:t>Hence,</w:t>
      </w:r>
      <w:r w:rsidRPr="004D5510">
        <w:rPr>
          <w:sz w:val="16"/>
        </w:rPr>
        <w:t xml:space="preserve"> </w:t>
      </w:r>
      <w:r w:rsidRPr="004D5510">
        <w:rPr>
          <w:vanish/>
          <w:sz w:val="16"/>
        </w:rPr>
        <w:t>these</w:t>
      </w:r>
      <w:r w:rsidRPr="004D5510">
        <w:rPr>
          <w:sz w:val="16"/>
        </w:rPr>
        <w:t xml:space="preserve"> </w:t>
      </w:r>
      <w:r w:rsidRPr="004D5510">
        <w:rPr>
          <w:vanish/>
          <w:sz w:val="16"/>
        </w:rPr>
        <w:t>arguments</w:t>
      </w:r>
      <w:r w:rsidRPr="004D5510">
        <w:rPr>
          <w:sz w:val="16"/>
        </w:rPr>
        <w:t xml:space="preserve"> </w:t>
      </w:r>
      <w:r w:rsidRPr="004D5510">
        <w:rPr>
          <w:vanish/>
          <w:sz w:val="16"/>
        </w:rPr>
        <w:t>support</w:t>
      </w:r>
      <w:r w:rsidRPr="004D5510">
        <w:rPr>
          <w:sz w:val="16"/>
        </w:rPr>
        <w:t xml:space="preserve"> </w:t>
      </w:r>
      <w:r w:rsidRPr="004D5510">
        <w:rPr>
          <w:vanish/>
          <w:sz w:val="16"/>
        </w:rPr>
        <w:t>the</w:t>
      </w:r>
      <w:r w:rsidRPr="004D5510">
        <w:rPr>
          <w:sz w:val="16"/>
        </w:rPr>
        <w:t xml:space="preserve"> </w:t>
      </w:r>
      <w:r w:rsidRPr="004D5510">
        <w:rPr>
          <w:vanish/>
          <w:sz w:val="16"/>
        </w:rPr>
        <w:t>prediction</w:t>
      </w:r>
      <w:r w:rsidRPr="004D5510">
        <w:rPr>
          <w:sz w:val="16"/>
        </w:rPr>
        <w:t xml:space="preserve"> </w:t>
      </w:r>
      <w:r w:rsidRPr="004D5510">
        <w:rPr>
          <w:vanish/>
          <w:sz w:val="16"/>
        </w:rPr>
        <w:t>that</w:t>
      </w:r>
      <w:r w:rsidRPr="004D5510">
        <w:rPr>
          <w:sz w:val="16"/>
        </w:rPr>
        <w:t xml:space="preserve"> </w:t>
      </w:r>
      <w:r w:rsidRPr="004D5510">
        <w:rPr>
          <w:vanish/>
          <w:sz w:val="16"/>
        </w:rPr>
        <w:t>labor</w:t>
      </w:r>
      <w:r w:rsidRPr="004D5510">
        <w:rPr>
          <w:sz w:val="16"/>
        </w:rPr>
        <w:t xml:space="preserve"> </w:t>
      </w:r>
      <w:r w:rsidRPr="004D5510">
        <w:rPr>
          <w:vanish/>
          <w:sz w:val="16"/>
        </w:rPr>
        <w:t>unions</w:t>
      </w:r>
      <w:r w:rsidRPr="004D5510">
        <w:rPr>
          <w:sz w:val="16"/>
        </w:rPr>
        <w:t xml:space="preserve"> </w:t>
      </w:r>
      <w:r w:rsidRPr="004D5510">
        <w:rPr>
          <w:vanish/>
          <w:sz w:val="16"/>
        </w:rPr>
        <w:t>promote</w:t>
      </w:r>
      <w:r w:rsidRPr="004D5510">
        <w:rPr>
          <w:sz w:val="16"/>
        </w:rPr>
        <w:t xml:space="preserve"> </w:t>
      </w:r>
      <w:r w:rsidRPr="004D5510">
        <w:rPr>
          <w:vanish/>
          <w:sz w:val="16"/>
        </w:rPr>
        <w:t>innovating</w:t>
      </w:r>
      <w:r w:rsidRPr="004D5510">
        <w:rPr>
          <w:sz w:val="16"/>
        </w:rPr>
        <w:t xml:space="preserve"> </w:t>
      </w:r>
      <w:r w:rsidRPr="004D5510">
        <w:rPr>
          <w:vanish/>
          <w:sz w:val="16"/>
        </w:rPr>
        <w:t>activities</w:t>
      </w:r>
      <w:r w:rsidRPr="004D5510">
        <w:rPr>
          <w:sz w:val="16"/>
        </w:rPr>
        <w:t xml:space="preserve"> </w:t>
      </w:r>
      <w:r w:rsidRPr="004D5510">
        <w:rPr>
          <w:vanish/>
          <w:sz w:val="16"/>
        </w:rPr>
        <w:t>by</w:t>
      </w:r>
      <w:r w:rsidRPr="004D5510">
        <w:rPr>
          <w:sz w:val="16"/>
        </w:rPr>
        <w:t xml:space="preserve"> </w:t>
      </w:r>
      <w:r w:rsidRPr="004D5510">
        <w:rPr>
          <w:vanish/>
          <w:sz w:val="16"/>
        </w:rPr>
        <w:t>increasing</w:t>
      </w:r>
      <w:r w:rsidRPr="004D5510">
        <w:rPr>
          <w:sz w:val="16"/>
        </w:rPr>
        <w:t xml:space="preserve"> </w:t>
      </w:r>
      <w:r w:rsidRPr="004D5510">
        <w:rPr>
          <w:vanish/>
          <w:sz w:val="16"/>
        </w:rPr>
        <w:t>transparency</w:t>
      </w:r>
      <w:r w:rsidRPr="004D5510">
        <w:rPr>
          <w:sz w:val="16"/>
        </w:rPr>
        <w:t xml:space="preserve"> </w:t>
      </w:r>
      <w:r w:rsidRPr="004D5510">
        <w:rPr>
          <w:vanish/>
          <w:sz w:val="16"/>
        </w:rPr>
        <w:t>and</w:t>
      </w:r>
      <w:r w:rsidRPr="004D5510">
        <w:rPr>
          <w:sz w:val="16"/>
        </w:rPr>
        <w:t xml:space="preserve"> </w:t>
      </w:r>
      <w:r w:rsidRPr="004D5510">
        <w:rPr>
          <w:vanish/>
          <w:sz w:val="16"/>
        </w:rPr>
        <w:t>mitigating</w:t>
      </w:r>
      <w:r w:rsidRPr="004D5510">
        <w:rPr>
          <w:sz w:val="16"/>
        </w:rPr>
        <w:t xml:space="preserve"> </w:t>
      </w:r>
      <w:r w:rsidRPr="004D5510">
        <w:rPr>
          <w:vanish/>
          <w:sz w:val="16"/>
        </w:rPr>
        <w:t>managerial</w:t>
      </w:r>
      <w:r w:rsidRPr="004D5510">
        <w:rPr>
          <w:sz w:val="16"/>
        </w:rPr>
        <w:t xml:space="preserve"> </w:t>
      </w:r>
      <w:r w:rsidRPr="004D5510">
        <w:rPr>
          <w:vanish/>
          <w:sz w:val="16"/>
        </w:rPr>
        <w:t>myopia.</w:t>
      </w:r>
    </w:p>
    <w:p w14:paraId="77ED23B5" w14:textId="77777777" w:rsidR="00F6334F" w:rsidRPr="004D5510" w:rsidRDefault="00F6334F" w:rsidP="00F6334F">
      <w:pPr>
        <w:rPr>
          <w:rFonts w:asciiTheme="majorHAnsi" w:hAnsiTheme="majorHAnsi" w:cstheme="majorHAnsi"/>
          <w:sz w:val="16"/>
          <w:szCs w:val="26"/>
        </w:rPr>
      </w:pPr>
    </w:p>
    <w:p w14:paraId="763C4D0E" w14:textId="026506D4" w:rsidR="00F6334F" w:rsidRPr="004D5510" w:rsidRDefault="00F6334F" w:rsidP="00F6334F">
      <w:pPr>
        <w:rPr>
          <w:rFonts w:asciiTheme="majorHAnsi" w:hAnsiTheme="majorHAnsi" w:cstheme="majorHAnsi"/>
          <w:sz w:val="16"/>
          <w:szCs w:val="26"/>
        </w:rPr>
      </w:pPr>
    </w:p>
    <w:p w14:paraId="04D70174" w14:textId="77777777" w:rsidR="00F6334F" w:rsidRPr="004D5510" w:rsidRDefault="00F6334F" w:rsidP="00F6334F">
      <w:pPr>
        <w:pStyle w:val="Heading4"/>
      </w:pPr>
      <w:r w:rsidRPr="004D5510">
        <w:t>China uses biotech gains for massive bio-military advantages over the US – spurs bio-attacks.</w:t>
      </w:r>
    </w:p>
    <w:p w14:paraId="475F62E2" w14:textId="77777777" w:rsidR="00F6334F" w:rsidRPr="004D5510" w:rsidRDefault="00F6334F" w:rsidP="00F6334F">
      <w:pPr>
        <w:rPr>
          <w:sz w:val="16"/>
        </w:rPr>
      </w:pPr>
      <w:proofErr w:type="spellStart"/>
      <w:r w:rsidRPr="004D5510">
        <w:rPr>
          <w:rStyle w:val="Style13ptBold"/>
          <w:u w:val="single"/>
        </w:rPr>
        <w:t>Kuo</w:t>
      </w:r>
      <w:proofErr w:type="spellEnd"/>
      <w:r w:rsidRPr="004D5510">
        <w:rPr>
          <w:rStyle w:val="Style13ptBold"/>
          <w:u w:val="single"/>
        </w:rPr>
        <w:t xml:space="preserve"> 17,</w:t>
      </w:r>
      <w:r w:rsidRPr="004D5510">
        <w:rPr>
          <w:sz w:val="16"/>
        </w:rPr>
        <w:t xml:space="preserve"> Mercy. “The Great US-China Biotechnology and Artificial Intelligence Race.” The Diplomat, 23 Aug. 2017, thediplomat.com/2017/08/the-great-us-china-biotechnology-and-artificial-intelligence-race/. </w:t>
      </w:r>
    </w:p>
    <w:p w14:paraId="3161443B" w14:textId="77777777" w:rsidR="00F6334F" w:rsidRPr="004D5510" w:rsidRDefault="00F6334F" w:rsidP="00F6334F">
      <w:pPr>
        <w:rPr>
          <w:rFonts w:asciiTheme="majorHAnsi" w:hAnsiTheme="majorHAnsi" w:cstheme="majorHAnsi"/>
          <w:b/>
          <w:bCs/>
          <w:szCs w:val="26"/>
          <w:u w:val="single"/>
        </w:rPr>
      </w:pPr>
      <w:r w:rsidRPr="004D5510">
        <w:rPr>
          <w:rFonts w:asciiTheme="majorHAnsi" w:hAnsiTheme="majorHAnsi" w:cstheme="majorHAnsi"/>
          <w:vanish/>
          <w:sz w:val="16"/>
          <w:szCs w:val="26"/>
        </w:rPr>
        <w:t>Trans-Pacific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View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author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Mercy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Kuo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regularly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engages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subject-matter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experts,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policy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practitioners,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strategic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thinkers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across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globe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their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diverse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insights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Asia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policy.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conversation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Eleonore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Pauwels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Director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Biology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Collectives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Senior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Program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Associate,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Science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Technology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Innovation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Program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Wilson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Center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Washington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104th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Trans-Pacific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View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Insight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Series.”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Explain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motivation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behind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Chinese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investment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genomics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artificial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intelligence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(AI).</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large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public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private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investments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inland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w:t>
      </w:r>
      <w:r w:rsidRPr="004D5510">
        <w:rPr>
          <w:rFonts w:asciiTheme="majorHAnsi" w:hAnsiTheme="majorHAnsi" w:cstheme="majorHAnsi"/>
          <w:sz w:val="16"/>
          <w:szCs w:val="26"/>
        </w:rPr>
        <w:t xml:space="preserve"> </w:t>
      </w:r>
      <w:r w:rsidRPr="004D5510">
        <w:rPr>
          <w:rFonts w:asciiTheme="majorHAnsi" w:hAnsiTheme="majorHAnsi" w:cstheme="majorHAnsi"/>
          <w:szCs w:val="26"/>
          <w:highlight w:val="cyan"/>
          <w:u w:val="single"/>
        </w:rPr>
        <w:t>China plans to become the next AI-Genomics powerhouse</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which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indicates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technologies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converge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China.</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China’s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ambition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to</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lead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global</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market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for</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precision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medicine</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b/>
          <w:bCs/>
          <w:vanish/>
          <w:szCs w:val="26"/>
          <w:u w:val="single"/>
        </w:rPr>
        <w:t>which</w:t>
      </w:r>
      <w:r w:rsidRPr="004D5510">
        <w:rPr>
          <w:rFonts w:asciiTheme="majorHAnsi" w:hAnsiTheme="majorHAnsi" w:cstheme="majorHAnsi"/>
          <w:b/>
          <w:bCs/>
          <w:szCs w:val="26"/>
          <w:u w:val="single"/>
        </w:rPr>
        <w:t xml:space="preserve"> </w:t>
      </w:r>
      <w:r w:rsidRPr="004D5510">
        <w:rPr>
          <w:rFonts w:asciiTheme="majorHAnsi" w:hAnsiTheme="majorHAnsi" w:cstheme="majorHAnsi"/>
          <w:b/>
          <w:bCs/>
          <w:szCs w:val="26"/>
          <w:highlight w:val="cyan"/>
          <w:u w:val="single"/>
        </w:rPr>
        <w:t>necessitates acquiring strategic tech</w:t>
      </w:r>
      <w:r w:rsidRPr="004D5510">
        <w:rPr>
          <w:rFonts w:asciiTheme="majorHAnsi" w:hAnsiTheme="majorHAnsi" w:cstheme="majorHAnsi"/>
          <w:vanish/>
          <w:sz w:val="16"/>
          <w:szCs w:val="26"/>
        </w:rPr>
        <w:t>nological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human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capital</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in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both</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genomics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and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AI</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country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excels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game.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sharp</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blow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U.S.-China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competition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happened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2013</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BGI</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purchased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Complete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Genomics,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California,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build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own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advanced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genomic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sequencing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machines,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therefore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securing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technological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knowhow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mainly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mastered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producers.</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There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are</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significant economic incentives behind China’s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heavy</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investment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increasing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convergence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AI</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genomics.</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golden</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combination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will</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drive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precision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medicine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to</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new</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heights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developing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sophisticated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understanding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how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our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genomes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function,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leading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precise,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even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personalized,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cancer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therapeutics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preventive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diagnostics,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liquid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biopsies.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estimate,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liquid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biopsy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market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expected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worth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$40</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billion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2017.</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Assess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implications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iCarbonX</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Shenzhen’s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decision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invest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US$100</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million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U.S.-company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PatientsLikeMe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relative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AI</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genomic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data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collection.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iCarbonX</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pioneer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AI</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software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learns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recognize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useful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relationships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between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large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amounts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individuals’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biological,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medical,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behavioral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psychological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data.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data-ecosystem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deliver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insights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how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individual’s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genome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mutating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over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time,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therefore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critical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information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about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individual’s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susceptibilities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chronic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mental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illnesses.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2017,</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iCarbonX</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invested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$100</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million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PatientsLikeMe,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getting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hold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over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data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from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biggest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online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network</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patients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chronic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diseases.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successful,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effort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could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turn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genetic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gold,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making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iCarbonX</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wealthiest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healthcare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companies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China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beyond.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risk</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factor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iCarbonX</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handling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personal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data,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but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potentially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vulnerable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data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company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smartphone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application,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Meum,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customers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consult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health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advice.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Remember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Chinese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nascent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genomics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AI</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industry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relies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cloud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computing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genomics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data-storage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exchange,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creating,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wake,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vulnerabilities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associated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internet-based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technology.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phenomenon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severe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implications.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How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much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consideration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given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privacy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evolving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personal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data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AI-powered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health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economy?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our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cyberinfrastructure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ready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protect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trove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personal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health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data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from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hackers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industrial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espionage?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race,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China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constantly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accelerate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their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cyber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bio-innovation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resilient?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Refining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our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models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genomics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data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protection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become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critical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biosecurity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issue.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Chinese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access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genomic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data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national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security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concern?</w:t>
      </w:r>
      <w:r w:rsidRPr="004D5510">
        <w:rPr>
          <w:rFonts w:asciiTheme="majorHAnsi" w:hAnsiTheme="majorHAnsi" w:cstheme="majorHAnsi"/>
          <w:sz w:val="16"/>
          <w:szCs w:val="26"/>
        </w:rPr>
        <w:t xml:space="preserve"> </w:t>
      </w:r>
      <w:r w:rsidRPr="004D5510">
        <w:rPr>
          <w:rFonts w:asciiTheme="majorHAnsi" w:hAnsiTheme="majorHAnsi" w:cstheme="majorHAnsi"/>
          <w:b/>
          <w:bCs/>
          <w:szCs w:val="26"/>
          <w:highlight w:val="cyan"/>
          <w:u w:val="single"/>
        </w:rPr>
        <w:t>Genomics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computing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research</w:t>
      </w:r>
      <w:r w:rsidRPr="004D5510">
        <w:rPr>
          <w:rFonts w:asciiTheme="majorHAnsi" w:hAnsiTheme="majorHAnsi" w:cstheme="majorHAnsi"/>
          <w:b/>
          <w:bCs/>
          <w:szCs w:val="26"/>
          <w:u w:val="single"/>
        </w:rPr>
        <w:t xml:space="preserve"> </w:t>
      </w:r>
      <w:r w:rsidRPr="004D5510">
        <w:rPr>
          <w:rFonts w:asciiTheme="majorHAnsi" w:hAnsiTheme="majorHAnsi" w:cstheme="majorHAnsi"/>
          <w:b/>
          <w:bCs/>
          <w:szCs w:val="26"/>
          <w:highlight w:val="cyan"/>
          <w:u w:val="single"/>
        </w:rPr>
        <w:t>is</w:t>
      </w:r>
      <w:r w:rsidRPr="004D5510">
        <w:rPr>
          <w:rFonts w:asciiTheme="majorHAnsi" w:hAnsiTheme="majorHAnsi" w:cstheme="majorHAnsi"/>
          <w:b/>
          <w:bCs/>
          <w:szCs w:val="26"/>
          <w:u w:val="single"/>
        </w:rPr>
        <w:t xml:space="preserve"> </w:t>
      </w:r>
      <w:r w:rsidRPr="004D5510">
        <w:rPr>
          <w:rFonts w:asciiTheme="majorHAnsi" w:hAnsiTheme="majorHAnsi" w:cstheme="majorHAnsi"/>
          <w:b/>
          <w:bCs/>
          <w:vanish/>
          <w:szCs w:val="26"/>
          <w:u w:val="single"/>
        </w:rPr>
        <w:t>inherently</w:t>
      </w:r>
      <w:r w:rsidRPr="004D5510">
        <w:rPr>
          <w:rFonts w:asciiTheme="majorHAnsi" w:hAnsiTheme="majorHAnsi" w:cstheme="majorHAnsi"/>
          <w:b/>
          <w:bCs/>
          <w:szCs w:val="26"/>
          <w:u w:val="single"/>
        </w:rPr>
        <w:t xml:space="preserve"> </w:t>
      </w:r>
      <w:r w:rsidRPr="004D5510">
        <w:rPr>
          <w:rFonts w:asciiTheme="majorHAnsi" w:hAnsiTheme="majorHAnsi" w:cstheme="majorHAnsi"/>
          <w:b/>
          <w:bCs/>
          <w:szCs w:val="26"/>
          <w:highlight w:val="cyan"/>
          <w:u w:val="single"/>
        </w:rPr>
        <w:t>dual-use,</w:t>
      </w:r>
      <w:r w:rsidRPr="004D5510">
        <w:rPr>
          <w:rFonts w:asciiTheme="majorHAnsi" w:hAnsiTheme="majorHAnsi" w:cstheme="majorHAnsi"/>
          <w:b/>
          <w:bCs/>
          <w:szCs w:val="26"/>
          <w:u w:val="single"/>
        </w:rPr>
        <w:t xml:space="preserve"> </w:t>
      </w:r>
      <w:r w:rsidRPr="004D5510">
        <w:rPr>
          <w:rFonts w:asciiTheme="majorHAnsi" w:hAnsiTheme="majorHAnsi" w:cstheme="majorHAnsi"/>
          <w:b/>
          <w:bCs/>
          <w:vanish/>
          <w:szCs w:val="26"/>
          <w:u w:val="single"/>
        </w:rPr>
        <w:t>therefore</w:t>
      </w:r>
      <w:r w:rsidRPr="004D5510">
        <w:rPr>
          <w:rFonts w:asciiTheme="majorHAnsi" w:hAnsiTheme="majorHAnsi" w:cstheme="majorHAnsi"/>
          <w:b/>
          <w:bCs/>
          <w:szCs w:val="26"/>
          <w:u w:val="single"/>
        </w:rPr>
        <w:t xml:space="preserve"> </w:t>
      </w:r>
      <w:r w:rsidRPr="004D5510">
        <w:rPr>
          <w:rFonts w:asciiTheme="majorHAnsi" w:hAnsiTheme="majorHAnsi" w:cstheme="majorHAnsi"/>
          <w:b/>
          <w:bCs/>
          <w:vanish/>
          <w:szCs w:val="26"/>
          <w:u w:val="single"/>
        </w:rPr>
        <w:t>a</w:t>
      </w:r>
      <w:r w:rsidRPr="004D5510">
        <w:rPr>
          <w:rFonts w:asciiTheme="majorHAnsi" w:hAnsiTheme="majorHAnsi" w:cstheme="majorHAnsi"/>
          <w:b/>
          <w:bCs/>
          <w:szCs w:val="26"/>
          <w:u w:val="single"/>
        </w:rPr>
        <w:t xml:space="preserve"> </w:t>
      </w:r>
      <w:r w:rsidRPr="004D5510">
        <w:rPr>
          <w:rFonts w:asciiTheme="majorHAnsi" w:hAnsiTheme="majorHAnsi" w:cstheme="majorHAnsi"/>
          <w:b/>
          <w:bCs/>
          <w:vanish/>
          <w:szCs w:val="26"/>
          <w:u w:val="single"/>
        </w:rPr>
        <w:t>strategic</w:t>
      </w:r>
      <w:r w:rsidRPr="004D5510">
        <w:rPr>
          <w:rFonts w:asciiTheme="majorHAnsi" w:hAnsiTheme="majorHAnsi" w:cstheme="majorHAnsi"/>
          <w:b/>
          <w:bCs/>
          <w:szCs w:val="26"/>
          <w:u w:val="single"/>
        </w:rPr>
        <w:t xml:space="preserve"> </w:t>
      </w:r>
      <w:r w:rsidRPr="004D5510">
        <w:rPr>
          <w:rFonts w:asciiTheme="majorHAnsi" w:hAnsiTheme="majorHAnsi" w:cstheme="majorHAnsi"/>
          <w:b/>
          <w:bCs/>
          <w:vanish/>
          <w:szCs w:val="26"/>
          <w:u w:val="single"/>
        </w:rPr>
        <w:t>advantage</w:t>
      </w:r>
      <w:r w:rsidRPr="004D5510">
        <w:rPr>
          <w:rFonts w:asciiTheme="majorHAnsi" w:hAnsiTheme="majorHAnsi" w:cstheme="majorHAnsi"/>
          <w:b/>
          <w:bCs/>
          <w:szCs w:val="26"/>
          <w:u w:val="single"/>
        </w:rPr>
        <w:t xml:space="preserve"> </w:t>
      </w:r>
      <w:r w:rsidRPr="004D5510">
        <w:rPr>
          <w:rFonts w:asciiTheme="majorHAnsi" w:hAnsiTheme="majorHAnsi" w:cstheme="majorHAnsi"/>
          <w:b/>
          <w:bCs/>
          <w:vanish/>
          <w:szCs w:val="26"/>
          <w:u w:val="single"/>
        </w:rPr>
        <w:t>in</w:t>
      </w:r>
      <w:r w:rsidRPr="004D5510">
        <w:rPr>
          <w:rFonts w:asciiTheme="majorHAnsi" w:hAnsiTheme="majorHAnsi" w:cstheme="majorHAnsi"/>
          <w:b/>
          <w:bCs/>
          <w:szCs w:val="26"/>
          <w:u w:val="single"/>
        </w:rPr>
        <w:t xml:space="preserve"> </w:t>
      </w:r>
      <w:r w:rsidRPr="004D5510">
        <w:rPr>
          <w:rFonts w:asciiTheme="majorHAnsi" w:hAnsiTheme="majorHAnsi" w:cstheme="majorHAnsi"/>
          <w:b/>
          <w:bCs/>
          <w:vanish/>
          <w:szCs w:val="26"/>
          <w:u w:val="single"/>
        </w:rPr>
        <w:t>a</w:t>
      </w:r>
      <w:r w:rsidRPr="004D5510">
        <w:rPr>
          <w:rFonts w:asciiTheme="majorHAnsi" w:hAnsiTheme="majorHAnsi" w:cstheme="majorHAnsi"/>
          <w:b/>
          <w:bCs/>
          <w:szCs w:val="26"/>
          <w:u w:val="single"/>
        </w:rPr>
        <w:t xml:space="preserve"> </w:t>
      </w:r>
      <w:r w:rsidRPr="004D5510">
        <w:rPr>
          <w:rFonts w:asciiTheme="majorHAnsi" w:hAnsiTheme="majorHAnsi" w:cstheme="majorHAnsi"/>
          <w:b/>
          <w:bCs/>
          <w:vanish/>
          <w:szCs w:val="26"/>
          <w:u w:val="single"/>
        </w:rPr>
        <w:t>nation’s</w:t>
      </w:r>
      <w:r w:rsidRPr="004D5510">
        <w:rPr>
          <w:rFonts w:asciiTheme="majorHAnsi" w:hAnsiTheme="majorHAnsi" w:cstheme="majorHAnsi"/>
          <w:b/>
          <w:bCs/>
          <w:szCs w:val="26"/>
          <w:u w:val="single"/>
        </w:rPr>
        <w:t xml:space="preserve"> </w:t>
      </w:r>
      <w:r w:rsidRPr="004D5510">
        <w:rPr>
          <w:rFonts w:asciiTheme="majorHAnsi" w:hAnsiTheme="majorHAnsi" w:cstheme="majorHAnsi"/>
          <w:b/>
          <w:bCs/>
          <w:vanish/>
          <w:szCs w:val="26"/>
          <w:u w:val="single"/>
        </w:rPr>
        <w:t>security</w:t>
      </w:r>
      <w:r w:rsidRPr="004D5510">
        <w:rPr>
          <w:rFonts w:asciiTheme="majorHAnsi" w:hAnsiTheme="majorHAnsi" w:cstheme="majorHAnsi"/>
          <w:b/>
          <w:bCs/>
          <w:szCs w:val="26"/>
          <w:u w:val="single"/>
        </w:rPr>
        <w:t xml:space="preserve"> </w:t>
      </w:r>
      <w:r w:rsidRPr="004D5510">
        <w:rPr>
          <w:rFonts w:asciiTheme="majorHAnsi" w:hAnsiTheme="majorHAnsi" w:cstheme="majorHAnsi"/>
          <w:b/>
          <w:bCs/>
          <w:vanish/>
          <w:szCs w:val="26"/>
          <w:u w:val="single"/>
        </w:rPr>
        <w:t>arsenal.</w:t>
      </w:r>
      <w:r w:rsidRPr="004D5510">
        <w:rPr>
          <w:rFonts w:asciiTheme="majorHAnsi" w:hAnsiTheme="majorHAnsi" w:cstheme="majorHAnsi"/>
          <w:b/>
          <w:bCs/>
          <w:szCs w:val="26"/>
          <w:u w:val="single"/>
        </w:rPr>
        <w:t xml:space="preserve"> </w:t>
      </w:r>
      <w:r w:rsidRPr="004D5510">
        <w:rPr>
          <w:rFonts w:asciiTheme="majorHAnsi" w:hAnsiTheme="majorHAnsi" w:cstheme="majorHAnsi"/>
          <w:vanish/>
          <w:szCs w:val="26"/>
          <w:u w:val="single"/>
        </w:rPr>
        <w:t>Using</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AI systems to understand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how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functioning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our</w:t>
      </w:r>
      <w:r w:rsidRPr="004D5510">
        <w:rPr>
          <w:rFonts w:asciiTheme="majorHAnsi" w:hAnsiTheme="majorHAnsi" w:cstheme="majorHAnsi"/>
          <w:sz w:val="16"/>
          <w:szCs w:val="26"/>
        </w:rPr>
        <w:t xml:space="preserve"> </w:t>
      </w:r>
      <w:r w:rsidRPr="004D5510">
        <w:rPr>
          <w:rFonts w:asciiTheme="majorHAnsi" w:hAnsiTheme="majorHAnsi" w:cstheme="majorHAnsi"/>
          <w:szCs w:val="26"/>
          <w:highlight w:val="cyan"/>
          <w:u w:val="single"/>
        </w:rPr>
        <w:t>genomes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impacts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our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health</w:t>
      </w:r>
      <w:r w:rsidRPr="004D5510">
        <w:rPr>
          <w:rFonts w:asciiTheme="majorHAnsi" w:hAnsiTheme="majorHAnsi" w:cstheme="majorHAnsi"/>
          <w:sz w:val="16"/>
          <w:szCs w:val="26"/>
        </w:rPr>
        <w:t xml:space="preserve"> </w:t>
      </w:r>
      <w:r w:rsidRPr="004D5510">
        <w:rPr>
          <w:rFonts w:asciiTheme="majorHAnsi" w:hAnsiTheme="majorHAnsi" w:cstheme="majorHAnsi"/>
          <w:b/>
          <w:bCs/>
          <w:szCs w:val="26"/>
          <w:highlight w:val="cyan"/>
          <w:u w:val="single"/>
        </w:rPr>
        <w:t>is of strategic importance for biodefense</w:t>
      </w:r>
      <w:r w:rsidRPr="004D5510">
        <w:rPr>
          <w:rFonts w:asciiTheme="majorHAnsi" w:hAnsiTheme="majorHAnsi" w:cstheme="majorHAnsi"/>
          <w:b/>
          <w:bCs/>
          <w:vanish/>
          <w:szCs w:val="26"/>
          <w:u w:val="single"/>
        </w:rPr>
        <w:t>.</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This</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knowledge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will</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lead to</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increasing</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developments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forefront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of</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medical</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countermeasures</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b/>
          <w:bCs/>
          <w:szCs w:val="26"/>
          <w:highlight w:val="cyan"/>
          <w:u w:val="single"/>
        </w:rPr>
        <w:t>including vaccines</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antibiotics,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targeted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treatments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relying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virus-engineering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microbiome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research.</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Applying</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deep</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learning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genomics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data-sets</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could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help</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geneticists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learn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how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genome-editing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(CRISPR)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efficiently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engineer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living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systems,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but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also</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to</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treat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and,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even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“optimize,”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human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health</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b/>
          <w:bCs/>
          <w:szCs w:val="26"/>
          <w:highlight w:val="cyan"/>
          <w:u w:val="single"/>
        </w:rPr>
        <w:t xml:space="preserve">with </w:t>
      </w:r>
      <w:r w:rsidRPr="004D5510">
        <w:rPr>
          <w:rFonts w:asciiTheme="majorHAnsi" w:hAnsiTheme="majorHAnsi" w:cstheme="majorHAnsi"/>
          <w:b/>
          <w:bCs/>
          <w:vanish/>
          <w:szCs w:val="26"/>
          <w:u w:val="single"/>
        </w:rPr>
        <w:t>potential</w:t>
      </w:r>
      <w:r w:rsidRPr="004D5510">
        <w:rPr>
          <w:rFonts w:asciiTheme="majorHAnsi" w:hAnsiTheme="majorHAnsi" w:cstheme="majorHAnsi"/>
          <w:b/>
          <w:bCs/>
          <w:szCs w:val="26"/>
          <w:u w:val="single"/>
        </w:rPr>
        <w:t xml:space="preserve"> </w:t>
      </w:r>
      <w:r w:rsidRPr="004D5510">
        <w:rPr>
          <w:rFonts w:asciiTheme="majorHAnsi" w:hAnsiTheme="majorHAnsi" w:cstheme="majorHAnsi"/>
          <w:b/>
          <w:bCs/>
          <w:szCs w:val="26"/>
          <w:highlight w:val="cyan"/>
          <w:u w:val="single"/>
        </w:rPr>
        <w:t>applications in military enhancement</w:t>
      </w:r>
      <w:r w:rsidRPr="004D5510">
        <w:rPr>
          <w:rFonts w:asciiTheme="majorHAnsi" w:hAnsiTheme="majorHAnsi" w:cstheme="majorHAnsi"/>
          <w:b/>
          <w:bCs/>
          <w:vanish/>
          <w:sz w:val="16"/>
          <w:szCs w:val="26"/>
        </w:rPr>
        <w:t>s</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$15</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million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partnership</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between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company,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Gingko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Bioworks,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DARPA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aims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genetically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design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probiotics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protection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soldiers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against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variety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stomach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bugs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illnesses.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China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could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same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deep</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learning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techniques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genomics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data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better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comprehend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how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develop,</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patent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manufacture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tailored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cancer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immunotherapies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high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demand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United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Yet,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Chinese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efforts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venture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understanding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how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impact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key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genomics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health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determinants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relevant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population?</w:t>
      </w:r>
      <w:r w:rsidRPr="004D5510">
        <w:rPr>
          <w:rFonts w:asciiTheme="majorHAnsi" w:hAnsiTheme="majorHAnsi" w:cstheme="majorHAnsi"/>
          <w:sz w:val="16"/>
          <w:szCs w:val="26"/>
        </w:rPr>
        <w:t xml:space="preserve"> </w:t>
      </w:r>
      <w:r w:rsidRPr="004D5510">
        <w:rPr>
          <w:rFonts w:asciiTheme="majorHAnsi" w:hAnsiTheme="majorHAnsi" w:cstheme="majorHAnsi"/>
          <w:b/>
          <w:bCs/>
          <w:szCs w:val="26"/>
          <w:highlight w:val="cyan"/>
          <w:u w:val="single"/>
        </w:rPr>
        <w:t>Gaining access to</w:t>
      </w:r>
      <w:r w:rsidRPr="004D5510">
        <w:rPr>
          <w:rFonts w:asciiTheme="majorHAnsi" w:hAnsiTheme="majorHAnsi" w:cstheme="majorHAnsi"/>
          <w:b/>
          <w:bCs/>
          <w:szCs w:val="26"/>
          <w:u w:val="single"/>
        </w:rPr>
        <w:t xml:space="preserve"> </w:t>
      </w:r>
      <w:r w:rsidRPr="004D5510">
        <w:rPr>
          <w:rFonts w:asciiTheme="majorHAnsi" w:hAnsiTheme="majorHAnsi" w:cstheme="majorHAnsi"/>
          <w:b/>
          <w:bCs/>
          <w:vanish/>
          <w:szCs w:val="26"/>
          <w:u w:val="single"/>
        </w:rPr>
        <w:t>increasingly</w:t>
      </w:r>
      <w:r w:rsidRPr="004D5510">
        <w:rPr>
          <w:rFonts w:asciiTheme="majorHAnsi" w:hAnsiTheme="majorHAnsi" w:cstheme="majorHAnsi"/>
          <w:b/>
          <w:bCs/>
          <w:szCs w:val="26"/>
          <w:u w:val="single"/>
        </w:rPr>
        <w:t xml:space="preserve"> </w:t>
      </w:r>
      <w:r w:rsidRPr="004D5510">
        <w:rPr>
          <w:rFonts w:asciiTheme="majorHAnsi" w:hAnsiTheme="majorHAnsi" w:cstheme="majorHAnsi"/>
          <w:b/>
          <w:bCs/>
          <w:vanish/>
          <w:szCs w:val="26"/>
          <w:u w:val="single"/>
        </w:rPr>
        <w:t>large</w:t>
      </w:r>
      <w:r w:rsidRPr="004D5510">
        <w:rPr>
          <w:rFonts w:asciiTheme="majorHAnsi" w:hAnsiTheme="majorHAnsi" w:cstheme="majorHAnsi"/>
          <w:b/>
          <w:bCs/>
          <w:szCs w:val="26"/>
          <w:u w:val="single"/>
        </w:rPr>
        <w:t xml:space="preserve"> </w:t>
      </w:r>
      <w:r w:rsidRPr="004D5510">
        <w:rPr>
          <w:rFonts w:asciiTheme="majorHAnsi" w:hAnsiTheme="majorHAnsi" w:cstheme="majorHAnsi"/>
          <w:b/>
          <w:bCs/>
          <w:szCs w:val="26"/>
          <w:highlight w:val="cyan"/>
          <w:u w:val="single"/>
        </w:rPr>
        <w:t>U.S. genomic data-sets gives China a knowledge advantage</w:t>
      </w:r>
      <w:r w:rsidRPr="004D5510">
        <w:rPr>
          <w:rFonts w:asciiTheme="majorHAnsi" w:hAnsiTheme="majorHAnsi" w:cstheme="majorHAnsi"/>
          <w:b/>
          <w:bCs/>
          <w:szCs w:val="26"/>
          <w:u w:val="single"/>
        </w:rPr>
        <w:t xml:space="preserve"> </w:t>
      </w:r>
      <w:r w:rsidRPr="004D5510">
        <w:rPr>
          <w:rFonts w:asciiTheme="majorHAnsi" w:hAnsiTheme="majorHAnsi" w:cstheme="majorHAnsi"/>
          <w:b/>
          <w:bCs/>
          <w:szCs w:val="26"/>
          <w:highlight w:val="cyan"/>
          <w:u w:val="single"/>
        </w:rPr>
        <w:t>into leading</w:t>
      </w:r>
      <w:r w:rsidRPr="004D5510">
        <w:rPr>
          <w:rFonts w:asciiTheme="majorHAnsi" w:hAnsiTheme="majorHAnsi" w:cstheme="majorHAnsi"/>
          <w:b/>
          <w:bCs/>
          <w:szCs w:val="26"/>
          <w:u w:val="single"/>
        </w:rPr>
        <w:t xml:space="preserve"> </w:t>
      </w:r>
      <w:r w:rsidRPr="004D5510">
        <w:rPr>
          <w:rFonts w:asciiTheme="majorHAnsi" w:hAnsiTheme="majorHAnsi" w:cstheme="majorHAnsi"/>
          <w:b/>
          <w:bCs/>
          <w:vanish/>
          <w:szCs w:val="26"/>
          <w:u w:val="single"/>
        </w:rPr>
        <w:t>the</w:t>
      </w:r>
      <w:r w:rsidRPr="004D5510">
        <w:rPr>
          <w:rFonts w:asciiTheme="majorHAnsi" w:hAnsiTheme="majorHAnsi" w:cstheme="majorHAnsi"/>
          <w:b/>
          <w:bCs/>
          <w:szCs w:val="26"/>
          <w:u w:val="single"/>
        </w:rPr>
        <w:t xml:space="preserve"> </w:t>
      </w:r>
      <w:r w:rsidRPr="004D5510">
        <w:rPr>
          <w:rFonts w:asciiTheme="majorHAnsi" w:hAnsiTheme="majorHAnsi" w:cstheme="majorHAnsi"/>
          <w:b/>
          <w:bCs/>
          <w:vanish/>
          <w:szCs w:val="26"/>
          <w:u w:val="single"/>
        </w:rPr>
        <w:t>next</w:t>
      </w:r>
      <w:r w:rsidRPr="004D5510">
        <w:rPr>
          <w:rFonts w:asciiTheme="majorHAnsi" w:hAnsiTheme="majorHAnsi" w:cstheme="majorHAnsi"/>
          <w:b/>
          <w:bCs/>
          <w:szCs w:val="26"/>
          <w:u w:val="single"/>
        </w:rPr>
        <w:t xml:space="preserve"> </w:t>
      </w:r>
      <w:r w:rsidRPr="004D5510">
        <w:rPr>
          <w:rFonts w:asciiTheme="majorHAnsi" w:hAnsiTheme="majorHAnsi" w:cstheme="majorHAnsi"/>
          <w:b/>
          <w:bCs/>
          <w:vanish/>
          <w:szCs w:val="26"/>
          <w:u w:val="single"/>
        </w:rPr>
        <w:t>steps</w:t>
      </w:r>
      <w:r w:rsidRPr="004D5510">
        <w:rPr>
          <w:rFonts w:asciiTheme="majorHAnsi" w:hAnsiTheme="majorHAnsi" w:cstheme="majorHAnsi"/>
          <w:b/>
          <w:bCs/>
          <w:szCs w:val="26"/>
          <w:u w:val="single"/>
        </w:rPr>
        <w:t xml:space="preserve"> </w:t>
      </w:r>
      <w:r w:rsidRPr="004D5510">
        <w:rPr>
          <w:rFonts w:asciiTheme="majorHAnsi" w:hAnsiTheme="majorHAnsi" w:cstheme="majorHAnsi"/>
          <w:b/>
          <w:bCs/>
          <w:vanish/>
          <w:szCs w:val="26"/>
          <w:u w:val="single"/>
        </w:rPr>
        <w:t>in</w:t>
      </w:r>
      <w:r w:rsidRPr="004D5510">
        <w:rPr>
          <w:rFonts w:asciiTheme="majorHAnsi" w:hAnsiTheme="majorHAnsi" w:cstheme="majorHAnsi"/>
          <w:b/>
          <w:bCs/>
          <w:szCs w:val="26"/>
          <w:u w:val="single"/>
        </w:rPr>
        <w:t xml:space="preserve"> </w:t>
      </w:r>
      <w:r w:rsidRPr="004D5510">
        <w:rPr>
          <w:rFonts w:asciiTheme="majorHAnsi" w:hAnsiTheme="majorHAnsi" w:cstheme="majorHAnsi"/>
          <w:b/>
          <w:bCs/>
          <w:szCs w:val="26"/>
          <w:highlight w:val="cyan"/>
          <w:u w:val="single"/>
        </w:rPr>
        <w:t>bio-military research</w:t>
      </w:r>
      <w:r w:rsidRPr="004D5510">
        <w:rPr>
          <w:rFonts w:asciiTheme="majorHAnsi" w:hAnsiTheme="majorHAnsi" w:cstheme="majorHAnsi"/>
          <w:b/>
          <w:bCs/>
          <w:vanish/>
          <w:szCs w:val="26"/>
          <w:u w:val="single"/>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Could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biomedical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data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develop</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bioweapons?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Explain.</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Personalized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medicine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advances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mean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that</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personalized bio-attacks are increasingly possible</w:t>
      </w:r>
      <w:r w:rsidRPr="004D5510">
        <w:rPr>
          <w:rFonts w:asciiTheme="majorHAnsi" w:hAnsiTheme="majorHAnsi" w:cstheme="majorHAnsi"/>
          <w:vanish/>
          <w:szCs w:val="26"/>
          <w:u w:val="single"/>
        </w:rPr>
        <w:t>.</w:t>
      </w:r>
      <w:r w:rsidRPr="004D5510">
        <w:rPr>
          <w:rFonts w:asciiTheme="majorHAnsi" w:hAnsiTheme="majorHAnsi" w:cstheme="majorHAnsi"/>
          <w:szCs w:val="26"/>
          <w:u w:val="single"/>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combination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AI</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biomedical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data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genome-editing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technologies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help</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predict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genes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important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particular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functions.</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Such</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insights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will</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contribute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to</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knowing</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how</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particular</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disease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occurs,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how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newly-discovered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virus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high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transmissibility,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but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also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certain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populations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individuals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susceptible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Combining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host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susceptibility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information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pathogenic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targeted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design,</w:t>
      </w:r>
      <w:r w:rsidRPr="004D5510">
        <w:rPr>
          <w:rFonts w:asciiTheme="majorHAnsi" w:hAnsiTheme="majorHAnsi" w:cstheme="majorHAnsi"/>
          <w:sz w:val="16"/>
          <w:szCs w:val="26"/>
        </w:rPr>
        <w:t xml:space="preserve"> </w:t>
      </w:r>
      <w:r w:rsidRPr="004D5510">
        <w:rPr>
          <w:rFonts w:asciiTheme="majorHAnsi" w:hAnsiTheme="majorHAnsi" w:cstheme="majorHAnsi"/>
          <w:b/>
          <w:bCs/>
          <w:szCs w:val="26"/>
          <w:highlight w:val="cyan"/>
          <w:u w:val="single"/>
        </w:rPr>
        <w:t>malicious actors could engineer pathogens that are tailored</w:t>
      </w:r>
      <w:r w:rsidRPr="004D5510">
        <w:rPr>
          <w:rFonts w:asciiTheme="majorHAnsi" w:hAnsiTheme="majorHAnsi" w:cstheme="majorHAnsi"/>
          <w:b/>
          <w:bCs/>
          <w:szCs w:val="26"/>
          <w:u w:val="single"/>
        </w:rPr>
        <w:t xml:space="preserve"> </w:t>
      </w:r>
      <w:r w:rsidRPr="004D5510">
        <w:rPr>
          <w:rFonts w:asciiTheme="majorHAnsi" w:hAnsiTheme="majorHAnsi" w:cstheme="majorHAnsi"/>
          <w:b/>
          <w:bCs/>
          <w:vanish/>
          <w:szCs w:val="26"/>
          <w:u w:val="single"/>
        </w:rPr>
        <w:t>to</w:t>
      </w:r>
      <w:r w:rsidRPr="004D5510">
        <w:rPr>
          <w:rFonts w:asciiTheme="majorHAnsi" w:hAnsiTheme="majorHAnsi" w:cstheme="majorHAnsi"/>
          <w:b/>
          <w:bCs/>
          <w:szCs w:val="26"/>
          <w:u w:val="single"/>
        </w:rPr>
        <w:t xml:space="preserve"> </w:t>
      </w:r>
      <w:r w:rsidRPr="004D5510">
        <w:rPr>
          <w:rFonts w:asciiTheme="majorHAnsi" w:hAnsiTheme="majorHAnsi" w:cstheme="majorHAnsi"/>
          <w:b/>
          <w:bCs/>
          <w:vanish/>
          <w:szCs w:val="26"/>
          <w:u w:val="single"/>
        </w:rPr>
        <w:t>overcome</w:t>
      </w:r>
      <w:r w:rsidRPr="004D5510">
        <w:rPr>
          <w:rFonts w:asciiTheme="majorHAnsi" w:hAnsiTheme="majorHAnsi" w:cstheme="majorHAnsi"/>
          <w:b/>
          <w:bCs/>
          <w:szCs w:val="26"/>
          <w:u w:val="single"/>
        </w:rPr>
        <w:t xml:space="preserve"> </w:t>
      </w:r>
      <w:r w:rsidRPr="004D5510">
        <w:rPr>
          <w:rFonts w:asciiTheme="majorHAnsi" w:hAnsiTheme="majorHAnsi" w:cstheme="majorHAnsi"/>
          <w:b/>
          <w:bCs/>
          <w:vanish/>
          <w:szCs w:val="26"/>
          <w:u w:val="single"/>
        </w:rPr>
        <w:t>the</w:t>
      </w:r>
      <w:r w:rsidRPr="004D5510">
        <w:rPr>
          <w:rFonts w:asciiTheme="majorHAnsi" w:hAnsiTheme="majorHAnsi" w:cstheme="majorHAnsi"/>
          <w:b/>
          <w:bCs/>
          <w:szCs w:val="26"/>
          <w:u w:val="single"/>
        </w:rPr>
        <w:t xml:space="preserve"> </w:t>
      </w:r>
      <w:r w:rsidRPr="004D5510">
        <w:rPr>
          <w:rFonts w:asciiTheme="majorHAnsi" w:hAnsiTheme="majorHAnsi" w:cstheme="majorHAnsi"/>
          <w:b/>
          <w:bCs/>
          <w:vanish/>
          <w:szCs w:val="26"/>
          <w:u w:val="single"/>
        </w:rPr>
        <w:t>immune</w:t>
      </w:r>
      <w:r w:rsidRPr="004D5510">
        <w:rPr>
          <w:rFonts w:asciiTheme="majorHAnsi" w:hAnsiTheme="majorHAnsi" w:cstheme="majorHAnsi"/>
          <w:b/>
          <w:bCs/>
          <w:szCs w:val="26"/>
          <w:u w:val="single"/>
        </w:rPr>
        <w:t xml:space="preserve"> </w:t>
      </w:r>
      <w:r w:rsidRPr="004D5510">
        <w:rPr>
          <w:rFonts w:asciiTheme="majorHAnsi" w:hAnsiTheme="majorHAnsi" w:cstheme="majorHAnsi"/>
          <w:b/>
          <w:bCs/>
          <w:vanish/>
          <w:szCs w:val="26"/>
          <w:u w:val="single"/>
        </w:rPr>
        <w:t>system</w:t>
      </w:r>
      <w:r w:rsidRPr="004D5510">
        <w:rPr>
          <w:rFonts w:asciiTheme="majorHAnsi" w:hAnsiTheme="majorHAnsi" w:cstheme="majorHAnsi"/>
          <w:b/>
          <w:bCs/>
          <w:szCs w:val="26"/>
          <w:u w:val="single"/>
        </w:rPr>
        <w:t xml:space="preserve"> </w:t>
      </w:r>
      <w:r w:rsidRPr="004D5510">
        <w:rPr>
          <w:rFonts w:asciiTheme="majorHAnsi" w:hAnsiTheme="majorHAnsi" w:cstheme="majorHAnsi"/>
          <w:b/>
          <w:bCs/>
          <w:vanish/>
          <w:szCs w:val="26"/>
          <w:u w:val="single"/>
        </w:rPr>
        <w:t>or</w:t>
      </w:r>
      <w:r w:rsidRPr="004D5510">
        <w:rPr>
          <w:rFonts w:asciiTheme="majorHAnsi" w:hAnsiTheme="majorHAnsi" w:cstheme="majorHAnsi"/>
          <w:b/>
          <w:bCs/>
          <w:szCs w:val="26"/>
          <w:u w:val="single"/>
        </w:rPr>
        <w:t xml:space="preserve"> </w:t>
      </w:r>
      <w:r w:rsidRPr="004D5510">
        <w:rPr>
          <w:rFonts w:asciiTheme="majorHAnsi" w:hAnsiTheme="majorHAnsi" w:cstheme="majorHAnsi"/>
          <w:b/>
          <w:bCs/>
          <w:vanish/>
          <w:szCs w:val="26"/>
          <w:u w:val="single"/>
        </w:rPr>
        <w:t>the</w:t>
      </w:r>
      <w:r w:rsidRPr="004D5510">
        <w:rPr>
          <w:rFonts w:asciiTheme="majorHAnsi" w:hAnsiTheme="majorHAnsi" w:cstheme="majorHAnsi"/>
          <w:b/>
          <w:bCs/>
          <w:szCs w:val="26"/>
          <w:u w:val="single"/>
        </w:rPr>
        <w:t xml:space="preserve"> </w:t>
      </w:r>
      <w:r w:rsidRPr="004D5510">
        <w:rPr>
          <w:rFonts w:asciiTheme="majorHAnsi" w:hAnsiTheme="majorHAnsi" w:cstheme="majorHAnsi"/>
          <w:b/>
          <w:bCs/>
          <w:vanish/>
          <w:szCs w:val="26"/>
          <w:u w:val="single"/>
        </w:rPr>
        <w:t>microbiome</w:t>
      </w:r>
      <w:r w:rsidRPr="004D5510">
        <w:rPr>
          <w:rFonts w:asciiTheme="majorHAnsi" w:hAnsiTheme="majorHAnsi" w:cstheme="majorHAnsi"/>
          <w:b/>
          <w:bCs/>
          <w:szCs w:val="26"/>
          <w:u w:val="single"/>
        </w:rPr>
        <w:t xml:space="preserve"> </w:t>
      </w:r>
      <w:r w:rsidRPr="004D5510">
        <w:rPr>
          <w:rFonts w:asciiTheme="majorHAnsi" w:hAnsiTheme="majorHAnsi" w:cstheme="majorHAnsi"/>
          <w:b/>
          <w:bCs/>
          <w:vanish/>
          <w:szCs w:val="26"/>
          <w:u w:val="single"/>
        </w:rPr>
        <w:t>of</w:t>
      </w:r>
      <w:r w:rsidRPr="004D5510">
        <w:rPr>
          <w:rFonts w:asciiTheme="majorHAnsi" w:hAnsiTheme="majorHAnsi" w:cstheme="majorHAnsi"/>
          <w:b/>
          <w:bCs/>
          <w:szCs w:val="26"/>
          <w:u w:val="single"/>
        </w:rPr>
        <w:t xml:space="preserve"> </w:t>
      </w:r>
      <w:r w:rsidRPr="004D5510">
        <w:rPr>
          <w:rFonts w:asciiTheme="majorHAnsi" w:hAnsiTheme="majorHAnsi" w:cstheme="majorHAnsi"/>
          <w:b/>
          <w:bCs/>
          <w:vanish/>
          <w:szCs w:val="26"/>
          <w:u w:val="single"/>
        </w:rPr>
        <w:t>specific</w:t>
      </w:r>
      <w:r w:rsidRPr="004D5510">
        <w:rPr>
          <w:rFonts w:asciiTheme="majorHAnsi" w:hAnsiTheme="majorHAnsi" w:cstheme="majorHAnsi"/>
          <w:b/>
          <w:bCs/>
          <w:szCs w:val="26"/>
          <w:u w:val="single"/>
        </w:rPr>
        <w:t xml:space="preserve"> </w:t>
      </w:r>
      <w:r w:rsidRPr="004D5510">
        <w:rPr>
          <w:rFonts w:asciiTheme="majorHAnsi" w:hAnsiTheme="majorHAnsi" w:cstheme="majorHAnsi"/>
          <w:b/>
          <w:bCs/>
          <w:vanish/>
          <w:szCs w:val="26"/>
          <w:u w:val="single"/>
        </w:rPr>
        <w:t>populations.</w:t>
      </w:r>
      <w:r w:rsidRPr="004D5510">
        <w:rPr>
          <w:rFonts w:asciiTheme="majorHAnsi" w:hAnsiTheme="majorHAnsi" w:cstheme="majorHAnsi"/>
          <w:b/>
          <w:bCs/>
          <w:szCs w:val="26"/>
          <w:u w:val="single"/>
        </w:rPr>
        <w:t xml:space="preserve"> </w:t>
      </w:r>
    </w:p>
    <w:p w14:paraId="7B8353E3" w14:textId="77777777" w:rsidR="00F6334F" w:rsidRPr="004D5510" w:rsidRDefault="00F6334F" w:rsidP="00F6334F">
      <w:pPr>
        <w:pStyle w:val="Heading4"/>
      </w:pPr>
      <w:r w:rsidRPr="004D5510">
        <w:t xml:space="preserve">Bio-attacks cause </w:t>
      </w:r>
      <w:r w:rsidRPr="004D5510">
        <w:rPr>
          <w:u w:val="single"/>
        </w:rPr>
        <w:t>extinction</w:t>
      </w:r>
      <w:r w:rsidRPr="004D5510">
        <w:t xml:space="preserve"> – overcomes any conventional defense.</w:t>
      </w:r>
    </w:p>
    <w:p w14:paraId="78361E1A" w14:textId="77777777" w:rsidR="00F6334F" w:rsidRPr="004D5510" w:rsidRDefault="00F6334F" w:rsidP="00F6334F">
      <w:pPr>
        <w:rPr>
          <w:sz w:val="16"/>
          <w:szCs w:val="26"/>
        </w:rPr>
      </w:pPr>
      <w:r w:rsidRPr="004D5510">
        <w:rPr>
          <w:rStyle w:val="Style13ptBold"/>
          <w:szCs w:val="26"/>
          <w:u w:val="single"/>
        </w:rPr>
        <w:t>Walsh 19</w:t>
      </w:r>
      <w:r w:rsidRPr="004D5510">
        <w:rPr>
          <w:sz w:val="16"/>
          <w:szCs w:val="26"/>
        </w:rPr>
        <w:t xml:space="preserve">, Bryan. End Times: A Brief Guide to the End of the World. Hachette Books, 2019. (Future Correspondent for Axios, Editor of the Science and Technology Publication OneZero, Former Senior and International Editor at Time Magazine, BA from Princeton University)//Elmer </w:t>
      </w:r>
    </w:p>
    <w:p w14:paraId="4F2DC85A" w14:textId="37BB9677" w:rsidR="00F6334F" w:rsidRPr="004D5510" w:rsidRDefault="00F6334F" w:rsidP="00F6334F">
      <w:pPr>
        <w:rPr>
          <w:szCs w:val="26"/>
          <w:u w:val="single"/>
        </w:rPr>
      </w:pPr>
      <w:r w:rsidRPr="004D5510">
        <w:rPr>
          <w:vanish/>
          <w:sz w:val="16"/>
          <w:szCs w:val="26"/>
        </w:rPr>
        <w:t>I’ve</w:t>
      </w:r>
      <w:r w:rsidRPr="004D5510">
        <w:rPr>
          <w:sz w:val="16"/>
          <w:szCs w:val="26"/>
        </w:rPr>
        <w:t xml:space="preserve"> </w:t>
      </w:r>
      <w:r w:rsidRPr="004D5510">
        <w:rPr>
          <w:vanish/>
          <w:sz w:val="16"/>
          <w:szCs w:val="26"/>
        </w:rPr>
        <w:t>lived</w:t>
      </w:r>
      <w:r w:rsidRPr="004D5510">
        <w:rPr>
          <w:sz w:val="16"/>
          <w:szCs w:val="26"/>
        </w:rPr>
        <w:t xml:space="preserve"> </w:t>
      </w:r>
      <w:r w:rsidRPr="004D5510">
        <w:rPr>
          <w:vanish/>
          <w:sz w:val="16"/>
          <w:szCs w:val="26"/>
        </w:rPr>
        <w:t>through</w:t>
      </w:r>
      <w:r w:rsidRPr="004D5510">
        <w:rPr>
          <w:sz w:val="16"/>
          <w:szCs w:val="26"/>
        </w:rPr>
        <w:t xml:space="preserve"> </w:t>
      </w:r>
      <w:r w:rsidRPr="004D5510">
        <w:rPr>
          <w:vanish/>
          <w:sz w:val="16"/>
          <w:szCs w:val="26"/>
        </w:rPr>
        <w:t>disease</w:t>
      </w:r>
      <w:r w:rsidRPr="004D5510">
        <w:rPr>
          <w:sz w:val="16"/>
          <w:szCs w:val="26"/>
        </w:rPr>
        <w:t xml:space="preserve"> </w:t>
      </w:r>
      <w:r w:rsidRPr="004D5510">
        <w:rPr>
          <w:vanish/>
          <w:sz w:val="16"/>
          <w:szCs w:val="26"/>
        </w:rPr>
        <w:t>outbreaks,</w:t>
      </w:r>
      <w:r w:rsidRPr="004D5510">
        <w:rPr>
          <w:sz w:val="16"/>
          <w:szCs w:val="26"/>
        </w:rPr>
        <w:t xml:space="preserve"> </w:t>
      </w:r>
      <w:r w:rsidRPr="004D5510">
        <w:rPr>
          <w:vanish/>
          <w:sz w:val="16"/>
          <w:szCs w:val="26"/>
        </w:rPr>
        <w:t>and</w:t>
      </w:r>
      <w:r w:rsidRPr="004D5510">
        <w:rPr>
          <w:sz w:val="16"/>
          <w:szCs w:val="26"/>
        </w:rPr>
        <w:t xml:space="preserve"> </w:t>
      </w:r>
      <w:r w:rsidRPr="004D5510">
        <w:rPr>
          <w:vanish/>
          <w:sz w:val="16"/>
          <w:szCs w:val="26"/>
        </w:rPr>
        <w:t>in</w:t>
      </w:r>
      <w:r w:rsidRPr="004D5510">
        <w:rPr>
          <w:sz w:val="16"/>
          <w:szCs w:val="26"/>
        </w:rPr>
        <w:t xml:space="preserve"> </w:t>
      </w:r>
      <w:r w:rsidRPr="004D5510">
        <w:rPr>
          <w:vanish/>
          <w:sz w:val="16"/>
          <w:szCs w:val="26"/>
        </w:rPr>
        <w:t>the</w:t>
      </w:r>
      <w:r w:rsidRPr="004D5510">
        <w:rPr>
          <w:sz w:val="16"/>
          <w:szCs w:val="26"/>
        </w:rPr>
        <w:t xml:space="preserve"> </w:t>
      </w:r>
      <w:r w:rsidRPr="004D5510">
        <w:rPr>
          <w:vanish/>
          <w:sz w:val="16"/>
          <w:szCs w:val="26"/>
        </w:rPr>
        <w:t>previous</w:t>
      </w:r>
      <w:r w:rsidRPr="004D5510">
        <w:rPr>
          <w:sz w:val="16"/>
          <w:szCs w:val="26"/>
        </w:rPr>
        <w:t xml:space="preserve"> </w:t>
      </w:r>
      <w:r w:rsidRPr="004D5510">
        <w:rPr>
          <w:vanish/>
          <w:sz w:val="16"/>
          <w:szCs w:val="26"/>
        </w:rPr>
        <w:t>chapter</w:t>
      </w:r>
      <w:r w:rsidRPr="004D5510">
        <w:rPr>
          <w:sz w:val="16"/>
          <w:szCs w:val="26"/>
        </w:rPr>
        <w:t xml:space="preserve"> </w:t>
      </w:r>
      <w:r w:rsidRPr="004D5510">
        <w:rPr>
          <w:vanish/>
          <w:sz w:val="16"/>
          <w:szCs w:val="26"/>
        </w:rPr>
        <w:t>I</w:t>
      </w:r>
      <w:r w:rsidRPr="004D5510">
        <w:rPr>
          <w:sz w:val="16"/>
          <w:szCs w:val="26"/>
        </w:rPr>
        <w:t xml:space="preserve"> </w:t>
      </w:r>
      <w:r w:rsidRPr="004D5510">
        <w:rPr>
          <w:vanish/>
          <w:sz w:val="16"/>
          <w:szCs w:val="26"/>
        </w:rPr>
        <w:t>showed</w:t>
      </w:r>
      <w:r w:rsidRPr="004D5510">
        <w:rPr>
          <w:sz w:val="16"/>
          <w:szCs w:val="26"/>
        </w:rPr>
        <w:t xml:space="preserve"> </w:t>
      </w:r>
      <w:r w:rsidRPr="004D5510">
        <w:rPr>
          <w:vanish/>
          <w:sz w:val="16"/>
          <w:szCs w:val="26"/>
        </w:rPr>
        <w:t>just</w:t>
      </w:r>
      <w:r w:rsidRPr="004D5510">
        <w:rPr>
          <w:sz w:val="16"/>
          <w:szCs w:val="26"/>
        </w:rPr>
        <w:t xml:space="preserve"> </w:t>
      </w:r>
      <w:r w:rsidRPr="004D5510">
        <w:rPr>
          <w:vanish/>
          <w:sz w:val="16"/>
          <w:szCs w:val="26"/>
        </w:rPr>
        <w:t>how</w:t>
      </w:r>
      <w:r w:rsidRPr="004D5510">
        <w:rPr>
          <w:sz w:val="16"/>
          <w:szCs w:val="26"/>
        </w:rPr>
        <w:t xml:space="preserve"> </w:t>
      </w:r>
      <w:r w:rsidRPr="004D5510">
        <w:rPr>
          <w:vanish/>
          <w:sz w:val="16"/>
          <w:szCs w:val="26"/>
        </w:rPr>
        <w:t>unprepared</w:t>
      </w:r>
      <w:r w:rsidRPr="004D5510">
        <w:rPr>
          <w:sz w:val="16"/>
          <w:szCs w:val="26"/>
        </w:rPr>
        <w:t xml:space="preserve"> </w:t>
      </w:r>
      <w:r w:rsidRPr="004D5510">
        <w:rPr>
          <w:vanish/>
          <w:sz w:val="16"/>
          <w:szCs w:val="26"/>
        </w:rPr>
        <w:t>we</w:t>
      </w:r>
      <w:r w:rsidRPr="004D5510">
        <w:rPr>
          <w:sz w:val="16"/>
          <w:szCs w:val="26"/>
        </w:rPr>
        <w:t xml:space="preserve"> </w:t>
      </w:r>
      <w:r w:rsidRPr="004D5510">
        <w:rPr>
          <w:vanish/>
          <w:sz w:val="16"/>
          <w:szCs w:val="26"/>
        </w:rPr>
        <w:t>are</w:t>
      </w:r>
      <w:r w:rsidRPr="004D5510">
        <w:rPr>
          <w:sz w:val="16"/>
          <w:szCs w:val="26"/>
        </w:rPr>
        <w:t xml:space="preserve"> </w:t>
      </w:r>
      <w:r w:rsidRPr="004D5510">
        <w:rPr>
          <w:vanish/>
          <w:sz w:val="16"/>
          <w:szCs w:val="26"/>
        </w:rPr>
        <w:t>to</w:t>
      </w:r>
      <w:r w:rsidRPr="004D5510">
        <w:rPr>
          <w:sz w:val="16"/>
          <w:szCs w:val="26"/>
        </w:rPr>
        <w:t xml:space="preserve"> </w:t>
      </w:r>
      <w:r w:rsidRPr="004D5510">
        <w:rPr>
          <w:vanish/>
          <w:sz w:val="16"/>
          <w:szCs w:val="26"/>
        </w:rPr>
        <w:t>face</w:t>
      </w:r>
      <w:r w:rsidRPr="004D5510">
        <w:rPr>
          <w:sz w:val="16"/>
          <w:szCs w:val="26"/>
        </w:rPr>
        <w:t xml:space="preserve"> </w:t>
      </w:r>
      <w:r w:rsidRPr="004D5510">
        <w:rPr>
          <w:vanish/>
          <w:sz w:val="16"/>
          <w:szCs w:val="26"/>
        </w:rPr>
        <w:t>a</w:t>
      </w:r>
      <w:r w:rsidRPr="004D5510">
        <w:rPr>
          <w:sz w:val="16"/>
          <w:szCs w:val="26"/>
        </w:rPr>
        <w:t xml:space="preserve"> </w:t>
      </w:r>
      <w:r w:rsidRPr="004D5510">
        <w:rPr>
          <w:vanish/>
          <w:sz w:val="16"/>
          <w:szCs w:val="26"/>
        </w:rPr>
        <w:t>widespread</w:t>
      </w:r>
      <w:r w:rsidRPr="004D5510">
        <w:rPr>
          <w:sz w:val="16"/>
          <w:szCs w:val="26"/>
        </w:rPr>
        <w:t xml:space="preserve"> </w:t>
      </w:r>
      <w:r w:rsidRPr="004D5510">
        <w:rPr>
          <w:vanish/>
          <w:sz w:val="16"/>
          <w:szCs w:val="26"/>
        </w:rPr>
        <w:t>pandemic</w:t>
      </w:r>
      <w:r w:rsidRPr="004D5510">
        <w:rPr>
          <w:sz w:val="16"/>
          <w:szCs w:val="26"/>
        </w:rPr>
        <w:t xml:space="preserve"> </w:t>
      </w:r>
      <w:r w:rsidRPr="004D5510">
        <w:rPr>
          <w:vanish/>
          <w:sz w:val="16"/>
          <w:szCs w:val="26"/>
        </w:rPr>
        <w:t>of</w:t>
      </w:r>
      <w:r w:rsidRPr="004D5510">
        <w:rPr>
          <w:sz w:val="16"/>
          <w:szCs w:val="26"/>
        </w:rPr>
        <w:t xml:space="preserve"> </w:t>
      </w:r>
      <w:r w:rsidRPr="004D5510">
        <w:rPr>
          <w:vanish/>
          <w:sz w:val="16"/>
          <w:szCs w:val="26"/>
        </w:rPr>
        <w:t>flu</w:t>
      </w:r>
      <w:r w:rsidRPr="004D5510">
        <w:rPr>
          <w:sz w:val="16"/>
          <w:szCs w:val="26"/>
        </w:rPr>
        <w:t xml:space="preserve"> </w:t>
      </w:r>
      <w:r w:rsidRPr="004D5510">
        <w:rPr>
          <w:vanish/>
          <w:sz w:val="16"/>
          <w:szCs w:val="26"/>
        </w:rPr>
        <w:t>or</w:t>
      </w:r>
      <w:r w:rsidRPr="004D5510">
        <w:rPr>
          <w:sz w:val="16"/>
          <w:szCs w:val="26"/>
        </w:rPr>
        <w:t xml:space="preserve"> </w:t>
      </w:r>
      <w:r w:rsidRPr="004D5510">
        <w:rPr>
          <w:vanish/>
          <w:sz w:val="16"/>
          <w:szCs w:val="26"/>
        </w:rPr>
        <w:t>another</w:t>
      </w:r>
      <w:r w:rsidRPr="004D5510">
        <w:rPr>
          <w:sz w:val="16"/>
          <w:szCs w:val="26"/>
        </w:rPr>
        <w:t xml:space="preserve"> </w:t>
      </w:r>
      <w:r w:rsidRPr="004D5510">
        <w:rPr>
          <w:vanish/>
          <w:sz w:val="16"/>
          <w:szCs w:val="26"/>
        </w:rPr>
        <w:t>new</w:t>
      </w:r>
      <w:r w:rsidRPr="004D5510">
        <w:rPr>
          <w:sz w:val="16"/>
          <w:szCs w:val="26"/>
        </w:rPr>
        <w:t xml:space="preserve"> </w:t>
      </w:r>
      <w:r w:rsidRPr="004D5510">
        <w:rPr>
          <w:vanish/>
          <w:sz w:val="16"/>
          <w:szCs w:val="26"/>
        </w:rPr>
        <w:t>pathogen</w:t>
      </w:r>
      <w:r w:rsidRPr="004D5510">
        <w:rPr>
          <w:sz w:val="16"/>
          <w:szCs w:val="26"/>
        </w:rPr>
        <w:t xml:space="preserve"> </w:t>
      </w:r>
      <w:r w:rsidRPr="004D5510">
        <w:rPr>
          <w:vanish/>
          <w:sz w:val="16"/>
          <w:szCs w:val="26"/>
        </w:rPr>
        <w:t>like</w:t>
      </w:r>
      <w:r w:rsidRPr="004D5510">
        <w:rPr>
          <w:sz w:val="16"/>
          <w:szCs w:val="26"/>
        </w:rPr>
        <w:t xml:space="preserve"> </w:t>
      </w:r>
      <w:r w:rsidRPr="004D5510">
        <w:rPr>
          <w:vanish/>
          <w:sz w:val="16"/>
          <w:szCs w:val="26"/>
        </w:rPr>
        <w:t>SARS.</w:t>
      </w:r>
      <w:r w:rsidRPr="004D5510">
        <w:rPr>
          <w:sz w:val="16"/>
          <w:szCs w:val="26"/>
        </w:rPr>
        <w:t xml:space="preserve"> </w:t>
      </w:r>
      <w:r w:rsidRPr="004D5510">
        <w:rPr>
          <w:vanish/>
          <w:sz w:val="16"/>
          <w:szCs w:val="26"/>
        </w:rPr>
        <w:t>But</w:t>
      </w:r>
      <w:r w:rsidRPr="004D5510">
        <w:rPr>
          <w:sz w:val="16"/>
          <w:szCs w:val="26"/>
        </w:rPr>
        <w:t xml:space="preserve"> </w:t>
      </w:r>
      <w:r w:rsidRPr="004D5510">
        <w:rPr>
          <w:rStyle w:val="StyleUnderline"/>
          <w:vanish/>
          <w:sz w:val="26"/>
          <w:szCs w:val="26"/>
        </w:rPr>
        <w:t>a</w:t>
      </w:r>
      <w:r w:rsidRPr="004D5510">
        <w:rPr>
          <w:rStyle w:val="StyleUnderline"/>
          <w:sz w:val="26"/>
          <w:szCs w:val="26"/>
        </w:rPr>
        <w:t xml:space="preserve"> </w:t>
      </w:r>
      <w:r w:rsidRPr="004D5510">
        <w:rPr>
          <w:rStyle w:val="Emphasis"/>
          <w:sz w:val="26"/>
          <w:szCs w:val="26"/>
          <w:highlight w:val="cyan"/>
        </w:rPr>
        <w:t>deliberate</w:t>
      </w:r>
      <w:r w:rsidRPr="004D5510">
        <w:rPr>
          <w:rStyle w:val="StyleUnderline"/>
          <w:sz w:val="26"/>
          <w:szCs w:val="26"/>
          <w:highlight w:val="cyan"/>
        </w:rPr>
        <w:t xml:space="preserve"> outbreak</w:t>
      </w:r>
      <w:r w:rsidRPr="004D5510">
        <w:rPr>
          <w:rStyle w:val="StyleUnderline"/>
          <w:sz w:val="26"/>
          <w:szCs w:val="26"/>
        </w:rPr>
        <w:t xml:space="preserve"> </w:t>
      </w:r>
      <w:r w:rsidRPr="004D5510">
        <w:rPr>
          <w:rStyle w:val="StyleUnderline"/>
          <w:vanish/>
          <w:sz w:val="26"/>
          <w:szCs w:val="26"/>
        </w:rPr>
        <w:t>caused</w:t>
      </w:r>
      <w:r w:rsidRPr="004D5510">
        <w:rPr>
          <w:rStyle w:val="StyleUnderline"/>
          <w:sz w:val="26"/>
          <w:szCs w:val="26"/>
        </w:rPr>
        <w:t xml:space="preserve"> </w:t>
      </w:r>
      <w:r w:rsidRPr="004D5510">
        <w:rPr>
          <w:rStyle w:val="StyleUnderline"/>
          <w:vanish/>
          <w:sz w:val="26"/>
          <w:szCs w:val="26"/>
        </w:rPr>
        <w:t>by</w:t>
      </w:r>
      <w:r w:rsidRPr="004D5510">
        <w:rPr>
          <w:rStyle w:val="StyleUnderline"/>
          <w:sz w:val="26"/>
          <w:szCs w:val="26"/>
        </w:rPr>
        <w:t xml:space="preserve"> </w:t>
      </w:r>
      <w:r w:rsidRPr="004D5510">
        <w:rPr>
          <w:rStyle w:val="StyleUnderline"/>
          <w:vanish/>
          <w:sz w:val="26"/>
          <w:szCs w:val="26"/>
        </w:rPr>
        <w:t>an</w:t>
      </w:r>
      <w:r w:rsidRPr="004D5510">
        <w:rPr>
          <w:rStyle w:val="StyleUnderline"/>
          <w:sz w:val="26"/>
          <w:szCs w:val="26"/>
        </w:rPr>
        <w:t xml:space="preserve"> </w:t>
      </w:r>
      <w:r w:rsidRPr="004D5510">
        <w:rPr>
          <w:rStyle w:val="Emphasis"/>
          <w:sz w:val="26"/>
          <w:szCs w:val="26"/>
          <w:highlight w:val="cyan"/>
        </w:rPr>
        <w:t>engineered</w:t>
      </w:r>
      <w:r w:rsidRPr="004D5510">
        <w:rPr>
          <w:rStyle w:val="StyleUnderline"/>
          <w:sz w:val="26"/>
          <w:szCs w:val="26"/>
          <w:highlight w:val="cyan"/>
        </w:rPr>
        <w:t xml:space="preserve"> pathogen</w:t>
      </w:r>
      <w:r w:rsidRPr="004D5510">
        <w:rPr>
          <w:rStyle w:val="StyleUnderline"/>
          <w:sz w:val="26"/>
          <w:szCs w:val="26"/>
        </w:rPr>
        <w:t xml:space="preserve"> </w:t>
      </w:r>
      <w:r w:rsidRPr="004D5510">
        <w:rPr>
          <w:rStyle w:val="StyleUnderline"/>
          <w:vanish/>
          <w:sz w:val="26"/>
          <w:szCs w:val="26"/>
        </w:rPr>
        <w:t>would</w:t>
      </w:r>
      <w:r w:rsidRPr="004D5510">
        <w:rPr>
          <w:rStyle w:val="StyleUnderline"/>
          <w:sz w:val="26"/>
          <w:szCs w:val="26"/>
        </w:rPr>
        <w:t xml:space="preserve"> </w:t>
      </w:r>
      <w:r w:rsidRPr="004D5510">
        <w:rPr>
          <w:rStyle w:val="StyleUnderline"/>
          <w:vanish/>
          <w:sz w:val="26"/>
          <w:szCs w:val="26"/>
        </w:rPr>
        <w:t>be</w:t>
      </w:r>
      <w:r w:rsidRPr="004D5510">
        <w:rPr>
          <w:rStyle w:val="StyleUnderline"/>
          <w:sz w:val="26"/>
          <w:szCs w:val="26"/>
        </w:rPr>
        <w:t xml:space="preserve"> </w:t>
      </w:r>
      <w:r w:rsidRPr="004D5510">
        <w:rPr>
          <w:rStyle w:val="Emphasis"/>
          <w:vanish/>
          <w:sz w:val="26"/>
          <w:szCs w:val="26"/>
        </w:rPr>
        <w:t>far</w:t>
      </w:r>
      <w:r w:rsidRPr="004D5510">
        <w:rPr>
          <w:rStyle w:val="Emphasis"/>
          <w:sz w:val="26"/>
          <w:szCs w:val="26"/>
        </w:rPr>
        <w:t xml:space="preserve"> </w:t>
      </w:r>
      <w:r w:rsidRPr="004D5510">
        <w:rPr>
          <w:rStyle w:val="Emphasis"/>
          <w:vanish/>
          <w:sz w:val="26"/>
          <w:szCs w:val="26"/>
        </w:rPr>
        <w:t>worse</w:t>
      </w:r>
      <w:r w:rsidRPr="004D5510">
        <w:rPr>
          <w:vanish/>
          <w:sz w:val="16"/>
          <w:szCs w:val="26"/>
        </w:rPr>
        <w:t>.</w:t>
      </w:r>
      <w:r w:rsidRPr="004D5510">
        <w:rPr>
          <w:sz w:val="16"/>
          <w:szCs w:val="26"/>
        </w:rPr>
        <w:t xml:space="preserve"> </w:t>
      </w:r>
      <w:r w:rsidRPr="004D5510">
        <w:rPr>
          <w:vanish/>
          <w:sz w:val="16"/>
          <w:szCs w:val="26"/>
        </w:rPr>
        <w:t>We</w:t>
      </w:r>
      <w:r w:rsidRPr="004D5510">
        <w:rPr>
          <w:sz w:val="16"/>
          <w:szCs w:val="26"/>
        </w:rPr>
        <w:t xml:space="preserve"> </w:t>
      </w:r>
      <w:r w:rsidRPr="004D5510">
        <w:rPr>
          <w:vanish/>
          <w:sz w:val="16"/>
          <w:szCs w:val="26"/>
        </w:rPr>
        <w:t>would</w:t>
      </w:r>
      <w:r w:rsidRPr="004D5510">
        <w:rPr>
          <w:sz w:val="16"/>
          <w:szCs w:val="26"/>
        </w:rPr>
        <w:t xml:space="preserve"> </w:t>
      </w:r>
      <w:r w:rsidRPr="004D5510">
        <w:rPr>
          <w:vanish/>
          <w:sz w:val="16"/>
          <w:szCs w:val="26"/>
        </w:rPr>
        <w:t>face</w:t>
      </w:r>
      <w:r w:rsidRPr="004D5510">
        <w:rPr>
          <w:sz w:val="16"/>
          <w:szCs w:val="26"/>
        </w:rPr>
        <w:t xml:space="preserve"> </w:t>
      </w:r>
      <w:r w:rsidRPr="004D5510">
        <w:rPr>
          <w:vanish/>
          <w:sz w:val="16"/>
          <w:szCs w:val="26"/>
        </w:rPr>
        <w:t>the</w:t>
      </w:r>
      <w:r w:rsidRPr="004D5510">
        <w:rPr>
          <w:sz w:val="16"/>
          <w:szCs w:val="26"/>
        </w:rPr>
        <w:t xml:space="preserve"> </w:t>
      </w:r>
      <w:r w:rsidRPr="004D5510">
        <w:rPr>
          <w:vanish/>
          <w:sz w:val="16"/>
          <w:szCs w:val="26"/>
        </w:rPr>
        <w:t>same</w:t>
      </w:r>
      <w:r w:rsidRPr="004D5510">
        <w:rPr>
          <w:sz w:val="16"/>
          <w:szCs w:val="26"/>
        </w:rPr>
        <w:t xml:space="preserve"> </w:t>
      </w:r>
      <w:r w:rsidRPr="004D5510">
        <w:rPr>
          <w:vanish/>
          <w:sz w:val="16"/>
          <w:szCs w:val="26"/>
        </w:rPr>
        <w:t>agonizing</w:t>
      </w:r>
      <w:r w:rsidRPr="004D5510">
        <w:rPr>
          <w:sz w:val="16"/>
          <w:szCs w:val="26"/>
        </w:rPr>
        <w:t xml:space="preserve"> </w:t>
      </w:r>
      <w:r w:rsidRPr="004D5510">
        <w:rPr>
          <w:vanish/>
          <w:sz w:val="16"/>
          <w:szCs w:val="26"/>
        </w:rPr>
        <w:t>decisions</w:t>
      </w:r>
      <w:r w:rsidRPr="004D5510">
        <w:rPr>
          <w:sz w:val="16"/>
          <w:szCs w:val="26"/>
        </w:rPr>
        <w:t xml:space="preserve"> </w:t>
      </w:r>
      <w:r w:rsidRPr="004D5510">
        <w:rPr>
          <w:vanish/>
          <w:sz w:val="16"/>
          <w:szCs w:val="26"/>
        </w:rPr>
        <w:t>that</w:t>
      </w:r>
      <w:r w:rsidRPr="004D5510">
        <w:rPr>
          <w:sz w:val="16"/>
          <w:szCs w:val="26"/>
        </w:rPr>
        <w:t xml:space="preserve"> </w:t>
      </w:r>
      <w:r w:rsidRPr="004D5510">
        <w:rPr>
          <w:vanish/>
          <w:sz w:val="16"/>
          <w:szCs w:val="26"/>
        </w:rPr>
        <w:t>must</w:t>
      </w:r>
      <w:r w:rsidRPr="004D5510">
        <w:rPr>
          <w:sz w:val="16"/>
          <w:szCs w:val="26"/>
        </w:rPr>
        <w:t xml:space="preserve"> </w:t>
      </w:r>
      <w:r w:rsidRPr="004D5510">
        <w:rPr>
          <w:vanish/>
          <w:sz w:val="16"/>
          <w:szCs w:val="26"/>
        </w:rPr>
        <w:t>be</w:t>
      </w:r>
      <w:r w:rsidRPr="004D5510">
        <w:rPr>
          <w:sz w:val="16"/>
          <w:szCs w:val="26"/>
        </w:rPr>
        <w:t xml:space="preserve"> </w:t>
      </w:r>
      <w:r w:rsidRPr="004D5510">
        <w:rPr>
          <w:vanish/>
          <w:sz w:val="16"/>
          <w:szCs w:val="26"/>
        </w:rPr>
        <w:t>made</w:t>
      </w:r>
      <w:r w:rsidRPr="004D5510">
        <w:rPr>
          <w:sz w:val="16"/>
          <w:szCs w:val="26"/>
        </w:rPr>
        <w:t xml:space="preserve"> </w:t>
      </w:r>
      <w:r w:rsidRPr="004D5510">
        <w:rPr>
          <w:vanish/>
          <w:sz w:val="16"/>
          <w:szCs w:val="26"/>
        </w:rPr>
        <w:t>during</w:t>
      </w:r>
      <w:r w:rsidRPr="004D5510">
        <w:rPr>
          <w:sz w:val="16"/>
          <w:szCs w:val="26"/>
        </w:rPr>
        <w:t xml:space="preserve"> </w:t>
      </w:r>
      <w:r w:rsidRPr="004D5510">
        <w:rPr>
          <w:vanish/>
          <w:sz w:val="16"/>
          <w:szCs w:val="26"/>
        </w:rPr>
        <w:t>a</w:t>
      </w:r>
      <w:r w:rsidRPr="004D5510">
        <w:rPr>
          <w:sz w:val="16"/>
          <w:szCs w:val="26"/>
        </w:rPr>
        <w:t xml:space="preserve"> </w:t>
      </w:r>
      <w:r w:rsidRPr="004D5510">
        <w:rPr>
          <w:vanish/>
          <w:sz w:val="16"/>
          <w:szCs w:val="26"/>
        </w:rPr>
        <w:t>natural</w:t>
      </w:r>
      <w:r w:rsidRPr="004D5510">
        <w:rPr>
          <w:sz w:val="16"/>
          <w:szCs w:val="26"/>
        </w:rPr>
        <w:t xml:space="preserve"> </w:t>
      </w:r>
      <w:r w:rsidRPr="004D5510">
        <w:rPr>
          <w:vanish/>
          <w:sz w:val="16"/>
          <w:szCs w:val="26"/>
        </w:rPr>
        <w:t>pandemic:</w:t>
      </w:r>
      <w:r w:rsidRPr="004D5510">
        <w:rPr>
          <w:sz w:val="16"/>
          <w:szCs w:val="26"/>
        </w:rPr>
        <w:t xml:space="preserve"> </w:t>
      </w:r>
      <w:r w:rsidRPr="004D5510">
        <w:rPr>
          <w:vanish/>
          <w:sz w:val="16"/>
          <w:szCs w:val="26"/>
        </w:rPr>
        <w:t>whether</w:t>
      </w:r>
      <w:r w:rsidRPr="004D5510">
        <w:rPr>
          <w:sz w:val="16"/>
          <w:szCs w:val="26"/>
        </w:rPr>
        <w:t xml:space="preserve"> </w:t>
      </w:r>
      <w:r w:rsidRPr="004D5510">
        <w:rPr>
          <w:vanish/>
          <w:sz w:val="16"/>
          <w:szCs w:val="26"/>
        </w:rPr>
        <w:t>to</w:t>
      </w:r>
      <w:r w:rsidRPr="004D5510">
        <w:rPr>
          <w:sz w:val="16"/>
          <w:szCs w:val="26"/>
        </w:rPr>
        <w:t xml:space="preserve"> </w:t>
      </w:r>
      <w:r w:rsidRPr="004D5510">
        <w:rPr>
          <w:vanish/>
          <w:sz w:val="16"/>
          <w:szCs w:val="26"/>
        </w:rPr>
        <w:t>ban</w:t>
      </w:r>
      <w:r w:rsidRPr="004D5510">
        <w:rPr>
          <w:sz w:val="16"/>
          <w:szCs w:val="26"/>
        </w:rPr>
        <w:t xml:space="preserve"> </w:t>
      </w:r>
      <w:r w:rsidRPr="004D5510">
        <w:rPr>
          <w:vanish/>
          <w:sz w:val="16"/>
          <w:szCs w:val="26"/>
        </w:rPr>
        <w:t>travel</w:t>
      </w:r>
      <w:r w:rsidRPr="004D5510">
        <w:rPr>
          <w:sz w:val="16"/>
          <w:szCs w:val="26"/>
        </w:rPr>
        <w:t xml:space="preserve"> </w:t>
      </w:r>
      <w:r w:rsidRPr="004D5510">
        <w:rPr>
          <w:vanish/>
          <w:sz w:val="16"/>
          <w:szCs w:val="26"/>
        </w:rPr>
        <w:t>from</w:t>
      </w:r>
      <w:r w:rsidRPr="004D5510">
        <w:rPr>
          <w:sz w:val="16"/>
          <w:szCs w:val="26"/>
        </w:rPr>
        <w:t xml:space="preserve"> </w:t>
      </w:r>
      <w:r w:rsidRPr="004D5510">
        <w:rPr>
          <w:vanish/>
          <w:sz w:val="16"/>
          <w:szCs w:val="26"/>
        </w:rPr>
        <w:t>affected</w:t>
      </w:r>
      <w:r w:rsidRPr="004D5510">
        <w:rPr>
          <w:sz w:val="16"/>
          <w:szCs w:val="26"/>
        </w:rPr>
        <w:t xml:space="preserve"> </w:t>
      </w:r>
      <w:r w:rsidRPr="004D5510">
        <w:rPr>
          <w:vanish/>
          <w:sz w:val="16"/>
          <w:szCs w:val="26"/>
        </w:rPr>
        <w:t>regions,</w:t>
      </w:r>
      <w:r w:rsidRPr="004D5510">
        <w:rPr>
          <w:sz w:val="16"/>
          <w:szCs w:val="26"/>
        </w:rPr>
        <w:t xml:space="preserve"> </w:t>
      </w:r>
      <w:r w:rsidRPr="004D5510">
        <w:rPr>
          <w:vanish/>
          <w:sz w:val="16"/>
          <w:szCs w:val="26"/>
        </w:rPr>
        <w:t>how</w:t>
      </w:r>
      <w:r w:rsidRPr="004D5510">
        <w:rPr>
          <w:sz w:val="16"/>
          <w:szCs w:val="26"/>
        </w:rPr>
        <w:t xml:space="preserve"> </w:t>
      </w:r>
      <w:r w:rsidRPr="004D5510">
        <w:rPr>
          <w:vanish/>
          <w:sz w:val="16"/>
          <w:szCs w:val="26"/>
        </w:rPr>
        <w:t>to</w:t>
      </w:r>
      <w:r w:rsidRPr="004D5510">
        <w:rPr>
          <w:sz w:val="16"/>
          <w:szCs w:val="26"/>
        </w:rPr>
        <w:t xml:space="preserve"> </w:t>
      </w:r>
      <w:r w:rsidRPr="004D5510">
        <w:rPr>
          <w:vanish/>
          <w:sz w:val="16"/>
          <w:szCs w:val="26"/>
        </w:rPr>
        <w:t>keep</w:t>
      </w:r>
      <w:r w:rsidRPr="004D5510">
        <w:rPr>
          <w:sz w:val="16"/>
          <w:szCs w:val="26"/>
        </w:rPr>
        <w:t xml:space="preserve"> </w:t>
      </w:r>
      <w:r w:rsidRPr="004D5510">
        <w:rPr>
          <w:vanish/>
          <w:sz w:val="16"/>
          <w:szCs w:val="26"/>
        </w:rPr>
        <w:t>overburdened</w:t>
      </w:r>
      <w:r w:rsidRPr="004D5510">
        <w:rPr>
          <w:sz w:val="16"/>
          <w:szCs w:val="26"/>
        </w:rPr>
        <w:t xml:space="preserve"> </w:t>
      </w:r>
      <w:r w:rsidRPr="004D5510">
        <w:rPr>
          <w:vanish/>
          <w:sz w:val="16"/>
          <w:szCs w:val="26"/>
        </w:rPr>
        <w:t>hospitals</w:t>
      </w:r>
      <w:r w:rsidRPr="004D5510">
        <w:rPr>
          <w:sz w:val="16"/>
          <w:szCs w:val="26"/>
        </w:rPr>
        <w:t xml:space="preserve"> </w:t>
      </w:r>
      <w:r w:rsidRPr="004D5510">
        <w:rPr>
          <w:vanish/>
          <w:sz w:val="16"/>
          <w:szCs w:val="26"/>
        </w:rPr>
        <w:t>working</w:t>
      </w:r>
      <w:r w:rsidRPr="004D5510">
        <w:rPr>
          <w:sz w:val="16"/>
          <w:szCs w:val="26"/>
        </w:rPr>
        <w:t xml:space="preserve"> </w:t>
      </w:r>
      <w:r w:rsidRPr="004D5510">
        <w:rPr>
          <w:vanish/>
          <w:sz w:val="16"/>
          <w:szCs w:val="26"/>
        </w:rPr>
        <w:t>as</w:t>
      </w:r>
      <w:r w:rsidRPr="004D5510">
        <w:rPr>
          <w:sz w:val="16"/>
          <w:szCs w:val="26"/>
        </w:rPr>
        <w:t xml:space="preserve"> </w:t>
      </w:r>
      <w:r w:rsidRPr="004D5510">
        <w:rPr>
          <w:vanish/>
          <w:sz w:val="16"/>
          <w:szCs w:val="26"/>
        </w:rPr>
        <w:t>the</w:t>
      </w:r>
      <w:r w:rsidRPr="004D5510">
        <w:rPr>
          <w:sz w:val="16"/>
          <w:szCs w:val="26"/>
        </w:rPr>
        <w:t xml:space="preserve"> </w:t>
      </w:r>
      <w:r w:rsidRPr="004D5510">
        <w:rPr>
          <w:vanish/>
          <w:sz w:val="16"/>
          <w:szCs w:val="26"/>
        </w:rPr>
        <w:t>rolls</w:t>
      </w:r>
      <w:r w:rsidRPr="004D5510">
        <w:rPr>
          <w:sz w:val="16"/>
          <w:szCs w:val="26"/>
        </w:rPr>
        <w:t xml:space="preserve"> </w:t>
      </w:r>
      <w:r w:rsidRPr="004D5510">
        <w:rPr>
          <w:vanish/>
          <w:sz w:val="16"/>
          <w:szCs w:val="26"/>
        </w:rPr>
        <w:t>of</w:t>
      </w:r>
      <w:r w:rsidRPr="004D5510">
        <w:rPr>
          <w:sz w:val="16"/>
          <w:szCs w:val="26"/>
        </w:rPr>
        <w:t xml:space="preserve"> </w:t>
      </w:r>
      <w:r w:rsidRPr="004D5510">
        <w:rPr>
          <w:vanish/>
          <w:sz w:val="16"/>
          <w:szCs w:val="26"/>
        </w:rPr>
        <w:t>the</w:t>
      </w:r>
      <w:r w:rsidRPr="004D5510">
        <w:rPr>
          <w:sz w:val="16"/>
          <w:szCs w:val="26"/>
        </w:rPr>
        <w:t xml:space="preserve"> </w:t>
      </w:r>
      <w:r w:rsidRPr="004D5510">
        <w:rPr>
          <w:vanish/>
          <w:sz w:val="16"/>
          <w:szCs w:val="26"/>
        </w:rPr>
        <w:t>sick</w:t>
      </w:r>
      <w:r w:rsidRPr="004D5510">
        <w:rPr>
          <w:sz w:val="16"/>
          <w:szCs w:val="26"/>
        </w:rPr>
        <w:t xml:space="preserve"> </w:t>
      </w:r>
      <w:r w:rsidRPr="004D5510">
        <w:rPr>
          <w:vanish/>
          <w:sz w:val="16"/>
          <w:szCs w:val="26"/>
        </w:rPr>
        <w:t>grew,</w:t>
      </w:r>
      <w:r w:rsidRPr="004D5510">
        <w:rPr>
          <w:sz w:val="16"/>
          <w:szCs w:val="26"/>
        </w:rPr>
        <w:t xml:space="preserve"> </w:t>
      </w:r>
      <w:r w:rsidRPr="004D5510">
        <w:rPr>
          <w:vanish/>
          <w:sz w:val="16"/>
          <w:szCs w:val="26"/>
        </w:rPr>
        <w:t>how</w:t>
      </w:r>
      <w:r w:rsidRPr="004D5510">
        <w:rPr>
          <w:sz w:val="16"/>
          <w:szCs w:val="26"/>
        </w:rPr>
        <w:t xml:space="preserve"> </w:t>
      </w:r>
      <w:r w:rsidRPr="004D5510">
        <w:rPr>
          <w:vanish/>
          <w:sz w:val="16"/>
          <w:szCs w:val="26"/>
        </w:rPr>
        <w:t>to</w:t>
      </w:r>
      <w:r w:rsidRPr="004D5510">
        <w:rPr>
          <w:sz w:val="16"/>
          <w:szCs w:val="26"/>
        </w:rPr>
        <w:t xml:space="preserve"> </w:t>
      </w:r>
      <w:r w:rsidRPr="004D5510">
        <w:rPr>
          <w:vanish/>
          <w:sz w:val="16"/>
          <w:szCs w:val="26"/>
        </w:rPr>
        <w:t>accelerate</w:t>
      </w:r>
      <w:r w:rsidRPr="004D5510">
        <w:rPr>
          <w:sz w:val="16"/>
          <w:szCs w:val="26"/>
        </w:rPr>
        <w:t xml:space="preserve"> </w:t>
      </w:r>
      <w:r w:rsidRPr="004D5510">
        <w:rPr>
          <w:vanish/>
          <w:sz w:val="16"/>
          <w:szCs w:val="26"/>
        </w:rPr>
        <w:t>the</w:t>
      </w:r>
      <w:r w:rsidRPr="004D5510">
        <w:rPr>
          <w:sz w:val="16"/>
          <w:szCs w:val="26"/>
        </w:rPr>
        <w:t xml:space="preserve"> </w:t>
      </w:r>
      <w:r w:rsidRPr="004D5510">
        <w:rPr>
          <w:vanish/>
          <w:sz w:val="16"/>
          <w:szCs w:val="26"/>
        </w:rPr>
        <w:t>development</w:t>
      </w:r>
      <w:r w:rsidRPr="004D5510">
        <w:rPr>
          <w:sz w:val="16"/>
          <w:szCs w:val="26"/>
        </w:rPr>
        <w:t xml:space="preserve"> </w:t>
      </w:r>
      <w:r w:rsidRPr="004D5510">
        <w:rPr>
          <w:vanish/>
          <w:sz w:val="16"/>
          <w:szCs w:val="26"/>
        </w:rPr>
        <w:t>and</w:t>
      </w:r>
      <w:r w:rsidRPr="004D5510">
        <w:rPr>
          <w:sz w:val="16"/>
          <w:szCs w:val="26"/>
        </w:rPr>
        <w:t xml:space="preserve"> </w:t>
      </w:r>
      <w:r w:rsidRPr="004D5510">
        <w:rPr>
          <w:vanish/>
          <w:sz w:val="16"/>
          <w:szCs w:val="26"/>
        </w:rPr>
        <w:t>distribution</w:t>
      </w:r>
      <w:r w:rsidRPr="004D5510">
        <w:rPr>
          <w:sz w:val="16"/>
          <w:szCs w:val="26"/>
        </w:rPr>
        <w:t xml:space="preserve"> </w:t>
      </w:r>
      <w:r w:rsidRPr="004D5510">
        <w:rPr>
          <w:vanish/>
          <w:sz w:val="16"/>
          <w:szCs w:val="26"/>
        </w:rPr>
        <w:t>of</w:t>
      </w:r>
      <w:r w:rsidRPr="004D5510">
        <w:rPr>
          <w:sz w:val="16"/>
          <w:szCs w:val="26"/>
        </w:rPr>
        <w:t xml:space="preserve"> </w:t>
      </w:r>
      <w:r w:rsidRPr="004D5510">
        <w:rPr>
          <w:vanish/>
          <w:sz w:val="16"/>
          <w:szCs w:val="26"/>
        </w:rPr>
        <w:t>vaccines</w:t>
      </w:r>
      <w:r w:rsidRPr="004D5510">
        <w:rPr>
          <w:sz w:val="16"/>
          <w:szCs w:val="26"/>
        </w:rPr>
        <w:t xml:space="preserve"> </w:t>
      </w:r>
      <w:r w:rsidRPr="004D5510">
        <w:rPr>
          <w:vanish/>
          <w:sz w:val="16"/>
          <w:szCs w:val="26"/>
        </w:rPr>
        <w:t>and</w:t>
      </w:r>
      <w:r w:rsidRPr="004D5510">
        <w:rPr>
          <w:sz w:val="16"/>
          <w:szCs w:val="26"/>
        </w:rPr>
        <w:t xml:space="preserve"> </w:t>
      </w:r>
      <w:r w:rsidRPr="004D5510">
        <w:rPr>
          <w:vanish/>
          <w:sz w:val="16"/>
          <w:szCs w:val="26"/>
        </w:rPr>
        <w:t>drugs.</w:t>
      </w:r>
      <w:r w:rsidRPr="004D5510">
        <w:rPr>
          <w:sz w:val="16"/>
          <w:szCs w:val="26"/>
        </w:rPr>
        <w:t xml:space="preserve"> </w:t>
      </w:r>
      <w:r w:rsidRPr="004D5510">
        <w:rPr>
          <w:vanish/>
          <w:szCs w:val="26"/>
          <w:u w:val="single"/>
        </w:rPr>
        <w:t>To</w:t>
      </w:r>
      <w:r w:rsidRPr="004D5510">
        <w:rPr>
          <w:szCs w:val="26"/>
          <w:u w:val="single"/>
        </w:rPr>
        <w:t xml:space="preserve"> </w:t>
      </w:r>
      <w:r w:rsidRPr="004D5510">
        <w:rPr>
          <w:vanish/>
          <w:szCs w:val="26"/>
          <w:u w:val="single"/>
        </w:rPr>
        <w:t>that</w:t>
      </w:r>
      <w:r w:rsidRPr="004D5510">
        <w:rPr>
          <w:szCs w:val="26"/>
          <w:u w:val="single"/>
        </w:rPr>
        <w:t xml:space="preserve"> </w:t>
      </w:r>
      <w:r w:rsidRPr="004D5510">
        <w:rPr>
          <w:vanish/>
          <w:szCs w:val="26"/>
          <w:u w:val="single"/>
        </w:rPr>
        <w:t>dire</w:t>
      </w:r>
      <w:r w:rsidRPr="004D5510">
        <w:rPr>
          <w:szCs w:val="26"/>
          <w:u w:val="single"/>
        </w:rPr>
        <w:t xml:space="preserve"> </w:t>
      </w:r>
      <w:r w:rsidRPr="004D5510">
        <w:rPr>
          <w:vanish/>
          <w:szCs w:val="26"/>
          <w:u w:val="single"/>
        </w:rPr>
        <w:t>list</w:t>
      </w:r>
      <w:r w:rsidRPr="004D5510">
        <w:rPr>
          <w:szCs w:val="26"/>
          <w:u w:val="single"/>
        </w:rPr>
        <w:t xml:space="preserve"> </w:t>
      </w:r>
      <w:r w:rsidRPr="004D5510">
        <w:rPr>
          <w:vanish/>
          <w:szCs w:val="26"/>
          <w:u w:val="single"/>
        </w:rPr>
        <w:t>add</w:t>
      </w:r>
      <w:r w:rsidRPr="004D5510">
        <w:rPr>
          <w:szCs w:val="26"/>
          <w:u w:val="single"/>
        </w:rPr>
        <w:t xml:space="preserve"> </w:t>
      </w:r>
      <w:r w:rsidRPr="004D5510">
        <w:rPr>
          <w:vanish/>
          <w:szCs w:val="26"/>
          <w:u w:val="single"/>
        </w:rPr>
        <w:t>the</w:t>
      </w:r>
      <w:r w:rsidRPr="004D5510">
        <w:rPr>
          <w:szCs w:val="26"/>
          <w:u w:val="single"/>
        </w:rPr>
        <w:t xml:space="preserve"> </w:t>
      </w:r>
      <w:r w:rsidRPr="004D5510">
        <w:rPr>
          <w:rStyle w:val="StyleUnderline"/>
          <w:vanish/>
          <w:sz w:val="26"/>
          <w:szCs w:val="26"/>
        </w:rPr>
        <w:t>terror</w:t>
      </w:r>
      <w:r w:rsidRPr="004D5510">
        <w:rPr>
          <w:szCs w:val="26"/>
          <w:u w:val="single"/>
        </w:rPr>
        <w:t xml:space="preserve"> </w:t>
      </w:r>
      <w:r w:rsidRPr="004D5510">
        <w:rPr>
          <w:vanish/>
          <w:szCs w:val="26"/>
          <w:u w:val="single"/>
        </w:rPr>
        <w:t>that</w:t>
      </w:r>
      <w:r w:rsidRPr="004D5510">
        <w:rPr>
          <w:szCs w:val="26"/>
          <w:u w:val="single"/>
        </w:rPr>
        <w:t xml:space="preserve"> </w:t>
      </w:r>
      <w:r w:rsidRPr="004D5510">
        <w:rPr>
          <w:rStyle w:val="StyleUnderline"/>
          <w:vanish/>
          <w:sz w:val="26"/>
          <w:szCs w:val="26"/>
        </w:rPr>
        <w:t>would</w:t>
      </w:r>
      <w:r w:rsidRPr="004D5510">
        <w:rPr>
          <w:rStyle w:val="StyleUnderline"/>
          <w:sz w:val="26"/>
          <w:szCs w:val="26"/>
        </w:rPr>
        <w:t xml:space="preserve"> </w:t>
      </w:r>
      <w:r w:rsidRPr="004D5510">
        <w:rPr>
          <w:rStyle w:val="Emphasis"/>
          <w:sz w:val="26"/>
          <w:szCs w:val="26"/>
          <w:highlight w:val="cyan"/>
        </w:rPr>
        <w:t>spread</w:t>
      </w:r>
      <w:r w:rsidRPr="004D5510">
        <w:rPr>
          <w:szCs w:val="26"/>
          <w:u w:val="single"/>
        </w:rPr>
        <w:t xml:space="preserve"> </w:t>
      </w:r>
      <w:r w:rsidRPr="004D5510">
        <w:rPr>
          <w:vanish/>
          <w:szCs w:val="26"/>
          <w:u w:val="single"/>
        </w:rPr>
        <w:t>once</w:t>
      </w:r>
      <w:r w:rsidRPr="004D5510">
        <w:rPr>
          <w:szCs w:val="26"/>
          <w:u w:val="single"/>
        </w:rPr>
        <w:t xml:space="preserve"> </w:t>
      </w:r>
      <w:r w:rsidRPr="004D5510">
        <w:rPr>
          <w:vanish/>
          <w:szCs w:val="26"/>
          <w:u w:val="single"/>
        </w:rPr>
        <w:t>it</w:t>
      </w:r>
      <w:r w:rsidRPr="004D5510">
        <w:rPr>
          <w:szCs w:val="26"/>
          <w:u w:val="single"/>
        </w:rPr>
        <w:t xml:space="preserve"> </w:t>
      </w:r>
      <w:r w:rsidRPr="004D5510">
        <w:rPr>
          <w:vanish/>
          <w:szCs w:val="26"/>
          <w:u w:val="single"/>
        </w:rPr>
        <w:t>became</w:t>
      </w:r>
      <w:r w:rsidRPr="004D5510">
        <w:rPr>
          <w:szCs w:val="26"/>
          <w:u w:val="single"/>
        </w:rPr>
        <w:t xml:space="preserve"> </w:t>
      </w:r>
      <w:r w:rsidRPr="004D5510">
        <w:rPr>
          <w:vanish/>
          <w:szCs w:val="26"/>
          <w:u w:val="single"/>
        </w:rPr>
        <w:t>clear</w:t>
      </w:r>
      <w:r w:rsidRPr="004D5510">
        <w:rPr>
          <w:szCs w:val="26"/>
          <w:u w:val="single"/>
        </w:rPr>
        <w:t xml:space="preserve"> </w:t>
      </w:r>
      <w:r w:rsidRPr="004D5510">
        <w:rPr>
          <w:vanish/>
          <w:szCs w:val="26"/>
          <w:u w:val="single"/>
        </w:rPr>
        <w:t>that</w:t>
      </w:r>
      <w:r w:rsidRPr="004D5510">
        <w:rPr>
          <w:szCs w:val="26"/>
          <w:u w:val="single"/>
        </w:rPr>
        <w:t xml:space="preserve"> </w:t>
      </w:r>
      <w:r w:rsidRPr="004D5510">
        <w:rPr>
          <w:vanish/>
          <w:szCs w:val="26"/>
          <w:u w:val="single"/>
        </w:rPr>
        <w:t>the</w:t>
      </w:r>
      <w:r w:rsidRPr="004D5510">
        <w:rPr>
          <w:szCs w:val="26"/>
          <w:u w:val="single"/>
        </w:rPr>
        <w:t xml:space="preserve"> </w:t>
      </w:r>
      <w:r w:rsidRPr="004D5510">
        <w:rPr>
          <w:vanish/>
          <w:szCs w:val="26"/>
          <w:u w:val="single"/>
        </w:rPr>
        <w:t>death</w:t>
      </w:r>
      <w:r w:rsidRPr="004D5510">
        <w:rPr>
          <w:szCs w:val="26"/>
          <w:u w:val="single"/>
        </w:rPr>
        <w:t xml:space="preserve"> </w:t>
      </w:r>
      <w:r w:rsidRPr="004D5510">
        <w:rPr>
          <w:vanish/>
          <w:szCs w:val="26"/>
          <w:u w:val="single"/>
        </w:rPr>
        <w:t>and</w:t>
      </w:r>
      <w:r w:rsidRPr="004D5510">
        <w:rPr>
          <w:szCs w:val="26"/>
          <w:u w:val="single"/>
        </w:rPr>
        <w:t xml:space="preserve"> </w:t>
      </w:r>
      <w:r w:rsidRPr="004D5510">
        <w:rPr>
          <w:vanish/>
          <w:szCs w:val="26"/>
          <w:u w:val="single"/>
        </w:rPr>
        <w:t>disease</w:t>
      </w:r>
      <w:r w:rsidRPr="004D5510">
        <w:rPr>
          <w:szCs w:val="26"/>
          <w:u w:val="single"/>
        </w:rPr>
        <w:t xml:space="preserve"> </w:t>
      </w:r>
      <w:r w:rsidRPr="004D5510">
        <w:rPr>
          <w:vanish/>
          <w:szCs w:val="26"/>
          <w:u w:val="single"/>
        </w:rPr>
        <w:t>in</w:t>
      </w:r>
      <w:r w:rsidRPr="004D5510">
        <w:rPr>
          <w:szCs w:val="26"/>
          <w:u w:val="single"/>
        </w:rPr>
        <w:t xml:space="preserve"> </w:t>
      </w:r>
      <w:r w:rsidRPr="004D5510">
        <w:rPr>
          <w:vanish/>
          <w:szCs w:val="26"/>
          <w:u w:val="single"/>
        </w:rPr>
        <w:t>our</w:t>
      </w:r>
      <w:r w:rsidRPr="004D5510">
        <w:rPr>
          <w:szCs w:val="26"/>
          <w:u w:val="single"/>
        </w:rPr>
        <w:t xml:space="preserve"> </w:t>
      </w:r>
      <w:r w:rsidRPr="004D5510">
        <w:rPr>
          <w:vanish/>
          <w:szCs w:val="26"/>
          <w:u w:val="single"/>
        </w:rPr>
        <w:t>midst</w:t>
      </w:r>
      <w:r w:rsidRPr="004D5510">
        <w:rPr>
          <w:szCs w:val="26"/>
          <w:u w:val="single"/>
        </w:rPr>
        <w:t xml:space="preserve"> </w:t>
      </w:r>
      <w:r w:rsidRPr="004D5510">
        <w:rPr>
          <w:vanish/>
          <w:szCs w:val="26"/>
          <w:u w:val="single"/>
        </w:rPr>
        <w:t>was</w:t>
      </w:r>
      <w:r w:rsidRPr="004D5510">
        <w:rPr>
          <w:szCs w:val="26"/>
          <w:u w:val="single"/>
        </w:rPr>
        <w:t xml:space="preserve"> </w:t>
      </w:r>
      <w:r w:rsidRPr="004D5510">
        <w:rPr>
          <w:vanish/>
          <w:szCs w:val="26"/>
          <w:u w:val="single"/>
        </w:rPr>
        <w:t>not</w:t>
      </w:r>
      <w:r w:rsidRPr="004D5510">
        <w:rPr>
          <w:szCs w:val="26"/>
          <w:u w:val="single"/>
        </w:rPr>
        <w:t xml:space="preserve"> </w:t>
      </w:r>
      <w:r w:rsidRPr="004D5510">
        <w:rPr>
          <w:vanish/>
          <w:szCs w:val="26"/>
          <w:u w:val="single"/>
        </w:rPr>
        <w:t>the</w:t>
      </w:r>
      <w:r w:rsidRPr="004D5510">
        <w:rPr>
          <w:szCs w:val="26"/>
          <w:u w:val="single"/>
        </w:rPr>
        <w:t xml:space="preserve"> </w:t>
      </w:r>
      <w:r w:rsidRPr="004D5510">
        <w:rPr>
          <w:vanish/>
          <w:szCs w:val="26"/>
          <w:u w:val="single"/>
        </w:rPr>
        <w:t>random</w:t>
      </w:r>
      <w:r w:rsidRPr="004D5510">
        <w:rPr>
          <w:szCs w:val="26"/>
          <w:u w:val="single"/>
        </w:rPr>
        <w:t xml:space="preserve"> </w:t>
      </w:r>
      <w:r w:rsidRPr="004D5510">
        <w:rPr>
          <w:vanish/>
          <w:szCs w:val="26"/>
          <w:u w:val="single"/>
        </w:rPr>
        <w:t>work</w:t>
      </w:r>
      <w:r w:rsidRPr="004D5510">
        <w:rPr>
          <w:szCs w:val="26"/>
          <w:u w:val="single"/>
        </w:rPr>
        <w:t xml:space="preserve"> </w:t>
      </w:r>
      <w:r w:rsidRPr="004D5510">
        <w:rPr>
          <w:vanish/>
          <w:szCs w:val="26"/>
          <w:u w:val="single"/>
        </w:rPr>
        <w:t>of</w:t>
      </w:r>
      <w:r w:rsidRPr="004D5510">
        <w:rPr>
          <w:szCs w:val="26"/>
          <w:u w:val="single"/>
        </w:rPr>
        <w:t xml:space="preserve"> </w:t>
      </w:r>
      <w:r w:rsidRPr="004D5510">
        <w:rPr>
          <w:vanish/>
          <w:szCs w:val="26"/>
          <w:u w:val="single"/>
        </w:rPr>
        <w:t>nature,</w:t>
      </w:r>
      <w:r w:rsidRPr="004D5510">
        <w:rPr>
          <w:szCs w:val="26"/>
          <w:u w:val="single"/>
        </w:rPr>
        <w:t xml:space="preserve"> </w:t>
      </w:r>
      <w:r w:rsidRPr="004D5510">
        <w:rPr>
          <w:vanish/>
          <w:szCs w:val="26"/>
          <w:u w:val="single"/>
        </w:rPr>
        <w:t>but</w:t>
      </w:r>
      <w:r w:rsidRPr="004D5510">
        <w:rPr>
          <w:szCs w:val="26"/>
          <w:u w:val="single"/>
        </w:rPr>
        <w:t xml:space="preserve"> </w:t>
      </w:r>
      <w:r w:rsidRPr="004D5510">
        <w:rPr>
          <w:vanish/>
          <w:szCs w:val="26"/>
          <w:u w:val="single"/>
        </w:rPr>
        <w:t>a</w:t>
      </w:r>
      <w:r w:rsidRPr="004D5510">
        <w:rPr>
          <w:szCs w:val="26"/>
          <w:u w:val="single"/>
        </w:rPr>
        <w:t xml:space="preserve"> </w:t>
      </w:r>
      <w:r w:rsidRPr="004D5510">
        <w:rPr>
          <w:vanish/>
          <w:szCs w:val="26"/>
          <w:u w:val="single"/>
        </w:rPr>
        <w:t>deliberate</w:t>
      </w:r>
      <w:r w:rsidRPr="004D5510">
        <w:rPr>
          <w:szCs w:val="26"/>
          <w:u w:val="single"/>
        </w:rPr>
        <w:t xml:space="preserve"> </w:t>
      </w:r>
      <w:r w:rsidRPr="004D5510">
        <w:rPr>
          <w:vanish/>
          <w:szCs w:val="26"/>
          <w:u w:val="single"/>
        </w:rPr>
        <w:t>act</w:t>
      </w:r>
      <w:r w:rsidRPr="004D5510">
        <w:rPr>
          <w:szCs w:val="26"/>
          <w:u w:val="single"/>
        </w:rPr>
        <w:t xml:space="preserve"> </w:t>
      </w:r>
      <w:r w:rsidRPr="004D5510">
        <w:rPr>
          <w:vanish/>
          <w:szCs w:val="26"/>
          <w:u w:val="single"/>
        </w:rPr>
        <w:t>of</w:t>
      </w:r>
      <w:r w:rsidRPr="004D5510">
        <w:rPr>
          <w:szCs w:val="26"/>
          <w:u w:val="single"/>
        </w:rPr>
        <w:t xml:space="preserve"> </w:t>
      </w:r>
      <w:r w:rsidRPr="004D5510">
        <w:rPr>
          <w:vanish/>
          <w:szCs w:val="26"/>
          <w:u w:val="single"/>
        </w:rPr>
        <w:t>malice</w:t>
      </w:r>
      <w:r w:rsidRPr="004D5510">
        <w:rPr>
          <w:vanish/>
          <w:sz w:val="16"/>
          <w:szCs w:val="26"/>
        </w:rPr>
        <w:t>.</w:t>
      </w:r>
      <w:r w:rsidRPr="004D5510">
        <w:rPr>
          <w:sz w:val="16"/>
          <w:szCs w:val="26"/>
        </w:rPr>
        <w:t xml:space="preserve"> </w:t>
      </w:r>
      <w:r w:rsidRPr="004D5510">
        <w:rPr>
          <w:vanish/>
          <w:sz w:val="16"/>
          <w:szCs w:val="26"/>
        </w:rPr>
        <w:t>We’re</w:t>
      </w:r>
      <w:r w:rsidRPr="004D5510">
        <w:rPr>
          <w:sz w:val="16"/>
          <w:szCs w:val="26"/>
        </w:rPr>
        <w:t xml:space="preserve"> </w:t>
      </w:r>
      <w:r w:rsidRPr="004D5510">
        <w:rPr>
          <w:vanish/>
          <w:sz w:val="16"/>
          <w:szCs w:val="26"/>
        </w:rPr>
        <w:t>scared</w:t>
      </w:r>
      <w:r w:rsidRPr="004D5510">
        <w:rPr>
          <w:sz w:val="16"/>
          <w:szCs w:val="26"/>
        </w:rPr>
        <w:t xml:space="preserve"> </w:t>
      </w:r>
      <w:r w:rsidRPr="004D5510">
        <w:rPr>
          <w:vanish/>
          <w:sz w:val="16"/>
          <w:szCs w:val="26"/>
        </w:rPr>
        <w:t>of</w:t>
      </w:r>
      <w:r w:rsidRPr="004D5510">
        <w:rPr>
          <w:sz w:val="16"/>
          <w:szCs w:val="26"/>
        </w:rPr>
        <w:t xml:space="preserve"> </w:t>
      </w:r>
      <w:r w:rsidRPr="004D5510">
        <w:rPr>
          <w:vanish/>
          <w:sz w:val="16"/>
          <w:szCs w:val="26"/>
        </w:rPr>
        <w:t>disease</w:t>
      </w:r>
      <w:r w:rsidRPr="004D5510">
        <w:rPr>
          <w:sz w:val="16"/>
          <w:szCs w:val="26"/>
        </w:rPr>
        <w:t xml:space="preserve"> </w:t>
      </w:r>
      <w:r w:rsidRPr="004D5510">
        <w:rPr>
          <w:vanish/>
          <w:sz w:val="16"/>
          <w:szCs w:val="26"/>
        </w:rPr>
        <w:t>outbreaks</w:t>
      </w:r>
      <w:r w:rsidRPr="004D5510">
        <w:rPr>
          <w:sz w:val="16"/>
          <w:szCs w:val="26"/>
        </w:rPr>
        <w:t xml:space="preserve"> </w:t>
      </w:r>
      <w:r w:rsidRPr="004D5510">
        <w:rPr>
          <w:vanish/>
          <w:sz w:val="16"/>
          <w:szCs w:val="26"/>
        </w:rPr>
        <w:t>and</w:t>
      </w:r>
      <w:r w:rsidRPr="004D5510">
        <w:rPr>
          <w:sz w:val="16"/>
          <w:szCs w:val="26"/>
        </w:rPr>
        <w:t xml:space="preserve"> </w:t>
      </w:r>
      <w:r w:rsidRPr="004D5510">
        <w:rPr>
          <w:vanish/>
          <w:sz w:val="16"/>
          <w:szCs w:val="26"/>
        </w:rPr>
        <w:t>we’re</w:t>
      </w:r>
      <w:r w:rsidRPr="004D5510">
        <w:rPr>
          <w:sz w:val="16"/>
          <w:szCs w:val="26"/>
        </w:rPr>
        <w:t xml:space="preserve"> </w:t>
      </w:r>
      <w:r w:rsidRPr="004D5510">
        <w:rPr>
          <w:vanish/>
          <w:sz w:val="16"/>
          <w:szCs w:val="26"/>
        </w:rPr>
        <w:t>scared</w:t>
      </w:r>
      <w:r w:rsidRPr="004D5510">
        <w:rPr>
          <w:sz w:val="16"/>
          <w:szCs w:val="26"/>
        </w:rPr>
        <w:t xml:space="preserve"> </w:t>
      </w:r>
      <w:r w:rsidRPr="004D5510">
        <w:rPr>
          <w:vanish/>
          <w:sz w:val="16"/>
          <w:szCs w:val="26"/>
        </w:rPr>
        <w:t>of</w:t>
      </w:r>
      <w:r w:rsidRPr="004D5510">
        <w:rPr>
          <w:sz w:val="16"/>
          <w:szCs w:val="26"/>
        </w:rPr>
        <w:t xml:space="preserve"> </w:t>
      </w:r>
      <w:r w:rsidRPr="004D5510">
        <w:rPr>
          <w:vanish/>
          <w:sz w:val="16"/>
          <w:szCs w:val="26"/>
        </w:rPr>
        <w:t>terrorism—put</w:t>
      </w:r>
      <w:r w:rsidRPr="004D5510">
        <w:rPr>
          <w:sz w:val="16"/>
          <w:szCs w:val="26"/>
        </w:rPr>
        <w:t xml:space="preserve"> </w:t>
      </w:r>
      <w:r w:rsidRPr="004D5510">
        <w:rPr>
          <w:vanish/>
          <w:sz w:val="16"/>
          <w:szCs w:val="26"/>
        </w:rPr>
        <w:t>them</w:t>
      </w:r>
      <w:r w:rsidRPr="004D5510">
        <w:rPr>
          <w:sz w:val="16"/>
          <w:szCs w:val="26"/>
        </w:rPr>
        <w:t xml:space="preserve"> </w:t>
      </w:r>
      <w:r w:rsidRPr="004D5510">
        <w:rPr>
          <w:vanish/>
          <w:sz w:val="16"/>
          <w:szCs w:val="26"/>
        </w:rPr>
        <w:t>together</w:t>
      </w:r>
      <w:r w:rsidRPr="004D5510">
        <w:rPr>
          <w:sz w:val="16"/>
          <w:szCs w:val="26"/>
        </w:rPr>
        <w:t xml:space="preserve"> </w:t>
      </w:r>
      <w:r w:rsidRPr="004D5510">
        <w:rPr>
          <w:vanish/>
          <w:sz w:val="16"/>
          <w:szCs w:val="26"/>
        </w:rPr>
        <w:t>and</w:t>
      </w:r>
      <w:r w:rsidRPr="004D5510">
        <w:rPr>
          <w:sz w:val="16"/>
          <w:szCs w:val="26"/>
        </w:rPr>
        <w:t xml:space="preserve"> </w:t>
      </w:r>
      <w:r w:rsidRPr="004D5510">
        <w:rPr>
          <w:vanish/>
          <w:sz w:val="16"/>
          <w:szCs w:val="26"/>
        </w:rPr>
        <w:t>you</w:t>
      </w:r>
      <w:r w:rsidRPr="004D5510">
        <w:rPr>
          <w:sz w:val="16"/>
          <w:szCs w:val="26"/>
        </w:rPr>
        <w:t xml:space="preserve"> </w:t>
      </w:r>
      <w:r w:rsidRPr="004D5510">
        <w:rPr>
          <w:vanish/>
          <w:sz w:val="16"/>
          <w:szCs w:val="26"/>
        </w:rPr>
        <w:t>have</w:t>
      </w:r>
      <w:r w:rsidRPr="004D5510">
        <w:rPr>
          <w:sz w:val="16"/>
          <w:szCs w:val="26"/>
        </w:rPr>
        <w:t xml:space="preserve"> </w:t>
      </w:r>
      <w:r w:rsidRPr="004D5510">
        <w:rPr>
          <w:rStyle w:val="StyleUnderline"/>
          <w:vanish/>
          <w:sz w:val="26"/>
          <w:szCs w:val="26"/>
        </w:rPr>
        <w:t>a</w:t>
      </w:r>
      <w:r w:rsidRPr="004D5510">
        <w:rPr>
          <w:rStyle w:val="StyleUnderline"/>
          <w:sz w:val="26"/>
          <w:szCs w:val="26"/>
        </w:rPr>
        <w:t xml:space="preserve"> </w:t>
      </w:r>
      <w:r w:rsidRPr="004D5510">
        <w:rPr>
          <w:rStyle w:val="StyleUnderline"/>
          <w:vanish/>
          <w:sz w:val="26"/>
          <w:szCs w:val="26"/>
        </w:rPr>
        <w:t>formula</w:t>
      </w:r>
      <w:r w:rsidRPr="004D5510">
        <w:rPr>
          <w:rStyle w:val="StyleUnderline"/>
          <w:sz w:val="26"/>
          <w:szCs w:val="26"/>
        </w:rPr>
        <w:t xml:space="preserve"> </w:t>
      </w:r>
      <w:r w:rsidRPr="004D5510">
        <w:rPr>
          <w:rStyle w:val="StyleUnderline"/>
          <w:vanish/>
          <w:sz w:val="26"/>
          <w:szCs w:val="26"/>
        </w:rPr>
        <w:t>for</w:t>
      </w:r>
      <w:r w:rsidRPr="004D5510">
        <w:rPr>
          <w:rStyle w:val="StyleUnderline"/>
          <w:sz w:val="26"/>
          <w:szCs w:val="26"/>
        </w:rPr>
        <w:t xml:space="preserve"> </w:t>
      </w:r>
      <w:r w:rsidRPr="004D5510">
        <w:rPr>
          <w:rStyle w:val="Emphasis"/>
          <w:sz w:val="26"/>
          <w:szCs w:val="26"/>
          <w:highlight w:val="cyan"/>
        </w:rPr>
        <w:t>chaos</w:t>
      </w:r>
      <w:r w:rsidRPr="004D5510">
        <w:rPr>
          <w:vanish/>
          <w:sz w:val="16"/>
          <w:szCs w:val="26"/>
        </w:rPr>
        <w:t>.</w:t>
      </w:r>
      <w:r w:rsidRPr="004D5510">
        <w:rPr>
          <w:sz w:val="16"/>
          <w:szCs w:val="26"/>
        </w:rPr>
        <w:t xml:space="preserve"> </w:t>
      </w:r>
      <w:r w:rsidRPr="004D5510">
        <w:rPr>
          <w:vanish/>
          <w:sz w:val="16"/>
          <w:szCs w:val="26"/>
        </w:rPr>
        <w:t>As</w:t>
      </w:r>
      <w:r w:rsidRPr="004D5510">
        <w:rPr>
          <w:sz w:val="16"/>
          <w:szCs w:val="26"/>
        </w:rPr>
        <w:t xml:space="preserve"> </w:t>
      </w:r>
      <w:r w:rsidRPr="004D5510">
        <w:rPr>
          <w:vanish/>
          <w:sz w:val="16"/>
          <w:szCs w:val="26"/>
        </w:rPr>
        <w:t>deadly</w:t>
      </w:r>
      <w:r w:rsidRPr="004D5510">
        <w:rPr>
          <w:sz w:val="16"/>
          <w:szCs w:val="26"/>
        </w:rPr>
        <w:t xml:space="preserve"> </w:t>
      </w:r>
      <w:r w:rsidRPr="004D5510">
        <w:rPr>
          <w:vanish/>
          <w:sz w:val="16"/>
          <w:szCs w:val="26"/>
        </w:rPr>
        <w:t>and</w:t>
      </w:r>
      <w:r w:rsidRPr="004D5510">
        <w:rPr>
          <w:sz w:val="16"/>
          <w:szCs w:val="26"/>
        </w:rPr>
        <w:t xml:space="preserve"> </w:t>
      </w:r>
      <w:r w:rsidRPr="004D5510">
        <w:rPr>
          <w:vanish/>
          <w:sz w:val="16"/>
          <w:szCs w:val="26"/>
        </w:rPr>
        <w:t>as</w:t>
      </w:r>
      <w:r w:rsidRPr="004D5510">
        <w:rPr>
          <w:sz w:val="16"/>
          <w:szCs w:val="26"/>
        </w:rPr>
        <w:t xml:space="preserve"> </w:t>
      </w:r>
      <w:r w:rsidRPr="004D5510">
        <w:rPr>
          <w:vanish/>
          <w:sz w:val="16"/>
          <w:szCs w:val="26"/>
        </w:rPr>
        <w:t>disruptive</w:t>
      </w:r>
      <w:r w:rsidRPr="004D5510">
        <w:rPr>
          <w:sz w:val="16"/>
          <w:szCs w:val="26"/>
        </w:rPr>
        <w:t xml:space="preserve"> </w:t>
      </w:r>
      <w:r w:rsidRPr="004D5510">
        <w:rPr>
          <w:vanish/>
          <w:sz w:val="16"/>
          <w:szCs w:val="26"/>
        </w:rPr>
        <w:t>as</w:t>
      </w:r>
      <w:r w:rsidRPr="004D5510">
        <w:rPr>
          <w:sz w:val="16"/>
          <w:szCs w:val="26"/>
        </w:rPr>
        <w:t xml:space="preserve"> </w:t>
      </w:r>
      <w:r w:rsidRPr="004D5510">
        <w:rPr>
          <w:vanish/>
          <w:sz w:val="16"/>
          <w:szCs w:val="26"/>
        </w:rPr>
        <w:t>a</w:t>
      </w:r>
      <w:r w:rsidRPr="004D5510">
        <w:rPr>
          <w:sz w:val="16"/>
          <w:szCs w:val="26"/>
        </w:rPr>
        <w:t xml:space="preserve"> </w:t>
      </w:r>
      <w:r w:rsidRPr="004D5510">
        <w:rPr>
          <w:vanish/>
          <w:sz w:val="16"/>
          <w:szCs w:val="26"/>
        </w:rPr>
        <w:t>conventional</w:t>
      </w:r>
      <w:r w:rsidRPr="004D5510">
        <w:rPr>
          <w:sz w:val="16"/>
          <w:szCs w:val="26"/>
        </w:rPr>
        <w:t xml:space="preserve"> </w:t>
      </w:r>
      <w:r w:rsidRPr="004D5510">
        <w:rPr>
          <w:vanish/>
          <w:sz w:val="16"/>
          <w:szCs w:val="26"/>
        </w:rPr>
        <w:t>bioterror</w:t>
      </w:r>
      <w:r w:rsidRPr="004D5510">
        <w:rPr>
          <w:sz w:val="16"/>
          <w:szCs w:val="26"/>
        </w:rPr>
        <w:t xml:space="preserve"> </w:t>
      </w:r>
      <w:r w:rsidRPr="004D5510">
        <w:rPr>
          <w:vanish/>
          <w:sz w:val="16"/>
          <w:szCs w:val="26"/>
        </w:rPr>
        <w:t>incident</w:t>
      </w:r>
      <w:r w:rsidRPr="004D5510">
        <w:rPr>
          <w:sz w:val="16"/>
          <w:szCs w:val="26"/>
        </w:rPr>
        <w:t xml:space="preserve"> </w:t>
      </w:r>
      <w:r w:rsidRPr="004D5510">
        <w:rPr>
          <w:vanish/>
          <w:sz w:val="16"/>
          <w:szCs w:val="26"/>
        </w:rPr>
        <w:t>would</w:t>
      </w:r>
      <w:r w:rsidRPr="004D5510">
        <w:rPr>
          <w:sz w:val="16"/>
          <w:szCs w:val="26"/>
        </w:rPr>
        <w:t xml:space="preserve"> </w:t>
      </w:r>
      <w:r w:rsidRPr="004D5510">
        <w:rPr>
          <w:vanish/>
          <w:sz w:val="16"/>
          <w:szCs w:val="26"/>
        </w:rPr>
        <w:t>be,</w:t>
      </w:r>
      <w:r w:rsidRPr="004D5510">
        <w:rPr>
          <w:sz w:val="16"/>
          <w:szCs w:val="26"/>
        </w:rPr>
        <w:t xml:space="preserve"> </w:t>
      </w:r>
      <w:r w:rsidRPr="004D5510">
        <w:rPr>
          <w:vanish/>
          <w:sz w:val="16"/>
          <w:szCs w:val="26"/>
        </w:rPr>
        <w:t>an</w:t>
      </w:r>
      <w:r w:rsidRPr="004D5510">
        <w:rPr>
          <w:sz w:val="16"/>
          <w:szCs w:val="26"/>
        </w:rPr>
        <w:t xml:space="preserve"> </w:t>
      </w:r>
      <w:r w:rsidRPr="004D5510">
        <w:rPr>
          <w:vanish/>
          <w:sz w:val="16"/>
          <w:szCs w:val="26"/>
        </w:rPr>
        <w:t>attack</w:t>
      </w:r>
      <w:r w:rsidRPr="004D5510">
        <w:rPr>
          <w:sz w:val="16"/>
          <w:szCs w:val="26"/>
        </w:rPr>
        <w:t xml:space="preserve"> </w:t>
      </w:r>
      <w:r w:rsidRPr="004D5510">
        <w:rPr>
          <w:vanish/>
          <w:sz w:val="16"/>
          <w:szCs w:val="26"/>
        </w:rPr>
        <w:t>that</w:t>
      </w:r>
      <w:r w:rsidRPr="004D5510">
        <w:rPr>
          <w:sz w:val="16"/>
          <w:szCs w:val="26"/>
        </w:rPr>
        <w:t xml:space="preserve"> </w:t>
      </w:r>
      <w:r w:rsidRPr="004D5510">
        <w:rPr>
          <w:vanish/>
          <w:sz w:val="16"/>
          <w:szCs w:val="26"/>
        </w:rPr>
        <w:t>employed</w:t>
      </w:r>
      <w:r w:rsidRPr="004D5510">
        <w:rPr>
          <w:sz w:val="16"/>
          <w:szCs w:val="26"/>
        </w:rPr>
        <w:t xml:space="preserve"> </w:t>
      </w:r>
      <w:r w:rsidRPr="004D5510">
        <w:rPr>
          <w:vanish/>
          <w:sz w:val="16"/>
          <w:szCs w:val="26"/>
        </w:rPr>
        <w:t>existing</w:t>
      </w:r>
      <w:r w:rsidRPr="004D5510">
        <w:rPr>
          <w:sz w:val="16"/>
          <w:szCs w:val="26"/>
        </w:rPr>
        <w:t xml:space="preserve"> </w:t>
      </w:r>
      <w:r w:rsidRPr="004D5510">
        <w:rPr>
          <w:vanish/>
          <w:sz w:val="16"/>
          <w:szCs w:val="26"/>
        </w:rPr>
        <w:t>pathogens</w:t>
      </w:r>
      <w:r w:rsidRPr="004D5510">
        <w:rPr>
          <w:sz w:val="16"/>
          <w:szCs w:val="26"/>
        </w:rPr>
        <w:t xml:space="preserve"> </w:t>
      </w:r>
      <w:r w:rsidRPr="004D5510">
        <w:rPr>
          <w:vanish/>
          <w:sz w:val="16"/>
          <w:szCs w:val="26"/>
        </w:rPr>
        <w:t>could</w:t>
      </w:r>
      <w:r w:rsidRPr="004D5510">
        <w:rPr>
          <w:sz w:val="16"/>
          <w:szCs w:val="26"/>
        </w:rPr>
        <w:t xml:space="preserve"> </w:t>
      </w:r>
      <w:r w:rsidRPr="004D5510">
        <w:rPr>
          <w:vanish/>
          <w:sz w:val="16"/>
          <w:szCs w:val="26"/>
        </w:rPr>
        <w:t>only</w:t>
      </w:r>
      <w:r w:rsidRPr="004D5510">
        <w:rPr>
          <w:sz w:val="16"/>
          <w:szCs w:val="26"/>
        </w:rPr>
        <w:t xml:space="preserve"> </w:t>
      </w:r>
      <w:r w:rsidRPr="004D5510">
        <w:rPr>
          <w:vanish/>
          <w:sz w:val="16"/>
          <w:szCs w:val="26"/>
        </w:rPr>
        <w:t>spread</w:t>
      </w:r>
      <w:r w:rsidRPr="004D5510">
        <w:rPr>
          <w:sz w:val="16"/>
          <w:szCs w:val="26"/>
        </w:rPr>
        <w:t xml:space="preserve"> </w:t>
      </w:r>
      <w:r w:rsidRPr="004D5510">
        <w:rPr>
          <w:vanish/>
          <w:sz w:val="16"/>
          <w:szCs w:val="26"/>
        </w:rPr>
        <w:t>so</w:t>
      </w:r>
      <w:r w:rsidRPr="004D5510">
        <w:rPr>
          <w:sz w:val="16"/>
          <w:szCs w:val="26"/>
        </w:rPr>
        <w:t xml:space="preserve"> </w:t>
      </w:r>
      <w:r w:rsidRPr="004D5510">
        <w:rPr>
          <w:vanish/>
          <w:sz w:val="16"/>
          <w:szCs w:val="26"/>
        </w:rPr>
        <w:t>far,</w:t>
      </w:r>
      <w:r w:rsidRPr="004D5510">
        <w:rPr>
          <w:sz w:val="16"/>
          <w:szCs w:val="26"/>
        </w:rPr>
        <w:t xml:space="preserve"> </w:t>
      </w:r>
      <w:r w:rsidRPr="004D5510">
        <w:rPr>
          <w:vanish/>
          <w:sz w:val="16"/>
          <w:szCs w:val="26"/>
        </w:rPr>
        <w:t>limited</w:t>
      </w:r>
      <w:r w:rsidRPr="004D5510">
        <w:rPr>
          <w:sz w:val="16"/>
          <w:szCs w:val="26"/>
        </w:rPr>
        <w:t xml:space="preserve"> </w:t>
      </w:r>
      <w:r w:rsidRPr="004D5510">
        <w:rPr>
          <w:vanish/>
          <w:sz w:val="16"/>
          <w:szCs w:val="26"/>
        </w:rPr>
        <w:t>by</w:t>
      </w:r>
      <w:r w:rsidRPr="004D5510">
        <w:rPr>
          <w:sz w:val="16"/>
          <w:szCs w:val="26"/>
        </w:rPr>
        <w:t xml:space="preserve"> </w:t>
      </w:r>
      <w:r w:rsidRPr="004D5510">
        <w:rPr>
          <w:vanish/>
          <w:sz w:val="16"/>
          <w:szCs w:val="26"/>
        </w:rPr>
        <w:t>the</w:t>
      </w:r>
      <w:r w:rsidRPr="004D5510">
        <w:rPr>
          <w:sz w:val="16"/>
          <w:szCs w:val="26"/>
        </w:rPr>
        <w:t xml:space="preserve"> </w:t>
      </w:r>
      <w:r w:rsidRPr="004D5510">
        <w:rPr>
          <w:vanish/>
          <w:sz w:val="16"/>
          <w:szCs w:val="26"/>
        </w:rPr>
        <w:t>same</w:t>
      </w:r>
      <w:r w:rsidRPr="004D5510">
        <w:rPr>
          <w:sz w:val="16"/>
          <w:szCs w:val="26"/>
        </w:rPr>
        <w:t xml:space="preserve"> </w:t>
      </w:r>
      <w:r w:rsidRPr="004D5510">
        <w:rPr>
          <w:vanish/>
          <w:sz w:val="16"/>
          <w:szCs w:val="26"/>
        </w:rPr>
        <w:t>laws</w:t>
      </w:r>
      <w:r w:rsidRPr="004D5510">
        <w:rPr>
          <w:sz w:val="16"/>
          <w:szCs w:val="26"/>
        </w:rPr>
        <w:t xml:space="preserve"> </w:t>
      </w:r>
      <w:r w:rsidRPr="004D5510">
        <w:rPr>
          <w:vanish/>
          <w:sz w:val="16"/>
          <w:szCs w:val="26"/>
        </w:rPr>
        <w:t>of</w:t>
      </w:r>
      <w:r w:rsidRPr="004D5510">
        <w:rPr>
          <w:sz w:val="16"/>
          <w:szCs w:val="26"/>
        </w:rPr>
        <w:t xml:space="preserve"> </w:t>
      </w:r>
      <w:r w:rsidRPr="004D5510">
        <w:rPr>
          <w:vanish/>
          <w:sz w:val="16"/>
          <w:szCs w:val="26"/>
        </w:rPr>
        <w:t>evolution</w:t>
      </w:r>
      <w:r w:rsidRPr="004D5510">
        <w:rPr>
          <w:sz w:val="16"/>
          <w:szCs w:val="26"/>
        </w:rPr>
        <w:t xml:space="preserve"> </w:t>
      </w:r>
      <w:r w:rsidRPr="004D5510">
        <w:rPr>
          <w:vanish/>
          <w:sz w:val="16"/>
          <w:szCs w:val="26"/>
        </w:rPr>
        <w:t>that</w:t>
      </w:r>
      <w:r w:rsidRPr="004D5510">
        <w:rPr>
          <w:sz w:val="16"/>
          <w:szCs w:val="26"/>
        </w:rPr>
        <w:t xml:space="preserve"> </w:t>
      </w:r>
      <w:r w:rsidRPr="004D5510">
        <w:rPr>
          <w:vanish/>
          <w:sz w:val="16"/>
          <w:szCs w:val="26"/>
        </w:rPr>
        <w:t>circumscribe</w:t>
      </w:r>
      <w:r w:rsidRPr="004D5510">
        <w:rPr>
          <w:sz w:val="16"/>
          <w:szCs w:val="26"/>
        </w:rPr>
        <w:t xml:space="preserve"> </w:t>
      </w:r>
      <w:r w:rsidRPr="004D5510">
        <w:rPr>
          <w:vanish/>
          <w:sz w:val="16"/>
          <w:szCs w:val="26"/>
        </w:rPr>
        <w:t>natural</w:t>
      </w:r>
      <w:r w:rsidRPr="004D5510">
        <w:rPr>
          <w:sz w:val="16"/>
          <w:szCs w:val="26"/>
        </w:rPr>
        <w:t xml:space="preserve"> </w:t>
      </w:r>
      <w:r w:rsidRPr="004D5510">
        <w:rPr>
          <w:vanish/>
          <w:sz w:val="16"/>
          <w:szCs w:val="26"/>
        </w:rPr>
        <w:t>disease</w:t>
      </w:r>
      <w:r w:rsidRPr="004D5510">
        <w:rPr>
          <w:sz w:val="16"/>
          <w:szCs w:val="26"/>
        </w:rPr>
        <w:t xml:space="preserve"> </w:t>
      </w:r>
      <w:r w:rsidRPr="004D5510">
        <w:rPr>
          <w:vanish/>
          <w:sz w:val="16"/>
          <w:szCs w:val="26"/>
        </w:rPr>
        <w:t>outbreaks.</w:t>
      </w:r>
      <w:r w:rsidRPr="004D5510">
        <w:rPr>
          <w:sz w:val="16"/>
          <w:szCs w:val="26"/>
        </w:rPr>
        <w:t xml:space="preserve"> </w:t>
      </w:r>
      <w:r w:rsidRPr="004D5510">
        <w:rPr>
          <w:vanish/>
          <w:sz w:val="16"/>
          <w:szCs w:val="26"/>
        </w:rPr>
        <w:t>But</w:t>
      </w:r>
      <w:r w:rsidRPr="004D5510">
        <w:rPr>
          <w:sz w:val="16"/>
          <w:szCs w:val="26"/>
        </w:rPr>
        <w:t xml:space="preserve"> </w:t>
      </w:r>
      <w:r w:rsidRPr="004D5510">
        <w:rPr>
          <w:rStyle w:val="StyleUnderline"/>
          <w:vanish/>
          <w:sz w:val="26"/>
          <w:szCs w:val="26"/>
        </w:rPr>
        <w:t>a</w:t>
      </w:r>
      <w:r w:rsidRPr="004D5510">
        <w:rPr>
          <w:rStyle w:val="StyleUnderline"/>
          <w:sz w:val="26"/>
          <w:szCs w:val="26"/>
        </w:rPr>
        <w:t xml:space="preserve"> </w:t>
      </w:r>
      <w:r w:rsidRPr="004D5510">
        <w:rPr>
          <w:rStyle w:val="StyleUnderline"/>
          <w:vanish/>
          <w:sz w:val="26"/>
          <w:szCs w:val="26"/>
        </w:rPr>
        <w:t>virus</w:t>
      </w:r>
      <w:r w:rsidRPr="004D5510">
        <w:rPr>
          <w:rStyle w:val="StyleUnderline"/>
          <w:sz w:val="26"/>
          <w:szCs w:val="26"/>
        </w:rPr>
        <w:t xml:space="preserve"> </w:t>
      </w:r>
      <w:r w:rsidRPr="004D5510">
        <w:rPr>
          <w:rStyle w:val="StyleUnderline"/>
          <w:vanish/>
          <w:sz w:val="26"/>
          <w:szCs w:val="26"/>
        </w:rPr>
        <w:t>engineered</w:t>
      </w:r>
      <w:r w:rsidRPr="004D5510">
        <w:rPr>
          <w:rStyle w:val="StyleUnderline"/>
          <w:sz w:val="26"/>
          <w:szCs w:val="26"/>
        </w:rPr>
        <w:t xml:space="preserve"> </w:t>
      </w:r>
      <w:r w:rsidRPr="004D5510">
        <w:rPr>
          <w:rStyle w:val="StyleUnderline"/>
          <w:vanish/>
          <w:sz w:val="26"/>
          <w:szCs w:val="26"/>
        </w:rPr>
        <w:t>in</w:t>
      </w:r>
      <w:r w:rsidRPr="004D5510">
        <w:rPr>
          <w:rStyle w:val="StyleUnderline"/>
          <w:sz w:val="26"/>
          <w:szCs w:val="26"/>
        </w:rPr>
        <w:t xml:space="preserve"> </w:t>
      </w:r>
      <w:r w:rsidRPr="004D5510">
        <w:rPr>
          <w:rStyle w:val="StyleUnderline"/>
          <w:vanish/>
          <w:sz w:val="26"/>
          <w:szCs w:val="26"/>
        </w:rPr>
        <w:t>a</w:t>
      </w:r>
      <w:r w:rsidRPr="004D5510">
        <w:rPr>
          <w:rStyle w:val="StyleUnderline"/>
          <w:sz w:val="26"/>
          <w:szCs w:val="26"/>
        </w:rPr>
        <w:t xml:space="preserve"> </w:t>
      </w:r>
      <w:r w:rsidRPr="004D5510">
        <w:rPr>
          <w:rStyle w:val="StyleUnderline"/>
          <w:vanish/>
          <w:sz w:val="26"/>
          <w:szCs w:val="26"/>
        </w:rPr>
        <w:t>lab</w:t>
      </w:r>
      <w:r w:rsidRPr="004D5510">
        <w:rPr>
          <w:rStyle w:val="StyleUnderline"/>
          <w:sz w:val="26"/>
          <w:szCs w:val="26"/>
        </w:rPr>
        <w:t xml:space="preserve"> </w:t>
      </w:r>
      <w:r w:rsidRPr="004D5510">
        <w:rPr>
          <w:rStyle w:val="StyleUnderline"/>
          <w:vanish/>
          <w:sz w:val="26"/>
          <w:szCs w:val="26"/>
        </w:rPr>
        <w:t>to</w:t>
      </w:r>
      <w:r w:rsidRPr="004D5510">
        <w:rPr>
          <w:rStyle w:val="StyleUnderline"/>
          <w:sz w:val="26"/>
          <w:szCs w:val="26"/>
        </w:rPr>
        <w:t xml:space="preserve"> </w:t>
      </w:r>
      <w:r w:rsidRPr="004D5510">
        <w:rPr>
          <w:rStyle w:val="StyleUnderline"/>
          <w:vanish/>
          <w:sz w:val="26"/>
          <w:szCs w:val="26"/>
        </w:rPr>
        <w:t>break</w:t>
      </w:r>
      <w:r w:rsidRPr="004D5510">
        <w:rPr>
          <w:sz w:val="16"/>
          <w:szCs w:val="26"/>
        </w:rPr>
        <w:t xml:space="preserve"> </w:t>
      </w:r>
      <w:r w:rsidRPr="004D5510">
        <w:rPr>
          <w:vanish/>
          <w:sz w:val="16"/>
          <w:szCs w:val="26"/>
        </w:rPr>
        <w:t>those</w:t>
      </w:r>
      <w:r w:rsidRPr="004D5510">
        <w:rPr>
          <w:sz w:val="16"/>
          <w:szCs w:val="26"/>
        </w:rPr>
        <w:t xml:space="preserve"> </w:t>
      </w:r>
      <w:r w:rsidRPr="004D5510">
        <w:rPr>
          <w:rStyle w:val="StyleUnderline"/>
          <w:vanish/>
          <w:sz w:val="26"/>
          <w:szCs w:val="26"/>
        </w:rPr>
        <w:t>laws</w:t>
      </w:r>
      <w:r w:rsidRPr="004D5510">
        <w:rPr>
          <w:rStyle w:val="StyleUnderline"/>
          <w:sz w:val="26"/>
          <w:szCs w:val="26"/>
        </w:rPr>
        <w:t xml:space="preserve"> </w:t>
      </w:r>
      <w:r w:rsidRPr="004D5510">
        <w:rPr>
          <w:rStyle w:val="StyleUnderline"/>
          <w:vanish/>
          <w:sz w:val="26"/>
          <w:szCs w:val="26"/>
        </w:rPr>
        <w:t>could</w:t>
      </w:r>
      <w:r w:rsidRPr="004D5510">
        <w:rPr>
          <w:rStyle w:val="StyleUnderline"/>
          <w:sz w:val="26"/>
          <w:szCs w:val="26"/>
        </w:rPr>
        <w:t xml:space="preserve"> </w:t>
      </w:r>
      <w:r w:rsidRPr="004D5510">
        <w:rPr>
          <w:rStyle w:val="Emphasis"/>
          <w:vanish/>
          <w:sz w:val="26"/>
          <w:szCs w:val="26"/>
        </w:rPr>
        <w:t>spread</w:t>
      </w:r>
      <w:r w:rsidRPr="004D5510">
        <w:rPr>
          <w:rStyle w:val="Emphasis"/>
          <w:sz w:val="26"/>
          <w:szCs w:val="26"/>
        </w:rPr>
        <w:t xml:space="preserve"> </w:t>
      </w:r>
      <w:r w:rsidRPr="004D5510">
        <w:rPr>
          <w:rStyle w:val="Emphasis"/>
          <w:sz w:val="26"/>
          <w:szCs w:val="26"/>
          <w:highlight w:val="cyan"/>
        </w:rPr>
        <w:t>fast</w:t>
      </w:r>
      <w:r w:rsidRPr="004D5510">
        <w:rPr>
          <w:rStyle w:val="Emphasis"/>
          <w:vanish/>
          <w:sz w:val="26"/>
          <w:szCs w:val="26"/>
        </w:rPr>
        <w:t>er</w:t>
      </w:r>
      <w:r w:rsidRPr="004D5510">
        <w:rPr>
          <w:rStyle w:val="StyleUnderline"/>
          <w:sz w:val="26"/>
          <w:szCs w:val="26"/>
        </w:rPr>
        <w:t xml:space="preserve"> </w:t>
      </w:r>
      <w:r w:rsidRPr="004D5510">
        <w:rPr>
          <w:rStyle w:val="StyleUnderline"/>
          <w:sz w:val="26"/>
          <w:szCs w:val="26"/>
          <w:highlight w:val="cyan"/>
        </w:rPr>
        <w:t xml:space="preserve">and </w:t>
      </w:r>
      <w:r w:rsidRPr="004D5510">
        <w:rPr>
          <w:rStyle w:val="Emphasis"/>
          <w:sz w:val="26"/>
          <w:szCs w:val="26"/>
          <w:highlight w:val="cyan"/>
        </w:rPr>
        <w:t>kill quicker</w:t>
      </w:r>
      <w:r w:rsidRPr="004D5510">
        <w:rPr>
          <w:rStyle w:val="StyleUnderline"/>
          <w:sz w:val="26"/>
          <w:szCs w:val="26"/>
          <w:highlight w:val="cyan"/>
        </w:rPr>
        <w:t xml:space="preserve"> </w:t>
      </w:r>
      <w:r w:rsidRPr="004D5510">
        <w:rPr>
          <w:rStyle w:val="StyleUnderline"/>
          <w:vanish/>
          <w:sz w:val="26"/>
          <w:szCs w:val="26"/>
        </w:rPr>
        <w:t>than</w:t>
      </w:r>
      <w:r w:rsidRPr="004D5510">
        <w:rPr>
          <w:rStyle w:val="StyleUnderline"/>
          <w:sz w:val="26"/>
          <w:szCs w:val="26"/>
        </w:rPr>
        <w:t xml:space="preserve"> </w:t>
      </w:r>
      <w:r w:rsidRPr="004D5510">
        <w:rPr>
          <w:rStyle w:val="Emphasis"/>
          <w:vanish/>
          <w:sz w:val="26"/>
          <w:szCs w:val="26"/>
        </w:rPr>
        <w:t>anything</w:t>
      </w:r>
      <w:r w:rsidRPr="004D5510">
        <w:rPr>
          <w:rStyle w:val="StyleUnderline"/>
          <w:sz w:val="26"/>
          <w:szCs w:val="26"/>
        </w:rPr>
        <w:t xml:space="preserve"> </w:t>
      </w:r>
      <w:r w:rsidRPr="004D5510">
        <w:rPr>
          <w:rStyle w:val="StyleUnderline"/>
          <w:vanish/>
          <w:sz w:val="26"/>
          <w:szCs w:val="26"/>
        </w:rPr>
        <w:t>that</w:t>
      </w:r>
      <w:r w:rsidRPr="004D5510">
        <w:rPr>
          <w:rStyle w:val="StyleUnderline"/>
          <w:sz w:val="26"/>
          <w:szCs w:val="26"/>
        </w:rPr>
        <w:t xml:space="preserve"> </w:t>
      </w:r>
      <w:r w:rsidRPr="004D5510">
        <w:rPr>
          <w:rStyle w:val="StyleUnderline"/>
          <w:vanish/>
          <w:sz w:val="26"/>
          <w:szCs w:val="26"/>
        </w:rPr>
        <w:t>would</w:t>
      </w:r>
      <w:r w:rsidRPr="004D5510">
        <w:rPr>
          <w:rStyle w:val="StyleUnderline"/>
          <w:sz w:val="26"/>
          <w:szCs w:val="26"/>
        </w:rPr>
        <w:t xml:space="preserve"> </w:t>
      </w:r>
      <w:r w:rsidRPr="004D5510">
        <w:rPr>
          <w:rStyle w:val="StyleUnderline"/>
          <w:vanish/>
          <w:sz w:val="26"/>
          <w:szCs w:val="26"/>
        </w:rPr>
        <w:t>emerge</w:t>
      </w:r>
      <w:r w:rsidRPr="004D5510">
        <w:rPr>
          <w:rStyle w:val="StyleUnderline"/>
          <w:sz w:val="26"/>
          <w:szCs w:val="26"/>
        </w:rPr>
        <w:t xml:space="preserve"> </w:t>
      </w:r>
      <w:r w:rsidRPr="004D5510">
        <w:rPr>
          <w:rStyle w:val="StyleUnderline"/>
          <w:vanish/>
          <w:sz w:val="26"/>
          <w:szCs w:val="26"/>
        </w:rPr>
        <w:t>out</w:t>
      </w:r>
      <w:r w:rsidRPr="004D5510">
        <w:rPr>
          <w:rStyle w:val="StyleUnderline"/>
          <w:sz w:val="26"/>
          <w:szCs w:val="26"/>
        </w:rPr>
        <w:t xml:space="preserve"> </w:t>
      </w:r>
      <w:r w:rsidRPr="004D5510">
        <w:rPr>
          <w:rStyle w:val="StyleUnderline"/>
          <w:vanish/>
          <w:sz w:val="26"/>
          <w:szCs w:val="26"/>
        </w:rPr>
        <w:t>of</w:t>
      </w:r>
      <w:r w:rsidRPr="004D5510">
        <w:rPr>
          <w:rStyle w:val="StyleUnderline"/>
          <w:sz w:val="26"/>
          <w:szCs w:val="26"/>
        </w:rPr>
        <w:t xml:space="preserve"> </w:t>
      </w:r>
      <w:r w:rsidRPr="004D5510">
        <w:rPr>
          <w:rStyle w:val="StyleUnderline"/>
          <w:vanish/>
          <w:sz w:val="26"/>
          <w:szCs w:val="26"/>
        </w:rPr>
        <w:t>nature.</w:t>
      </w:r>
      <w:r w:rsidRPr="004D5510">
        <w:rPr>
          <w:rStyle w:val="StyleUnderline"/>
          <w:sz w:val="26"/>
          <w:szCs w:val="26"/>
        </w:rPr>
        <w:t xml:space="preserve"> </w:t>
      </w:r>
      <w:r w:rsidRPr="004D5510">
        <w:rPr>
          <w:rStyle w:val="StyleUnderline"/>
          <w:vanish/>
          <w:sz w:val="26"/>
          <w:szCs w:val="26"/>
        </w:rPr>
        <w:t>It</w:t>
      </w:r>
      <w:r w:rsidRPr="004D5510">
        <w:rPr>
          <w:rStyle w:val="StyleUnderline"/>
          <w:sz w:val="26"/>
          <w:szCs w:val="26"/>
        </w:rPr>
        <w:t xml:space="preserve"> </w:t>
      </w:r>
      <w:r w:rsidRPr="004D5510">
        <w:rPr>
          <w:rStyle w:val="StyleUnderline"/>
          <w:vanish/>
          <w:sz w:val="26"/>
          <w:szCs w:val="26"/>
        </w:rPr>
        <w:t>can</w:t>
      </w:r>
      <w:r w:rsidRPr="004D5510">
        <w:rPr>
          <w:rStyle w:val="StyleUnderline"/>
          <w:sz w:val="26"/>
          <w:szCs w:val="26"/>
        </w:rPr>
        <w:t xml:space="preserve"> </w:t>
      </w:r>
      <w:r w:rsidRPr="004D5510">
        <w:rPr>
          <w:rStyle w:val="StyleUnderline"/>
          <w:vanish/>
          <w:sz w:val="26"/>
          <w:szCs w:val="26"/>
        </w:rPr>
        <w:t>be</w:t>
      </w:r>
      <w:r w:rsidRPr="004D5510">
        <w:rPr>
          <w:rStyle w:val="StyleUnderline"/>
          <w:sz w:val="26"/>
          <w:szCs w:val="26"/>
        </w:rPr>
        <w:t xml:space="preserve"> </w:t>
      </w:r>
      <w:r w:rsidRPr="004D5510">
        <w:rPr>
          <w:rStyle w:val="StyleUnderline"/>
          <w:vanish/>
          <w:sz w:val="26"/>
          <w:szCs w:val="26"/>
        </w:rPr>
        <w:t>designed</w:t>
      </w:r>
      <w:r w:rsidRPr="004D5510">
        <w:rPr>
          <w:rStyle w:val="StyleUnderline"/>
          <w:sz w:val="26"/>
          <w:szCs w:val="26"/>
        </w:rPr>
        <w:t xml:space="preserve"> </w:t>
      </w:r>
      <w:r w:rsidRPr="004D5510">
        <w:rPr>
          <w:rStyle w:val="StyleUnderline"/>
          <w:vanish/>
          <w:sz w:val="26"/>
          <w:szCs w:val="26"/>
        </w:rPr>
        <w:t>to</w:t>
      </w:r>
      <w:r w:rsidRPr="004D5510">
        <w:rPr>
          <w:rStyle w:val="StyleUnderline"/>
          <w:sz w:val="26"/>
          <w:szCs w:val="26"/>
        </w:rPr>
        <w:t xml:space="preserve"> </w:t>
      </w:r>
      <w:r w:rsidRPr="004D5510">
        <w:rPr>
          <w:rStyle w:val="Emphasis"/>
          <w:sz w:val="26"/>
          <w:szCs w:val="26"/>
          <w:highlight w:val="cyan"/>
        </w:rPr>
        <w:t>evade</w:t>
      </w:r>
      <w:r w:rsidRPr="004D5510">
        <w:rPr>
          <w:rStyle w:val="Emphasis"/>
          <w:sz w:val="26"/>
          <w:szCs w:val="26"/>
        </w:rPr>
        <w:t xml:space="preserve"> </w:t>
      </w:r>
      <w:r w:rsidRPr="004D5510">
        <w:rPr>
          <w:rStyle w:val="Emphasis"/>
          <w:vanish/>
          <w:sz w:val="26"/>
          <w:szCs w:val="26"/>
        </w:rPr>
        <w:t>medical</w:t>
      </w:r>
      <w:r w:rsidRPr="004D5510">
        <w:rPr>
          <w:rStyle w:val="Emphasis"/>
          <w:sz w:val="26"/>
          <w:szCs w:val="26"/>
        </w:rPr>
        <w:t xml:space="preserve"> </w:t>
      </w:r>
      <w:r w:rsidRPr="004D5510">
        <w:rPr>
          <w:rStyle w:val="Emphasis"/>
          <w:sz w:val="26"/>
          <w:szCs w:val="26"/>
          <w:highlight w:val="cyan"/>
          <w:bdr w:val="single" w:sz="4" w:space="0" w:color="auto"/>
        </w:rPr>
        <w:t>countermeasures</w:t>
      </w:r>
      <w:r w:rsidRPr="004D5510">
        <w:rPr>
          <w:rStyle w:val="StyleUnderline"/>
          <w:vanish/>
          <w:sz w:val="26"/>
          <w:szCs w:val="26"/>
        </w:rPr>
        <w:t>,</w:t>
      </w:r>
      <w:r w:rsidRPr="004D5510">
        <w:rPr>
          <w:rStyle w:val="StyleUnderline"/>
          <w:sz w:val="26"/>
          <w:szCs w:val="26"/>
        </w:rPr>
        <w:t xml:space="preserve"> </w:t>
      </w:r>
      <w:r w:rsidRPr="004D5510">
        <w:rPr>
          <w:rStyle w:val="StyleUnderline"/>
          <w:vanish/>
          <w:sz w:val="26"/>
          <w:szCs w:val="26"/>
        </w:rPr>
        <w:t>frustrating</w:t>
      </w:r>
      <w:r w:rsidRPr="004D5510">
        <w:rPr>
          <w:rStyle w:val="StyleUnderline"/>
          <w:sz w:val="26"/>
          <w:szCs w:val="26"/>
        </w:rPr>
        <w:t xml:space="preserve"> </w:t>
      </w:r>
      <w:r w:rsidRPr="004D5510">
        <w:rPr>
          <w:rStyle w:val="StyleUnderline"/>
          <w:vanish/>
          <w:sz w:val="26"/>
          <w:szCs w:val="26"/>
        </w:rPr>
        <w:t>doctors’</w:t>
      </w:r>
      <w:r w:rsidRPr="004D5510">
        <w:rPr>
          <w:rStyle w:val="StyleUnderline"/>
          <w:sz w:val="26"/>
          <w:szCs w:val="26"/>
        </w:rPr>
        <w:t xml:space="preserve"> </w:t>
      </w:r>
      <w:r w:rsidRPr="004D5510">
        <w:rPr>
          <w:rStyle w:val="StyleUnderline"/>
          <w:vanish/>
          <w:sz w:val="26"/>
          <w:szCs w:val="26"/>
        </w:rPr>
        <w:t>attempts</w:t>
      </w:r>
      <w:r w:rsidRPr="004D5510">
        <w:rPr>
          <w:rStyle w:val="StyleUnderline"/>
          <w:sz w:val="26"/>
          <w:szCs w:val="26"/>
        </w:rPr>
        <w:t xml:space="preserve"> </w:t>
      </w:r>
      <w:r w:rsidRPr="004D5510">
        <w:rPr>
          <w:rStyle w:val="StyleUnderline"/>
          <w:vanish/>
          <w:sz w:val="26"/>
          <w:szCs w:val="26"/>
        </w:rPr>
        <w:t>to</w:t>
      </w:r>
      <w:r w:rsidRPr="004D5510">
        <w:rPr>
          <w:rStyle w:val="StyleUnderline"/>
          <w:sz w:val="26"/>
          <w:szCs w:val="26"/>
        </w:rPr>
        <w:t xml:space="preserve"> </w:t>
      </w:r>
      <w:r w:rsidRPr="004D5510">
        <w:rPr>
          <w:rStyle w:val="StyleUnderline"/>
          <w:vanish/>
          <w:sz w:val="26"/>
          <w:szCs w:val="26"/>
        </w:rPr>
        <w:t>diagnose</w:t>
      </w:r>
      <w:r w:rsidRPr="004D5510">
        <w:rPr>
          <w:rStyle w:val="StyleUnderline"/>
          <w:sz w:val="26"/>
          <w:szCs w:val="26"/>
        </w:rPr>
        <w:t xml:space="preserve"> </w:t>
      </w:r>
      <w:r w:rsidRPr="004D5510">
        <w:rPr>
          <w:rStyle w:val="StyleUnderline"/>
          <w:vanish/>
          <w:sz w:val="26"/>
          <w:szCs w:val="26"/>
        </w:rPr>
        <w:t>cases</w:t>
      </w:r>
      <w:r w:rsidRPr="004D5510">
        <w:rPr>
          <w:rStyle w:val="StyleUnderline"/>
          <w:sz w:val="26"/>
          <w:szCs w:val="26"/>
        </w:rPr>
        <w:t xml:space="preserve"> </w:t>
      </w:r>
      <w:r w:rsidRPr="004D5510">
        <w:rPr>
          <w:rStyle w:val="StyleUnderline"/>
          <w:vanish/>
          <w:sz w:val="26"/>
          <w:szCs w:val="26"/>
        </w:rPr>
        <w:t>and</w:t>
      </w:r>
      <w:r w:rsidRPr="004D5510">
        <w:rPr>
          <w:rStyle w:val="StyleUnderline"/>
          <w:sz w:val="26"/>
          <w:szCs w:val="26"/>
        </w:rPr>
        <w:t xml:space="preserve"> </w:t>
      </w:r>
      <w:r w:rsidRPr="004D5510">
        <w:rPr>
          <w:rStyle w:val="StyleUnderline"/>
          <w:vanish/>
          <w:sz w:val="26"/>
          <w:szCs w:val="26"/>
        </w:rPr>
        <w:t>treat</w:t>
      </w:r>
      <w:r w:rsidRPr="004D5510">
        <w:rPr>
          <w:rStyle w:val="StyleUnderline"/>
          <w:sz w:val="26"/>
          <w:szCs w:val="26"/>
        </w:rPr>
        <w:t xml:space="preserve"> </w:t>
      </w:r>
      <w:r w:rsidRPr="004D5510">
        <w:rPr>
          <w:rStyle w:val="StyleUnderline"/>
          <w:vanish/>
          <w:sz w:val="26"/>
          <w:szCs w:val="26"/>
        </w:rPr>
        <w:t>patients.</w:t>
      </w:r>
      <w:r w:rsidRPr="004D5510">
        <w:rPr>
          <w:rStyle w:val="StyleUnderline"/>
          <w:sz w:val="26"/>
          <w:szCs w:val="26"/>
        </w:rPr>
        <w:t xml:space="preserve"> </w:t>
      </w:r>
      <w:r w:rsidRPr="004D5510">
        <w:rPr>
          <w:rStyle w:val="StyleUnderline"/>
          <w:vanish/>
          <w:sz w:val="26"/>
          <w:szCs w:val="26"/>
        </w:rPr>
        <w:t>If</w:t>
      </w:r>
      <w:r w:rsidRPr="004D5510">
        <w:rPr>
          <w:rStyle w:val="StyleUnderline"/>
          <w:sz w:val="26"/>
          <w:szCs w:val="26"/>
        </w:rPr>
        <w:t xml:space="preserve"> </w:t>
      </w:r>
      <w:r w:rsidRPr="004D5510">
        <w:rPr>
          <w:rStyle w:val="StyleUnderline"/>
          <w:vanish/>
          <w:sz w:val="26"/>
          <w:szCs w:val="26"/>
        </w:rPr>
        <w:t>health</w:t>
      </w:r>
      <w:r w:rsidRPr="004D5510">
        <w:rPr>
          <w:rStyle w:val="StyleUnderline"/>
          <w:sz w:val="26"/>
          <w:szCs w:val="26"/>
        </w:rPr>
        <w:t xml:space="preserve"> </w:t>
      </w:r>
      <w:r w:rsidRPr="004D5510">
        <w:rPr>
          <w:rStyle w:val="StyleUnderline"/>
          <w:vanish/>
          <w:sz w:val="26"/>
          <w:szCs w:val="26"/>
        </w:rPr>
        <w:t>officials</w:t>
      </w:r>
      <w:r w:rsidRPr="004D5510">
        <w:rPr>
          <w:rStyle w:val="StyleUnderline"/>
          <w:sz w:val="26"/>
          <w:szCs w:val="26"/>
        </w:rPr>
        <w:t xml:space="preserve"> </w:t>
      </w:r>
      <w:r w:rsidRPr="004D5510">
        <w:rPr>
          <w:rStyle w:val="StyleUnderline"/>
          <w:vanish/>
          <w:sz w:val="26"/>
          <w:szCs w:val="26"/>
        </w:rPr>
        <w:t>manage</w:t>
      </w:r>
      <w:r w:rsidRPr="004D5510">
        <w:rPr>
          <w:rStyle w:val="StyleUnderline"/>
          <w:sz w:val="26"/>
          <w:szCs w:val="26"/>
        </w:rPr>
        <w:t xml:space="preserve"> </w:t>
      </w:r>
      <w:r w:rsidRPr="004D5510">
        <w:rPr>
          <w:rStyle w:val="StyleUnderline"/>
          <w:vanish/>
          <w:sz w:val="26"/>
          <w:szCs w:val="26"/>
        </w:rPr>
        <w:t>to</w:t>
      </w:r>
      <w:r w:rsidRPr="004D5510">
        <w:rPr>
          <w:rStyle w:val="StyleUnderline"/>
          <w:sz w:val="26"/>
          <w:szCs w:val="26"/>
        </w:rPr>
        <w:t xml:space="preserve"> </w:t>
      </w:r>
      <w:r w:rsidRPr="004D5510">
        <w:rPr>
          <w:rStyle w:val="StyleUnderline"/>
          <w:vanish/>
          <w:sz w:val="26"/>
          <w:szCs w:val="26"/>
        </w:rPr>
        <w:t>stamp</w:t>
      </w:r>
      <w:r w:rsidRPr="004D5510">
        <w:rPr>
          <w:rStyle w:val="StyleUnderline"/>
          <w:sz w:val="26"/>
          <w:szCs w:val="26"/>
        </w:rPr>
        <w:t xml:space="preserve"> </w:t>
      </w:r>
      <w:r w:rsidRPr="004D5510">
        <w:rPr>
          <w:rStyle w:val="StyleUnderline"/>
          <w:vanish/>
          <w:sz w:val="26"/>
          <w:szCs w:val="26"/>
        </w:rPr>
        <w:t>out</w:t>
      </w:r>
      <w:r w:rsidRPr="004D5510">
        <w:rPr>
          <w:rStyle w:val="StyleUnderline"/>
          <w:sz w:val="26"/>
          <w:szCs w:val="26"/>
        </w:rPr>
        <w:t xml:space="preserve"> </w:t>
      </w:r>
      <w:r w:rsidRPr="004D5510">
        <w:rPr>
          <w:rStyle w:val="StyleUnderline"/>
          <w:vanish/>
          <w:sz w:val="26"/>
          <w:szCs w:val="26"/>
        </w:rPr>
        <w:t>the</w:t>
      </w:r>
      <w:r w:rsidRPr="004D5510">
        <w:rPr>
          <w:rStyle w:val="StyleUnderline"/>
          <w:sz w:val="26"/>
          <w:szCs w:val="26"/>
        </w:rPr>
        <w:t xml:space="preserve"> </w:t>
      </w:r>
      <w:r w:rsidRPr="004D5510">
        <w:rPr>
          <w:rStyle w:val="StyleUnderline"/>
          <w:vanish/>
          <w:sz w:val="26"/>
          <w:szCs w:val="26"/>
        </w:rPr>
        <w:t>outbreak,</w:t>
      </w:r>
      <w:r w:rsidRPr="004D5510">
        <w:rPr>
          <w:rStyle w:val="StyleUnderline"/>
          <w:sz w:val="26"/>
          <w:szCs w:val="26"/>
        </w:rPr>
        <w:t xml:space="preserve"> </w:t>
      </w:r>
      <w:r w:rsidRPr="004D5510">
        <w:rPr>
          <w:rStyle w:val="StyleUnderline"/>
          <w:vanish/>
          <w:sz w:val="26"/>
          <w:szCs w:val="26"/>
        </w:rPr>
        <w:t>it</w:t>
      </w:r>
      <w:r w:rsidRPr="004D5510">
        <w:rPr>
          <w:rStyle w:val="StyleUnderline"/>
          <w:sz w:val="26"/>
          <w:szCs w:val="26"/>
        </w:rPr>
        <w:t xml:space="preserve"> </w:t>
      </w:r>
      <w:r w:rsidRPr="004D5510">
        <w:rPr>
          <w:rStyle w:val="StyleUnderline"/>
          <w:vanish/>
          <w:sz w:val="26"/>
          <w:szCs w:val="26"/>
        </w:rPr>
        <w:t>could</w:t>
      </w:r>
      <w:r w:rsidRPr="004D5510">
        <w:rPr>
          <w:rStyle w:val="StyleUnderline"/>
          <w:sz w:val="26"/>
          <w:szCs w:val="26"/>
        </w:rPr>
        <w:t xml:space="preserve"> </w:t>
      </w:r>
      <w:r w:rsidRPr="004D5510">
        <w:rPr>
          <w:rStyle w:val="StyleUnderline"/>
          <w:vanish/>
          <w:sz w:val="26"/>
          <w:szCs w:val="26"/>
        </w:rPr>
        <w:t>be</w:t>
      </w:r>
      <w:r w:rsidRPr="004D5510">
        <w:rPr>
          <w:rStyle w:val="StyleUnderline"/>
          <w:sz w:val="26"/>
          <w:szCs w:val="26"/>
        </w:rPr>
        <w:t xml:space="preserve"> </w:t>
      </w:r>
      <w:r w:rsidRPr="004D5510">
        <w:rPr>
          <w:rStyle w:val="Emphasis"/>
          <w:sz w:val="26"/>
          <w:szCs w:val="26"/>
          <w:highlight w:val="cyan"/>
        </w:rPr>
        <w:t>reintroduced</w:t>
      </w:r>
      <w:r w:rsidRPr="004D5510">
        <w:rPr>
          <w:rStyle w:val="StyleUnderline"/>
          <w:sz w:val="26"/>
          <w:szCs w:val="26"/>
        </w:rPr>
        <w:t xml:space="preserve"> </w:t>
      </w:r>
      <w:r w:rsidRPr="004D5510">
        <w:rPr>
          <w:rStyle w:val="StyleUnderline"/>
          <w:vanish/>
          <w:sz w:val="26"/>
          <w:szCs w:val="26"/>
        </w:rPr>
        <w:t>into</w:t>
      </w:r>
      <w:r w:rsidRPr="004D5510">
        <w:rPr>
          <w:rStyle w:val="StyleUnderline"/>
          <w:sz w:val="26"/>
          <w:szCs w:val="26"/>
        </w:rPr>
        <w:t xml:space="preserve"> </w:t>
      </w:r>
      <w:r w:rsidRPr="004D5510">
        <w:rPr>
          <w:rStyle w:val="StyleUnderline"/>
          <w:vanish/>
          <w:sz w:val="26"/>
          <w:szCs w:val="26"/>
        </w:rPr>
        <w:t>the</w:t>
      </w:r>
      <w:r w:rsidRPr="004D5510">
        <w:rPr>
          <w:rStyle w:val="StyleUnderline"/>
          <w:sz w:val="26"/>
          <w:szCs w:val="26"/>
        </w:rPr>
        <w:t xml:space="preserve"> </w:t>
      </w:r>
      <w:r w:rsidRPr="004D5510">
        <w:rPr>
          <w:rStyle w:val="StyleUnderline"/>
          <w:vanish/>
          <w:sz w:val="26"/>
          <w:szCs w:val="26"/>
        </w:rPr>
        <w:t>public</w:t>
      </w:r>
      <w:r w:rsidRPr="004D5510">
        <w:rPr>
          <w:rStyle w:val="StyleUnderline"/>
          <w:sz w:val="26"/>
          <w:szCs w:val="26"/>
        </w:rPr>
        <w:t xml:space="preserve"> </w:t>
      </w:r>
      <w:r w:rsidRPr="004D5510">
        <w:rPr>
          <w:rStyle w:val="StyleUnderline"/>
          <w:bCs/>
          <w:sz w:val="26"/>
          <w:szCs w:val="26"/>
          <w:highlight w:val="cyan"/>
          <w:bdr w:val="single" w:sz="4" w:space="0" w:color="auto"/>
        </w:rPr>
        <w:t>again and again</w:t>
      </w:r>
      <w:r w:rsidRPr="004D5510">
        <w:rPr>
          <w:rStyle w:val="StyleUnderline"/>
          <w:bCs/>
          <w:vanish/>
          <w:sz w:val="26"/>
          <w:szCs w:val="26"/>
          <w:bdr w:val="single" w:sz="4" w:space="0" w:color="auto"/>
        </w:rPr>
        <w:t>.</w:t>
      </w:r>
      <w:r w:rsidRPr="004D5510">
        <w:rPr>
          <w:rStyle w:val="StyleUnderline"/>
          <w:sz w:val="26"/>
          <w:szCs w:val="26"/>
        </w:rPr>
        <w:t xml:space="preserve"> </w:t>
      </w:r>
      <w:r w:rsidRPr="004D5510">
        <w:rPr>
          <w:rStyle w:val="StyleUnderline"/>
          <w:vanish/>
          <w:sz w:val="26"/>
          <w:szCs w:val="26"/>
        </w:rPr>
        <w:t>It</w:t>
      </w:r>
      <w:r w:rsidRPr="004D5510">
        <w:rPr>
          <w:rStyle w:val="StyleUnderline"/>
          <w:sz w:val="26"/>
          <w:szCs w:val="26"/>
        </w:rPr>
        <w:t xml:space="preserve"> </w:t>
      </w:r>
      <w:r w:rsidRPr="004D5510">
        <w:rPr>
          <w:rStyle w:val="StyleUnderline"/>
          <w:vanish/>
          <w:sz w:val="26"/>
          <w:szCs w:val="26"/>
        </w:rPr>
        <w:t>could,</w:t>
      </w:r>
      <w:r w:rsidRPr="004D5510">
        <w:rPr>
          <w:rStyle w:val="StyleUnderline"/>
          <w:sz w:val="26"/>
          <w:szCs w:val="26"/>
        </w:rPr>
        <w:t xml:space="preserve"> </w:t>
      </w:r>
      <w:r w:rsidRPr="004D5510">
        <w:rPr>
          <w:rStyle w:val="StyleUnderline"/>
          <w:vanish/>
          <w:sz w:val="26"/>
          <w:szCs w:val="26"/>
        </w:rPr>
        <w:t>with</w:t>
      </w:r>
      <w:r w:rsidRPr="004D5510">
        <w:rPr>
          <w:rStyle w:val="StyleUnderline"/>
          <w:sz w:val="26"/>
          <w:szCs w:val="26"/>
        </w:rPr>
        <w:t xml:space="preserve"> </w:t>
      </w:r>
      <w:r w:rsidRPr="004D5510">
        <w:rPr>
          <w:rStyle w:val="StyleUnderline"/>
          <w:vanish/>
          <w:sz w:val="26"/>
          <w:szCs w:val="26"/>
        </w:rPr>
        <w:t>the</w:t>
      </w:r>
      <w:r w:rsidRPr="004D5510">
        <w:rPr>
          <w:rStyle w:val="StyleUnderline"/>
          <w:sz w:val="26"/>
          <w:szCs w:val="26"/>
        </w:rPr>
        <w:t xml:space="preserve"> </w:t>
      </w:r>
      <w:r w:rsidRPr="004D5510">
        <w:rPr>
          <w:rStyle w:val="StyleUnderline"/>
          <w:sz w:val="26"/>
          <w:szCs w:val="26"/>
          <w:highlight w:val="cyan"/>
        </w:rPr>
        <w:t xml:space="preserve">right </w:t>
      </w:r>
      <w:r w:rsidRPr="004D5510">
        <w:rPr>
          <w:rStyle w:val="StyleUnderline"/>
          <w:vanish/>
          <w:sz w:val="26"/>
          <w:szCs w:val="26"/>
        </w:rPr>
        <w:t>mix</w:t>
      </w:r>
      <w:r w:rsidRPr="004D5510">
        <w:rPr>
          <w:rStyle w:val="StyleUnderline"/>
          <w:sz w:val="26"/>
          <w:szCs w:val="26"/>
        </w:rPr>
        <w:t xml:space="preserve"> </w:t>
      </w:r>
      <w:r w:rsidRPr="004D5510">
        <w:rPr>
          <w:rStyle w:val="StyleUnderline"/>
          <w:vanish/>
          <w:sz w:val="26"/>
          <w:szCs w:val="26"/>
        </w:rPr>
        <w:t>of</w:t>
      </w:r>
      <w:r w:rsidRPr="004D5510">
        <w:rPr>
          <w:rStyle w:val="StyleUnderline"/>
          <w:sz w:val="26"/>
          <w:szCs w:val="26"/>
        </w:rPr>
        <w:t xml:space="preserve"> </w:t>
      </w:r>
      <w:r w:rsidRPr="004D5510">
        <w:rPr>
          <w:rStyle w:val="StyleUnderline"/>
          <w:sz w:val="26"/>
          <w:szCs w:val="26"/>
          <w:highlight w:val="cyan"/>
        </w:rPr>
        <w:t>genetic traits</w:t>
      </w:r>
      <w:r w:rsidRPr="004D5510">
        <w:rPr>
          <w:rStyle w:val="StyleUnderline"/>
          <w:vanish/>
          <w:sz w:val="26"/>
          <w:szCs w:val="26"/>
        </w:rPr>
        <w:t>,</w:t>
      </w:r>
      <w:r w:rsidRPr="004D5510">
        <w:rPr>
          <w:rStyle w:val="StyleUnderline"/>
          <w:sz w:val="26"/>
          <w:szCs w:val="26"/>
        </w:rPr>
        <w:t xml:space="preserve"> </w:t>
      </w:r>
      <w:r w:rsidRPr="004D5510">
        <w:rPr>
          <w:rStyle w:val="StyleUnderline"/>
          <w:vanish/>
          <w:sz w:val="26"/>
          <w:szCs w:val="26"/>
        </w:rPr>
        <w:t>even</w:t>
      </w:r>
      <w:r w:rsidRPr="004D5510">
        <w:rPr>
          <w:rStyle w:val="StyleUnderline"/>
          <w:sz w:val="26"/>
          <w:szCs w:val="26"/>
        </w:rPr>
        <w:t xml:space="preserve"> </w:t>
      </w:r>
      <w:r w:rsidRPr="004D5510">
        <w:rPr>
          <w:rStyle w:val="Emphasis"/>
          <w:sz w:val="26"/>
          <w:szCs w:val="26"/>
          <w:highlight w:val="cyan"/>
        </w:rPr>
        <w:t>wipe us off the planet</w:t>
      </w:r>
      <w:r w:rsidRPr="004D5510">
        <w:rPr>
          <w:rStyle w:val="StyleUnderline"/>
          <w:vanish/>
          <w:sz w:val="26"/>
          <w:szCs w:val="26"/>
        </w:rPr>
        <w:t>,</w:t>
      </w:r>
      <w:r w:rsidRPr="004D5510">
        <w:rPr>
          <w:rStyle w:val="StyleUnderline"/>
          <w:sz w:val="26"/>
          <w:szCs w:val="26"/>
        </w:rPr>
        <w:t xml:space="preserve"> </w:t>
      </w:r>
      <w:r w:rsidRPr="004D5510">
        <w:rPr>
          <w:rStyle w:val="StyleUnderline"/>
          <w:vanish/>
          <w:sz w:val="26"/>
          <w:szCs w:val="26"/>
        </w:rPr>
        <w:t>making</w:t>
      </w:r>
      <w:r w:rsidRPr="004D5510">
        <w:rPr>
          <w:rStyle w:val="StyleUnderline"/>
          <w:sz w:val="26"/>
          <w:szCs w:val="26"/>
        </w:rPr>
        <w:t xml:space="preserve"> </w:t>
      </w:r>
      <w:r w:rsidRPr="004D5510">
        <w:rPr>
          <w:rStyle w:val="StyleUnderline"/>
          <w:vanish/>
          <w:sz w:val="26"/>
          <w:szCs w:val="26"/>
        </w:rPr>
        <w:t>engineered</w:t>
      </w:r>
      <w:r w:rsidRPr="004D5510">
        <w:rPr>
          <w:rStyle w:val="StyleUnderline"/>
          <w:sz w:val="26"/>
          <w:szCs w:val="26"/>
        </w:rPr>
        <w:t xml:space="preserve"> </w:t>
      </w:r>
      <w:r w:rsidRPr="004D5510">
        <w:rPr>
          <w:rStyle w:val="StyleUnderline"/>
          <w:vanish/>
          <w:sz w:val="26"/>
          <w:szCs w:val="26"/>
        </w:rPr>
        <w:t>viruses</w:t>
      </w:r>
      <w:r w:rsidRPr="004D5510">
        <w:rPr>
          <w:rStyle w:val="StyleUnderline"/>
          <w:sz w:val="26"/>
          <w:szCs w:val="26"/>
        </w:rPr>
        <w:t xml:space="preserve"> </w:t>
      </w:r>
      <w:r w:rsidRPr="004D5510">
        <w:rPr>
          <w:rStyle w:val="StyleUnderline"/>
          <w:vanish/>
          <w:sz w:val="26"/>
          <w:szCs w:val="26"/>
        </w:rPr>
        <w:t>a</w:t>
      </w:r>
      <w:r w:rsidRPr="004D5510">
        <w:rPr>
          <w:rStyle w:val="StyleUnderline"/>
          <w:sz w:val="26"/>
          <w:szCs w:val="26"/>
        </w:rPr>
        <w:t xml:space="preserve"> </w:t>
      </w:r>
      <w:r w:rsidRPr="004D5510">
        <w:rPr>
          <w:rStyle w:val="Emphasis"/>
          <w:vanish/>
          <w:sz w:val="26"/>
          <w:szCs w:val="26"/>
        </w:rPr>
        <w:t>genuine</w:t>
      </w:r>
      <w:r w:rsidRPr="004D5510">
        <w:rPr>
          <w:rStyle w:val="Emphasis"/>
          <w:sz w:val="26"/>
          <w:szCs w:val="26"/>
        </w:rPr>
        <w:t xml:space="preserve"> </w:t>
      </w:r>
      <w:r w:rsidRPr="004D5510">
        <w:rPr>
          <w:rStyle w:val="Emphasis"/>
          <w:sz w:val="26"/>
          <w:szCs w:val="26"/>
          <w:highlight w:val="cyan"/>
        </w:rPr>
        <w:t>existential threat</w:t>
      </w:r>
      <w:r w:rsidRPr="004D5510">
        <w:rPr>
          <w:rStyle w:val="StyleUnderline"/>
          <w:vanish/>
          <w:sz w:val="26"/>
          <w:szCs w:val="26"/>
        </w:rPr>
        <w:t>.</w:t>
      </w:r>
      <w:r w:rsidRPr="004D5510">
        <w:rPr>
          <w:sz w:val="16"/>
          <w:szCs w:val="26"/>
        </w:rPr>
        <w:t xml:space="preserve"> </w:t>
      </w:r>
      <w:r w:rsidRPr="004D5510">
        <w:rPr>
          <w:rStyle w:val="StyleUnderline"/>
          <w:vanish/>
          <w:sz w:val="26"/>
          <w:szCs w:val="26"/>
        </w:rPr>
        <w:t>And</w:t>
      </w:r>
      <w:r w:rsidRPr="004D5510">
        <w:rPr>
          <w:sz w:val="16"/>
          <w:szCs w:val="26"/>
        </w:rPr>
        <w:t xml:space="preserve"> </w:t>
      </w:r>
      <w:r w:rsidRPr="004D5510">
        <w:rPr>
          <w:vanish/>
          <w:sz w:val="16"/>
          <w:szCs w:val="26"/>
        </w:rPr>
        <w:t>such</w:t>
      </w:r>
      <w:r w:rsidRPr="004D5510">
        <w:rPr>
          <w:sz w:val="16"/>
          <w:szCs w:val="26"/>
        </w:rPr>
        <w:t xml:space="preserve"> </w:t>
      </w:r>
      <w:r w:rsidRPr="004D5510">
        <w:rPr>
          <w:rStyle w:val="StyleUnderline"/>
          <w:vanish/>
          <w:sz w:val="26"/>
          <w:szCs w:val="26"/>
        </w:rPr>
        <w:t>an</w:t>
      </w:r>
      <w:r w:rsidRPr="004D5510">
        <w:rPr>
          <w:rStyle w:val="StyleUnderline"/>
          <w:sz w:val="26"/>
          <w:szCs w:val="26"/>
        </w:rPr>
        <w:t xml:space="preserve"> </w:t>
      </w:r>
      <w:r w:rsidRPr="004D5510">
        <w:rPr>
          <w:rStyle w:val="StyleUnderline"/>
          <w:sz w:val="26"/>
          <w:szCs w:val="26"/>
          <w:highlight w:val="cyan"/>
        </w:rPr>
        <w:t>attack</w:t>
      </w:r>
      <w:r w:rsidRPr="004D5510">
        <w:rPr>
          <w:rStyle w:val="StyleUnderline"/>
          <w:sz w:val="26"/>
          <w:szCs w:val="26"/>
        </w:rPr>
        <w:t xml:space="preserve"> </w:t>
      </w:r>
      <w:r w:rsidRPr="004D5510">
        <w:rPr>
          <w:rStyle w:val="StyleUnderline"/>
          <w:vanish/>
          <w:sz w:val="26"/>
          <w:szCs w:val="26"/>
        </w:rPr>
        <w:t>may</w:t>
      </w:r>
      <w:r w:rsidRPr="004D5510">
        <w:rPr>
          <w:rStyle w:val="StyleUnderline"/>
          <w:sz w:val="26"/>
          <w:szCs w:val="26"/>
        </w:rPr>
        <w:t xml:space="preserve"> </w:t>
      </w:r>
      <w:r w:rsidRPr="004D5510">
        <w:rPr>
          <w:rStyle w:val="Emphasis"/>
          <w:sz w:val="26"/>
          <w:szCs w:val="26"/>
          <w:highlight w:val="cyan"/>
        </w:rPr>
        <w:t>not</w:t>
      </w:r>
      <w:r w:rsidRPr="004D5510">
        <w:rPr>
          <w:rStyle w:val="Emphasis"/>
          <w:sz w:val="26"/>
          <w:szCs w:val="26"/>
        </w:rPr>
        <w:t xml:space="preserve"> </w:t>
      </w:r>
      <w:r w:rsidRPr="004D5510">
        <w:rPr>
          <w:rStyle w:val="Emphasis"/>
          <w:vanish/>
          <w:sz w:val="26"/>
          <w:szCs w:val="26"/>
        </w:rPr>
        <w:t>even</w:t>
      </w:r>
      <w:r w:rsidRPr="004D5510">
        <w:rPr>
          <w:rStyle w:val="Emphasis"/>
          <w:sz w:val="26"/>
          <w:szCs w:val="26"/>
        </w:rPr>
        <w:t xml:space="preserve"> </w:t>
      </w:r>
      <w:r w:rsidRPr="004D5510">
        <w:rPr>
          <w:rStyle w:val="Emphasis"/>
          <w:vanish/>
          <w:sz w:val="26"/>
          <w:szCs w:val="26"/>
        </w:rPr>
        <w:t>be</w:t>
      </w:r>
      <w:r w:rsidRPr="004D5510">
        <w:rPr>
          <w:rStyle w:val="Emphasis"/>
          <w:sz w:val="26"/>
          <w:szCs w:val="26"/>
        </w:rPr>
        <w:t xml:space="preserve"> </w:t>
      </w:r>
      <w:r w:rsidRPr="004D5510">
        <w:rPr>
          <w:rStyle w:val="Emphasis"/>
          <w:vanish/>
          <w:sz w:val="26"/>
          <w:szCs w:val="26"/>
        </w:rPr>
        <w:t>that</w:t>
      </w:r>
      <w:r w:rsidRPr="004D5510">
        <w:rPr>
          <w:rStyle w:val="Emphasis"/>
          <w:sz w:val="26"/>
          <w:szCs w:val="26"/>
        </w:rPr>
        <w:t xml:space="preserve"> </w:t>
      </w:r>
      <w:r w:rsidRPr="004D5510">
        <w:rPr>
          <w:rStyle w:val="Emphasis"/>
          <w:sz w:val="26"/>
          <w:szCs w:val="26"/>
          <w:highlight w:val="cyan"/>
        </w:rPr>
        <w:t>difficult</w:t>
      </w:r>
      <w:r w:rsidRPr="004D5510">
        <w:rPr>
          <w:rStyle w:val="StyleUnderline"/>
          <w:sz w:val="26"/>
          <w:szCs w:val="26"/>
        </w:rPr>
        <w:t xml:space="preserve"> </w:t>
      </w:r>
      <w:r w:rsidRPr="004D5510">
        <w:rPr>
          <w:rStyle w:val="StyleUnderline"/>
          <w:vanish/>
          <w:sz w:val="26"/>
          <w:szCs w:val="26"/>
        </w:rPr>
        <w:t>to</w:t>
      </w:r>
      <w:r w:rsidRPr="004D5510">
        <w:rPr>
          <w:rStyle w:val="StyleUnderline"/>
          <w:sz w:val="26"/>
          <w:szCs w:val="26"/>
        </w:rPr>
        <w:t xml:space="preserve"> </w:t>
      </w:r>
      <w:r w:rsidRPr="004D5510">
        <w:rPr>
          <w:rStyle w:val="StyleUnderline"/>
          <w:vanish/>
          <w:sz w:val="26"/>
          <w:szCs w:val="26"/>
        </w:rPr>
        <w:t>carry</w:t>
      </w:r>
      <w:r w:rsidRPr="004D5510">
        <w:rPr>
          <w:rStyle w:val="StyleUnderline"/>
          <w:sz w:val="26"/>
          <w:szCs w:val="26"/>
        </w:rPr>
        <w:t xml:space="preserve"> </w:t>
      </w:r>
      <w:r w:rsidRPr="004D5510">
        <w:rPr>
          <w:rStyle w:val="StyleUnderline"/>
          <w:vanish/>
          <w:sz w:val="26"/>
          <w:szCs w:val="26"/>
        </w:rPr>
        <w:t>out.</w:t>
      </w:r>
      <w:r w:rsidRPr="004D5510">
        <w:rPr>
          <w:rStyle w:val="StyleUnderline"/>
          <w:sz w:val="26"/>
          <w:szCs w:val="26"/>
        </w:rPr>
        <w:t xml:space="preserve"> </w:t>
      </w:r>
      <w:r w:rsidRPr="004D5510">
        <w:rPr>
          <w:rStyle w:val="StyleUnderline"/>
          <w:vanish/>
          <w:sz w:val="26"/>
          <w:szCs w:val="26"/>
        </w:rPr>
        <w:t>Thanks</w:t>
      </w:r>
      <w:r w:rsidRPr="004D5510">
        <w:rPr>
          <w:rStyle w:val="StyleUnderline"/>
          <w:sz w:val="26"/>
          <w:szCs w:val="26"/>
        </w:rPr>
        <w:t xml:space="preserve"> </w:t>
      </w:r>
      <w:r w:rsidRPr="004D5510">
        <w:rPr>
          <w:rStyle w:val="StyleUnderline"/>
          <w:vanish/>
          <w:sz w:val="26"/>
          <w:szCs w:val="26"/>
        </w:rPr>
        <w:t>to</w:t>
      </w:r>
      <w:r w:rsidRPr="004D5510">
        <w:rPr>
          <w:rStyle w:val="StyleUnderline"/>
          <w:sz w:val="26"/>
          <w:szCs w:val="26"/>
        </w:rPr>
        <w:t xml:space="preserve"> </w:t>
      </w:r>
      <w:r w:rsidRPr="004D5510">
        <w:rPr>
          <w:rStyle w:val="StyleUnderline"/>
          <w:sz w:val="26"/>
          <w:szCs w:val="26"/>
          <w:highlight w:val="cyan"/>
        </w:rPr>
        <w:t>advances</w:t>
      </w:r>
      <w:r w:rsidRPr="004D5510">
        <w:rPr>
          <w:rStyle w:val="StyleUnderline"/>
          <w:sz w:val="26"/>
          <w:szCs w:val="26"/>
        </w:rPr>
        <w:t xml:space="preserve"> </w:t>
      </w:r>
      <w:r w:rsidRPr="004D5510">
        <w:rPr>
          <w:rStyle w:val="StyleUnderline"/>
          <w:vanish/>
          <w:sz w:val="26"/>
          <w:szCs w:val="26"/>
        </w:rPr>
        <w:t>in</w:t>
      </w:r>
      <w:r w:rsidRPr="004D5510">
        <w:rPr>
          <w:rStyle w:val="StyleUnderline"/>
          <w:sz w:val="26"/>
          <w:szCs w:val="26"/>
        </w:rPr>
        <w:t xml:space="preserve"> </w:t>
      </w:r>
      <w:r w:rsidRPr="004D5510">
        <w:rPr>
          <w:rStyle w:val="Emphasis"/>
          <w:vanish/>
          <w:sz w:val="26"/>
          <w:szCs w:val="26"/>
        </w:rPr>
        <w:t>biotech</w:t>
      </w:r>
      <w:r w:rsidRPr="004D5510">
        <w:rPr>
          <w:vanish/>
          <w:sz w:val="16"/>
          <w:szCs w:val="26"/>
        </w:rPr>
        <w:t>nology</w:t>
      </w:r>
      <w:r w:rsidRPr="004D5510">
        <w:rPr>
          <w:sz w:val="16"/>
          <w:szCs w:val="26"/>
        </w:rPr>
        <w:t xml:space="preserve"> </w:t>
      </w:r>
      <w:r w:rsidRPr="004D5510">
        <w:rPr>
          <w:rStyle w:val="StyleUnderline"/>
          <w:vanish/>
          <w:sz w:val="26"/>
          <w:szCs w:val="26"/>
        </w:rPr>
        <w:t>that</w:t>
      </w:r>
      <w:r w:rsidRPr="004D5510">
        <w:rPr>
          <w:rStyle w:val="StyleUnderline"/>
          <w:sz w:val="26"/>
          <w:szCs w:val="26"/>
        </w:rPr>
        <w:t xml:space="preserve"> </w:t>
      </w:r>
      <w:r w:rsidRPr="004D5510">
        <w:rPr>
          <w:rStyle w:val="StyleUnderline"/>
          <w:vanish/>
          <w:sz w:val="26"/>
          <w:szCs w:val="26"/>
        </w:rPr>
        <w:t>have</w:t>
      </w:r>
      <w:r w:rsidRPr="004D5510">
        <w:rPr>
          <w:rStyle w:val="StyleUnderline"/>
          <w:sz w:val="26"/>
          <w:szCs w:val="26"/>
        </w:rPr>
        <w:t xml:space="preserve"> </w:t>
      </w:r>
      <w:r w:rsidRPr="004D5510">
        <w:rPr>
          <w:rStyle w:val="Emphasis"/>
          <w:vanish/>
          <w:sz w:val="26"/>
          <w:szCs w:val="26"/>
        </w:rPr>
        <w:t>rapidly</w:t>
      </w:r>
      <w:r w:rsidRPr="004D5510">
        <w:rPr>
          <w:rStyle w:val="Emphasis"/>
          <w:sz w:val="26"/>
          <w:szCs w:val="26"/>
        </w:rPr>
        <w:t xml:space="preserve"> </w:t>
      </w:r>
      <w:r w:rsidRPr="004D5510">
        <w:rPr>
          <w:rStyle w:val="Emphasis"/>
          <w:sz w:val="26"/>
          <w:szCs w:val="26"/>
          <w:highlight w:val="cyan"/>
        </w:rPr>
        <w:t>reduced</w:t>
      </w:r>
      <w:r w:rsidRPr="004D5510">
        <w:rPr>
          <w:rStyle w:val="StyleUnderline"/>
          <w:sz w:val="26"/>
          <w:szCs w:val="26"/>
        </w:rPr>
        <w:t xml:space="preserve"> </w:t>
      </w:r>
      <w:r w:rsidRPr="004D5510">
        <w:rPr>
          <w:rStyle w:val="StyleUnderline"/>
          <w:vanish/>
          <w:sz w:val="26"/>
          <w:szCs w:val="26"/>
        </w:rPr>
        <w:t>the</w:t>
      </w:r>
      <w:r w:rsidRPr="004D5510">
        <w:rPr>
          <w:rStyle w:val="StyleUnderline"/>
          <w:sz w:val="26"/>
          <w:szCs w:val="26"/>
        </w:rPr>
        <w:t xml:space="preserve"> </w:t>
      </w:r>
      <w:r w:rsidRPr="004D5510">
        <w:rPr>
          <w:rStyle w:val="Emphasis"/>
          <w:sz w:val="26"/>
          <w:szCs w:val="26"/>
          <w:highlight w:val="cyan"/>
        </w:rPr>
        <w:t>skill</w:t>
      </w:r>
      <w:r w:rsidRPr="004D5510">
        <w:rPr>
          <w:rStyle w:val="Emphasis"/>
          <w:sz w:val="26"/>
          <w:szCs w:val="26"/>
        </w:rPr>
        <w:t xml:space="preserve"> </w:t>
      </w:r>
      <w:r w:rsidRPr="004D5510">
        <w:rPr>
          <w:rStyle w:val="Emphasis"/>
          <w:vanish/>
          <w:sz w:val="26"/>
          <w:szCs w:val="26"/>
        </w:rPr>
        <w:t>level</w:t>
      </w:r>
      <w:r w:rsidRPr="004D5510">
        <w:rPr>
          <w:rStyle w:val="StyleUnderline"/>
          <w:sz w:val="26"/>
          <w:szCs w:val="26"/>
        </w:rPr>
        <w:t xml:space="preserve"> </w:t>
      </w:r>
      <w:r w:rsidRPr="004D5510">
        <w:rPr>
          <w:rStyle w:val="StyleUnderline"/>
          <w:sz w:val="26"/>
          <w:szCs w:val="26"/>
          <w:highlight w:val="cyan"/>
        </w:rPr>
        <w:t xml:space="preserve">and </w:t>
      </w:r>
      <w:r w:rsidRPr="004D5510">
        <w:rPr>
          <w:rStyle w:val="Emphasis"/>
          <w:sz w:val="26"/>
          <w:szCs w:val="26"/>
          <w:highlight w:val="cyan"/>
        </w:rPr>
        <w:t>funding</w:t>
      </w:r>
      <w:r w:rsidRPr="004D5510">
        <w:rPr>
          <w:rStyle w:val="StyleUnderline"/>
          <w:sz w:val="26"/>
          <w:szCs w:val="26"/>
          <w:highlight w:val="cyan"/>
        </w:rPr>
        <w:t xml:space="preserve"> needed to</w:t>
      </w:r>
      <w:r w:rsidRPr="004D5510">
        <w:rPr>
          <w:rStyle w:val="StyleUnderline"/>
          <w:sz w:val="26"/>
          <w:szCs w:val="26"/>
        </w:rPr>
        <w:t xml:space="preserve"> </w:t>
      </w:r>
      <w:r w:rsidRPr="004D5510">
        <w:rPr>
          <w:rStyle w:val="StyleUnderline"/>
          <w:vanish/>
          <w:sz w:val="26"/>
          <w:szCs w:val="26"/>
        </w:rPr>
        <w:t>perform</w:t>
      </w:r>
      <w:r w:rsidRPr="004D5510">
        <w:rPr>
          <w:rStyle w:val="StyleUnderline"/>
          <w:sz w:val="26"/>
          <w:szCs w:val="26"/>
        </w:rPr>
        <w:t xml:space="preserve"> </w:t>
      </w:r>
      <w:r w:rsidRPr="004D5510">
        <w:rPr>
          <w:rStyle w:val="Emphasis"/>
          <w:sz w:val="26"/>
          <w:szCs w:val="26"/>
          <w:highlight w:val="cyan"/>
        </w:rPr>
        <w:t>gene editi</w:t>
      </w:r>
      <w:r w:rsidRPr="004D5510">
        <w:rPr>
          <w:rStyle w:val="StyleUnderline"/>
          <w:vanish/>
          <w:sz w:val="26"/>
          <w:szCs w:val="26"/>
        </w:rPr>
        <w:t>ng</w:t>
      </w:r>
      <w:r w:rsidRPr="004D5510">
        <w:rPr>
          <w:rStyle w:val="StyleUnderline"/>
          <w:sz w:val="26"/>
          <w:szCs w:val="26"/>
        </w:rPr>
        <w:t xml:space="preserve"> </w:t>
      </w:r>
      <w:r w:rsidRPr="004D5510">
        <w:rPr>
          <w:rStyle w:val="StyleUnderline"/>
          <w:sz w:val="26"/>
          <w:szCs w:val="26"/>
          <w:highlight w:val="cyan"/>
        </w:rPr>
        <w:t xml:space="preserve">and </w:t>
      </w:r>
      <w:r w:rsidRPr="004D5510">
        <w:rPr>
          <w:rStyle w:val="Emphasis"/>
          <w:sz w:val="26"/>
          <w:szCs w:val="26"/>
          <w:highlight w:val="cyan"/>
        </w:rPr>
        <w:t>engineer</w:t>
      </w:r>
      <w:r w:rsidRPr="004D5510">
        <w:rPr>
          <w:rStyle w:val="StyleUnderline"/>
          <w:vanish/>
          <w:sz w:val="26"/>
          <w:szCs w:val="26"/>
        </w:rPr>
        <w:t>ing</w:t>
      </w:r>
      <w:r w:rsidRPr="004D5510">
        <w:rPr>
          <w:vanish/>
          <w:sz w:val="16"/>
          <w:szCs w:val="26"/>
        </w:rPr>
        <w:t>,</w:t>
      </w:r>
      <w:r w:rsidRPr="004D5510">
        <w:rPr>
          <w:sz w:val="16"/>
          <w:szCs w:val="26"/>
        </w:rPr>
        <w:t xml:space="preserve"> </w:t>
      </w:r>
      <w:r w:rsidRPr="004D5510">
        <w:rPr>
          <w:vanish/>
          <w:sz w:val="16"/>
          <w:szCs w:val="26"/>
        </w:rPr>
        <w:t>what</w:t>
      </w:r>
      <w:r w:rsidRPr="004D5510">
        <w:rPr>
          <w:sz w:val="16"/>
          <w:szCs w:val="26"/>
        </w:rPr>
        <w:t xml:space="preserve"> </w:t>
      </w:r>
      <w:r w:rsidRPr="004D5510">
        <w:rPr>
          <w:vanish/>
          <w:sz w:val="16"/>
          <w:szCs w:val="26"/>
        </w:rPr>
        <w:t>might</w:t>
      </w:r>
      <w:r w:rsidRPr="004D5510">
        <w:rPr>
          <w:sz w:val="16"/>
          <w:szCs w:val="26"/>
        </w:rPr>
        <w:t xml:space="preserve"> </w:t>
      </w:r>
      <w:r w:rsidRPr="004D5510">
        <w:rPr>
          <w:vanish/>
          <w:sz w:val="16"/>
          <w:szCs w:val="26"/>
        </w:rPr>
        <w:t>have</w:t>
      </w:r>
      <w:r w:rsidRPr="004D5510">
        <w:rPr>
          <w:sz w:val="16"/>
          <w:szCs w:val="26"/>
        </w:rPr>
        <w:t xml:space="preserve"> </w:t>
      </w:r>
      <w:r w:rsidRPr="004D5510">
        <w:rPr>
          <w:vanish/>
          <w:sz w:val="16"/>
          <w:szCs w:val="26"/>
        </w:rPr>
        <w:t>once</w:t>
      </w:r>
      <w:r w:rsidRPr="004D5510">
        <w:rPr>
          <w:sz w:val="16"/>
          <w:szCs w:val="26"/>
        </w:rPr>
        <w:t xml:space="preserve"> </w:t>
      </w:r>
      <w:r w:rsidRPr="004D5510">
        <w:rPr>
          <w:vanish/>
          <w:sz w:val="16"/>
          <w:szCs w:val="26"/>
        </w:rPr>
        <w:t>required</w:t>
      </w:r>
      <w:r w:rsidRPr="004D5510">
        <w:rPr>
          <w:sz w:val="16"/>
          <w:szCs w:val="26"/>
        </w:rPr>
        <w:t xml:space="preserve"> </w:t>
      </w:r>
      <w:r w:rsidRPr="004D5510">
        <w:rPr>
          <w:vanish/>
          <w:sz w:val="16"/>
          <w:szCs w:val="26"/>
        </w:rPr>
        <w:t>the</w:t>
      </w:r>
      <w:r w:rsidRPr="004D5510">
        <w:rPr>
          <w:sz w:val="16"/>
          <w:szCs w:val="26"/>
        </w:rPr>
        <w:t xml:space="preserve"> </w:t>
      </w:r>
      <w:r w:rsidRPr="004D5510">
        <w:rPr>
          <w:rStyle w:val="StyleUnderline"/>
          <w:vanish/>
          <w:sz w:val="26"/>
          <w:szCs w:val="26"/>
        </w:rPr>
        <w:t>work</w:t>
      </w:r>
      <w:r w:rsidRPr="004D5510">
        <w:rPr>
          <w:sz w:val="16"/>
          <w:szCs w:val="26"/>
        </w:rPr>
        <w:t xml:space="preserve"> </w:t>
      </w:r>
      <w:r w:rsidRPr="004D5510">
        <w:rPr>
          <w:vanish/>
          <w:sz w:val="16"/>
          <w:szCs w:val="26"/>
        </w:rPr>
        <w:t>of</w:t>
      </w:r>
      <w:r w:rsidRPr="004D5510">
        <w:rPr>
          <w:sz w:val="16"/>
          <w:szCs w:val="26"/>
        </w:rPr>
        <w:t xml:space="preserve"> </w:t>
      </w:r>
      <w:r w:rsidRPr="004D5510">
        <w:rPr>
          <w:vanish/>
          <w:sz w:val="16"/>
          <w:szCs w:val="26"/>
        </w:rPr>
        <w:t>an</w:t>
      </w:r>
      <w:r w:rsidRPr="004D5510">
        <w:rPr>
          <w:sz w:val="16"/>
          <w:szCs w:val="26"/>
        </w:rPr>
        <w:t xml:space="preserve"> </w:t>
      </w:r>
      <w:r w:rsidRPr="004D5510">
        <w:rPr>
          <w:vanish/>
          <w:sz w:val="16"/>
          <w:szCs w:val="26"/>
        </w:rPr>
        <w:t>army</w:t>
      </w:r>
      <w:r w:rsidRPr="004D5510">
        <w:rPr>
          <w:sz w:val="16"/>
          <w:szCs w:val="26"/>
        </w:rPr>
        <w:t xml:space="preserve"> </w:t>
      </w:r>
      <w:r w:rsidRPr="004D5510">
        <w:rPr>
          <w:vanish/>
          <w:sz w:val="16"/>
          <w:szCs w:val="26"/>
        </w:rPr>
        <w:t>of</w:t>
      </w:r>
      <w:r w:rsidRPr="004D5510">
        <w:rPr>
          <w:sz w:val="16"/>
          <w:szCs w:val="26"/>
        </w:rPr>
        <w:t xml:space="preserve"> </w:t>
      </w:r>
      <w:r w:rsidRPr="004D5510">
        <w:rPr>
          <w:vanish/>
          <w:sz w:val="16"/>
          <w:szCs w:val="26"/>
        </w:rPr>
        <w:t>virologists</w:t>
      </w:r>
      <w:r w:rsidRPr="004D5510">
        <w:rPr>
          <w:sz w:val="16"/>
          <w:szCs w:val="26"/>
        </w:rPr>
        <w:t xml:space="preserve"> </w:t>
      </w:r>
      <w:r w:rsidRPr="004D5510">
        <w:rPr>
          <w:vanish/>
          <w:sz w:val="16"/>
          <w:szCs w:val="26"/>
        </w:rPr>
        <w:t>employed</w:t>
      </w:r>
      <w:r w:rsidRPr="004D5510">
        <w:rPr>
          <w:sz w:val="16"/>
          <w:szCs w:val="26"/>
        </w:rPr>
        <w:t xml:space="preserve"> </w:t>
      </w:r>
      <w:r w:rsidRPr="004D5510">
        <w:rPr>
          <w:vanish/>
          <w:sz w:val="16"/>
          <w:szCs w:val="26"/>
        </w:rPr>
        <w:t>by</w:t>
      </w:r>
      <w:r w:rsidRPr="004D5510">
        <w:rPr>
          <w:sz w:val="16"/>
          <w:szCs w:val="26"/>
        </w:rPr>
        <w:t xml:space="preserve"> </w:t>
      </w:r>
      <w:r w:rsidRPr="004D5510">
        <w:rPr>
          <w:vanish/>
          <w:sz w:val="16"/>
          <w:szCs w:val="26"/>
        </w:rPr>
        <w:t>a</w:t>
      </w:r>
      <w:r w:rsidRPr="004D5510">
        <w:rPr>
          <w:sz w:val="16"/>
          <w:szCs w:val="26"/>
        </w:rPr>
        <w:t xml:space="preserve"> </w:t>
      </w:r>
      <w:r w:rsidRPr="004D5510">
        <w:rPr>
          <w:vanish/>
          <w:sz w:val="16"/>
          <w:szCs w:val="26"/>
        </w:rPr>
        <w:t>nation-state</w:t>
      </w:r>
      <w:r w:rsidRPr="004D5510">
        <w:rPr>
          <w:sz w:val="16"/>
          <w:szCs w:val="26"/>
        </w:rPr>
        <w:t xml:space="preserve"> </w:t>
      </w:r>
      <w:r w:rsidRPr="004D5510">
        <w:rPr>
          <w:rStyle w:val="StyleUnderline"/>
          <w:vanish/>
          <w:sz w:val="26"/>
          <w:szCs w:val="26"/>
        </w:rPr>
        <w:t>could</w:t>
      </w:r>
      <w:r w:rsidRPr="004D5510">
        <w:rPr>
          <w:rStyle w:val="StyleUnderline"/>
          <w:sz w:val="26"/>
          <w:szCs w:val="26"/>
        </w:rPr>
        <w:t xml:space="preserve"> </w:t>
      </w:r>
      <w:r w:rsidRPr="004D5510">
        <w:rPr>
          <w:rStyle w:val="StyleUnderline"/>
          <w:vanish/>
          <w:sz w:val="26"/>
          <w:szCs w:val="26"/>
        </w:rPr>
        <w:t>soon</w:t>
      </w:r>
      <w:r w:rsidRPr="004D5510">
        <w:rPr>
          <w:rStyle w:val="StyleUnderline"/>
          <w:sz w:val="26"/>
          <w:szCs w:val="26"/>
        </w:rPr>
        <w:t xml:space="preserve"> </w:t>
      </w:r>
      <w:r w:rsidRPr="004D5510">
        <w:rPr>
          <w:rStyle w:val="StyleUnderline"/>
          <w:vanish/>
          <w:sz w:val="26"/>
          <w:szCs w:val="26"/>
        </w:rPr>
        <w:t>be</w:t>
      </w:r>
      <w:r w:rsidRPr="004D5510">
        <w:rPr>
          <w:rStyle w:val="StyleUnderline"/>
          <w:sz w:val="26"/>
          <w:szCs w:val="26"/>
        </w:rPr>
        <w:t xml:space="preserve"> </w:t>
      </w:r>
      <w:r w:rsidRPr="004D5510">
        <w:rPr>
          <w:rStyle w:val="StyleUnderline"/>
          <w:vanish/>
          <w:sz w:val="26"/>
          <w:szCs w:val="26"/>
        </w:rPr>
        <w:t>done</w:t>
      </w:r>
      <w:r w:rsidRPr="004D5510">
        <w:rPr>
          <w:rStyle w:val="StyleUnderline"/>
          <w:sz w:val="26"/>
          <w:szCs w:val="26"/>
        </w:rPr>
        <w:t xml:space="preserve"> </w:t>
      </w:r>
      <w:r w:rsidRPr="004D5510">
        <w:rPr>
          <w:rStyle w:val="StyleUnderline"/>
          <w:vanish/>
          <w:sz w:val="26"/>
          <w:szCs w:val="26"/>
        </w:rPr>
        <w:t>by</w:t>
      </w:r>
      <w:r w:rsidRPr="004D5510">
        <w:rPr>
          <w:sz w:val="16"/>
          <w:szCs w:val="26"/>
        </w:rPr>
        <w:t xml:space="preserve"> </w:t>
      </w:r>
      <w:r w:rsidRPr="004D5510">
        <w:rPr>
          <w:vanish/>
          <w:sz w:val="16"/>
          <w:szCs w:val="26"/>
        </w:rPr>
        <w:t>a</w:t>
      </w:r>
      <w:r w:rsidRPr="004D5510">
        <w:rPr>
          <w:sz w:val="16"/>
          <w:szCs w:val="26"/>
        </w:rPr>
        <w:t xml:space="preserve"> </w:t>
      </w:r>
      <w:r w:rsidRPr="004D5510">
        <w:rPr>
          <w:vanish/>
          <w:sz w:val="16"/>
          <w:szCs w:val="26"/>
        </w:rPr>
        <w:t>handful</w:t>
      </w:r>
      <w:r w:rsidRPr="004D5510">
        <w:rPr>
          <w:sz w:val="16"/>
          <w:szCs w:val="26"/>
        </w:rPr>
        <w:t xml:space="preserve"> </w:t>
      </w:r>
      <w:r w:rsidRPr="004D5510">
        <w:rPr>
          <w:vanish/>
          <w:sz w:val="16"/>
          <w:szCs w:val="26"/>
        </w:rPr>
        <w:t>of</w:t>
      </w:r>
      <w:r w:rsidRPr="004D5510">
        <w:rPr>
          <w:sz w:val="16"/>
          <w:szCs w:val="26"/>
        </w:rPr>
        <w:t xml:space="preserve"> </w:t>
      </w:r>
      <w:r w:rsidRPr="004D5510">
        <w:rPr>
          <w:vanish/>
          <w:sz w:val="16"/>
          <w:szCs w:val="26"/>
        </w:rPr>
        <w:t>talented</w:t>
      </w:r>
      <w:r w:rsidRPr="004D5510">
        <w:rPr>
          <w:sz w:val="16"/>
          <w:szCs w:val="26"/>
        </w:rPr>
        <w:t xml:space="preserve"> </w:t>
      </w:r>
      <w:r w:rsidRPr="004D5510">
        <w:rPr>
          <w:vanish/>
          <w:sz w:val="16"/>
          <w:szCs w:val="26"/>
        </w:rPr>
        <w:t>and</w:t>
      </w:r>
      <w:r w:rsidRPr="004D5510">
        <w:rPr>
          <w:sz w:val="16"/>
          <w:szCs w:val="26"/>
        </w:rPr>
        <w:t xml:space="preserve"> </w:t>
      </w:r>
      <w:r w:rsidRPr="004D5510">
        <w:rPr>
          <w:vanish/>
          <w:sz w:val="16"/>
          <w:szCs w:val="26"/>
        </w:rPr>
        <w:t>trained</w:t>
      </w:r>
      <w:r w:rsidRPr="004D5510">
        <w:rPr>
          <w:sz w:val="16"/>
          <w:szCs w:val="26"/>
        </w:rPr>
        <w:t xml:space="preserve"> </w:t>
      </w:r>
      <w:r w:rsidRPr="004D5510">
        <w:rPr>
          <w:rStyle w:val="StyleUnderline"/>
          <w:vanish/>
          <w:sz w:val="26"/>
          <w:szCs w:val="26"/>
        </w:rPr>
        <w:t>individuals</w:t>
      </w:r>
      <w:r w:rsidRPr="004D5510">
        <w:rPr>
          <w:vanish/>
          <w:sz w:val="16"/>
          <w:szCs w:val="26"/>
        </w:rPr>
        <w:t>.</w:t>
      </w:r>
      <w:r w:rsidRPr="004D5510">
        <w:rPr>
          <w:sz w:val="16"/>
          <w:szCs w:val="26"/>
        </w:rPr>
        <w:t xml:space="preserve"> </w:t>
      </w:r>
      <w:r w:rsidRPr="004D5510">
        <w:rPr>
          <w:vanish/>
          <w:sz w:val="16"/>
          <w:szCs w:val="26"/>
        </w:rPr>
        <w:t>Or</w:t>
      </w:r>
      <w:r w:rsidRPr="004D5510">
        <w:rPr>
          <w:sz w:val="16"/>
          <w:szCs w:val="26"/>
        </w:rPr>
        <w:t xml:space="preserve"> </w:t>
      </w:r>
      <w:r w:rsidRPr="004D5510">
        <w:rPr>
          <w:vanish/>
          <w:sz w:val="16"/>
          <w:szCs w:val="26"/>
        </w:rPr>
        <w:t>maybe</w:t>
      </w:r>
      <w:r w:rsidRPr="004D5510">
        <w:rPr>
          <w:sz w:val="16"/>
          <w:szCs w:val="26"/>
        </w:rPr>
        <w:t xml:space="preserve"> </w:t>
      </w:r>
      <w:r w:rsidRPr="004D5510">
        <w:rPr>
          <w:vanish/>
          <w:sz w:val="16"/>
          <w:szCs w:val="26"/>
        </w:rPr>
        <w:t>just</w:t>
      </w:r>
      <w:r w:rsidRPr="004D5510">
        <w:rPr>
          <w:sz w:val="16"/>
          <w:szCs w:val="26"/>
        </w:rPr>
        <w:t xml:space="preserve"> </w:t>
      </w:r>
      <w:r w:rsidRPr="004D5510">
        <w:rPr>
          <w:vanish/>
          <w:sz w:val="16"/>
          <w:szCs w:val="26"/>
        </w:rPr>
        <w:t>one.</w:t>
      </w:r>
      <w:r w:rsidRPr="004D5510">
        <w:rPr>
          <w:sz w:val="16"/>
          <w:szCs w:val="26"/>
        </w:rPr>
        <w:t xml:space="preserve"> </w:t>
      </w:r>
      <w:r w:rsidRPr="004D5510">
        <w:rPr>
          <w:vanish/>
          <w:sz w:val="16"/>
          <w:szCs w:val="26"/>
        </w:rPr>
        <w:t>When</w:t>
      </w:r>
      <w:r w:rsidRPr="004D5510">
        <w:rPr>
          <w:sz w:val="16"/>
          <w:szCs w:val="26"/>
        </w:rPr>
        <w:t xml:space="preserve"> </w:t>
      </w:r>
      <w:r w:rsidRPr="004D5510">
        <w:rPr>
          <w:vanish/>
          <w:sz w:val="16"/>
          <w:szCs w:val="26"/>
        </w:rPr>
        <w:t>Melinda</w:t>
      </w:r>
      <w:r w:rsidRPr="004D5510">
        <w:rPr>
          <w:sz w:val="16"/>
          <w:szCs w:val="26"/>
        </w:rPr>
        <w:t xml:space="preserve"> </w:t>
      </w:r>
      <w:r w:rsidRPr="004D5510">
        <w:rPr>
          <w:vanish/>
          <w:sz w:val="16"/>
          <w:szCs w:val="26"/>
        </w:rPr>
        <w:t>Gates</w:t>
      </w:r>
      <w:r w:rsidRPr="004D5510">
        <w:rPr>
          <w:sz w:val="16"/>
          <w:szCs w:val="26"/>
        </w:rPr>
        <w:t xml:space="preserve"> </w:t>
      </w:r>
      <w:r w:rsidRPr="004D5510">
        <w:rPr>
          <w:vanish/>
          <w:sz w:val="16"/>
          <w:szCs w:val="26"/>
        </w:rPr>
        <w:t>was</w:t>
      </w:r>
      <w:r w:rsidRPr="004D5510">
        <w:rPr>
          <w:sz w:val="16"/>
          <w:szCs w:val="26"/>
        </w:rPr>
        <w:t xml:space="preserve"> </w:t>
      </w:r>
      <w:r w:rsidRPr="004D5510">
        <w:rPr>
          <w:vanish/>
          <w:sz w:val="16"/>
          <w:szCs w:val="26"/>
        </w:rPr>
        <w:t>asked</w:t>
      </w:r>
      <w:r w:rsidRPr="004D5510">
        <w:rPr>
          <w:sz w:val="16"/>
          <w:szCs w:val="26"/>
        </w:rPr>
        <w:t xml:space="preserve"> </w:t>
      </w:r>
      <w:r w:rsidRPr="004D5510">
        <w:rPr>
          <w:vanish/>
          <w:sz w:val="16"/>
          <w:szCs w:val="26"/>
        </w:rPr>
        <w:t>at</w:t>
      </w:r>
      <w:r w:rsidRPr="004D5510">
        <w:rPr>
          <w:sz w:val="16"/>
          <w:szCs w:val="26"/>
        </w:rPr>
        <w:t xml:space="preserve"> </w:t>
      </w:r>
      <w:r w:rsidRPr="004D5510">
        <w:rPr>
          <w:vanish/>
          <w:sz w:val="16"/>
          <w:szCs w:val="26"/>
        </w:rPr>
        <w:t>the</w:t>
      </w:r>
      <w:r w:rsidRPr="004D5510">
        <w:rPr>
          <w:sz w:val="16"/>
          <w:szCs w:val="26"/>
        </w:rPr>
        <w:t xml:space="preserve"> </w:t>
      </w:r>
      <w:r w:rsidRPr="004D5510">
        <w:rPr>
          <w:vanish/>
          <w:sz w:val="16"/>
          <w:szCs w:val="26"/>
        </w:rPr>
        <w:t>South</w:t>
      </w:r>
      <w:r w:rsidRPr="004D5510">
        <w:rPr>
          <w:sz w:val="16"/>
          <w:szCs w:val="26"/>
        </w:rPr>
        <w:t xml:space="preserve"> </w:t>
      </w:r>
      <w:r w:rsidRPr="004D5510">
        <w:rPr>
          <w:vanish/>
          <w:sz w:val="16"/>
          <w:szCs w:val="26"/>
        </w:rPr>
        <w:t>by</w:t>
      </w:r>
      <w:r w:rsidRPr="004D5510">
        <w:rPr>
          <w:sz w:val="16"/>
          <w:szCs w:val="26"/>
        </w:rPr>
        <w:t xml:space="preserve"> </w:t>
      </w:r>
      <w:r w:rsidRPr="004D5510">
        <w:rPr>
          <w:vanish/>
          <w:sz w:val="16"/>
          <w:szCs w:val="26"/>
        </w:rPr>
        <w:t>Southwest</w:t>
      </w:r>
      <w:r w:rsidRPr="004D5510">
        <w:rPr>
          <w:sz w:val="16"/>
          <w:szCs w:val="26"/>
        </w:rPr>
        <w:t xml:space="preserve"> </w:t>
      </w:r>
      <w:r w:rsidRPr="004D5510">
        <w:rPr>
          <w:vanish/>
          <w:sz w:val="16"/>
          <w:szCs w:val="26"/>
        </w:rPr>
        <w:t>conference</w:t>
      </w:r>
      <w:r w:rsidRPr="004D5510">
        <w:rPr>
          <w:sz w:val="16"/>
          <w:szCs w:val="26"/>
        </w:rPr>
        <w:t xml:space="preserve"> </w:t>
      </w:r>
      <w:r w:rsidRPr="004D5510">
        <w:rPr>
          <w:vanish/>
          <w:sz w:val="16"/>
          <w:szCs w:val="26"/>
        </w:rPr>
        <w:t>in</w:t>
      </w:r>
      <w:r w:rsidRPr="004D5510">
        <w:rPr>
          <w:sz w:val="16"/>
          <w:szCs w:val="26"/>
        </w:rPr>
        <w:t xml:space="preserve"> </w:t>
      </w:r>
      <w:r w:rsidRPr="004D5510">
        <w:rPr>
          <w:vanish/>
          <w:sz w:val="16"/>
          <w:szCs w:val="26"/>
        </w:rPr>
        <w:t>2018</w:t>
      </w:r>
      <w:r w:rsidRPr="004D5510">
        <w:rPr>
          <w:sz w:val="16"/>
          <w:szCs w:val="26"/>
        </w:rPr>
        <w:t xml:space="preserve"> </w:t>
      </w:r>
      <w:r w:rsidRPr="004D5510">
        <w:rPr>
          <w:vanish/>
          <w:sz w:val="16"/>
          <w:szCs w:val="26"/>
        </w:rPr>
        <w:t>to</w:t>
      </w:r>
      <w:r w:rsidRPr="004D5510">
        <w:rPr>
          <w:sz w:val="16"/>
          <w:szCs w:val="26"/>
        </w:rPr>
        <w:t xml:space="preserve"> </w:t>
      </w:r>
      <w:r w:rsidRPr="004D5510">
        <w:rPr>
          <w:vanish/>
          <w:sz w:val="16"/>
          <w:szCs w:val="26"/>
        </w:rPr>
        <w:t>identify</w:t>
      </w:r>
      <w:r w:rsidRPr="004D5510">
        <w:rPr>
          <w:sz w:val="16"/>
          <w:szCs w:val="26"/>
        </w:rPr>
        <w:t xml:space="preserve"> </w:t>
      </w:r>
      <w:r w:rsidRPr="004D5510">
        <w:rPr>
          <w:vanish/>
          <w:sz w:val="16"/>
          <w:szCs w:val="26"/>
        </w:rPr>
        <w:t>what</w:t>
      </w:r>
      <w:r w:rsidRPr="004D5510">
        <w:rPr>
          <w:sz w:val="16"/>
          <w:szCs w:val="26"/>
        </w:rPr>
        <w:t xml:space="preserve"> </w:t>
      </w:r>
      <w:r w:rsidRPr="004D5510">
        <w:rPr>
          <w:vanish/>
          <w:sz w:val="16"/>
          <w:szCs w:val="26"/>
        </w:rPr>
        <w:t>she</w:t>
      </w:r>
      <w:r w:rsidRPr="004D5510">
        <w:rPr>
          <w:sz w:val="16"/>
          <w:szCs w:val="26"/>
        </w:rPr>
        <w:t xml:space="preserve"> </w:t>
      </w:r>
      <w:r w:rsidRPr="004D5510">
        <w:rPr>
          <w:vanish/>
          <w:sz w:val="16"/>
          <w:szCs w:val="26"/>
        </w:rPr>
        <w:t>saw</w:t>
      </w:r>
      <w:r w:rsidRPr="004D5510">
        <w:rPr>
          <w:sz w:val="16"/>
          <w:szCs w:val="26"/>
        </w:rPr>
        <w:t xml:space="preserve"> </w:t>
      </w:r>
      <w:r w:rsidRPr="004D5510">
        <w:rPr>
          <w:vanish/>
          <w:sz w:val="16"/>
          <w:szCs w:val="26"/>
        </w:rPr>
        <w:t>as</w:t>
      </w:r>
      <w:r w:rsidRPr="004D5510">
        <w:rPr>
          <w:sz w:val="16"/>
          <w:szCs w:val="26"/>
        </w:rPr>
        <w:t xml:space="preserve"> </w:t>
      </w:r>
      <w:r w:rsidRPr="004D5510">
        <w:rPr>
          <w:vanish/>
          <w:sz w:val="16"/>
          <w:szCs w:val="26"/>
        </w:rPr>
        <w:t>the</w:t>
      </w:r>
      <w:r w:rsidRPr="004D5510">
        <w:rPr>
          <w:sz w:val="16"/>
          <w:szCs w:val="26"/>
        </w:rPr>
        <w:t xml:space="preserve"> </w:t>
      </w:r>
      <w:r w:rsidRPr="004D5510">
        <w:rPr>
          <w:vanish/>
          <w:sz w:val="16"/>
          <w:szCs w:val="26"/>
        </w:rPr>
        <w:t>biggest</w:t>
      </w:r>
      <w:r w:rsidRPr="004D5510">
        <w:rPr>
          <w:sz w:val="16"/>
          <w:szCs w:val="26"/>
        </w:rPr>
        <w:t xml:space="preserve"> </w:t>
      </w:r>
      <w:r w:rsidRPr="004D5510">
        <w:rPr>
          <w:vanish/>
          <w:sz w:val="16"/>
          <w:szCs w:val="26"/>
        </w:rPr>
        <w:t>threat</w:t>
      </w:r>
      <w:r w:rsidRPr="004D5510">
        <w:rPr>
          <w:sz w:val="16"/>
          <w:szCs w:val="26"/>
        </w:rPr>
        <w:t xml:space="preserve"> </w:t>
      </w:r>
      <w:r w:rsidRPr="004D5510">
        <w:rPr>
          <w:vanish/>
          <w:sz w:val="16"/>
          <w:szCs w:val="26"/>
        </w:rPr>
        <w:t>facing</w:t>
      </w:r>
      <w:r w:rsidRPr="004D5510">
        <w:rPr>
          <w:sz w:val="16"/>
          <w:szCs w:val="26"/>
        </w:rPr>
        <w:t xml:space="preserve"> </w:t>
      </w:r>
      <w:r w:rsidRPr="004D5510">
        <w:rPr>
          <w:vanish/>
          <w:sz w:val="16"/>
          <w:szCs w:val="26"/>
        </w:rPr>
        <w:t>the</w:t>
      </w:r>
      <w:r w:rsidRPr="004D5510">
        <w:rPr>
          <w:sz w:val="16"/>
          <w:szCs w:val="26"/>
        </w:rPr>
        <w:t xml:space="preserve"> </w:t>
      </w:r>
      <w:r w:rsidRPr="004D5510">
        <w:rPr>
          <w:vanish/>
          <w:sz w:val="16"/>
          <w:szCs w:val="26"/>
        </w:rPr>
        <w:t>world</w:t>
      </w:r>
      <w:r w:rsidRPr="004D5510">
        <w:rPr>
          <w:sz w:val="16"/>
          <w:szCs w:val="26"/>
        </w:rPr>
        <w:t xml:space="preserve"> </w:t>
      </w:r>
      <w:r w:rsidRPr="004D5510">
        <w:rPr>
          <w:vanish/>
          <w:sz w:val="16"/>
          <w:szCs w:val="26"/>
        </w:rPr>
        <w:t>over</w:t>
      </w:r>
      <w:r w:rsidRPr="004D5510">
        <w:rPr>
          <w:sz w:val="16"/>
          <w:szCs w:val="26"/>
        </w:rPr>
        <w:t xml:space="preserve"> </w:t>
      </w:r>
      <w:r w:rsidRPr="004D5510">
        <w:rPr>
          <w:vanish/>
          <w:sz w:val="16"/>
          <w:szCs w:val="26"/>
        </w:rPr>
        <w:t>the</w:t>
      </w:r>
      <w:r w:rsidRPr="004D5510">
        <w:rPr>
          <w:sz w:val="16"/>
          <w:szCs w:val="26"/>
        </w:rPr>
        <w:t xml:space="preserve"> </w:t>
      </w:r>
      <w:r w:rsidRPr="004D5510">
        <w:rPr>
          <w:vanish/>
          <w:sz w:val="16"/>
          <w:szCs w:val="26"/>
        </w:rPr>
        <w:t>next</w:t>
      </w:r>
      <w:r w:rsidRPr="004D5510">
        <w:rPr>
          <w:sz w:val="16"/>
          <w:szCs w:val="26"/>
        </w:rPr>
        <w:t xml:space="preserve"> </w:t>
      </w:r>
      <w:r w:rsidRPr="004D5510">
        <w:rPr>
          <w:vanish/>
          <w:sz w:val="16"/>
          <w:szCs w:val="26"/>
        </w:rPr>
        <w:t>decade,</w:t>
      </w:r>
      <w:r w:rsidRPr="004D5510">
        <w:rPr>
          <w:sz w:val="16"/>
          <w:szCs w:val="26"/>
        </w:rPr>
        <w:t xml:space="preserve"> </w:t>
      </w:r>
      <w:r w:rsidRPr="004D5510">
        <w:rPr>
          <w:vanish/>
          <w:sz w:val="16"/>
          <w:szCs w:val="26"/>
        </w:rPr>
        <w:t>she</w:t>
      </w:r>
      <w:r w:rsidRPr="004D5510">
        <w:rPr>
          <w:sz w:val="16"/>
          <w:szCs w:val="26"/>
        </w:rPr>
        <w:t xml:space="preserve"> </w:t>
      </w:r>
      <w:r w:rsidRPr="004D5510">
        <w:rPr>
          <w:vanish/>
          <w:sz w:val="16"/>
          <w:szCs w:val="26"/>
        </w:rPr>
        <w:t>didn’t</w:t>
      </w:r>
      <w:r w:rsidRPr="004D5510">
        <w:rPr>
          <w:sz w:val="16"/>
          <w:szCs w:val="26"/>
        </w:rPr>
        <w:t xml:space="preserve"> </w:t>
      </w:r>
      <w:r w:rsidRPr="004D5510">
        <w:rPr>
          <w:vanish/>
          <w:sz w:val="16"/>
          <w:szCs w:val="26"/>
        </w:rPr>
        <w:t>hesitate:</w:t>
      </w:r>
      <w:r w:rsidRPr="004D5510">
        <w:rPr>
          <w:sz w:val="16"/>
          <w:szCs w:val="26"/>
        </w:rPr>
        <w:t xml:space="preserve"> </w:t>
      </w:r>
      <w:r w:rsidRPr="004D5510">
        <w:rPr>
          <w:vanish/>
          <w:sz w:val="16"/>
          <w:szCs w:val="26"/>
        </w:rPr>
        <w:t>“A</w:t>
      </w:r>
      <w:r w:rsidRPr="004D5510">
        <w:rPr>
          <w:sz w:val="16"/>
          <w:szCs w:val="26"/>
        </w:rPr>
        <w:t xml:space="preserve"> </w:t>
      </w:r>
      <w:r w:rsidRPr="004D5510">
        <w:rPr>
          <w:vanish/>
          <w:sz w:val="16"/>
          <w:szCs w:val="26"/>
        </w:rPr>
        <w:t>bioterrorism</w:t>
      </w:r>
      <w:r w:rsidRPr="004D5510">
        <w:rPr>
          <w:sz w:val="16"/>
          <w:szCs w:val="26"/>
        </w:rPr>
        <w:t xml:space="preserve"> </w:t>
      </w:r>
      <w:r w:rsidRPr="004D5510">
        <w:rPr>
          <w:vanish/>
          <w:sz w:val="16"/>
          <w:szCs w:val="26"/>
        </w:rPr>
        <w:t>event.</w:t>
      </w:r>
      <w:r w:rsidRPr="004D5510">
        <w:rPr>
          <w:sz w:val="16"/>
          <w:szCs w:val="26"/>
        </w:rPr>
        <w:t xml:space="preserve"> </w:t>
      </w:r>
      <w:r w:rsidRPr="004D5510">
        <w:rPr>
          <w:vanish/>
          <w:sz w:val="16"/>
          <w:szCs w:val="26"/>
        </w:rPr>
        <w:t>Definitely.”2</w:t>
      </w:r>
      <w:r w:rsidRPr="004D5510">
        <w:rPr>
          <w:sz w:val="16"/>
          <w:szCs w:val="26"/>
        </w:rPr>
        <w:t xml:space="preserve"> </w:t>
      </w:r>
      <w:r w:rsidRPr="004D5510">
        <w:rPr>
          <w:vanish/>
          <w:sz w:val="16"/>
          <w:szCs w:val="26"/>
        </w:rPr>
        <w:t>She’s</w:t>
      </w:r>
      <w:r w:rsidRPr="004D5510">
        <w:rPr>
          <w:sz w:val="16"/>
          <w:szCs w:val="26"/>
        </w:rPr>
        <w:t xml:space="preserve"> </w:t>
      </w:r>
      <w:r w:rsidRPr="004D5510">
        <w:rPr>
          <w:vanish/>
          <w:sz w:val="16"/>
          <w:szCs w:val="26"/>
        </w:rPr>
        <w:t>far</w:t>
      </w:r>
      <w:r w:rsidRPr="004D5510">
        <w:rPr>
          <w:sz w:val="16"/>
          <w:szCs w:val="26"/>
        </w:rPr>
        <w:t xml:space="preserve"> </w:t>
      </w:r>
      <w:r w:rsidRPr="004D5510">
        <w:rPr>
          <w:vanish/>
          <w:sz w:val="16"/>
          <w:szCs w:val="26"/>
        </w:rPr>
        <w:t>from</w:t>
      </w:r>
      <w:r w:rsidRPr="004D5510">
        <w:rPr>
          <w:sz w:val="16"/>
          <w:szCs w:val="26"/>
        </w:rPr>
        <w:t xml:space="preserve"> </w:t>
      </w:r>
      <w:r w:rsidRPr="004D5510">
        <w:rPr>
          <w:vanish/>
          <w:sz w:val="16"/>
          <w:szCs w:val="26"/>
        </w:rPr>
        <w:t>alone.</w:t>
      </w:r>
      <w:r w:rsidRPr="004D5510">
        <w:rPr>
          <w:sz w:val="16"/>
          <w:szCs w:val="26"/>
        </w:rPr>
        <w:t xml:space="preserve"> </w:t>
      </w:r>
      <w:r w:rsidRPr="004D5510">
        <w:rPr>
          <w:vanish/>
          <w:sz w:val="16"/>
          <w:szCs w:val="26"/>
        </w:rPr>
        <w:t>In</w:t>
      </w:r>
      <w:r w:rsidRPr="004D5510">
        <w:rPr>
          <w:sz w:val="16"/>
          <w:szCs w:val="26"/>
        </w:rPr>
        <w:t xml:space="preserve"> </w:t>
      </w:r>
      <w:r w:rsidRPr="004D5510">
        <w:rPr>
          <w:vanish/>
          <w:sz w:val="16"/>
          <w:szCs w:val="26"/>
        </w:rPr>
        <w:t>2016,</w:t>
      </w:r>
      <w:r w:rsidRPr="004D5510">
        <w:rPr>
          <w:sz w:val="16"/>
          <w:szCs w:val="26"/>
        </w:rPr>
        <w:t xml:space="preserve"> </w:t>
      </w:r>
      <w:r w:rsidRPr="004D5510">
        <w:rPr>
          <w:vanish/>
          <w:sz w:val="16"/>
          <w:szCs w:val="26"/>
        </w:rPr>
        <w:t>President</w:t>
      </w:r>
      <w:r w:rsidRPr="004D5510">
        <w:rPr>
          <w:sz w:val="16"/>
          <w:szCs w:val="26"/>
        </w:rPr>
        <w:t xml:space="preserve"> </w:t>
      </w:r>
      <w:r w:rsidRPr="004D5510">
        <w:rPr>
          <w:vanish/>
          <w:sz w:val="16"/>
          <w:szCs w:val="26"/>
        </w:rPr>
        <w:t>Obama’s</w:t>
      </w:r>
      <w:r w:rsidRPr="004D5510">
        <w:rPr>
          <w:sz w:val="16"/>
          <w:szCs w:val="26"/>
        </w:rPr>
        <w:t xml:space="preserve"> </w:t>
      </w:r>
      <w:r w:rsidRPr="004D5510">
        <w:rPr>
          <w:vanish/>
          <w:sz w:val="16"/>
          <w:szCs w:val="26"/>
        </w:rPr>
        <w:t>director</w:t>
      </w:r>
      <w:r w:rsidRPr="004D5510">
        <w:rPr>
          <w:sz w:val="16"/>
          <w:szCs w:val="26"/>
        </w:rPr>
        <w:t xml:space="preserve"> </w:t>
      </w:r>
      <w:r w:rsidRPr="004D5510">
        <w:rPr>
          <w:vanish/>
          <w:sz w:val="16"/>
          <w:szCs w:val="26"/>
        </w:rPr>
        <w:t>of</w:t>
      </w:r>
      <w:r w:rsidRPr="004D5510">
        <w:rPr>
          <w:sz w:val="16"/>
          <w:szCs w:val="26"/>
        </w:rPr>
        <w:t xml:space="preserve"> </w:t>
      </w:r>
      <w:r w:rsidRPr="004D5510">
        <w:rPr>
          <w:vanish/>
          <w:sz w:val="16"/>
          <w:szCs w:val="26"/>
        </w:rPr>
        <w:t>national</w:t>
      </w:r>
      <w:r w:rsidRPr="004D5510">
        <w:rPr>
          <w:sz w:val="16"/>
          <w:szCs w:val="26"/>
        </w:rPr>
        <w:t xml:space="preserve"> </w:t>
      </w:r>
      <w:r w:rsidRPr="004D5510">
        <w:rPr>
          <w:vanish/>
          <w:sz w:val="16"/>
          <w:szCs w:val="26"/>
        </w:rPr>
        <w:t>intelligence</w:t>
      </w:r>
      <w:r w:rsidRPr="004D5510">
        <w:rPr>
          <w:sz w:val="16"/>
          <w:szCs w:val="26"/>
        </w:rPr>
        <w:t xml:space="preserve"> </w:t>
      </w:r>
      <w:r w:rsidRPr="004D5510">
        <w:rPr>
          <w:vanish/>
          <w:sz w:val="16"/>
          <w:szCs w:val="26"/>
        </w:rPr>
        <w:t>James</w:t>
      </w:r>
      <w:r w:rsidRPr="004D5510">
        <w:rPr>
          <w:sz w:val="16"/>
          <w:szCs w:val="26"/>
        </w:rPr>
        <w:t xml:space="preserve"> </w:t>
      </w:r>
      <w:r w:rsidRPr="004D5510">
        <w:rPr>
          <w:vanish/>
          <w:sz w:val="16"/>
          <w:szCs w:val="26"/>
        </w:rPr>
        <w:t>Clapper</w:t>
      </w:r>
      <w:r w:rsidRPr="004D5510">
        <w:rPr>
          <w:sz w:val="16"/>
          <w:szCs w:val="26"/>
        </w:rPr>
        <w:t xml:space="preserve"> </w:t>
      </w:r>
      <w:r w:rsidRPr="004D5510">
        <w:rPr>
          <w:vanish/>
          <w:sz w:val="16"/>
          <w:szCs w:val="26"/>
        </w:rPr>
        <w:t>identified</w:t>
      </w:r>
      <w:r w:rsidRPr="004D5510">
        <w:rPr>
          <w:sz w:val="16"/>
          <w:szCs w:val="26"/>
        </w:rPr>
        <w:t xml:space="preserve"> </w:t>
      </w:r>
      <w:r w:rsidRPr="004D5510">
        <w:rPr>
          <w:vanish/>
          <w:sz w:val="16"/>
          <w:szCs w:val="26"/>
        </w:rPr>
        <w:t>CRISPR</w:t>
      </w:r>
      <w:r w:rsidRPr="004D5510">
        <w:rPr>
          <w:sz w:val="16"/>
          <w:szCs w:val="26"/>
        </w:rPr>
        <w:t xml:space="preserve"> </w:t>
      </w:r>
      <w:r w:rsidRPr="004D5510">
        <w:rPr>
          <w:vanish/>
          <w:sz w:val="16"/>
          <w:szCs w:val="26"/>
        </w:rPr>
        <w:t>as</w:t>
      </w:r>
      <w:r w:rsidRPr="004D5510">
        <w:rPr>
          <w:sz w:val="16"/>
          <w:szCs w:val="26"/>
        </w:rPr>
        <w:t xml:space="preserve"> </w:t>
      </w:r>
      <w:r w:rsidRPr="004D5510">
        <w:rPr>
          <w:vanish/>
          <w:sz w:val="16"/>
          <w:szCs w:val="26"/>
        </w:rPr>
        <w:t>a</w:t>
      </w:r>
      <w:r w:rsidRPr="004D5510">
        <w:rPr>
          <w:sz w:val="16"/>
          <w:szCs w:val="26"/>
        </w:rPr>
        <w:t xml:space="preserve"> </w:t>
      </w:r>
      <w:r w:rsidRPr="004D5510">
        <w:rPr>
          <w:vanish/>
          <w:sz w:val="16"/>
          <w:szCs w:val="26"/>
        </w:rPr>
        <w:t>“weapon</w:t>
      </w:r>
      <w:r w:rsidRPr="004D5510">
        <w:rPr>
          <w:sz w:val="16"/>
          <w:szCs w:val="26"/>
        </w:rPr>
        <w:t xml:space="preserve"> </w:t>
      </w:r>
      <w:r w:rsidRPr="004D5510">
        <w:rPr>
          <w:vanish/>
          <w:sz w:val="16"/>
          <w:szCs w:val="26"/>
        </w:rPr>
        <w:t>of</w:t>
      </w:r>
      <w:r w:rsidRPr="004D5510">
        <w:rPr>
          <w:sz w:val="16"/>
          <w:szCs w:val="26"/>
        </w:rPr>
        <w:t xml:space="preserve"> </w:t>
      </w:r>
      <w:r w:rsidRPr="004D5510">
        <w:rPr>
          <w:vanish/>
          <w:sz w:val="16"/>
          <w:szCs w:val="26"/>
        </w:rPr>
        <w:t>mass</w:t>
      </w:r>
      <w:r w:rsidRPr="004D5510">
        <w:rPr>
          <w:sz w:val="16"/>
          <w:szCs w:val="26"/>
        </w:rPr>
        <w:t xml:space="preserve"> </w:t>
      </w:r>
      <w:r w:rsidRPr="004D5510">
        <w:rPr>
          <w:vanish/>
          <w:sz w:val="16"/>
          <w:szCs w:val="26"/>
        </w:rPr>
        <w:t>destruction,”</w:t>
      </w:r>
      <w:r w:rsidRPr="004D5510">
        <w:rPr>
          <w:sz w:val="16"/>
          <w:szCs w:val="26"/>
        </w:rPr>
        <w:t xml:space="preserve"> </w:t>
      </w:r>
      <w:r w:rsidRPr="004D5510">
        <w:rPr>
          <w:vanish/>
          <w:sz w:val="16"/>
          <w:szCs w:val="26"/>
        </w:rPr>
        <w:t>a</w:t>
      </w:r>
      <w:r w:rsidRPr="004D5510">
        <w:rPr>
          <w:sz w:val="16"/>
          <w:szCs w:val="26"/>
        </w:rPr>
        <w:t xml:space="preserve"> </w:t>
      </w:r>
      <w:r w:rsidRPr="004D5510">
        <w:rPr>
          <w:vanish/>
          <w:sz w:val="16"/>
          <w:szCs w:val="26"/>
        </w:rPr>
        <w:t>category</w:t>
      </w:r>
      <w:r w:rsidRPr="004D5510">
        <w:rPr>
          <w:sz w:val="16"/>
          <w:szCs w:val="26"/>
        </w:rPr>
        <w:t xml:space="preserve"> </w:t>
      </w:r>
      <w:r w:rsidRPr="004D5510">
        <w:rPr>
          <w:vanish/>
          <w:sz w:val="16"/>
          <w:szCs w:val="26"/>
        </w:rPr>
        <w:t>usually</w:t>
      </w:r>
      <w:r w:rsidRPr="004D5510">
        <w:rPr>
          <w:sz w:val="16"/>
          <w:szCs w:val="26"/>
        </w:rPr>
        <w:t xml:space="preserve"> </w:t>
      </w:r>
      <w:r w:rsidRPr="004D5510">
        <w:rPr>
          <w:vanish/>
          <w:sz w:val="16"/>
          <w:szCs w:val="26"/>
        </w:rPr>
        <w:t>reserved</w:t>
      </w:r>
      <w:r w:rsidRPr="004D5510">
        <w:rPr>
          <w:sz w:val="16"/>
          <w:szCs w:val="26"/>
        </w:rPr>
        <w:t xml:space="preserve"> </w:t>
      </w:r>
      <w:r w:rsidRPr="004D5510">
        <w:rPr>
          <w:vanish/>
          <w:sz w:val="16"/>
          <w:szCs w:val="26"/>
        </w:rPr>
        <w:t>for</w:t>
      </w:r>
      <w:r w:rsidRPr="004D5510">
        <w:rPr>
          <w:sz w:val="16"/>
          <w:szCs w:val="26"/>
        </w:rPr>
        <w:t xml:space="preserve"> </w:t>
      </w:r>
      <w:r w:rsidRPr="004D5510">
        <w:rPr>
          <w:vanish/>
          <w:sz w:val="16"/>
          <w:szCs w:val="26"/>
        </w:rPr>
        <w:t>known</w:t>
      </w:r>
      <w:r w:rsidRPr="004D5510">
        <w:rPr>
          <w:sz w:val="16"/>
          <w:szCs w:val="26"/>
        </w:rPr>
        <w:t xml:space="preserve"> </w:t>
      </w:r>
      <w:r w:rsidRPr="004D5510">
        <w:rPr>
          <w:vanish/>
          <w:sz w:val="16"/>
          <w:szCs w:val="26"/>
        </w:rPr>
        <w:t>nightmares</w:t>
      </w:r>
      <w:r w:rsidRPr="004D5510">
        <w:rPr>
          <w:sz w:val="16"/>
          <w:szCs w:val="26"/>
        </w:rPr>
        <w:t xml:space="preserve"> </w:t>
      </w:r>
      <w:r w:rsidRPr="004D5510">
        <w:rPr>
          <w:vanish/>
          <w:sz w:val="16"/>
          <w:szCs w:val="26"/>
        </w:rPr>
        <w:t>like</w:t>
      </w:r>
      <w:r w:rsidRPr="004D5510">
        <w:rPr>
          <w:sz w:val="16"/>
          <w:szCs w:val="26"/>
        </w:rPr>
        <w:t xml:space="preserve"> </w:t>
      </w:r>
      <w:r w:rsidRPr="004D5510">
        <w:rPr>
          <w:vanish/>
          <w:sz w:val="16"/>
          <w:szCs w:val="26"/>
        </w:rPr>
        <w:t>nuclear</w:t>
      </w:r>
      <w:r w:rsidRPr="004D5510">
        <w:rPr>
          <w:sz w:val="16"/>
          <w:szCs w:val="26"/>
        </w:rPr>
        <w:t xml:space="preserve"> </w:t>
      </w:r>
      <w:r w:rsidRPr="004D5510">
        <w:rPr>
          <w:vanish/>
          <w:sz w:val="16"/>
          <w:szCs w:val="26"/>
        </w:rPr>
        <w:t>bombs</w:t>
      </w:r>
      <w:r w:rsidRPr="004D5510">
        <w:rPr>
          <w:sz w:val="16"/>
          <w:szCs w:val="26"/>
        </w:rPr>
        <w:t xml:space="preserve"> </w:t>
      </w:r>
      <w:r w:rsidRPr="004D5510">
        <w:rPr>
          <w:vanish/>
          <w:sz w:val="16"/>
          <w:szCs w:val="26"/>
        </w:rPr>
        <w:t>and</w:t>
      </w:r>
      <w:r w:rsidRPr="004D5510">
        <w:rPr>
          <w:sz w:val="16"/>
          <w:szCs w:val="26"/>
        </w:rPr>
        <w:t xml:space="preserve"> </w:t>
      </w:r>
      <w:r w:rsidRPr="004D5510">
        <w:rPr>
          <w:vanish/>
          <w:sz w:val="16"/>
          <w:szCs w:val="26"/>
        </w:rPr>
        <w:t>chemical</w:t>
      </w:r>
      <w:r w:rsidRPr="004D5510">
        <w:rPr>
          <w:sz w:val="16"/>
          <w:szCs w:val="26"/>
        </w:rPr>
        <w:t xml:space="preserve"> </w:t>
      </w:r>
      <w:r w:rsidRPr="004D5510">
        <w:rPr>
          <w:vanish/>
          <w:sz w:val="16"/>
          <w:szCs w:val="26"/>
        </w:rPr>
        <w:t>weapons.</w:t>
      </w:r>
      <w:r w:rsidRPr="004D5510">
        <w:rPr>
          <w:sz w:val="16"/>
          <w:szCs w:val="26"/>
        </w:rPr>
        <w:t xml:space="preserve"> </w:t>
      </w:r>
      <w:r w:rsidRPr="004D5510">
        <w:rPr>
          <w:vanish/>
          <w:sz w:val="16"/>
          <w:szCs w:val="26"/>
        </w:rPr>
        <w:t>A</w:t>
      </w:r>
      <w:r w:rsidRPr="004D5510">
        <w:rPr>
          <w:sz w:val="16"/>
          <w:szCs w:val="26"/>
        </w:rPr>
        <w:t xml:space="preserve"> </w:t>
      </w:r>
      <w:r w:rsidRPr="004D5510">
        <w:rPr>
          <w:vanish/>
          <w:sz w:val="16"/>
          <w:szCs w:val="26"/>
        </w:rPr>
        <w:t>2018</w:t>
      </w:r>
      <w:r w:rsidRPr="004D5510">
        <w:rPr>
          <w:sz w:val="16"/>
          <w:szCs w:val="26"/>
        </w:rPr>
        <w:t xml:space="preserve"> </w:t>
      </w:r>
      <w:r w:rsidRPr="004D5510">
        <w:rPr>
          <w:vanish/>
          <w:sz w:val="16"/>
          <w:szCs w:val="26"/>
        </w:rPr>
        <w:t>report</w:t>
      </w:r>
      <w:r w:rsidRPr="004D5510">
        <w:rPr>
          <w:sz w:val="16"/>
          <w:szCs w:val="26"/>
        </w:rPr>
        <w:t xml:space="preserve"> </w:t>
      </w:r>
      <w:r w:rsidRPr="004D5510">
        <w:rPr>
          <w:vanish/>
          <w:sz w:val="16"/>
          <w:szCs w:val="26"/>
        </w:rPr>
        <w:t>from</w:t>
      </w:r>
      <w:r w:rsidRPr="004D5510">
        <w:rPr>
          <w:sz w:val="16"/>
          <w:szCs w:val="26"/>
        </w:rPr>
        <w:t xml:space="preserve"> </w:t>
      </w:r>
      <w:r w:rsidRPr="004D5510">
        <w:rPr>
          <w:vanish/>
          <w:sz w:val="16"/>
          <w:szCs w:val="26"/>
        </w:rPr>
        <w:t>the</w:t>
      </w:r>
      <w:r w:rsidRPr="004D5510">
        <w:rPr>
          <w:sz w:val="16"/>
          <w:szCs w:val="26"/>
        </w:rPr>
        <w:t xml:space="preserve"> </w:t>
      </w:r>
      <w:r w:rsidRPr="004D5510">
        <w:rPr>
          <w:vanish/>
          <w:sz w:val="16"/>
          <w:szCs w:val="26"/>
        </w:rPr>
        <w:t>National</w:t>
      </w:r>
      <w:r w:rsidRPr="004D5510">
        <w:rPr>
          <w:sz w:val="16"/>
          <w:szCs w:val="26"/>
        </w:rPr>
        <w:t xml:space="preserve"> </w:t>
      </w:r>
      <w:r w:rsidRPr="004D5510">
        <w:rPr>
          <w:vanish/>
          <w:sz w:val="16"/>
          <w:szCs w:val="26"/>
        </w:rPr>
        <w:t>Academies</w:t>
      </w:r>
      <w:r w:rsidRPr="004D5510">
        <w:rPr>
          <w:sz w:val="16"/>
          <w:szCs w:val="26"/>
        </w:rPr>
        <w:t xml:space="preserve"> </w:t>
      </w:r>
      <w:r w:rsidRPr="004D5510">
        <w:rPr>
          <w:vanish/>
          <w:sz w:val="16"/>
          <w:szCs w:val="26"/>
        </w:rPr>
        <w:t>of</w:t>
      </w:r>
      <w:r w:rsidRPr="004D5510">
        <w:rPr>
          <w:sz w:val="16"/>
          <w:szCs w:val="26"/>
        </w:rPr>
        <w:t xml:space="preserve"> </w:t>
      </w:r>
      <w:r w:rsidRPr="004D5510">
        <w:rPr>
          <w:vanish/>
          <w:sz w:val="16"/>
          <w:szCs w:val="26"/>
        </w:rPr>
        <w:t>Sciences</w:t>
      </w:r>
      <w:r w:rsidRPr="004D5510">
        <w:rPr>
          <w:sz w:val="16"/>
          <w:szCs w:val="26"/>
        </w:rPr>
        <w:t xml:space="preserve"> </w:t>
      </w:r>
      <w:r w:rsidRPr="004D5510">
        <w:rPr>
          <w:vanish/>
          <w:sz w:val="16"/>
          <w:szCs w:val="26"/>
        </w:rPr>
        <w:t>concluded</w:t>
      </w:r>
      <w:r w:rsidRPr="004D5510">
        <w:rPr>
          <w:sz w:val="16"/>
          <w:szCs w:val="26"/>
        </w:rPr>
        <w:t xml:space="preserve"> </w:t>
      </w:r>
      <w:r w:rsidRPr="004D5510">
        <w:rPr>
          <w:vanish/>
          <w:sz w:val="16"/>
          <w:szCs w:val="26"/>
        </w:rPr>
        <w:t>that</w:t>
      </w:r>
      <w:r w:rsidRPr="004D5510">
        <w:rPr>
          <w:sz w:val="16"/>
          <w:szCs w:val="26"/>
        </w:rPr>
        <w:t xml:space="preserve"> </w:t>
      </w:r>
      <w:r w:rsidRPr="004D5510">
        <w:rPr>
          <w:rStyle w:val="Emphasis"/>
          <w:vanish/>
          <w:sz w:val="26"/>
          <w:szCs w:val="26"/>
        </w:rPr>
        <w:t>biotech</w:t>
      </w:r>
      <w:r w:rsidRPr="004D5510">
        <w:rPr>
          <w:vanish/>
          <w:sz w:val="16"/>
          <w:szCs w:val="26"/>
        </w:rPr>
        <w:t>nology</w:t>
      </w:r>
      <w:r w:rsidRPr="004D5510">
        <w:rPr>
          <w:sz w:val="16"/>
          <w:szCs w:val="26"/>
        </w:rPr>
        <w:t xml:space="preserve"> </w:t>
      </w:r>
      <w:r w:rsidRPr="004D5510">
        <w:rPr>
          <w:rStyle w:val="StyleUnderline"/>
          <w:vanish/>
          <w:sz w:val="26"/>
          <w:szCs w:val="26"/>
        </w:rPr>
        <w:t>had</w:t>
      </w:r>
      <w:r w:rsidRPr="004D5510">
        <w:rPr>
          <w:rStyle w:val="StyleUnderline"/>
          <w:sz w:val="26"/>
          <w:szCs w:val="26"/>
        </w:rPr>
        <w:t xml:space="preserve"> </w:t>
      </w:r>
      <w:r w:rsidRPr="004D5510">
        <w:rPr>
          <w:rStyle w:val="StyleUnderline"/>
          <w:vanish/>
          <w:sz w:val="26"/>
          <w:szCs w:val="26"/>
        </w:rPr>
        <w:t>rewritten</w:t>
      </w:r>
      <w:r w:rsidRPr="004D5510">
        <w:rPr>
          <w:rStyle w:val="StyleUnderline"/>
          <w:sz w:val="26"/>
          <w:szCs w:val="26"/>
        </w:rPr>
        <w:t xml:space="preserve"> </w:t>
      </w:r>
      <w:r w:rsidRPr="004D5510">
        <w:rPr>
          <w:rStyle w:val="StyleUnderline"/>
          <w:vanish/>
          <w:sz w:val="26"/>
          <w:szCs w:val="26"/>
        </w:rPr>
        <w:t>what</w:t>
      </w:r>
      <w:r w:rsidRPr="004D5510">
        <w:rPr>
          <w:rStyle w:val="StyleUnderline"/>
          <w:sz w:val="26"/>
          <w:szCs w:val="26"/>
        </w:rPr>
        <w:t xml:space="preserve"> </w:t>
      </w:r>
      <w:r w:rsidRPr="004D5510">
        <w:rPr>
          <w:rStyle w:val="StyleUnderline"/>
          <w:vanish/>
          <w:sz w:val="26"/>
          <w:szCs w:val="26"/>
        </w:rPr>
        <w:t>was</w:t>
      </w:r>
      <w:r w:rsidRPr="004D5510">
        <w:rPr>
          <w:rStyle w:val="StyleUnderline"/>
          <w:sz w:val="26"/>
          <w:szCs w:val="26"/>
        </w:rPr>
        <w:t xml:space="preserve"> </w:t>
      </w:r>
      <w:r w:rsidRPr="004D5510">
        <w:rPr>
          <w:rStyle w:val="StyleUnderline"/>
          <w:vanish/>
          <w:sz w:val="26"/>
          <w:szCs w:val="26"/>
        </w:rPr>
        <w:t>possible</w:t>
      </w:r>
      <w:r w:rsidRPr="004D5510">
        <w:rPr>
          <w:rStyle w:val="StyleUnderline"/>
          <w:sz w:val="26"/>
          <w:szCs w:val="26"/>
        </w:rPr>
        <w:t xml:space="preserve"> </w:t>
      </w:r>
      <w:r w:rsidRPr="004D5510">
        <w:rPr>
          <w:rStyle w:val="StyleUnderline"/>
          <w:vanish/>
          <w:sz w:val="26"/>
          <w:szCs w:val="26"/>
        </w:rPr>
        <w:t>in</w:t>
      </w:r>
      <w:r w:rsidRPr="004D5510">
        <w:rPr>
          <w:rStyle w:val="StyleUnderline"/>
          <w:sz w:val="26"/>
          <w:szCs w:val="26"/>
        </w:rPr>
        <w:t xml:space="preserve"> </w:t>
      </w:r>
      <w:r w:rsidRPr="004D5510">
        <w:rPr>
          <w:rStyle w:val="StyleUnderline"/>
          <w:vanish/>
          <w:sz w:val="26"/>
          <w:szCs w:val="26"/>
        </w:rPr>
        <w:t>creating</w:t>
      </w:r>
      <w:r w:rsidRPr="004D5510">
        <w:rPr>
          <w:rStyle w:val="StyleUnderline"/>
          <w:sz w:val="26"/>
          <w:szCs w:val="26"/>
        </w:rPr>
        <w:t xml:space="preserve"> </w:t>
      </w:r>
      <w:r w:rsidRPr="004D5510">
        <w:rPr>
          <w:rStyle w:val="StyleUnderline"/>
          <w:vanish/>
          <w:sz w:val="26"/>
          <w:szCs w:val="26"/>
        </w:rPr>
        <w:t>new</w:t>
      </w:r>
      <w:r w:rsidRPr="004D5510">
        <w:rPr>
          <w:rStyle w:val="StyleUnderline"/>
          <w:sz w:val="26"/>
          <w:szCs w:val="26"/>
        </w:rPr>
        <w:t xml:space="preserve"> </w:t>
      </w:r>
      <w:r w:rsidRPr="004D5510">
        <w:rPr>
          <w:rStyle w:val="StyleUnderline"/>
          <w:vanish/>
          <w:sz w:val="26"/>
          <w:szCs w:val="26"/>
        </w:rPr>
        <w:t>weapons</w:t>
      </w:r>
      <w:r w:rsidRPr="004D5510">
        <w:rPr>
          <w:vanish/>
          <w:sz w:val="16"/>
          <w:szCs w:val="26"/>
        </w:rPr>
        <w:t>,</w:t>
      </w:r>
      <w:r w:rsidRPr="004D5510">
        <w:rPr>
          <w:sz w:val="16"/>
          <w:szCs w:val="26"/>
        </w:rPr>
        <w:t xml:space="preserve"> </w:t>
      </w:r>
      <w:r w:rsidRPr="004D5510">
        <w:rPr>
          <w:vanish/>
          <w:sz w:val="16"/>
          <w:szCs w:val="26"/>
        </w:rPr>
        <w:t>while</w:t>
      </w:r>
      <w:r w:rsidRPr="004D5510">
        <w:rPr>
          <w:sz w:val="16"/>
          <w:szCs w:val="26"/>
        </w:rPr>
        <w:t xml:space="preserve"> </w:t>
      </w:r>
      <w:r w:rsidRPr="004D5510">
        <w:rPr>
          <w:vanish/>
          <w:sz w:val="16"/>
          <w:szCs w:val="26"/>
        </w:rPr>
        <w:t>also</w:t>
      </w:r>
      <w:r w:rsidRPr="004D5510">
        <w:rPr>
          <w:sz w:val="16"/>
          <w:szCs w:val="26"/>
        </w:rPr>
        <w:t xml:space="preserve"> </w:t>
      </w:r>
      <w:r w:rsidRPr="004D5510">
        <w:rPr>
          <w:vanish/>
          <w:sz w:val="16"/>
          <w:szCs w:val="26"/>
        </w:rPr>
        <w:t>increasing</w:t>
      </w:r>
      <w:r w:rsidRPr="004D5510">
        <w:rPr>
          <w:sz w:val="16"/>
          <w:szCs w:val="26"/>
        </w:rPr>
        <w:t xml:space="preserve"> </w:t>
      </w:r>
      <w:r w:rsidRPr="004D5510">
        <w:rPr>
          <w:vanish/>
          <w:sz w:val="16"/>
          <w:szCs w:val="26"/>
        </w:rPr>
        <w:t>the</w:t>
      </w:r>
      <w:r w:rsidRPr="004D5510">
        <w:rPr>
          <w:sz w:val="16"/>
          <w:szCs w:val="26"/>
        </w:rPr>
        <w:t xml:space="preserve"> </w:t>
      </w:r>
      <w:r w:rsidRPr="004D5510">
        <w:rPr>
          <w:vanish/>
          <w:sz w:val="16"/>
          <w:szCs w:val="26"/>
        </w:rPr>
        <w:t>range</w:t>
      </w:r>
      <w:r w:rsidRPr="004D5510">
        <w:rPr>
          <w:sz w:val="16"/>
          <w:szCs w:val="26"/>
        </w:rPr>
        <w:t xml:space="preserve"> </w:t>
      </w:r>
      <w:r w:rsidRPr="004D5510">
        <w:rPr>
          <w:vanish/>
          <w:sz w:val="16"/>
          <w:szCs w:val="26"/>
        </w:rPr>
        <w:t>of</w:t>
      </w:r>
      <w:r w:rsidRPr="004D5510">
        <w:rPr>
          <w:sz w:val="16"/>
          <w:szCs w:val="26"/>
        </w:rPr>
        <w:t xml:space="preserve"> </w:t>
      </w:r>
      <w:r w:rsidRPr="004D5510">
        <w:rPr>
          <w:vanish/>
          <w:sz w:val="16"/>
          <w:szCs w:val="26"/>
        </w:rPr>
        <w:t>people</w:t>
      </w:r>
      <w:r w:rsidRPr="004D5510">
        <w:rPr>
          <w:sz w:val="16"/>
          <w:szCs w:val="26"/>
        </w:rPr>
        <w:t xml:space="preserve"> </w:t>
      </w:r>
      <w:r w:rsidRPr="004D5510">
        <w:rPr>
          <w:vanish/>
          <w:sz w:val="16"/>
          <w:szCs w:val="26"/>
        </w:rPr>
        <w:t>capable</w:t>
      </w:r>
      <w:r w:rsidRPr="004D5510">
        <w:rPr>
          <w:sz w:val="16"/>
          <w:szCs w:val="26"/>
        </w:rPr>
        <w:t xml:space="preserve"> </w:t>
      </w:r>
      <w:r w:rsidRPr="004D5510">
        <w:rPr>
          <w:vanish/>
          <w:sz w:val="16"/>
          <w:szCs w:val="26"/>
        </w:rPr>
        <w:t>of</w:t>
      </w:r>
      <w:r w:rsidRPr="004D5510">
        <w:rPr>
          <w:sz w:val="16"/>
          <w:szCs w:val="26"/>
        </w:rPr>
        <w:t xml:space="preserve"> </w:t>
      </w:r>
      <w:r w:rsidRPr="004D5510">
        <w:rPr>
          <w:vanish/>
          <w:sz w:val="16"/>
          <w:szCs w:val="26"/>
        </w:rPr>
        <w:t>carrying</w:t>
      </w:r>
      <w:r w:rsidRPr="004D5510">
        <w:rPr>
          <w:sz w:val="16"/>
          <w:szCs w:val="26"/>
        </w:rPr>
        <w:t xml:space="preserve"> </w:t>
      </w:r>
      <w:r w:rsidRPr="004D5510">
        <w:rPr>
          <w:vanish/>
          <w:sz w:val="16"/>
          <w:szCs w:val="26"/>
        </w:rPr>
        <w:t>out</w:t>
      </w:r>
      <w:r w:rsidRPr="004D5510">
        <w:rPr>
          <w:sz w:val="16"/>
          <w:szCs w:val="26"/>
        </w:rPr>
        <w:t xml:space="preserve"> </w:t>
      </w:r>
      <w:r w:rsidRPr="004D5510">
        <w:rPr>
          <w:vanish/>
          <w:sz w:val="16"/>
          <w:szCs w:val="26"/>
        </w:rPr>
        <w:t>such</w:t>
      </w:r>
      <w:r w:rsidRPr="004D5510">
        <w:rPr>
          <w:sz w:val="16"/>
          <w:szCs w:val="26"/>
        </w:rPr>
        <w:t xml:space="preserve"> </w:t>
      </w:r>
      <w:r w:rsidRPr="004D5510">
        <w:rPr>
          <w:vanish/>
          <w:sz w:val="16"/>
          <w:szCs w:val="26"/>
        </w:rPr>
        <w:t>attacks.3</w:t>
      </w:r>
      <w:r w:rsidRPr="004D5510">
        <w:rPr>
          <w:sz w:val="16"/>
          <w:szCs w:val="26"/>
        </w:rPr>
        <w:t xml:space="preserve"> </w:t>
      </w:r>
      <w:r w:rsidRPr="004D5510">
        <w:rPr>
          <w:vanish/>
          <w:szCs w:val="26"/>
          <w:u w:val="single"/>
        </w:rPr>
        <w:t>That’s</w:t>
      </w:r>
      <w:r w:rsidRPr="004D5510">
        <w:rPr>
          <w:szCs w:val="26"/>
          <w:u w:val="single"/>
        </w:rPr>
        <w:t xml:space="preserve"> </w:t>
      </w:r>
      <w:r w:rsidRPr="004D5510">
        <w:rPr>
          <w:rStyle w:val="StyleUnderline"/>
          <w:vanish/>
          <w:sz w:val="26"/>
          <w:szCs w:val="26"/>
        </w:rPr>
        <w:t>a</w:t>
      </w:r>
      <w:r w:rsidRPr="004D5510">
        <w:rPr>
          <w:rStyle w:val="StyleUnderline"/>
          <w:sz w:val="26"/>
          <w:szCs w:val="26"/>
        </w:rPr>
        <w:t xml:space="preserve"> </w:t>
      </w:r>
      <w:r w:rsidRPr="004D5510">
        <w:rPr>
          <w:rStyle w:val="StyleUnderline"/>
          <w:vanish/>
          <w:sz w:val="26"/>
          <w:szCs w:val="26"/>
        </w:rPr>
        <w:t>fatal</w:t>
      </w:r>
      <w:r w:rsidRPr="004D5510">
        <w:rPr>
          <w:rStyle w:val="StyleUnderline"/>
          <w:sz w:val="26"/>
          <w:szCs w:val="26"/>
        </w:rPr>
        <w:t xml:space="preserve"> </w:t>
      </w:r>
      <w:r w:rsidRPr="004D5510">
        <w:rPr>
          <w:rStyle w:val="StyleUnderline"/>
          <w:vanish/>
          <w:sz w:val="26"/>
          <w:szCs w:val="26"/>
        </w:rPr>
        <w:t>combination</w:t>
      </w:r>
      <w:r w:rsidRPr="004D5510">
        <w:rPr>
          <w:vanish/>
          <w:szCs w:val="26"/>
          <w:u w:val="single"/>
        </w:rPr>
        <w:t>,</w:t>
      </w:r>
      <w:r w:rsidRPr="004D5510">
        <w:rPr>
          <w:szCs w:val="26"/>
          <w:u w:val="single"/>
        </w:rPr>
        <w:t xml:space="preserve"> </w:t>
      </w:r>
      <w:r w:rsidRPr="004D5510">
        <w:rPr>
          <w:vanish/>
          <w:szCs w:val="26"/>
          <w:u w:val="single"/>
        </w:rPr>
        <w:t>one</w:t>
      </w:r>
      <w:r w:rsidRPr="004D5510">
        <w:rPr>
          <w:szCs w:val="26"/>
          <w:u w:val="single"/>
        </w:rPr>
        <w:t xml:space="preserve"> </w:t>
      </w:r>
      <w:r w:rsidRPr="004D5510">
        <w:rPr>
          <w:rStyle w:val="StyleUnderline"/>
          <w:vanish/>
          <w:sz w:val="26"/>
          <w:szCs w:val="26"/>
        </w:rPr>
        <w:t>that</w:t>
      </w:r>
      <w:r w:rsidRPr="004D5510">
        <w:rPr>
          <w:szCs w:val="26"/>
          <w:u w:val="single"/>
        </w:rPr>
        <w:t xml:space="preserve"> </w:t>
      </w:r>
      <w:r w:rsidRPr="004D5510">
        <w:rPr>
          <w:vanish/>
          <w:szCs w:val="26"/>
          <w:u w:val="single"/>
        </w:rPr>
        <w:t>plausibly</w:t>
      </w:r>
      <w:r w:rsidRPr="004D5510">
        <w:rPr>
          <w:szCs w:val="26"/>
          <w:u w:val="single"/>
        </w:rPr>
        <w:t xml:space="preserve"> </w:t>
      </w:r>
      <w:r w:rsidRPr="004D5510">
        <w:rPr>
          <w:rStyle w:val="Emphasis"/>
          <w:vanish/>
          <w:sz w:val="26"/>
          <w:szCs w:val="26"/>
        </w:rPr>
        <w:t>threatens</w:t>
      </w:r>
      <w:r w:rsidRPr="004D5510">
        <w:rPr>
          <w:rStyle w:val="Emphasis"/>
          <w:sz w:val="26"/>
          <w:szCs w:val="26"/>
        </w:rPr>
        <w:t xml:space="preserve"> </w:t>
      </w:r>
      <w:r w:rsidRPr="004D5510">
        <w:rPr>
          <w:rStyle w:val="Emphasis"/>
          <w:vanish/>
          <w:sz w:val="26"/>
          <w:szCs w:val="26"/>
        </w:rPr>
        <w:t>the</w:t>
      </w:r>
      <w:r w:rsidRPr="004D5510">
        <w:rPr>
          <w:rStyle w:val="Emphasis"/>
          <w:sz w:val="26"/>
          <w:szCs w:val="26"/>
        </w:rPr>
        <w:t xml:space="preserve"> </w:t>
      </w:r>
      <w:r w:rsidRPr="004D5510">
        <w:rPr>
          <w:rStyle w:val="Emphasis"/>
          <w:vanish/>
          <w:sz w:val="26"/>
          <w:szCs w:val="26"/>
        </w:rPr>
        <w:t>future</w:t>
      </w:r>
      <w:r w:rsidRPr="004D5510">
        <w:rPr>
          <w:rStyle w:val="Emphasis"/>
          <w:sz w:val="26"/>
          <w:szCs w:val="26"/>
        </w:rPr>
        <w:t xml:space="preserve"> </w:t>
      </w:r>
      <w:r w:rsidRPr="004D5510">
        <w:rPr>
          <w:rStyle w:val="Emphasis"/>
          <w:vanish/>
          <w:sz w:val="26"/>
          <w:szCs w:val="26"/>
        </w:rPr>
        <w:t>of</w:t>
      </w:r>
      <w:r w:rsidRPr="004D5510">
        <w:rPr>
          <w:rStyle w:val="Emphasis"/>
          <w:sz w:val="26"/>
          <w:szCs w:val="26"/>
        </w:rPr>
        <w:t xml:space="preserve"> </w:t>
      </w:r>
      <w:r w:rsidRPr="004D5510">
        <w:rPr>
          <w:rStyle w:val="Emphasis"/>
          <w:vanish/>
          <w:sz w:val="26"/>
          <w:szCs w:val="26"/>
        </w:rPr>
        <w:t>humanity</w:t>
      </w:r>
      <w:r w:rsidRPr="004D5510">
        <w:rPr>
          <w:rStyle w:val="StyleUnderline"/>
          <w:sz w:val="26"/>
          <w:szCs w:val="26"/>
        </w:rPr>
        <w:t xml:space="preserve"> </w:t>
      </w:r>
      <w:r w:rsidRPr="004D5510">
        <w:rPr>
          <w:rStyle w:val="StyleUnderline"/>
          <w:vanish/>
          <w:sz w:val="26"/>
          <w:szCs w:val="26"/>
        </w:rPr>
        <w:t>like</w:t>
      </w:r>
      <w:r w:rsidRPr="004D5510">
        <w:rPr>
          <w:rStyle w:val="StyleUnderline"/>
          <w:sz w:val="26"/>
          <w:szCs w:val="26"/>
        </w:rPr>
        <w:t xml:space="preserve"> </w:t>
      </w:r>
      <w:r w:rsidRPr="004D5510">
        <w:rPr>
          <w:rStyle w:val="Emphasis"/>
          <w:vanish/>
          <w:sz w:val="26"/>
          <w:szCs w:val="26"/>
        </w:rPr>
        <w:t>nothing</w:t>
      </w:r>
      <w:r w:rsidRPr="004D5510">
        <w:rPr>
          <w:rStyle w:val="Emphasis"/>
          <w:sz w:val="26"/>
          <w:szCs w:val="26"/>
        </w:rPr>
        <w:t xml:space="preserve"> </w:t>
      </w:r>
      <w:r w:rsidRPr="004D5510">
        <w:rPr>
          <w:rStyle w:val="Emphasis"/>
          <w:vanish/>
          <w:sz w:val="26"/>
          <w:szCs w:val="26"/>
        </w:rPr>
        <w:t>else</w:t>
      </w:r>
      <w:r w:rsidRPr="004D5510">
        <w:rPr>
          <w:vanish/>
          <w:szCs w:val="26"/>
          <w:u w:val="single"/>
        </w:rPr>
        <w:t>.</w:t>
      </w:r>
      <w:r w:rsidRPr="004D5510">
        <w:rPr>
          <w:szCs w:val="26"/>
          <w:u w:val="single"/>
        </w:rPr>
        <w:t xml:space="preserve"> </w:t>
      </w:r>
      <w:r w:rsidRPr="004D5510">
        <w:rPr>
          <w:vanish/>
          <w:szCs w:val="26"/>
          <w:u w:val="single"/>
        </w:rPr>
        <w:t>“</w:t>
      </w:r>
      <w:r w:rsidRPr="004D5510">
        <w:rPr>
          <w:rStyle w:val="StyleUnderline"/>
          <w:vanish/>
          <w:sz w:val="26"/>
          <w:szCs w:val="26"/>
        </w:rPr>
        <w:t>The</w:t>
      </w:r>
      <w:r w:rsidRPr="004D5510">
        <w:rPr>
          <w:rStyle w:val="StyleUnderline"/>
          <w:sz w:val="26"/>
          <w:szCs w:val="26"/>
        </w:rPr>
        <w:t xml:space="preserve"> </w:t>
      </w:r>
      <w:r w:rsidRPr="004D5510">
        <w:rPr>
          <w:rStyle w:val="Emphasis"/>
          <w:vanish/>
          <w:sz w:val="26"/>
          <w:szCs w:val="26"/>
        </w:rPr>
        <w:t>existential</w:t>
      </w:r>
      <w:r w:rsidRPr="004D5510">
        <w:rPr>
          <w:rStyle w:val="Emphasis"/>
          <w:sz w:val="26"/>
          <w:szCs w:val="26"/>
        </w:rPr>
        <w:t xml:space="preserve"> </w:t>
      </w:r>
      <w:r w:rsidRPr="004D5510">
        <w:rPr>
          <w:rStyle w:val="Emphasis"/>
          <w:sz w:val="26"/>
          <w:szCs w:val="26"/>
          <w:highlight w:val="cyan"/>
        </w:rPr>
        <w:t>threat</w:t>
      </w:r>
      <w:r w:rsidRPr="004D5510">
        <w:rPr>
          <w:rStyle w:val="StyleUnderline"/>
          <w:sz w:val="26"/>
          <w:szCs w:val="26"/>
        </w:rPr>
        <w:t xml:space="preserve"> </w:t>
      </w:r>
      <w:r w:rsidRPr="004D5510">
        <w:rPr>
          <w:rStyle w:val="StyleUnderline"/>
          <w:vanish/>
          <w:sz w:val="26"/>
          <w:szCs w:val="26"/>
        </w:rPr>
        <w:t>that</w:t>
      </w:r>
      <w:r w:rsidRPr="004D5510">
        <w:rPr>
          <w:rStyle w:val="StyleUnderline"/>
          <w:sz w:val="26"/>
          <w:szCs w:val="26"/>
        </w:rPr>
        <w:t xml:space="preserve"> </w:t>
      </w:r>
      <w:r w:rsidRPr="004D5510">
        <w:rPr>
          <w:rStyle w:val="StyleUnderline"/>
          <w:vanish/>
          <w:sz w:val="26"/>
          <w:szCs w:val="26"/>
        </w:rPr>
        <w:t>would</w:t>
      </w:r>
      <w:r w:rsidRPr="004D5510">
        <w:rPr>
          <w:rStyle w:val="StyleUnderline"/>
          <w:sz w:val="26"/>
          <w:szCs w:val="26"/>
        </w:rPr>
        <w:t xml:space="preserve"> </w:t>
      </w:r>
      <w:r w:rsidRPr="004D5510">
        <w:rPr>
          <w:rStyle w:val="StyleUnderline"/>
          <w:vanish/>
          <w:sz w:val="26"/>
          <w:szCs w:val="26"/>
        </w:rPr>
        <w:t>be</w:t>
      </w:r>
      <w:r w:rsidRPr="004D5510">
        <w:rPr>
          <w:rStyle w:val="StyleUnderline"/>
          <w:sz w:val="26"/>
          <w:szCs w:val="26"/>
        </w:rPr>
        <w:t xml:space="preserve"> </w:t>
      </w:r>
      <w:r w:rsidRPr="004D5510">
        <w:rPr>
          <w:rStyle w:val="Emphasis"/>
          <w:sz w:val="26"/>
          <w:szCs w:val="26"/>
          <w:highlight w:val="cyan"/>
        </w:rPr>
        <w:t>most available</w:t>
      </w:r>
      <w:r w:rsidRPr="004D5510">
        <w:rPr>
          <w:rStyle w:val="StyleUnderline"/>
          <w:sz w:val="26"/>
          <w:szCs w:val="26"/>
        </w:rPr>
        <w:t xml:space="preserve"> </w:t>
      </w:r>
      <w:r w:rsidRPr="004D5510">
        <w:rPr>
          <w:rStyle w:val="StyleUnderline"/>
          <w:vanish/>
          <w:sz w:val="26"/>
          <w:szCs w:val="26"/>
        </w:rPr>
        <w:t>for</w:t>
      </w:r>
      <w:r w:rsidRPr="004D5510">
        <w:rPr>
          <w:rStyle w:val="StyleUnderline"/>
          <w:sz w:val="26"/>
          <w:szCs w:val="26"/>
        </w:rPr>
        <w:t xml:space="preserve"> </w:t>
      </w:r>
      <w:r w:rsidRPr="004D5510">
        <w:rPr>
          <w:rStyle w:val="StyleUnderline"/>
          <w:vanish/>
          <w:sz w:val="26"/>
          <w:szCs w:val="26"/>
        </w:rPr>
        <w:t>someone,</w:t>
      </w:r>
      <w:r w:rsidRPr="004D5510">
        <w:rPr>
          <w:rStyle w:val="StyleUnderline"/>
          <w:sz w:val="26"/>
          <w:szCs w:val="26"/>
        </w:rPr>
        <w:t xml:space="preserve"> </w:t>
      </w:r>
      <w:r w:rsidRPr="004D5510">
        <w:rPr>
          <w:rStyle w:val="StyleUnderline"/>
          <w:vanish/>
          <w:sz w:val="26"/>
          <w:szCs w:val="26"/>
        </w:rPr>
        <w:t>if</w:t>
      </w:r>
      <w:r w:rsidRPr="004D5510">
        <w:rPr>
          <w:rStyle w:val="StyleUnderline"/>
          <w:sz w:val="26"/>
          <w:szCs w:val="26"/>
        </w:rPr>
        <w:t xml:space="preserve"> </w:t>
      </w:r>
      <w:r w:rsidRPr="004D5510">
        <w:rPr>
          <w:rStyle w:val="StyleUnderline"/>
          <w:vanish/>
          <w:sz w:val="26"/>
          <w:szCs w:val="26"/>
        </w:rPr>
        <w:t>they</w:t>
      </w:r>
      <w:r w:rsidRPr="004D5510">
        <w:rPr>
          <w:rStyle w:val="StyleUnderline"/>
          <w:sz w:val="26"/>
          <w:szCs w:val="26"/>
        </w:rPr>
        <w:t xml:space="preserve"> </w:t>
      </w:r>
      <w:r w:rsidRPr="004D5510">
        <w:rPr>
          <w:rStyle w:val="StyleUnderline"/>
          <w:vanish/>
          <w:sz w:val="26"/>
          <w:szCs w:val="26"/>
        </w:rPr>
        <w:t>felt</w:t>
      </w:r>
      <w:r w:rsidRPr="004D5510">
        <w:rPr>
          <w:rStyle w:val="StyleUnderline"/>
          <w:sz w:val="26"/>
          <w:szCs w:val="26"/>
        </w:rPr>
        <w:t xml:space="preserve"> </w:t>
      </w:r>
      <w:r w:rsidRPr="004D5510">
        <w:rPr>
          <w:rStyle w:val="StyleUnderline"/>
          <w:vanish/>
          <w:sz w:val="26"/>
          <w:szCs w:val="26"/>
        </w:rPr>
        <w:t>like</w:t>
      </w:r>
      <w:r w:rsidRPr="004D5510">
        <w:rPr>
          <w:rStyle w:val="StyleUnderline"/>
          <w:sz w:val="26"/>
          <w:szCs w:val="26"/>
        </w:rPr>
        <w:t xml:space="preserve"> </w:t>
      </w:r>
      <w:r w:rsidRPr="004D5510">
        <w:rPr>
          <w:rStyle w:val="StyleUnderline"/>
          <w:vanish/>
          <w:sz w:val="26"/>
          <w:szCs w:val="26"/>
        </w:rPr>
        <w:t>doing</w:t>
      </w:r>
      <w:r w:rsidRPr="004D5510">
        <w:rPr>
          <w:rStyle w:val="StyleUnderline"/>
          <w:sz w:val="26"/>
          <w:szCs w:val="26"/>
        </w:rPr>
        <w:t xml:space="preserve"> </w:t>
      </w:r>
      <w:r w:rsidRPr="004D5510">
        <w:rPr>
          <w:rStyle w:val="StyleUnderline"/>
          <w:vanish/>
          <w:sz w:val="26"/>
          <w:szCs w:val="26"/>
        </w:rPr>
        <w:t>something,</w:t>
      </w:r>
      <w:r w:rsidRPr="004D5510">
        <w:rPr>
          <w:rStyle w:val="StyleUnderline"/>
          <w:sz w:val="26"/>
          <w:szCs w:val="26"/>
        </w:rPr>
        <w:t xml:space="preserve"> </w:t>
      </w:r>
      <w:r w:rsidRPr="004D5510">
        <w:rPr>
          <w:rStyle w:val="StyleUnderline"/>
          <w:vanish/>
          <w:sz w:val="26"/>
          <w:szCs w:val="26"/>
        </w:rPr>
        <w:t>would</w:t>
      </w:r>
      <w:r w:rsidRPr="004D5510">
        <w:rPr>
          <w:rStyle w:val="StyleUnderline"/>
          <w:sz w:val="26"/>
          <w:szCs w:val="26"/>
        </w:rPr>
        <w:t xml:space="preserve"> </w:t>
      </w:r>
      <w:r w:rsidRPr="004D5510">
        <w:rPr>
          <w:rStyle w:val="StyleUnderline"/>
          <w:vanish/>
          <w:sz w:val="26"/>
          <w:szCs w:val="26"/>
        </w:rPr>
        <w:t>be</w:t>
      </w:r>
      <w:r w:rsidRPr="004D5510">
        <w:rPr>
          <w:rStyle w:val="StyleUnderline"/>
          <w:sz w:val="26"/>
          <w:szCs w:val="26"/>
        </w:rPr>
        <w:t xml:space="preserve"> </w:t>
      </w:r>
      <w:r w:rsidRPr="004D5510">
        <w:rPr>
          <w:rStyle w:val="StyleUnderline"/>
          <w:sz w:val="26"/>
          <w:szCs w:val="26"/>
          <w:highlight w:val="cyan"/>
        </w:rPr>
        <w:t xml:space="preserve">a </w:t>
      </w:r>
      <w:r w:rsidRPr="004D5510">
        <w:rPr>
          <w:rStyle w:val="Emphasis"/>
          <w:sz w:val="26"/>
          <w:szCs w:val="26"/>
          <w:highlight w:val="cyan"/>
        </w:rPr>
        <w:t>bioweapon</w:t>
      </w:r>
      <w:r w:rsidRPr="004D5510">
        <w:rPr>
          <w:vanish/>
          <w:szCs w:val="26"/>
          <w:u w:val="single"/>
        </w:rPr>
        <w:t>,”</w:t>
      </w:r>
      <w:r w:rsidRPr="004D5510">
        <w:rPr>
          <w:szCs w:val="26"/>
          <w:u w:val="single"/>
        </w:rPr>
        <w:t xml:space="preserve"> </w:t>
      </w:r>
      <w:r w:rsidRPr="004D5510">
        <w:rPr>
          <w:vanish/>
          <w:szCs w:val="26"/>
          <w:u w:val="single"/>
        </w:rPr>
        <w:t>said</w:t>
      </w:r>
      <w:r w:rsidRPr="004D5510">
        <w:rPr>
          <w:szCs w:val="26"/>
          <w:u w:val="single"/>
        </w:rPr>
        <w:t xml:space="preserve"> </w:t>
      </w:r>
      <w:r w:rsidRPr="004D5510">
        <w:rPr>
          <w:vanish/>
          <w:szCs w:val="26"/>
          <w:u w:val="single"/>
        </w:rPr>
        <w:t>Eric</w:t>
      </w:r>
      <w:r w:rsidRPr="004D5510">
        <w:rPr>
          <w:szCs w:val="26"/>
          <w:u w:val="single"/>
        </w:rPr>
        <w:t xml:space="preserve"> </w:t>
      </w:r>
      <w:r w:rsidRPr="004D5510">
        <w:rPr>
          <w:vanish/>
          <w:szCs w:val="26"/>
          <w:u w:val="single"/>
        </w:rPr>
        <w:t>Klien,</w:t>
      </w:r>
      <w:r w:rsidRPr="004D5510">
        <w:rPr>
          <w:szCs w:val="26"/>
          <w:u w:val="single"/>
        </w:rPr>
        <w:t xml:space="preserve"> </w:t>
      </w:r>
      <w:r w:rsidRPr="004D5510">
        <w:rPr>
          <w:vanish/>
          <w:szCs w:val="26"/>
          <w:u w:val="single"/>
        </w:rPr>
        <w:t>founder</w:t>
      </w:r>
      <w:r w:rsidRPr="004D5510">
        <w:rPr>
          <w:szCs w:val="26"/>
          <w:u w:val="single"/>
        </w:rPr>
        <w:t xml:space="preserve"> </w:t>
      </w:r>
      <w:r w:rsidRPr="004D5510">
        <w:rPr>
          <w:vanish/>
          <w:szCs w:val="26"/>
          <w:u w:val="single"/>
        </w:rPr>
        <w:t>of</w:t>
      </w:r>
      <w:r w:rsidRPr="004D5510">
        <w:rPr>
          <w:szCs w:val="26"/>
          <w:u w:val="single"/>
        </w:rPr>
        <w:t xml:space="preserve"> </w:t>
      </w:r>
      <w:r w:rsidRPr="004D5510">
        <w:rPr>
          <w:vanish/>
          <w:szCs w:val="26"/>
          <w:u w:val="single"/>
        </w:rPr>
        <w:t>the</w:t>
      </w:r>
      <w:r w:rsidRPr="004D5510">
        <w:rPr>
          <w:szCs w:val="26"/>
          <w:u w:val="single"/>
        </w:rPr>
        <w:t xml:space="preserve"> </w:t>
      </w:r>
      <w:r w:rsidRPr="004D5510">
        <w:rPr>
          <w:vanish/>
          <w:szCs w:val="26"/>
          <w:u w:val="single"/>
        </w:rPr>
        <w:t>Lifeboat</w:t>
      </w:r>
      <w:r w:rsidRPr="004D5510">
        <w:rPr>
          <w:szCs w:val="26"/>
          <w:u w:val="single"/>
        </w:rPr>
        <w:t xml:space="preserve"> </w:t>
      </w:r>
      <w:r w:rsidRPr="004D5510">
        <w:rPr>
          <w:vanish/>
          <w:szCs w:val="26"/>
          <w:u w:val="single"/>
        </w:rPr>
        <w:t>Foundation,</w:t>
      </w:r>
      <w:r w:rsidRPr="004D5510">
        <w:rPr>
          <w:szCs w:val="26"/>
          <w:u w:val="single"/>
        </w:rPr>
        <w:t xml:space="preserve"> </w:t>
      </w:r>
      <w:r w:rsidRPr="004D5510">
        <w:rPr>
          <w:vanish/>
          <w:szCs w:val="26"/>
          <w:u w:val="single"/>
        </w:rPr>
        <w:t>a</w:t>
      </w:r>
      <w:r w:rsidRPr="004D5510">
        <w:rPr>
          <w:szCs w:val="26"/>
          <w:u w:val="single"/>
        </w:rPr>
        <w:t xml:space="preserve"> </w:t>
      </w:r>
      <w:r w:rsidRPr="004D5510">
        <w:rPr>
          <w:vanish/>
          <w:szCs w:val="26"/>
          <w:u w:val="single"/>
        </w:rPr>
        <w:t>nonprofit</w:t>
      </w:r>
      <w:r w:rsidRPr="004D5510">
        <w:rPr>
          <w:szCs w:val="26"/>
          <w:u w:val="single"/>
        </w:rPr>
        <w:t xml:space="preserve"> </w:t>
      </w:r>
      <w:r w:rsidRPr="004D5510">
        <w:rPr>
          <w:vanish/>
          <w:szCs w:val="26"/>
          <w:u w:val="single"/>
        </w:rPr>
        <w:t>dedicated</w:t>
      </w:r>
      <w:r w:rsidRPr="004D5510">
        <w:rPr>
          <w:szCs w:val="26"/>
          <w:u w:val="single"/>
        </w:rPr>
        <w:t xml:space="preserve"> </w:t>
      </w:r>
      <w:r w:rsidRPr="004D5510">
        <w:rPr>
          <w:vanish/>
          <w:szCs w:val="26"/>
          <w:u w:val="single"/>
        </w:rPr>
        <w:t>to</w:t>
      </w:r>
      <w:r w:rsidRPr="004D5510">
        <w:rPr>
          <w:szCs w:val="26"/>
          <w:u w:val="single"/>
        </w:rPr>
        <w:t xml:space="preserve"> </w:t>
      </w:r>
      <w:r w:rsidRPr="004D5510">
        <w:rPr>
          <w:vanish/>
          <w:szCs w:val="26"/>
          <w:u w:val="single"/>
        </w:rPr>
        <w:t>helping</w:t>
      </w:r>
      <w:r w:rsidRPr="004D5510">
        <w:rPr>
          <w:szCs w:val="26"/>
          <w:u w:val="single"/>
        </w:rPr>
        <w:t xml:space="preserve"> </w:t>
      </w:r>
      <w:r w:rsidRPr="004D5510">
        <w:rPr>
          <w:vanish/>
          <w:szCs w:val="26"/>
          <w:u w:val="single"/>
        </w:rPr>
        <w:t>humanity</w:t>
      </w:r>
      <w:r w:rsidRPr="004D5510">
        <w:rPr>
          <w:szCs w:val="26"/>
          <w:u w:val="single"/>
        </w:rPr>
        <w:t xml:space="preserve"> </w:t>
      </w:r>
      <w:r w:rsidRPr="004D5510">
        <w:rPr>
          <w:vanish/>
          <w:szCs w:val="26"/>
          <w:u w:val="single"/>
        </w:rPr>
        <w:t>survive</w:t>
      </w:r>
      <w:r w:rsidRPr="004D5510">
        <w:rPr>
          <w:szCs w:val="26"/>
          <w:u w:val="single"/>
        </w:rPr>
        <w:t xml:space="preserve"> </w:t>
      </w:r>
      <w:r w:rsidRPr="004D5510">
        <w:rPr>
          <w:vanish/>
          <w:szCs w:val="26"/>
          <w:u w:val="single"/>
        </w:rPr>
        <w:t>existential</w:t>
      </w:r>
      <w:r w:rsidRPr="004D5510">
        <w:rPr>
          <w:szCs w:val="26"/>
          <w:u w:val="single"/>
        </w:rPr>
        <w:t xml:space="preserve"> </w:t>
      </w:r>
      <w:r w:rsidRPr="004D5510">
        <w:rPr>
          <w:vanish/>
          <w:szCs w:val="26"/>
          <w:u w:val="single"/>
        </w:rPr>
        <w:t>risks.</w:t>
      </w:r>
      <w:r w:rsidRPr="004D5510">
        <w:rPr>
          <w:szCs w:val="26"/>
          <w:u w:val="single"/>
        </w:rPr>
        <w:t xml:space="preserve"> </w:t>
      </w:r>
      <w:r w:rsidRPr="004D5510">
        <w:rPr>
          <w:vanish/>
          <w:szCs w:val="26"/>
          <w:u w:val="single"/>
        </w:rPr>
        <w:t>“It</w:t>
      </w:r>
      <w:r w:rsidRPr="004D5510">
        <w:rPr>
          <w:szCs w:val="26"/>
          <w:u w:val="single"/>
        </w:rPr>
        <w:t xml:space="preserve"> </w:t>
      </w:r>
      <w:r w:rsidRPr="004D5510">
        <w:rPr>
          <w:vanish/>
          <w:szCs w:val="26"/>
          <w:u w:val="single"/>
        </w:rPr>
        <w:t>would</w:t>
      </w:r>
      <w:r w:rsidRPr="004D5510">
        <w:rPr>
          <w:szCs w:val="26"/>
          <w:u w:val="single"/>
        </w:rPr>
        <w:t xml:space="preserve"> </w:t>
      </w:r>
      <w:r w:rsidRPr="004D5510">
        <w:rPr>
          <w:vanish/>
          <w:szCs w:val="26"/>
          <w:u w:val="single"/>
        </w:rPr>
        <w:t>not</w:t>
      </w:r>
      <w:r w:rsidRPr="004D5510">
        <w:rPr>
          <w:szCs w:val="26"/>
          <w:u w:val="single"/>
        </w:rPr>
        <w:t xml:space="preserve"> </w:t>
      </w:r>
      <w:r w:rsidRPr="004D5510">
        <w:rPr>
          <w:vanish/>
          <w:szCs w:val="26"/>
          <w:u w:val="single"/>
        </w:rPr>
        <w:t>be</w:t>
      </w:r>
      <w:r w:rsidRPr="004D5510">
        <w:rPr>
          <w:szCs w:val="26"/>
          <w:u w:val="single"/>
        </w:rPr>
        <w:t xml:space="preserve"> </w:t>
      </w:r>
      <w:r w:rsidRPr="004D5510">
        <w:rPr>
          <w:vanish/>
          <w:szCs w:val="26"/>
          <w:u w:val="single"/>
        </w:rPr>
        <w:t>hard</w:t>
      </w:r>
      <w:r w:rsidRPr="004D5510">
        <w:rPr>
          <w:szCs w:val="26"/>
          <w:u w:val="single"/>
        </w:rPr>
        <w:t xml:space="preserve"> </w:t>
      </w:r>
      <w:r w:rsidRPr="004D5510">
        <w:rPr>
          <w:vanish/>
          <w:szCs w:val="26"/>
          <w:u w:val="single"/>
        </w:rPr>
        <w:t>for</w:t>
      </w:r>
      <w:r w:rsidRPr="004D5510">
        <w:rPr>
          <w:szCs w:val="26"/>
          <w:u w:val="single"/>
        </w:rPr>
        <w:t xml:space="preserve"> </w:t>
      </w:r>
      <w:r w:rsidRPr="004D5510">
        <w:rPr>
          <w:vanish/>
          <w:szCs w:val="26"/>
          <w:u w:val="single"/>
        </w:rPr>
        <w:t>a</w:t>
      </w:r>
      <w:r w:rsidRPr="004D5510">
        <w:rPr>
          <w:szCs w:val="26"/>
          <w:u w:val="single"/>
        </w:rPr>
        <w:t xml:space="preserve"> </w:t>
      </w:r>
      <w:r w:rsidRPr="004D5510">
        <w:rPr>
          <w:vanish/>
          <w:szCs w:val="26"/>
          <w:u w:val="single"/>
        </w:rPr>
        <w:t>small</w:t>
      </w:r>
      <w:r w:rsidRPr="004D5510">
        <w:rPr>
          <w:szCs w:val="26"/>
          <w:u w:val="single"/>
        </w:rPr>
        <w:t xml:space="preserve"> </w:t>
      </w:r>
      <w:r w:rsidRPr="004D5510">
        <w:rPr>
          <w:vanish/>
          <w:szCs w:val="26"/>
          <w:u w:val="single"/>
        </w:rPr>
        <w:t>group</w:t>
      </w:r>
      <w:r w:rsidRPr="004D5510">
        <w:rPr>
          <w:szCs w:val="26"/>
          <w:u w:val="single"/>
        </w:rPr>
        <w:t xml:space="preserve"> </w:t>
      </w:r>
      <w:r w:rsidRPr="004D5510">
        <w:rPr>
          <w:vanish/>
          <w:szCs w:val="26"/>
          <w:u w:val="single"/>
        </w:rPr>
        <w:t>of</w:t>
      </w:r>
      <w:r w:rsidRPr="004D5510">
        <w:rPr>
          <w:szCs w:val="26"/>
          <w:u w:val="single"/>
        </w:rPr>
        <w:t xml:space="preserve"> </w:t>
      </w:r>
      <w:r w:rsidRPr="004D5510">
        <w:rPr>
          <w:vanish/>
          <w:szCs w:val="26"/>
          <w:u w:val="single"/>
        </w:rPr>
        <w:t>people,</w:t>
      </w:r>
      <w:r w:rsidRPr="004D5510">
        <w:rPr>
          <w:szCs w:val="26"/>
          <w:u w:val="single"/>
        </w:rPr>
        <w:t xml:space="preserve"> </w:t>
      </w:r>
      <w:r w:rsidRPr="004D5510">
        <w:rPr>
          <w:vanish/>
          <w:szCs w:val="26"/>
          <w:u w:val="single"/>
        </w:rPr>
        <w:t>maybe</w:t>
      </w:r>
      <w:r w:rsidRPr="004D5510">
        <w:rPr>
          <w:szCs w:val="26"/>
          <w:u w:val="single"/>
        </w:rPr>
        <w:t xml:space="preserve"> </w:t>
      </w:r>
      <w:r w:rsidRPr="004D5510">
        <w:rPr>
          <w:vanish/>
          <w:szCs w:val="26"/>
          <w:u w:val="single"/>
        </w:rPr>
        <w:t>even</w:t>
      </w:r>
      <w:r w:rsidRPr="004D5510">
        <w:rPr>
          <w:szCs w:val="26"/>
          <w:u w:val="single"/>
        </w:rPr>
        <w:t xml:space="preserve"> </w:t>
      </w:r>
      <w:r w:rsidRPr="004D5510">
        <w:rPr>
          <w:vanish/>
          <w:szCs w:val="26"/>
          <w:u w:val="single"/>
        </w:rPr>
        <w:t>just</w:t>
      </w:r>
      <w:r w:rsidRPr="004D5510">
        <w:rPr>
          <w:szCs w:val="26"/>
          <w:u w:val="single"/>
        </w:rPr>
        <w:t xml:space="preserve"> </w:t>
      </w:r>
      <w:r w:rsidRPr="004D5510">
        <w:rPr>
          <w:vanish/>
          <w:szCs w:val="26"/>
          <w:u w:val="single"/>
        </w:rPr>
        <w:t>two</w:t>
      </w:r>
      <w:r w:rsidRPr="004D5510">
        <w:rPr>
          <w:szCs w:val="26"/>
          <w:u w:val="single"/>
        </w:rPr>
        <w:t xml:space="preserve"> </w:t>
      </w:r>
      <w:r w:rsidRPr="004D5510">
        <w:rPr>
          <w:vanish/>
          <w:szCs w:val="26"/>
          <w:u w:val="single"/>
        </w:rPr>
        <w:t>or</w:t>
      </w:r>
      <w:r w:rsidRPr="004D5510">
        <w:rPr>
          <w:szCs w:val="26"/>
          <w:u w:val="single"/>
        </w:rPr>
        <w:t xml:space="preserve"> </w:t>
      </w:r>
      <w:r w:rsidRPr="004D5510">
        <w:rPr>
          <w:vanish/>
          <w:szCs w:val="26"/>
          <w:u w:val="single"/>
        </w:rPr>
        <w:t>three</w:t>
      </w:r>
      <w:r w:rsidRPr="004D5510">
        <w:rPr>
          <w:szCs w:val="26"/>
          <w:u w:val="single"/>
        </w:rPr>
        <w:t xml:space="preserve"> </w:t>
      </w:r>
      <w:r w:rsidRPr="004D5510">
        <w:rPr>
          <w:vanish/>
          <w:szCs w:val="26"/>
          <w:u w:val="single"/>
        </w:rPr>
        <w:t>people,</w:t>
      </w:r>
      <w:r w:rsidRPr="004D5510">
        <w:rPr>
          <w:szCs w:val="26"/>
          <w:u w:val="single"/>
        </w:rPr>
        <w:t xml:space="preserve"> </w:t>
      </w:r>
      <w:r w:rsidRPr="004D5510">
        <w:rPr>
          <w:vanish/>
          <w:szCs w:val="26"/>
          <w:u w:val="single"/>
        </w:rPr>
        <w:t>to</w:t>
      </w:r>
      <w:r w:rsidRPr="004D5510">
        <w:rPr>
          <w:szCs w:val="26"/>
          <w:u w:val="single"/>
        </w:rPr>
        <w:t xml:space="preserve"> </w:t>
      </w:r>
      <w:r w:rsidRPr="004D5510">
        <w:rPr>
          <w:vanish/>
          <w:szCs w:val="26"/>
          <w:u w:val="single"/>
        </w:rPr>
        <w:t>kill</w:t>
      </w:r>
      <w:r w:rsidRPr="004D5510">
        <w:rPr>
          <w:szCs w:val="26"/>
          <w:u w:val="single"/>
        </w:rPr>
        <w:t xml:space="preserve"> </w:t>
      </w:r>
      <w:r w:rsidRPr="004D5510">
        <w:rPr>
          <w:vanish/>
          <w:szCs w:val="26"/>
          <w:u w:val="single"/>
        </w:rPr>
        <w:t>a</w:t>
      </w:r>
      <w:r w:rsidRPr="004D5510">
        <w:rPr>
          <w:szCs w:val="26"/>
          <w:u w:val="single"/>
        </w:rPr>
        <w:t xml:space="preserve"> </w:t>
      </w:r>
      <w:r w:rsidRPr="004D5510">
        <w:rPr>
          <w:vanish/>
          <w:szCs w:val="26"/>
          <w:u w:val="single"/>
        </w:rPr>
        <w:t>hundred</w:t>
      </w:r>
      <w:r w:rsidRPr="004D5510">
        <w:rPr>
          <w:szCs w:val="26"/>
          <w:u w:val="single"/>
        </w:rPr>
        <w:t xml:space="preserve"> </w:t>
      </w:r>
      <w:r w:rsidRPr="004D5510">
        <w:rPr>
          <w:vanish/>
          <w:szCs w:val="26"/>
          <w:u w:val="single"/>
        </w:rPr>
        <w:t>million</w:t>
      </w:r>
      <w:r w:rsidRPr="004D5510">
        <w:rPr>
          <w:szCs w:val="26"/>
          <w:u w:val="single"/>
        </w:rPr>
        <w:t xml:space="preserve"> </w:t>
      </w:r>
      <w:r w:rsidRPr="004D5510">
        <w:rPr>
          <w:vanish/>
          <w:szCs w:val="26"/>
          <w:u w:val="single"/>
        </w:rPr>
        <w:t>people</w:t>
      </w:r>
      <w:r w:rsidRPr="004D5510">
        <w:rPr>
          <w:szCs w:val="26"/>
          <w:u w:val="single"/>
        </w:rPr>
        <w:t xml:space="preserve"> </w:t>
      </w:r>
      <w:r w:rsidRPr="004D5510">
        <w:rPr>
          <w:vanish/>
          <w:szCs w:val="26"/>
          <w:u w:val="single"/>
        </w:rPr>
        <w:t>using</w:t>
      </w:r>
      <w:r w:rsidRPr="004D5510">
        <w:rPr>
          <w:szCs w:val="26"/>
          <w:u w:val="single"/>
        </w:rPr>
        <w:t xml:space="preserve"> </w:t>
      </w:r>
      <w:r w:rsidRPr="004D5510">
        <w:rPr>
          <w:vanish/>
          <w:szCs w:val="26"/>
          <w:u w:val="single"/>
        </w:rPr>
        <w:t>a</w:t>
      </w:r>
      <w:r w:rsidRPr="004D5510">
        <w:rPr>
          <w:szCs w:val="26"/>
          <w:u w:val="single"/>
        </w:rPr>
        <w:t xml:space="preserve"> </w:t>
      </w:r>
      <w:r w:rsidRPr="004D5510">
        <w:rPr>
          <w:vanish/>
          <w:szCs w:val="26"/>
          <w:u w:val="single"/>
        </w:rPr>
        <w:t>bioweapon.</w:t>
      </w:r>
      <w:r w:rsidRPr="004D5510">
        <w:rPr>
          <w:szCs w:val="26"/>
          <w:u w:val="single"/>
        </w:rPr>
        <w:t xml:space="preserve"> </w:t>
      </w:r>
      <w:r w:rsidRPr="004D5510">
        <w:rPr>
          <w:rStyle w:val="StyleUnderline"/>
          <w:vanish/>
          <w:sz w:val="26"/>
          <w:szCs w:val="26"/>
        </w:rPr>
        <w:t>There</w:t>
      </w:r>
      <w:r w:rsidRPr="004D5510">
        <w:rPr>
          <w:rStyle w:val="StyleUnderline"/>
          <w:sz w:val="26"/>
          <w:szCs w:val="26"/>
        </w:rPr>
        <w:t xml:space="preserve"> </w:t>
      </w:r>
      <w:r w:rsidRPr="004D5510">
        <w:rPr>
          <w:rStyle w:val="StyleUnderline"/>
          <w:vanish/>
          <w:sz w:val="26"/>
          <w:szCs w:val="26"/>
        </w:rPr>
        <w:t>are</w:t>
      </w:r>
      <w:r w:rsidRPr="004D5510">
        <w:rPr>
          <w:szCs w:val="26"/>
          <w:u w:val="single"/>
        </w:rPr>
        <w:t xml:space="preserve"> </w:t>
      </w:r>
      <w:r w:rsidRPr="004D5510">
        <w:rPr>
          <w:vanish/>
          <w:szCs w:val="26"/>
          <w:u w:val="single"/>
        </w:rPr>
        <w:t>probably</w:t>
      </w:r>
      <w:r w:rsidRPr="004D5510">
        <w:rPr>
          <w:szCs w:val="26"/>
          <w:u w:val="single"/>
        </w:rPr>
        <w:t xml:space="preserve"> </w:t>
      </w:r>
      <w:r w:rsidRPr="004D5510">
        <w:rPr>
          <w:rStyle w:val="StyleUnderline"/>
          <w:vanish/>
          <w:sz w:val="26"/>
          <w:szCs w:val="26"/>
        </w:rPr>
        <w:t>a</w:t>
      </w:r>
      <w:r w:rsidRPr="004D5510">
        <w:rPr>
          <w:rStyle w:val="StyleUnderline"/>
          <w:sz w:val="26"/>
          <w:szCs w:val="26"/>
        </w:rPr>
        <w:t xml:space="preserve"> </w:t>
      </w:r>
      <w:r w:rsidRPr="004D5510">
        <w:rPr>
          <w:rStyle w:val="StyleUnderline"/>
          <w:vanish/>
          <w:sz w:val="26"/>
          <w:szCs w:val="26"/>
        </w:rPr>
        <w:t>million</w:t>
      </w:r>
      <w:r w:rsidRPr="004D5510">
        <w:rPr>
          <w:rStyle w:val="StyleUnderline"/>
          <w:sz w:val="26"/>
          <w:szCs w:val="26"/>
        </w:rPr>
        <w:t xml:space="preserve"> </w:t>
      </w:r>
      <w:r w:rsidRPr="004D5510">
        <w:rPr>
          <w:rStyle w:val="StyleUnderline"/>
          <w:vanish/>
          <w:sz w:val="26"/>
          <w:szCs w:val="26"/>
        </w:rPr>
        <w:t>people</w:t>
      </w:r>
      <w:r w:rsidRPr="004D5510">
        <w:rPr>
          <w:szCs w:val="26"/>
          <w:u w:val="single"/>
        </w:rPr>
        <w:t xml:space="preserve"> </w:t>
      </w:r>
      <w:r w:rsidRPr="004D5510">
        <w:rPr>
          <w:vanish/>
          <w:szCs w:val="26"/>
          <w:u w:val="single"/>
        </w:rPr>
        <w:t>currently</w:t>
      </w:r>
      <w:r w:rsidRPr="004D5510">
        <w:rPr>
          <w:szCs w:val="26"/>
          <w:u w:val="single"/>
        </w:rPr>
        <w:t xml:space="preserve"> </w:t>
      </w:r>
      <w:r w:rsidRPr="004D5510">
        <w:rPr>
          <w:vanish/>
          <w:szCs w:val="26"/>
          <w:u w:val="single"/>
        </w:rPr>
        <w:t>on</w:t>
      </w:r>
      <w:r w:rsidRPr="004D5510">
        <w:rPr>
          <w:szCs w:val="26"/>
          <w:u w:val="single"/>
        </w:rPr>
        <w:t xml:space="preserve"> </w:t>
      </w:r>
      <w:r w:rsidRPr="004D5510">
        <w:rPr>
          <w:vanish/>
          <w:szCs w:val="26"/>
          <w:u w:val="single"/>
        </w:rPr>
        <w:t>the</w:t>
      </w:r>
      <w:r w:rsidRPr="004D5510">
        <w:rPr>
          <w:szCs w:val="26"/>
          <w:u w:val="single"/>
        </w:rPr>
        <w:t xml:space="preserve"> </w:t>
      </w:r>
      <w:r w:rsidRPr="004D5510">
        <w:rPr>
          <w:vanish/>
          <w:szCs w:val="26"/>
          <w:u w:val="single"/>
        </w:rPr>
        <w:t>planet</w:t>
      </w:r>
      <w:r w:rsidRPr="004D5510">
        <w:rPr>
          <w:szCs w:val="26"/>
          <w:u w:val="single"/>
        </w:rPr>
        <w:t xml:space="preserve"> </w:t>
      </w:r>
      <w:r w:rsidRPr="004D5510">
        <w:rPr>
          <w:rStyle w:val="StyleUnderline"/>
          <w:vanish/>
          <w:sz w:val="26"/>
          <w:szCs w:val="26"/>
        </w:rPr>
        <w:t>who</w:t>
      </w:r>
      <w:r w:rsidRPr="004D5510">
        <w:rPr>
          <w:rStyle w:val="StyleUnderline"/>
          <w:sz w:val="26"/>
          <w:szCs w:val="26"/>
        </w:rPr>
        <w:t xml:space="preserve"> </w:t>
      </w:r>
      <w:r w:rsidRPr="004D5510">
        <w:rPr>
          <w:rStyle w:val="StyleUnderline"/>
          <w:vanish/>
          <w:sz w:val="26"/>
          <w:szCs w:val="26"/>
        </w:rPr>
        <w:t>would</w:t>
      </w:r>
      <w:r w:rsidRPr="004D5510">
        <w:rPr>
          <w:rStyle w:val="StyleUnderline"/>
          <w:sz w:val="26"/>
          <w:szCs w:val="26"/>
        </w:rPr>
        <w:t xml:space="preserve"> </w:t>
      </w:r>
      <w:r w:rsidRPr="004D5510">
        <w:rPr>
          <w:rStyle w:val="StyleUnderline"/>
          <w:vanish/>
          <w:sz w:val="26"/>
          <w:szCs w:val="26"/>
        </w:rPr>
        <w:t>have</w:t>
      </w:r>
      <w:r w:rsidRPr="004D5510">
        <w:rPr>
          <w:rStyle w:val="StyleUnderline"/>
          <w:sz w:val="26"/>
          <w:szCs w:val="26"/>
        </w:rPr>
        <w:t xml:space="preserve"> </w:t>
      </w:r>
      <w:r w:rsidRPr="004D5510">
        <w:rPr>
          <w:rStyle w:val="StyleUnderline"/>
          <w:vanish/>
          <w:sz w:val="26"/>
          <w:szCs w:val="26"/>
        </w:rPr>
        <w:t>the</w:t>
      </w:r>
      <w:r w:rsidRPr="004D5510">
        <w:rPr>
          <w:rStyle w:val="StyleUnderline"/>
          <w:sz w:val="26"/>
          <w:szCs w:val="26"/>
        </w:rPr>
        <w:t xml:space="preserve"> </w:t>
      </w:r>
      <w:r w:rsidRPr="004D5510">
        <w:rPr>
          <w:rStyle w:val="StyleUnderline"/>
          <w:vanish/>
          <w:sz w:val="26"/>
          <w:szCs w:val="26"/>
        </w:rPr>
        <w:t>technical</w:t>
      </w:r>
      <w:r w:rsidRPr="004D5510">
        <w:rPr>
          <w:rStyle w:val="StyleUnderline"/>
          <w:sz w:val="26"/>
          <w:szCs w:val="26"/>
        </w:rPr>
        <w:t xml:space="preserve"> </w:t>
      </w:r>
      <w:r w:rsidRPr="004D5510">
        <w:rPr>
          <w:rStyle w:val="StyleUnderline"/>
          <w:vanish/>
          <w:sz w:val="26"/>
          <w:szCs w:val="26"/>
        </w:rPr>
        <w:t>knowledge</w:t>
      </w:r>
      <w:r w:rsidRPr="004D5510">
        <w:rPr>
          <w:rStyle w:val="StyleUnderline"/>
          <w:sz w:val="26"/>
          <w:szCs w:val="26"/>
        </w:rPr>
        <w:t xml:space="preserve"> </w:t>
      </w:r>
      <w:r w:rsidRPr="004D5510">
        <w:rPr>
          <w:rStyle w:val="StyleUnderline"/>
          <w:vanish/>
          <w:sz w:val="26"/>
          <w:szCs w:val="26"/>
        </w:rPr>
        <w:t>to</w:t>
      </w:r>
      <w:r w:rsidRPr="004D5510">
        <w:rPr>
          <w:rStyle w:val="StyleUnderline"/>
          <w:sz w:val="26"/>
          <w:szCs w:val="26"/>
        </w:rPr>
        <w:t xml:space="preserve"> </w:t>
      </w:r>
      <w:r w:rsidRPr="004D5510">
        <w:rPr>
          <w:rStyle w:val="StyleUnderline"/>
          <w:vanish/>
          <w:sz w:val="26"/>
          <w:szCs w:val="26"/>
        </w:rPr>
        <w:t>pull</w:t>
      </w:r>
      <w:r w:rsidRPr="004D5510">
        <w:rPr>
          <w:rStyle w:val="StyleUnderline"/>
          <w:sz w:val="26"/>
          <w:szCs w:val="26"/>
        </w:rPr>
        <w:t xml:space="preserve"> </w:t>
      </w:r>
      <w:r w:rsidRPr="004D5510">
        <w:rPr>
          <w:rStyle w:val="StyleUnderline"/>
          <w:vanish/>
          <w:sz w:val="26"/>
          <w:szCs w:val="26"/>
        </w:rPr>
        <w:t>this</w:t>
      </w:r>
      <w:r w:rsidRPr="004D5510">
        <w:rPr>
          <w:rStyle w:val="StyleUnderline"/>
          <w:sz w:val="26"/>
          <w:szCs w:val="26"/>
        </w:rPr>
        <w:t xml:space="preserve"> </w:t>
      </w:r>
      <w:r w:rsidRPr="004D5510">
        <w:rPr>
          <w:rStyle w:val="StyleUnderline"/>
          <w:vanish/>
          <w:sz w:val="26"/>
          <w:szCs w:val="26"/>
        </w:rPr>
        <w:t>off</w:t>
      </w:r>
      <w:r w:rsidRPr="004D5510">
        <w:rPr>
          <w:vanish/>
          <w:szCs w:val="26"/>
          <w:u w:val="single"/>
        </w:rPr>
        <w:t>.</w:t>
      </w:r>
      <w:r w:rsidRPr="004D5510">
        <w:rPr>
          <w:szCs w:val="26"/>
          <w:u w:val="single"/>
        </w:rPr>
        <w:t xml:space="preserve"> </w:t>
      </w:r>
      <w:r w:rsidRPr="004D5510">
        <w:rPr>
          <w:vanish/>
          <w:szCs w:val="26"/>
          <w:u w:val="single"/>
        </w:rPr>
        <w:t>It’s</w:t>
      </w:r>
      <w:r w:rsidRPr="004D5510">
        <w:rPr>
          <w:szCs w:val="26"/>
          <w:u w:val="single"/>
        </w:rPr>
        <w:t xml:space="preserve"> </w:t>
      </w:r>
      <w:r w:rsidRPr="004D5510">
        <w:rPr>
          <w:vanish/>
          <w:szCs w:val="26"/>
          <w:u w:val="single"/>
        </w:rPr>
        <w:t>actually</w:t>
      </w:r>
      <w:r w:rsidRPr="004D5510">
        <w:rPr>
          <w:szCs w:val="26"/>
          <w:u w:val="single"/>
        </w:rPr>
        <w:t xml:space="preserve"> </w:t>
      </w:r>
      <w:r w:rsidRPr="004D5510">
        <w:rPr>
          <w:vanish/>
          <w:szCs w:val="26"/>
          <w:u w:val="single"/>
        </w:rPr>
        <w:t>surprising</w:t>
      </w:r>
      <w:r w:rsidRPr="004D5510">
        <w:rPr>
          <w:szCs w:val="26"/>
          <w:u w:val="single"/>
        </w:rPr>
        <w:t xml:space="preserve"> </w:t>
      </w:r>
      <w:r w:rsidRPr="004D5510">
        <w:rPr>
          <w:vanish/>
          <w:szCs w:val="26"/>
          <w:u w:val="single"/>
        </w:rPr>
        <w:t>that</w:t>
      </w:r>
      <w:r w:rsidRPr="004D5510">
        <w:rPr>
          <w:szCs w:val="26"/>
          <w:u w:val="single"/>
        </w:rPr>
        <w:t xml:space="preserve"> </w:t>
      </w:r>
      <w:r w:rsidRPr="004D5510">
        <w:rPr>
          <w:vanish/>
          <w:szCs w:val="26"/>
          <w:u w:val="single"/>
        </w:rPr>
        <w:t>it</w:t>
      </w:r>
      <w:r w:rsidRPr="004D5510">
        <w:rPr>
          <w:szCs w:val="26"/>
          <w:u w:val="single"/>
        </w:rPr>
        <w:t xml:space="preserve"> </w:t>
      </w:r>
      <w:r w:rsidRPr="004D5510">
        <w:rPr>
          <w:vanish/>
          <w:szCs w:val="26"/>
          <w:u w:val="single"/>
        </w:rPr>
        <w:t>hasn’t</w:t>
      </w:r>
      <w:r w:rsidRPr="004D5510">
        <w:rPr>
          <w:szCs w:val="26"/>
          <w:u w:val="single"/>
        </w:rPr>
        <w:t xml:space="preserve"> </w:t>
      </w:r>
      <w:r w:rsidRPr="004D5510">
        <w:rPr>
          <w:vanish/>
          <w:szCs w:val="26"/>
          <w:u w:val="single"/>
        </w:rPr>
        <w:t>happened</w:t>
      </w:r>
      <w:r w:rsidRPr="004D5510">
        <w:rPr>
          <w:szCs w:val="26"/>
          <w:u w:val="single"/>
        </w:rPr>
        <w:t xml:space="preserve"> </w:t>
      </w:r>
      <w:r w:rsidRPr="004D5510">
        <w:rPr>
          <w:vanish/>
          <w:szCs w:val="26"/>
          <w:u w:val="single"/>
        </w:rPr>
        <w:t>yet.”</w:t>
      </w:r>
    </w:p>
    <w:p w14:paraId="432523BB" w14:textId="4250360C" w:rsidR="00F6334F" w:rsidRPr="004D5510" w:rsidRDefault="00F6334F" w:rsidP="00F6334F">
      <w:pPr>
        <w:rPr>
          <w:rFonts w:asciiTheme="majorHAnsi" w:hAnsiTheme="majorHAnsi" w:cstheme="majorHAnsi"/>
          <w:sz w:val="14"/>
          <w:szCs w:val="26"/>
        </w:rPr>
      </w:pPr>
      <w:r w:rsidRPr="004D5510">
        <w:rPr>
          <w:rFonts w:asciiTheme="majorHAnsi" w:hAnsiTheme="majorHAnsi" w:cstheme="majorHAnsi"/>
          <w:sz w:val="14"/>
          <w:szCs w:val="26"/>
        </w:rPr>
        <w:t xml:space="preserve"> </w:t>
      </w:r>
    </w:p>
    <w:p w14:paraId="62065365" w14:textId="77777777" w:rsidR="00F6334F" w:rsidRPr="004D5510" w:rsidRDefault="00F6334F" w:rsidP="00F6334F"/>
    <w:p w14:paraId="78C3A67D" w14:textId="77777777" w:rsidR="00F6334F" w:rsidRPr="004D5510" w:rsidRDefault="00F6334F" w:rsidP="00F6334F">
      <w:pPr>
        <w:rPr>
          <w:rFonts w:asciiTheme="majorHAnsi" w:hAnsiTheme="majorHAnsi" w:cstheme="majorHAnsi"/>
          <w:sz w:val="16"/>
          <w:szCs w:val="26"/>
        </w:rPr>
      </w:pPr>
    </w:p>
    <w:p w14:paraId="3E4764DF" w14:textId="77777777" w:rsidR="00F6334F" w:rsidRPr="004D5510" w:rsidRDefault="00F6334F" w:rsidP="00F6334F"/>
    <w:p w14:paraId="5D9733A7" w14:textId="79EF53C2" w:rsidR="00C01782" w:rsidRDefault="00C01782" w:rsidP="00C01782">
      <w:pPr>
        <w:rPr>
          <w:sz w:val="16"/>
        </w:rPr>
      </w:pPr>
    </w:p>
    <w:p w14:paraId="6D6D388D" w14:textId="77777777" w:rsidR="007D1AA2" w:rsidRPr="004D5510" w:rsidRDefault="007D1AA2" w:rsidP="00C01782"/>
    <w:p w14:paraId="7CE50FA5" w14:textId="77777777" w:rsidR="00C01782" w:rsidRPr="004D5510" w:rsidRDefault="00C01782" w:rsidP="00C01782">
      <w:pPr>
        <w:rPr>
          <w:sz w:val="16"/>
        </w:rPr>
      </w:pPr>
    </w:p>
    <w:p w14:paraId="27D093EB" w14:textId="49142607" w:rsidR="00C01782" w:rsidRPr="004D5510" w:rsidRDefault="00C01782" w:rsidP="00C01782">
      <w:pPr>
        <w:pStyle w:val="Heading4"/>
        <w:rPr>
          <w:rFonts w:asciiTheme="majorHAnsi" w:hAnsiTheme="majorHAnsi" w:cstheme="majorHAnsi"/>
        </w:rPr>
      </w:pPr>
      <w:r w:rsidRPr="004D5510">
        <w:rPr>
          <w:rFonts w:asciiTheme="majorHAnsi" w:hAnsiTheme="majorHAnsi" w:cstheme="majorHAnsi"/>
        </w:rPr>
        <w:t>Plan: The United States federal government ought to recognize the unconditional right of workers to strike.</w:t>
      </w:r>
    </w:p>
    <w:p w14:paraId="2503C937" w14:textId="6B3D9CC5" w:rsidR="00F6334F" w:rsidRPr="004D5510" w:rsidRDefault="00F6334F" w:rsidP="00F6334F">
      <w:pPr>
        <w:pStyle w:val="Heading4"/>
      </w:pPr>
      <w:r w:rsidRPr="004D5510">
        <w:t>1 - Solves ILO.</w:t>
      </w:r>
    </w:p>
    <w:p w14:paraId="07C767E1" w14:textId="77777777" w:rsidR="00C01782" w:rsidRPr="004D5510" w:rsidRDefault="00C01782" w:rsidP="00C01782">
      <w:pPr>
        <w:rPr>
          <w:rFonts w:asciiTheme="majorHAnsi" w:hAnsiTheme="majorHAnsi" w:cstheme="majorHAnsi"/>
          <w:sz w:val="16"/>
          <w:szCs w:val="26"/>
        </w:rPr>
      </w:pPr>
      <w:r w:rsidRPr="004D5510">
        <w:rPr>
          <w:rStyle w:val="Style13ptBold"/>
          <w:rFonts w:asciiTheme="majorHAnsi" w:hAnsiTheme="majorHAnsi" w:cstheme="majorHAnsi"/>
          <w:szCs w:val="26"/>
          <w:u w:val="single"/>
        </w:rPr>
        <w:t>Brudney 21</w:t>
      </w:r>
      <w:r w:rsidRPr="004D5510">
        <w:rPr>
          <w:rFonts w:asciiTheme="majorHAnsi" w:hAnsiTheme="majorHAnsi" w:cstheme="majorHAnsi"/>
          <w:sz w:val="16"/>
          <w:szCs w:val="26"/>
        </w:rPr>
        <w:t xml:space="preserve"> [James; Joseph Crowley Chair in Labor and Employment Law, Fordham Law School; “The Right to Strike as Customary International Law,” THE YALE JOURNAL OF INTERNATIONAL LAW; January 2021; </w:t>
      </w:r>
      <w:hyperlink r:id="rId13" w:history="1">
        <w:r w:rsidRPr="004D5510">
          <w:rPr>
            <w:rStyle w:val="Hyperlink"/>
            <w:rFonts w:asciiTheme="majorHAnsi" w:hAnsiTheme="majorHAnsi" w:cstheme="majorHAnsi"/>
            <w:sz w:val="16"/>
            <w:szCs w:val="26"/>
          </w:rPr>
          <w:t>https://digitalcommons.law.yale.edu/cgi/viewcontent.cgi?article=1710&amp;context=yjil</w:t>
        </w:r>
      </w:hyperlink>
      <w:r w:rsidRPr="004D5510">
        <w:rPr>
          <w:rFonts w:asciiTheme="majorHAnsi" w:hAnsiTheme="majorHAnsi" w:cstheme="majorHAnsi"/>
          <w:sz w:val="16"/>
          <w:szCs w:val="26"/>
        </w:rPr>
        <w:t>] ***CIL = customary international law</w:t>
      </w:r>
    </w:p>
    <w:p w14:paraId="07E8DD7C" w14:textId="77777777" w:rsidR="00C01782" w:rsidRPr="004D5510" w:rsidRDefault="00C01782" w:rsidP="00C01782">
      <w:pPr>
        <w:rPr>
          <w:rFonts w:asciiTheme="majorHAnsi" w:hAnsiTheme="majorHAnsi" w:cstheme="majorHAnsi"/>
          <w:b/>
          <w:iCs/>
          <w:szCs w:val="26"/>
          <w:u w:val="single"/>
        </w:rPr>
      </w:pPr>
      <w:r w:rsidRPr="004D5510">
        <w:rPr>
          <w:rFonts w:asciiTheme="majorHAnsi" w:hAnsiTheme="majorHAnsi" w:cstheme="majorHAnsi"/>
          <w:vanish/>
          <w:sz w:val="16"/>
          <w:szCs w:val="26"/>
        </w:rPr>
        <w:t>3.</w:t>
      </w:r>
      <w:r w:rsidRPr="004D5510">
        <w:rPr>
          <w:rFonts w:asciiTheme="majorHAnsi" w:hAnsiTheme="majorHAnsi" w:cstheme="majorHAnsi"/>
          <w:sz w:val="16"/>
          <w:szCs w:val="26"/>
        </w:rPr>
        <w:t xml:space="preserve"> </w:t>
      </w:r>
      <w:r w:rsidRPr="004D5510">
        <w:rPr>
          <w:rStyle w:val="Emphasis"/>
          <w:rFonts w:asciiTheme="majorHAnsi" w:hAnsiTheme="majorHAnsi" w:cstheme="majorHAnsi"/>
          <w:vanish/>
          <w:sz w:val="26"/>
          <w:szCs w:val="26"/>
        </w:rPr>
        <w:t>Federal</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Courts’</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Position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CIL</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as</w:t>
      </w:r>
      <w:r w:rsidRPr="004D5510">
        <w:rPr>
          <w:rFonts w:asciiTheme="majorHAnsi" w:hAnsiTheme="majorHAnsi" w:cstheme="majorHAnsi"/>
          <w:szCs w:val="26"/>
          <w:u w:val="single"/>
        </w:rPr>
        <w:t xml:space="preserve"> </w:t>
      </w:r>
      <w:r w:rsidRPr="004D5510">
        <w:rPr>
          <w:rStyle w:val="Emphasis"/>
          <w:rFonts w:asciiTheme="majorHAnsi" w:hAnsiTheme="majorHAnsi" w:cstheme="majorHAnsi"/>
          <w:vanish/>
          <w:sz w:val="26"/>
          <w:szCs w:val="26"/>
        </w:rPr>
        <w:t>National</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Law</w:t>
      </w:r>
      <w:r w:rsidRPr="004D5510">
        <w:rPr>
          <w:rStyle w:val="Emphasis"/>
          <w:rFonts w:asciiTheme="majorHAnsi" w:hAnsiTheme="majorHAnsi" w:cstheme="majorHAnsi"/>
          <w:sz w:val="26"/>
          <w:szCs w:val="26"/>
        </w:rPr>
        <w:t xml:space="preserve"> </w:t>
      </w:r>
      <w:r w:rsidRPr="004D5510">
        <w:rPr>
          <w:rFonts w:asciiTheme="majorHAnsi" w:hAnsiTheme="majorHAnsi" w:cstheme="majorHAnsi"/>
          <w:vanish/>
          <w:szCs w:val="26"/>
          <w:u w:val="single"/>
        </w:rPr>
        <w:t>What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about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Style w:val="Emphasis"/>
          <w:rFonts w:asciiTheme="majorHAnsi" w:hAnsiTheme="majorHAnsi" w:cstheme="majorHAnsi"/>
          <w:vanish/>
          <w:sz w:val="26"/>
          <w:szCs w:val="26"/>
        </w:rPr>
        <w:t>position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of</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federal</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courts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toward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CIL</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and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its</w:t>
      </w:r>
      <w:r w:rsidRPr="004D5510">
        <w:rPr>
          <w:rFonts w:asciiTheme="majorHAnsi" w:hAnsiTheme="majorHAnsi" w:cstheme="majorHAnsi"/>
          <w:szCs w:val="26"/>
          <w:u w:val="single"/>
        </w:rPr>
        <w:t xml:space="preserve"> </w:t>
      </w:r>
      <w:r w:rsidRPr="004D5510">
        <w:rPr>
          <w:rStyle w:val="Emphasis"/>
          <w:rFonts w:asciiTheme="majorHAnsi" w:hAnsiTheme="majorHAnsi" w:cstheme="majorHAnsi"/>
          <w:vanish/>
          <w:sz w:val="26"/>
          <w:szCs w:val="26"/>
        </w:rPr>
        <w:t>acceptance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national</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law</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US?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leading</w:t>
      </w:r>
      <w:r w:rsidRPr="004D5510">
        <w:rPr>
          <w:rFonts w:asciiTheme="majorHAnsi" w:hAnsiTheme="majorHAnsi" w:cstheme="majorHAnsi"/>
          <w:szCs w:val="26"/>
          <w:u w:val="single"/>
        </w:rPr>
        <w:t xml:space="preserve"> </w:t>
      </w:r>
      <w:r w:rsidRPr="004D5510">
        <w:rPr>
          <w:rStyle w:val="Emphasis"/>
          <w:rFonts w:asciiTheme="majorHAnsi" w:hAnsiTheme="majorHAnsi" w:cstheme="majorHAnsi"/>
          <w:sz w:val="26"/>
          <w:szCs w:val="26"/>
          <w:highlight w:val="cyan"/>
        </w:rPr>
        <w:t>Supreme Court decision</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Style w:val="Emphasis"/>
          <w:rFonts w:asciiTheme="majorHAnsi" w:hAnsiTheme="majorHAnsi" w:cstheme="majorHAnsi"/>
          <w:vanish/>
          <w:sz w:val="26"/>
          <w:szCs w:val="26"/>
        </w:rPr>
        <w:t>Sosa</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v.</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AlvarezMachain</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219</w:t>
      </w:r>
      <w:r w:rsidRPr="004D5510">
        <w:rPr>
          <w:rFonts w:asciiTheme="majorHAnsi" w:hAnsiTheme="majorHAnsi" w:cstheme="majorHAnsi"/>
          <w:sz w:val="16"/>
          <w:szCs w:val="26"/>
        </w:rPr>
        <w:t xml:space="preserve"> </w:t>
      </w:r>
      <w:r w:rsidRPr="004D5510">
        <w:rPr>
          <w:rFonts w:asciiTheme="majorHAnsi" w:hAnsiTheme="majorHAnsi" w:cstheme="majorHAnsi"/>
          <w:szCs w:val="26"/>
          <w:highlight w:val="cyan"/>
          <w:u w:val="single"/>
        </w:rPr>
        <w:t>involved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w:t>
      </w:r>
      <w:r w:rsidRPr="004D5510">
        <w:rPr>
          <w:rFonts w:asciiTheme="majorHAnsi" w:hAnsiTheme="majorHAnsi" w:cstheme="majorHAnsi"/>
          <w:szCs w:val="26"/>
          <w:u w:val="single"/>
        </w:rPr>
        <w:t xml:space="preserve"> </w:t>
      </w:r>
      <w:r w:rsidRPr="004D5510">
        <w:rPr>
          <w:rStyle w:val="Emphasis"/>
          <w:rFonts w:asciiTheme="majorHAnsi" w:hAnsiTheme="majorHAnsi" w:cstheme="majorHAnsi"/>
          <w:vanish/>
          <w:sz w:val="26"/>
          <w:szCs w:val="26"/>
        </w:rPr>
        <w:t>claim</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by</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Alvarez-Machain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for</w:t>
      </w:r>
      <w:r w:rsidRPr="004D5510">
        <w:rPr>
          <w:rFonts w:asciiTheme="majorHAnsi" w:hAnsiTheme="majorHAnsi" w:cstheme="majorHAnsi"/>
          <w:szCs w:val="26"/>
          <w:u w:val="single"/>
        </w:rPr>
        <w:t xml:space="preserve"> </w:t>
      </w:r>
      <w:r w:rsidRPr="004D5510">
        <w:rPr>
          <w:rStyle w:val="Emphasis"/>
          <w:rFonts w:asciiTheme="majorHAnsi" w:hAnsiTheme="majorHAnsi" w:cstheme="majorHAnsi"/>
          <w:sz w:val="26"/>
          <w:szCs w:val="26"/>
          <w:highlight w:val="cyan"/>
        </w:rPr>
        <w:t>violation of CIL</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under</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Style w:val="Emphasis"/>
          <w:rFonts w:asciiTheme="majorHAnsi" w:hAnsiTheme="majorHAnsi" w:cstheme="majorHAnsi"/>
          <w:vanish/>
          <w:sz w:val="26"/>
          <w:szCs w:val="26"/>
        </w:rPr>
        <w:t>Alien</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Tort</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Statute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(ATS).220</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cause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action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under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distinguished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from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right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strike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setting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two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respects.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jurisdictional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matter,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typically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involves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lawsuits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alleging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violations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CIL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committed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foreign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countries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brought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citizens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foreign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countries.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contrast,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developed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parts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III</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IV,</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Style w:val="Emphasis"/>
          <w:rFonts w:asciiTheme="majorHAnsi" w:hAnsiTheme="majorHAnsi" w:cstheme="majorHAnsi"/>
          <w:sz w:val="26"/>
          <w:szCs w:val="26"/>
          <w:highlight w:val="cyan"/>
        </w:rPr>
        <w:t>right to strike</w:t>
      </w:r>
      <w:r w:rsidRPr="004D5510">
        <w:rPr>
          <w:rFonts w:asciiTheme="majorHAnsi" w:hAnsiTheme="majorHAnsi" w:cstheme="majorHAnsi"/>
          <w:szCs w:val="26"/>
          <w:highlight w:val="cyan"/>
          <w:u w:val="single"/>
        </w:rPr>
        <w:t xml:space="preserve"> as CIL would be </w:t>
      </w:r>
      <w:r w:rsidRPr="004D5510">
        <w:rPr>
          <w:rStyle w:val="Emphasis"/>
          <w:rFonts w:asciiTheme="majorHAnsi" w:hAnsiTheme="majorHAnsi" w:cstheme="majorHAnsi"/>
          <w:sz w:val="26"/>
          <w:szCs w:val="26"/>
          <w:highlight w:val="cyan"/>
        </w:rPr>
        <w:t>asserted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by</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U.S.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workers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against</w:t>
      </w:r>
      <w:r w:rsidRPr="004D5510">
        <w:rPr>
          <w:rFonts w:asciiTheme="majorHAnsi" w:hAnsiTheme="majorHAnsi" w:cstheme="majorHAnsi"/>
          <w:szCs w:val="26"/>
          <w:u w:val="single"/>
        </w:rPr>
        <w:t xml:space="preserve"> </w:t>
      </w:r>
      <w:r w:rsidRPr="004D5510">
        <w:rPr>
          <w:rStyle w:val="Emphasis"/>
          <w:rFonts w:asciiTheme="majorHAnsi" w:hAnsiTheme="majorHAnsi" w:cstheme="majorHAnsi"/>
          <w:vanish/>
          <w:sz w:val="26"/>
          <w:szCs w:val="26"/>
        </w:rPr>
        <w:t>U.S.</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employers</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within</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the</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U.S</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Further,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explained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Part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III,</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Style w:val="Emphasis"/>
          <w:rFonts w:asciiTheme="majorHAnsi" w:hAnsiTheme="majorHAnsi" w:cstheme="majorHAnsi"/>
          <w:vanish/>
          <w:sz w:val="26"/>
          <w:szCs w:val="26"/>
        </w:rPr>
        <w:t>CIL</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right</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to</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strike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to</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be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asserted</w:t>
      </w:r>
      <w:r w:rsidRPr="004D5510">
        <w:rPr>
          <w:rFonts w:asciiTheme="majorHAnsi" w:hAnsiTheme="majorHAnsi" w:cstheme="majorHAnsi"/>
          <w:szCs w:val="26"/>
          <w:u w:val="single"/>
        </w:rPr>
        <w:t xml:space="preserve"> </w:t>
      </w:r>
      <w:r w:rsidRPr="004D5510">
        <w:rPr>
          <w:rStyle w:val="Emphasis"/>
          <w:rFonts w:asciiTheme="majorHAnsi" w:hAnsiTheme="majorHAnsi" w:cstheme="majorHAnsi"/>
          <w:vanish/>
          <w:sz w:val="26"/>
          <w:szCs w:val="26"/>
        </w:rPr>
        <w:t>directly</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as a</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form</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of</w:t>
      </w:r>
      <w:r w:rsidRPr="004D5510">
        <w:rPr>
          <w:rFonts w:asciiTheme="majorHAnsi" w:hAnsiTheme="majorHAnsi" w:cstheme="majorHAnsi"/>
          <w:szCs w:val="26"/>
          <w:u w:val="single"/>
        </w:rPr>
        <w:t xml:space="preserve"> </w:t>
      </w:r>
      <w:r w:rsidRPr="004D5510">
        <w:rPr>
          <w:rStyle w:val="Emphasis"/>
          <w:rFonts w:asciiTheme="majorHAnsi" w:hAnsiTheme="majorHAnsi" w:cstheme="majorHAnsi"/>
          <w:sz w:val="26"/>
          <w:szCs w:val="26"/>
          <w:highlight w:val="cyan"/>
        </w:rPr>
        <w:t>federal common law</w:t>
      </w:r>
      <w:r w:rsidRPr="004D5510">
        <w:rPr>
          <w:rFonts w:asciiTheme="majorHAnsi" w:hAnsiTheme="majorHAnsi" w:cstheme="majorHAnsi"/>
          <w:vanish/>
          <w:szCs w:val="26"/>
          <w:u w:val="single"/>
        </w:rPr>
        <w: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rather</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than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being</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applied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through</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w:t>
      </w:r>
      <w:r w:rsidRPr="004D5510">
        <w:rPr>
          <w:rFonts w:asciiTheme="majorHAnsi" w:hAnsiTheme="majorHAnsi" w:cstheme="majorHAnsi"/>
          <w:szCs w:val="26"/>
          <w:u w:val="single"/>
        </w:rPr>
        <w:t xml:space="preserve"> </w:t>
      </w:r>
      <w:r w:rsidRPr="004D5510">
        <w:rPr>
          <w:rStyle w:val="Emphasis"/>
          <w:rFonts w:asciiTheme="majorHAnsi" w:hAnsiTheme="majorHAnsi" w:cstheme="majorHAnsi"/>
          <w:vanish/>
          <w:sz w:val="26"/>
          <w:szCs w:val="26"/>
        </w:rPr>
        <w:t>particular</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statute</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that</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may</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impose</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its</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own</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historically</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grounded</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limits</w:t>
      </w:r>
      <w:r w:rsidRPr="004D5510">
        <w:rPr>
          <w:rFonts w:asciiTheme="majorHAnsi" w:hAnsiTheme="majorHAnsi" w:cstheme="majorHAnsi"/>
          <w:vanish/>
          <w:sz w:val="16"/>
          <w:szCs w:val="26"/>
        </w:rPr>
        <w:t>.221</w:t>
      </w:r>
      <w:r w:rsidRPr="004D5510">
        <w:rPr>
          <w:rFonts w:asciiTheme="majorHAnsi" w:hAnsiTheme="majorHAnsi" w:cstheme="majorHAnsi"/>
          <w:b/>
          <w:iCs/>
          <w:szCs w:val="26"/>
          <w:u w:val="single"/>
        </w:rPr>
        <w:t xml:space="preserve"> </w:t>
      </w:r>
      <w:r w:rsidRPr="004D5510">
        <w:rPr>
          <w:rFonts w:asciiTheme="majorHAnsi" w:hAnsiTheme="majorHAnsi" w:cstheme="majorHAnsi"/>
          <w:vanish/>
          <w:sz w:val="16"/>
          <w:szCs w:val="26"/>
        </w:rPr>
        <w:t>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same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time,</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Style w:val="Emphasis"/>
          <w:rFonts w:asciiTheme="majorHAnsi" w:hAnsiTheme="majorHAnsi" w:cstheme="majorHAnsi"/>
          <w:vanish/>
          <w:sz w:val="26"/>
          <w:szCs w:val="26"/>
        </w:rPr>
        <w:t>substantive</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sz w:val="26"/>
          <w:szCs w:val="26"/>
          <w:highlight w:val="cyan"/>
        </w:rPr>
        <w:t>standard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set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forth</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Sosa</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relevant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allowing</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for</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suitably</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delineated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CIL</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to</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be</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 xml:space="preserve">directly </w:t>
      </w:r>
      <w:r w:rsidRPr="004D5510">
        <w:rPr>
          <w:rStyle w:val="Emphasis"/>
          <w:rFonts w:asciiTheme="majorHAnsi" w:hAnsiTheme="majorHAnsi" w:cstheme="majorHAnsi"/>
          <w:sz w:val="26"/>
          <w:szCs w:val="26"/>
          <w:highlight w:val="cyan"/>
        </w:rPr>
        <w:t>applied</w:t>
      </w:r>
      <w:r w:rsidRPr="004D5510">
        <w:rPr>
          <w:rFonts w:asciiTheme="majorHAnsi" w:hAnsiTheme="majorHAnsi" w:cstheme="majorHAnsi"/>
          <w:szCs w:val="26"/>
          <w:highlight w:val="cyan"/>
          <w:u w:val="single"/>
        </w:rPr>
        <w:t xml:space="preserve"> in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domestic</w:t>
      </w:r>
      <w:r w:rsidRPr="004D5510">
        <w:rPr>
          <w:rFonts w:asciiTheme="majorHAnsi" w:hAnsiTheme="majorHAnsi" w:cstheme="majorHAnsi"/>
          <w:szCs w:val="26"/>
          <w:u w:val="single"/>
        </w:rPr>
        <w:t xml:space="preserve"> </w:t>
      </w:r>
      <w:r w:rsidRPr="004D5510">
        <w:rPr>
          <w:rStyle w:val="Emphasis"/>
          <w:rFonts w:asciiTheme="majorHAnsi" w:hAnsiTheme="majorHAnsi" w:cstheme="majorHAnsi"/>
          <w:vanish/>
          <w:sz w:val="26"/>
          <w:szCs w:val="26"/>
        </w:rPr>
        <w:t>federal</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and</w:t>
      </w:r>
      <w:r w:rsidRPr="004D5510">
        <w:rPr>
          <w:rFonts w:asciiTheme="majorHAnsi" w:hAnsiTheme="majorHAnsi" w:cstheme="majorHAnsi"/>
          <w:szCs w:val="26"/>
          <w:u w:val="single"/>
        </w:rPr>
        <w:t xml:space="preserve"> </w:t>
      </w:r>
      <w:r w:rsidRPr="004D5510">
        <w:rPr>
          <w:rStyle w:val="Emphasis"/>
          <w:rFonts w:asciiTheme="majorHAnsi" w:hAnsiTheme="majorHAnsi" w:cstheme="majorHAnsi"/>
          <w:vanish/>
          <w:sz w:val="26"/>
          <w:szCs w:val="26"/>
        </w:rPr>
        <w:t>state</w:t>
      </w:r>
      <w:r w:rsidRPr="004D5510">
        <w:rPr>
          <w:rFonts w:asciiTheme="majorHAnsi" w:hAnsiTheme="majorHAnsi" w:cstheme="majorHAnsi"/>
          <w:szCs w:val="26"/>
          <w:u w:val="single"/>
        </w:rPr>
        <w:t xml:space="preserve"> </w:t>
      </w:r>
      <w:r w:rsidRPr="004D5510">
        <w:rPr>
          <w:rStyle w:val="Emphasis"/>
          <w:rFonts w:asciiTheme="majorHAnsi" w:hAnsiTheme="majorHAnsi" w:cstheme="majorHAnsi"/>
          <w:sz w:val="26"/>
          <w:szCs w:val="26"/>
          <w:highlight w:val="cyan"/>
        </w:rPr>
        <w:t>court</w:t>
      </w:r>
      <w:r w:rsidRPr="004D5510">
        <w:rPr>
          <w:rFonts w:asciiTheme="majorHAnsi" w:hAnsiTheme="majorHAnsi" w:cstheme="majorHAnsi"/>
          <w:szCs w:val="26"/>
          <w:highlight w:val="cyan"/>
          <w:u w:val="single"/>
        </w:rPr>
        <w:t xml:space="preserve"> </w:t>
      </w:r>
      <w:r w:rsidRPr="004D5510">
        <w:rPr>
          <w:rStyle w:val="Emphasis"/>
          <w:rFonts w:asciiTheme="majorHAnsi" w:hAnsiTheme="majorHAnsi" w:cstheme="majorHAnsi"/>
          <w:sz w:val="26"/>
          <w:szCs w:val="26"/>
          <w:highlight w:val="cyan"/>
        </w:rPr>
        <w:t>contexts</w:t>
      </w:r>
      <w:r w:rsidRPr="004D5510">
        <w:rPr>
          <w:rFonts w:asciiTheme="majorHAnsi" w:hAnsiTheme="majorHAnsi" w:cstheme="majorHAnsi"/>
          <w:vanish/>
          <w:sz w:val="16"/>
          <w:szCs w:val="26"/>
        </w:rPr>
        <w:t>.222</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While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urging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lower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courts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exercise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“restrained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conception”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considering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new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causes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action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based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CIL,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Court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Sosa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added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claims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recognized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“rest[ing]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norm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international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character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accepted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civilized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world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defined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specificity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comparable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features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18th-century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paradigms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recognized.”223</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Court’s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formulation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setting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slightly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different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from</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two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elements—general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practice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opinio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juris—that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discussed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length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defining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applying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modern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CIL.224</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But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Sosa’s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emphasis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international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law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norms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precisely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defined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reflect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importance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general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practice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compatible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contemporary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conceptions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CIL.225</w:t>
      </w:r>
      <w:r w:rsidRPr="004D5510">
        <w:rPr>
          <w:rFonts w:asciiTheme="majorHAnsi" w:hAnsiTheme="majorHAnsi" w:cstheme="majorHAnsi"/>
          <w:b/>
          <w:iCs/>
          <w:szCs w:val="26"/>
          <w:u w:val="single"/>
        </w:rPr>
        <w:t xml:space="preserve"> </w:t>
      </w:r>
      <w:r w:rsidRPr="004D5510">
        <w:rPr>
          <w:rFonts w:asciiTheme="majorHAnsi" w:hAnsiTheme="majorHAnsi" w:cstheme="majorHAnsi"/>
          <w:vanish/>
          <w:sz w:val="16"/>
          <w:szCs w:val="26"/>
        </w:rPr>
        <w:t>Lower</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courts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have</w:t>
      </w:r>
      <w:r w:rsidRPr="004D5510">
        <w:rPr>
          <w:rFonts w:asciiTheme="majorHAnsi" w:hAnsiTheme="majorHAnsi" w:cstheme="majorHAnsi"/>
          <w:szCs w:val="26"/>
          <w:u w:val="single"/>
        </w:rPr>
        <w:t xml:space="preserve"> </w:t>
      </w:r>
      <w:r w:rsidRPr="004D5510">
        <w:rPr>
          <w:rStyle w:val="Emphasis"/>
          <w:rFonts w:asciiTheme="majorHAnsi" w:hAnsiTheme="majorHAnsi" w:cstheme="majorHAnsi"/>
          <w:vanish/>
          <w:sz w:val="26"/>
          <w:szCs w:val="26"/>
        </w:rPr>
        <w:t>understood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that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Sosa</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sets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w:t>
      </w:r>
      <w:r w:rsidRPr="004D5510">
        <w:rPr>
          <w:rStyle w:val="Emphasis"/>
          <w:rFonts w:asciiTheme="majorHAnsi" w:hAnsiTheme="majorHAnsi" w:cstheme="majorHAnsi"/>
          <w:vanish/>
          <w:sz w:val="26"/>
          <w:szCs w:val="26"/>
        </w:rPr>
        <w:t>high</w:t>
      </w:r>
      <w:r w:rsidRPr="004D5510">
        <w:rPr>
          <w:rFonts w:asciiTheme="majorHAnsi" w:hAnsiTheme="majorHAnsi" w:cstheme="majorHAnsi"/>
          <w:szCs w:val="26"/>
          <w:u w:val="single"/>
        </w:rPr>
        <w:t xml:space="preserve"> </w:t>
      </w:r>
      <w:r w:rsidRPr="004D5510">
        <w:rPr>
          <w:rStyle w:val="Emphasis"/>
          <w:rFonts w:asciiTheme="majorHAnsi" w:hAnsiTheme="majorHAnsi" w:cstheme="majorHAnsi"/>
          <w:vanish/>
          <w:sz w:val="26"/>
          <w:szCs w:val="26"/>
        </w:rPr>
        <w:t>bar</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to</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new</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private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causes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of</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action’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alleging</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violations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of</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CIL</w:t>
      </w:r>
      <w:r w:rsidRPr="004D5510">
        <w:rPr>
          <w:rFonts w:asciiTheme="majorHAnsi" w:hAnsiTheme="majorHAnsi" w:cstheme="majorHAnsi"/>
          <w:vanish/>
          <w:sz w:val="16"/>
          <w:szCs w:val="26"/>
        </w:rPr>
        <w:t>”226</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based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on</w:t>
      </w:r>
      <w:r w:rsidRPr="004D5510">
        <w:rPr>
          <w:rFonts w:asciiTheme="majorHAnsi" w:hAnsiTheme="majorHAnsi" w:cstheme="majorHAnsi"/>
          <w:szCs w:val="26"/>
          <w:u w:val="single"/>
        </w:rPr>
        <w:t xml:space="preserve"> </w:t>
      </w:r>
      <w:r w:rsidRPr="004D5510">
        <w:rPr>
          <w:rStyle w:val="Emphasis"/>
          <w:rFonts w:asciiTheme="majorHAnsi" w:hAnsiTheme="majorHAnsi" w:cstheme="majorHAnsi"/>
          <w:vanish/>
          <w:sz w:val="26"/>
          <w:szCs w:val="26"/>
        </w:rPr>
        <w:t>whether</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sources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of</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such</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law</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are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“sufficiently</w:t>
      </w:r>
      <w:r w:rsidRPr="004D5510">
        <w:rPr>
          <w:rFonts w:asciiTheme="majorHAnsi" w:hAnsiTheme="majorHAnsi" w:cstheme="majorHAnsi"/>
          <w:szCs w:val="26"/>
          <w:u w:val="single"/>
        </w:rPr>
        <w:t xml:space="preserve"> </w:t>
      </w:r>
      <w:r w:rsidRPr="004D5510">
        <w:rPr>
          <w:rStyle w:val="Emphasis"/>
          <w:rFonts w:asciiTheme="majorHAnsi" w:hAnsiTheme="majorHAnsi" w:cstheme="majorHAnsi"/>
          <w:vanish/>
          <w:sz w:val="26"/>
          <w:szCs w:val="26"/>
        </w:rPr>
        <w:t>specific</w:t>
      </w:r>
      <w:r w:rsidRPr="004D5510">
        <w:rPr>
          <w:rFonts w:asciiTheme="majorHAnsi" w:hAnsiTheme="majorHAnsi" w:cstheme="majorHAnsi"/>
          <w:vanish/>
          <w:szCs w:val="26"/>
          <w:u w:val="single"/>
        </w:rPr>
        <w:t>,</w:t>
      </w:r>
      <w:r w:rsidRPr="004D5510">
        <w:rPr>
          <w:rFonts w:asciiTheme="majorHAnsi" w:hAnsiTheme="majorHAnsi" w:cstheme="majorHAnsi"/>
          <w:szCs w:val="26"/>
          <w:u w:val="single"/>
        </w:rPr>
        <w:t xml:space="preserve"> </w:t>
      </w:r>
      <w:r w:rsidRPr="004D5510">
        <w:rPr>
          <w:rStyle w:val="Emphasis"/>
          <w:rFonts w:asciiTheme="majorHAnsi" w:hAnsiTheme="majorHAnsi" w:cstheme="majorHAnsi"/>
          <w:vanish/>
          <w:sz w:val="26"/>
          <w:szCs w:val="26"/>
        </w:rPr>
        <w:t>universal</w:t>
      </w:r>
      <w:r w:rsidRPr="004D5510">
        <w:rPr>
          <w:rFonts w:asciiTheme="majorHAnsi" w:hAnsiTheme="majorHAnsi" w:cstheme="majorHAnsi"/>
          <w:vanish/>
          <w:szCs w:val="26"/>
          <w:u w:val="single"/>
        </w:rPr>
        <w: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and</w:t>
      </w:r>
      <w:r w:rsidRPr="004D5510">
        <w:rPr>
          <w:rFonts w:asciiTheme="majorHAnsi" w:hAnsiTheme="majorHAnsi" w:cstheme="majorHAnsi"/>
          <w:szCs w:val="26"/>
          <w:u w:val="single"/>
        </w:rPr>
        <w:t xml:space="preserve"> </w:t>
      </w:r>
      <w:r w:rsidRPr="004D5510">
        <w:rPr>
          <w:rStyle w:val="Emphasis"/>
          <w:rFonts w:asciiTheme="majorHAnsi" w:hAnsiTheme="majorHAnsi" w:cstheme="majorHAnsi"/>
          <w:vanish/>
          <w:sz w:val="26"/>
          <w:szCs w:val="26"/>
        </w:rPr>
        <w:t>obligatory</w:t>
      </w:r>
      <w:r w:rsidRPr="004D5510">
        <w:rPr>
          <w:rFonts w:asciiTheme="majorHAnsi" w:hAnsiTheme="majorHAnsi" w:cstheme="majorHAnsi"/>
          <w:vanish/>
          <w:szCs w:val="26"/>
          <w:u w:val="single"/>
        </w:rPr>
        <w:t>.”</w:t>
      </w:r>
      <w:r w:rsidRPr="004D5510">
        <w:rPr>
          <w:rFonts w:asciiTheme="majorHAnsi" w:hAnsiTheme="majorHAnsi" w:cstheme="majorHAnsi"/>
          <w:vanish/>
          <w:sz w:val="16"/>
          <w:szCs w:val="26"/>
        </w:rPr>
        <w:t>227</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But</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they</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have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proceeded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to</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recognize</w:t>
      </w:r>
      <w:r w:rsidRPr="004D5510">
        <w:rPr>
          <w:rFonts w:asciiTheme="majorHAnsi" w:hAnsiTheme="majorHAnsi" w:cstheme="majorHAnsi"/>
          <w:szCs w:val="26"/>
          <w:u w:val="single"/>
        </w:rPr>
        <w:t xml:space="preserve"> </w:t>
      </w:r>
      <w:r w:rsidRPr="004D5510">
        <w:rPr>
          <w:rStyle w:val="Emphasis"/>
          <w:rFonts w:asciiTheme="majorHAnsi" w:hAnsiTheme="majorHAnsi" w:cstheme="majorHAnsi"/>
          <w:vanish/>
          <w:sz w:val="26"/>
          <w:szCs w:val="26"/>
        </w:rPr>
        <w:t>such</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causes</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of</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action</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when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w:t>
      </w:r>
      <w:r w:rsidRPr="004D5510">
        <w:rPr>
          <w:rStyle w:val="Emphasis"/>
          <w:rFonts w:asciiTheme="majorHAnsi" w:hAnsiTheme="majorHAnsi" w:cstheme="majorHAnsi"/>
          <w:vanish/>
          <w:sz w:val="26"/>
          <w:szCs w:val="26"/>
        </w:rPr>
        <w:t>multiple</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international</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agreements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(including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binding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more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160</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signatory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well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domestic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laws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over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80</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adopt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particular</w:t>
      </w:r>
      <w:r w:rsidRPr="004D5510">
        <w:rPr>
          <w:rFonts w:asciiTheme="majorHAnsi" w:hAnsiTheme="majorHAnsi" w:cstheme="majorHAnsi"/>
          <w:szCs w:val="26"/>
          <w:u w:val="single"/>
        </w:rPr>
        <w:t xml:space="preserve"> </w:t>
      </w:r>
      <w:r w:rsidRPr="004D5510">
        <w:rPr>
          <w:rStyle w:val="Emphasis"/>
          <w:rFonts w:asciiTheme="majorHAnsi" w:hAnsiTheme="majorHAnsi" w:cstheme="majorHAnsi"/>
          <w:vanish/>
          <w:sz w:val="26"/>
          <w:szCs w:val="26"/>
        </w:rPr>
        <w:t>definition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of</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that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norm.”</w:t>
      </w:r>
      <w:r w:rsidRPr="004D5510">
        <w:rPr>
          <w:rFonts w:asciiTheme="majorHAnsi" w:hAnsiTheme="majorHAnsi" w:cstheme="majorHAnsi"/>
          <w:vanish/>
          <w:sz w:val="16"/>
          <w:szCs w:val="26"/>
        </w:rPr>
        <w:t>228</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been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amply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demonstrated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sections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Part,</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universality of</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claims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based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on</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 xml:space="preserve">the right to strike as part of </w:t>
      </w:r>
      <w:r w:rsidRPr="004D5510">
        <w:rPr>
          <w:rStyle w:val="Emphasis"/>
          <w:rFonts w:asciiTheme="majorHAnsi" w:hAnsiTheme="majorHAnsi" w:cstheme="majorHAnsi"/>
          <w:sz w:val="26"/>
          <w:szCs w:val="26"/>
          <w:highlight w:val="cyan"/>
        </w:rPr>
        <w:t>FOA</w:t>
      </w:r>
      <w:r w:rsidRPr="004D5510">
        <w:rPr>
          <w:rFonts w:asciiTheme="majorHAnsi" w:hAnsiTheme="majorHAnsi" w:cstheme="majorHAnsi"/>
          <w:szCs w:val="26"/>
          <w:highlight w:val="cyan"/>
          <w:u w:val="single"/>
        </w:rPr>
        <w:t xml:space="preserve"> can </w:t>
      </w:r>
      <w:r w:rsidRPr="004D5510">
        <w:rPr>
          <w:rStyle w:val="Emphasis"/>
          <w:rFonts w:asciiTheme="majorHAnsi" w:hAnsiTheme="majorHAnsi" w:cstheme="majorHAnsi"/>
          <w:sz w:val="26"/>
          <w:szCs w:val="26"/>
          <w:highlight w:val="cyan"/>
        </w:rPr>
        <w:t>qualify</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under</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this</w:t>
      </w:r>
      <w:r w:rsidRPr="004D5510">
        <w:rPr>
          <w:rFonts w:asciiTheme="majorHAnsi" w:hAnsiTheme="majorHAnsi" w:cstheme="majorHAnsi"/>
          <w:szCs w:val="26"/>
          <w:u w:val="single"/>
        </w:rPr>
        <w:t xml:space="preserve"> </w:t>
      </w:r>
      <w:r w:rsidRPr="004D5510">
        <w:rPr>
          <w:rStyle w:val="Emphasis"/>
          <w:rFonts w:asciiTheme="majorHAnsi" w:hAnsiTheme="majorHAnsi" w:cstheme="majorHAnsi"/>
          <w:vanish/>
          <w:sz w:val="26"/>
          <w:szCs w:val="26"/>
        </w:rPr>
        <w:t>approach</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rig</w:t>
      </w:r>
      <w:r w:rsidRPr="004D5510">
        <w:rPr>
          <w:rFonts w:asciiTheme="majorHAnsi" w:hAnsiTheme="majorHAnsi" w:cstheme="majorHAnsi"/>
          <w:szCs w:val="26"/>
          <w:highlight w:val="cyan"/>
          <w:u w:val="single"/>
        </w:rPr>
        <w:t xml:space="preserve">ht is recognized under </w:t>
      </w:r>
      <w:r w:rsidRPr="004D5510">
        <w:rPr>
          <w:rStyle w:val="Emphasis"/>
          <w:rFonts w:asciiTheme="majorHAnsi" w:hAnsiTheme="majorHAnsi" w:cstheme="majorHAnsi"/>
          <w:sz w:val="26"/>
          <w:szCs w:val="26"/>
          <w:highlight w:val="cyan"/>
        </w:rPr>
        <w:t>multiple</w:t>
      </w:r>
      <w:r w:rsidRPr="004D5510">
        <w:rPr>
          <w:rFonts w:asciiTheme="majorHAnsi" w:hAnsiTheme="majorHAnsi" w:cstheme="majorHAnsi"/>
          <w:szCs w:val="26"/>
          <w:highlight w:val="cyan"/>
          <w:u w:val="single"/>
        </w:rPr>
        <w:t xml:space="preserve"> </w:t>
      </w:r>
      <w:r w:rsidRPr="004D5510">
        <w:rPr>
          <w:rStyle w:val="Emphasis"/>
          <w:rFonts w:asciiTheme="majorHAnsi" w:hAnsiTheme="majorHAnsi" w:cstheme="majorHAnsi"/>
          <w:sz w:val="26"/>
          <w:szCs w:val="26"/>
          <w:highlight w:val="cyan"/>
        </w:rPr>
        <w:t>international</w:t>
      </w:r>
      <w:r w:rsidRPr="004D5510">
        <w:rPr>
          <w:rFonts w:asciiTheme="majorHAnsi" w:hAnsiTheme="majorHAnsi" w:cstheme="majorHAnsi"/>
          <w:szCs w:val="26"/>
          <w:highlight w:val="cyan"/>
          <w:u w:val="single"/>
        </w:rPr>
        <w:t xml:space="preserve"> </w:t>
      </w:r>
      <w:r w:rsidRPr="004D5510">
        <w:rPr>
          <w:rStyle w:val="Emphasis"/>
          <w:rFonts w:asciiTheme="majorHAnsi" w:hAnsiTheme="majorHAnsi" w:cstheme="majorHAnsi"/>
          <w:sz w:val="26"/>
          <w:szCs w:val="26"/>
          <w:highlight w:val="cyan"/>
        </w:rPr>
        <w:t>agreements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t>
      </w:r>
      <w:r w:rsidRPr="004D5510">
        <w:rPr>
          <w:rFonts w:asciiTheme="majorHAnsi" w:hAnsiTheme="majorHAnsi" w:cstheme="majorHAnsi"/>
          <w:b/>
          <w:bCs/>
          <w:szCs w:val="26"/>
          <w:highlight w:val="cyan"/>
          <w:u w:val="single"/>
        </w:rPr>
        <w:t xml:space="preserve">including ILO </w:t>
      </w:r>
      <w:r w:rsidRPr="004D5510">
        <w:rPr>
          <w:rFonts w:asciiTheme="majorHAnsi" w:hAnsiTheme="majorHAnsi" w:cstheme="majorHAnsi"/>
          <w:b/>
          <w:bCs/>
          <w:vanish/>
          <w:szCs w:val="26"/>
          <w:u w:val="single"/>
        </w:rPr>
        <w:t>conventions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ratified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over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150</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other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international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agreements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ratified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over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170</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states);</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regional</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human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rights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agreements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around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world</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domestic</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constitutions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and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laws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over</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90</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countries</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and</w:t>
      </w:r>
      <w:r w:rsidRPr="004D5510">
        <w:rPr>
          <w:rFonts w:asciiTheme="majorHAnsi" w:hAnsiTheme="majorHAnsi" w:cstheme="majorHAnsi"/>
          <w:szCs w:val="26"/>
          <w:u w:val="single"/>
        </w:rPr>
        <w:t xml:space="preserve"> </w:t>
      </w:r>
      <w:r w:rsidRPr="004D5510">
        <w:rPr>
          <w:rStyle w:val="Emphasis"/>
          <w:rFonts w:asciiTheme="majorHAnsi" w:hAnsiTheme="majorHAnsi" w:cstheme="majorHAnsi"/>
          <w:vanish/>
          <w:sz w:val="26"/>
          <w:szCs w:val="26"/>
        </w:rPr>
        <w:t>major</w:t>
      </w:r>
      <w:r w:rsidRPr="004D5510">
        <w:rPr>
          <w:rFonts w:asciiTheme="majorHAnsi" w:hAnsiTheme="majorHAnsi" w:cstheme="majorHAnsi"/>
          <w:szCs w:val="26"/>
          <w:u w:val="single"/>
        </w:rPr>
        <w:t xml:space="preserve"> </w:t>
      </w:r>
      <w:r w:rsidRPr="004D5510">
        <w:rPr>
          <w:rStyle w:val="Emphasis"/>
          <w:rFonts w:asciiTheme="majorHAnsi" w:hAnsiTheme="majorHAnsi" w:cstheme="majorHAnsi"/>
          <w:vanish/>
          <w:sz w:val="26"/>
          <w:szCs w:val="26"/>
        </w:rPr>
        <w:t>court</w:t>
      </w:r>
      <w:r w:rsidRPr="004D5510">
        <w:rPr>
          <w:rFonts w:asciiTheme="majorHAnsi" w:hAnsiTheme="majorHAnsi" w:cstheme="majorHAnsi"/>
          <w:szCs w:val="26"/>
          <w:u w:val="single"/>
        </w:rPr>
        <w:t xml:space="preserve"> </w:t>
      </w:r>
      <w:r w:rsidRPr="004D5510">
        <w:rPr>
          <w:rStyle w:val="Emphasis"/>
          <w:rFonts w:asciiTheme="majorHAnsi" w:hAnsiTheme="majorHAnsi" w:cstheme="majorHAnsi"/>
          <w:vanish/>
          <w:sz w:val="26"/>
          <w:szCs w:val="26"/>
        </w:rPr>
        <w:t>decisions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both</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regional</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and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national</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level.</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Further,</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 xml:space="preserve">this </w:t>
      </w:r>
      <w:r w:rsidRPr="004D5510">
        <w:rPr>
          <w:rStyle w:val="Emphasis"/>
          <w:rFonts w:asciiTheme="majorHAnsi" w:hAnsiTheme="majorHAnsi" w:cstheme="majorHAnsi"/>
          <w:sz w:val="26"/>
          <w:szCs w:val="26"/>
          <w:highlight w:val="cyan"/>
        </w:rPr>
        <w:t>CIL</w:t>
      </w:r>
      <w:r w:rsidRPr="004D5510">
        <w:rPr>
          <w:rFonts w:asciiTheme="majorHAnsi" w:hAnsiTheme="majorHAnsi" w:cstheme="majorHAnsi"/>
          <w:szCs w:val="26"/>
          <w:highlight w:val="cyan"/>
          <w:u w:val="single"/>
        </w:rPr>
        <w:t xml:space="preserve"> norm includes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w:t>
      </w:r>
      <w:r w:rsidRPr="004D5510">
        <w:rPr>
          <w:rFonts w:asciiTheme="majorHAnsi" w:hAnsiTheme="majorHAnsi" w:cstheme="majorHAnsi"/>
          <w:szCs w:val="26"/>
          <w:u w:val="single"/>
        </w:rPr>
        <w:t xml:space="preserve"> </w:t>
      </w:r>
      <w:r w:rsidRPr="004D5510">
        <w:rPr>
          <w:rStyle w:val="Emphasis"/>
          <w:rFonts w:asciiTheme="majorHAnsi" w:hAnsiTheme="majorHAnsi" w:cstheme="majorHAnsi"/>
          <w:vanish/>
          <w:sz w:val="26"/>
          <w:szCs w:val="26"/>
        </w:rPr>
        <w:t>sufficient</w:t>
      </w:r>
      <w:r w:rsidRPr="004D5510">
        <w:rPr>
          <w:rFonts w:asciiTheme="majorHAnsi" w:hAnsiTheme="majorHAnsi" w:cstheme="majorHAnsi"/>
          <w:szCs w:val="26"/>
          <w:u w:val="single"/>
        </w:rPr>
        <w:t xml:space="preserve"> </w:t>
      </w:r>
      <w:r w:rsidRPr="004D5510">
        <w:rPr>
          <w:rStyle w:val="Emphasis"/>
          <w:rFonts w:asciiTheme="majorHAnsi" w:hAnsiTheme="majorHAnsi" w:cstheme="majorHAnsi"/>
          <w:vanish/>
          <w:sz w:val="26"/>
          <w:szCs w:val="26"/>
        </w:rPr>
        <w:t>level</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of</w:t>
      </w:r>
      <w:r w:rsidRPr="004D5510">
        <w:rPr>
          <w:rFonts w:asciiTheme="majorHAnsi" w:hAnsiTheme="majorHAnsi" w:cstheme="majorHAnsi"/>
          <w:szCs w:val="26"/>
          <w:u w:val="single"/>
        </w:rPr>
        <w:t xml:space="preserve"> </w:t>
      </w:r>
      <w:r w:rsidRPr="004D5510">
        <w:rPr>
          <w:rStyle w:val="Emphasis"/>
          <w:rFonts w:asciiTheme="majorHAnsi" w:hAnsiTheme="majorHAnsi" w:cstheme="majorHAnsi"/>
          <w:sz w:val="26"/>
          <w:szCs w:val="26"/>
          <w:highlight w:val="cyan"/>
        </w:rPr>
        <w:t>specificity</w:t>
      </w:r>
      <w:r w:rsidRPr="004D5510">
        <w:rPr>
          <w:rFonts w:asciiTheme="majorHAnsi" w:hAnsiTheme="majorHAnsi" w:cstheme="majorHAnsi"/>
          <w:szCs w:val="26"/>
          <w:highlight w:val="cyan"/>
          <w:u w:val="single"/>
        </w:rPr>
        <w:t xml:space="preserve"> regarding</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two</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key</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areas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that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are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focus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of</w:t>
      </w:r>
      <w:r w:rsidRPr="004D5510">
        <w:rPr>
          <w:rFonts w:asciiTheme="majorHAnsi" w:hAnsiTheme="majorHAnsi" w:cstheme="majorHAnsi"/>
          <w:szCs w:val="26"/>
          <w:u w:val="single"/>
        </w:rPr>
        <w:t xml:space="preserve"> </w:t>
      </w:r>
      <w:r w:rsidRPr="004D5510">
        <w:rPr>
          <w:rStyle w:val="Emphasis"/>
          <w:rFonts w:asciiTheme="majorHAnsi" w:hAnsiTheme="majorHAnsi" w:cstheme="majorHAnsi"/>
          <w:sz w:val="26"/>
          <w:szCs w:val="26"/>
          <w:highlight w:val="cyan"/>
        </w:rPr>
        <w:t>analysis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for</w:t>
      </w:r>
      <w:r w:rsidRPr="004D5510">
        <w:rPr>
          <w:rFonts w:asciiTheme="majorHAnsi" w:hAnsiTheme="majorHAnsi" w:cstheme="majorHAnsi"/>
          <w:szCs w:val="26"/>
          <w:u w:val="single"/>
        </w:rPr>
        <w:t xml:space="preserve"> </w:t>
      </w:r>
      <w:r w:rsidRPr="004D5510">
        <w:rPr>
          <w:rStyle w:val="Emphasis"/>
          <w:rFonts w:asciiTheme="majorHAnsi" w:hAnsiTheme="majorHAnsi" w:cstheme="majorHAnsi"/>
          <w:vanish/>
          <w:sz w:val="26"/>
          <w:szCs w:val="26"/>
        </w:rPr>
        <w:t>purposes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of</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U.S.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law</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right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of</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public</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employees</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 xml:space="preserve">to engage in </w:t>
      </w:r>
      <w:r w:rsidRPr="004D5510">
        <w:rPr>
          <w:rStyle w:val="Emphasis"/>
          <w:rFonts w:asciiTheme="majorHAnsi" w:hAnsiTheme="majorHAnsi" w:cstheme="majorHAnsi"/>
          <w:sz w:val="26"/>
          <w:szCs w:val="26"/>
          <w:highlight w:val="cyan"/>
        </w:rPr>
        <w:t>strike</w:t>
      </w:r>
      <w:r w:rsidRPr="004D5510">
        <w:rPr>
          <w:rFonts w:asciiTheme="majorHAnsi" w:hAnsiTheme="majorHAnsi" w:cstheme="majorHAnsi"/>
          <w:szCs w:val="26"/>
          <w:highlight w:val="cyan"/>
          <w:u w:val="single"/>
        </w:rPr>
        <w:t xml:space="preserve"> </w:t>
      </w:r>
      <w:r w:rsidRPr="004D5510">
        <w:rPr>
          <w:rStyle w:val="Emphasis"/>
          <w:rFonts w:asciiTheme="majorHAnsi" w:hAnsiTheme="majorHAnsi" w:cstheme="majorHAnsi"/>
          <w:sz w:val="26"/>
          <w:szCs w:val="26"/>
          <w:highlight w:val="cyan"/>
        </w:rPr>
        <w:t>activities</w:t>
      </w:r>
      <w:r w:rsidRPr="004D5510">
        <w:rPr>
          <w:rFonts w:asciiTheme="majorHAnsi" w:hAnsiTheme="majorHAnsi" w:cstheme="majorHAnsi"/>
          <w:szCs w:val="26"/>
          <w:highlight w:val="cyan"/>
          <w:u w:val="single"/>
        </w:rPr>
        <w:t xml:space="preserve"> </w:t>
      </w:r>
      <w:r w:rsidRPr="004D5510">
        <w:rPr>
          <w:rFonts w:asciiTheme="majorHAnsi" w:hAnsiTheme="majorHAnsi" w:cstheme="majorHAnsi"/>
          <w:vanish/>
          <w:szCs w:val="26"/>
          <w:u w:val="single"/>
        </w:rPr>
        <w:t>with</w:t>
      </w:r>
      <w:r w:rsidRPr="004D5510">
        <w:rPr>
          <w:rFonts w:asciiTheme="majorHAnsi" w:hAnsiTheme="majorHAnsi" w:cstheme="majorHAnsi"/>
          <w:szCs w:val="26"/>
          <w:u w:val="single"/>
        </w:rPr>
        <w:t xml:space="preserve"> </w:t>
      </w:r>
      <w:r w:rsidRPr="004D5510">
        <w:rPr>
          <w:rStyle w:val="Emphasis"/>
          <w:rFonts w:asciiTheme="majorHAnsi" w:hAnsiTheme="majorHAnsi" w:cstheme="majorHAnsi"/>
          <w:vanish/>
          <w:sz w:val="26"/>
          <w:szCs w:val="26"/>
        </w:rPr>
        <w:t>limited</w:t>
      </w:r>
      <w:r w:rsidRPr="004D5510">
        <w:rPr>
          <w:rFonts w:asciiTheme="majorHAnsi" w:hAnsiTheme="majorHAnsi" w:cstheme="majorHAnsi"/>
          <w:szCs w:val="26"/>
          <w:u w:val="single"/>
        </w:rPr>
        <w:t xml:space="preserve"> </w:t>
      </w:r>
      <w:r w:rsidRPr="004D5510">
        <w:rPr>
          <w:rStyle w:val="Emphasis"/>
          <w:rFonts w:asciiTheme="majorHAnsi" w:hAnsiTheme="majorHAnsi" w:cstheme="majorHAnsi"/>
          <w:vanish/>
          <w:sz w:val="26"/>
          <w:szCs w:val="26"/>
        </w:rPr>
        <w:t>exceptions</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and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Style w:val="Emphasis"/>
          <w:rFonts w:asciiTheme="majorHAnsi" w:hAnsiTheme="majorHAnsi" w:cstheme="majorHAnsi"/>
          <w:sz w:val="26"/>
          <w:szCs w:val="26"/>
          <w:highlight w:val="cyan"/>
        </w:rPr>
        <w:t>right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of</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all</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strikers</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 xml:space="preserve">to be </w:t>
      </w:r>
      <w:r w:rsidRPr="004D5510">
        <w:rPr>
          <w:rStyle w:val="Emphasis"/>
          <w:rFonts w:asciiTheme="majorHAnsi" w:hAnsiTheme="majorHAnsi" w:cstheme="majorHAnsi"/>
          <w:sz w:val="26"/>
          <w:szCs w:val="26"/>
          <w:highlight w:val="cyan"/>
        </w:rPr>
        <w:t>protected</w:t>
      </w:r>
      <w:r w:rsidRPr="004D5510">
        <w:rPr>
          <w:rFonts w:asciiTheme="majorHAnsi" w:hAnsiTheme="majorHAnsi" w:cstheme="majorHAnsi"/>
          <w:szCs w:val="26"/>
          <w:highlight w:val="cyan"/>
          <w:u w:val="single"/>
        </w:rPr>
        <w:t xml:space="preserve"> against</w:t>
      </w:r>
      <w:r w:rsidRPr="004D5510">
        <w:rPr>
          <w:rFonts w:asciiTheme="majorHAnsi" w:hAnsiTheme="majorHAnsi" w:cstheme="majorHAnsi"/>
          <w:szCs w:val="26"/>
          <w:u w:val="single"/>
        </w:rPr>
        <w:t xml:space="preserve"> </w:t>
      </w:r>
      <w:r w:rsidRPr="004D5510">
        <w:rPr>
          <w:rStyle w:val="Emphasis"/>
          <w:rFonts w:asciiTheme="majorHAnsi" w:hAnsiTheme="majorHAnsi" w:cstheme="majorHAnsi"/>
          <w:vanish/>
          <w:sz w:val="26"/>
          <w:szCs w:val="26"/>
        </w:rPr>
        <w:t>permanent</w:t>
      </w:r>
      <w:r w:rsidRPr="004D5510">
        <w:rPr>
          <w:rFonts w:asciiTheme="majorHAnsi" w:hAnsiTheme="majorHAnsi" w:cstheme="majorHAnsi"/>
          <w:szCs w:val="26"/>
          <w:u w:val="single"/>
        </w:rPr>
        <w:t xml:space="preserve"> </w:t>
      </w:r>
      <w:r w:rsidRPr="004D5510">
        <w:rPr>
          <w:rStyle w:val="Emphasis"/>
          <w:rFonts w:asciiTheme="majorHAnsi" w:hAnsiTheme="majorHAnsi" w:cstheme="majorHAnsi"/>
          <w:sz w:val="26"/>
          <w:szCs w:val="26"/>
          <w:highlight w:val="cyan"/>
        </w:rPr>
        <w:t>replacement</w:t>
      </w:r>
      <w:r w:rsidRPr="004D5510">
        <w:rPr>
          <w:rFonts w:asciiTheme="majorHAnsi" w:hAnsiTheme="majorHAnsi" w:cstheme="majorHAnsi"/>
          <w:vanish/>
          <w:sz w:val="16"/>
          <w:szCs w:val="26"/>
        </w:rPr>
        <w:t>.229</w:t>
      </w:r>
      <w:r w:rsidRPr="004D5510">
        <w:rPr>
          <w:rFonts w:asciiTheme="majorHAnsi" w:hAnsiTheme="majorHAnsi" w:cstheme="majorHAnsi"/>
          <w:b/>
          <w:iCs/>
          <w:szCs w:val="26"/>
          <w:u w:val="single"/>
        </w:rPr>
        <w:t xml:space="preserve"> </w:t>
      </w:r>
      <w:r w:rsidRPr="004D5510">
        <w:rPr>
          <w:rFonts w:asciiTheme="majorHAnsi" w:hAnsiTheme="majorHAnsi" w:cstheme="majorHAnsi"/>
          <w:vanish/>
          <w:sz w:val="16"/>
          <w:szCs w:val="26"/>
        </w:rPr>
        <w:t>All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above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suggests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failure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ratify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Convention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87</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likely</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be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compatible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with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recognizing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FOA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right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strike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CIL.230</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same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time,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independent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tripartite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analysis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comparing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Convention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87</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labor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law,</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identifying</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what</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changes in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national</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and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state</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 xml:space="preserve">law would be needed to </w:t>
      </w:r>
      <w:r w:rsidRPr="004D5510">
        <w:rPr>
          <w:rStyle w:val="Emphasis"/>
          <w:rFonts w:asciiTheme="majorHAnsi" w:hAnsiTheme="majorHAnsi" w:cstheme="majorHAnsi"/>
          <w:sz w:val="26"/>
          <w:szCs w:val="26"/>
          <w:highlight w:val="cyan"/>
        </w:rPr>
        <w:t>comply</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with</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Style w:val="Emphasis"/>
          <w:rFonts w:asciiTheme="majorHAnsi" w:hAnsiTheme="majorHAnsi" w:cstheme="majorHAnsi"/>
          <w:vanish/>
          <w:sz w:val="26"/>
          <w:szCs w:val="26"/>
        </w:rPr>
        <w:t>Convention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general</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and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Style w:val="Emphasis"/>
          <w:rFonts w:asciiTheme="majorHAnsi" w:hAnsiTheme="majorHAnsi" w:cstheme="majorHAnsi"/>
          <w:vanish/>
          <w:sz w:val="26"/>
          <w:szCs w:val="26"/>
        </w:rPr>
        <w:t>right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to</w:t>
      </w:r>
      <w:r w:rsidRPr="004D5510">
        <w:rPr>
          <w:rFonts w:asciiTheme="majorHAnsi" w:hAnsiTheme="majorHAnsi" w:cstheme="majorHAnsi"/>
          <w:szCs w:val="26"/>
          <w:u w:val="single"/>
        </w:rPr>
        <w:t xml:space="preserve"> </w:t>
      </w:r>
      <w:r w:rsidRPr="004D5510">
        <w:rPr>
          <w:rStyle w:val="Emphasis"/>
          <w:rFonts w:asciiTheme="majorHAnsi" w:hAnsiTheme="majorHAnsi" w:cstheme="majorHAnsi"/>
          <w:vanish/>
          <w:sz w:val="26"/>
          <w:szCs w:val="26"/>
        </w:rPr>
        <w:t>strike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in</w:t>
      </w:r>
      <w:r w:rsidRPr="004D5510">
        <w:rPr>
          <w:rFonts w:asciiTheme="majorHAnsi" w:hAnsiTheme="majorHAnsi" w:cstheme="majorHAnsi"/>
          <w:szCs w:val="26"/>
          <w:u w:val="single"/>
        </w:rPr>
        <w:t xml:space="preserve"> </w:t>
      </w:r>
      <w:r w:rsidRPr="004D5510">
        <w:rPr>
          <w:rStyle w:val="Emphasis"/>
          <w:rFonts w:asciiTheme="majorHAnsi" w:hAnsiTheme="majorHAnsi" w:cstheme="majorHAnsi"/>
          <w:vanish/>
          <w:sz w:val="26"/>
          <w:szCs w:val="26"/>
        </w:rPr>
        <w:t>particular</w:t>
      </w:r>
      <w:r w:rsidRPr="004D5510">
        <w:rPr>
          <w:rFonts w:asciiTheme="majorHAnsi" w:hAnsiTheme="majorHAnsi" w:cstheme="majorHAnsi"/>
          <w:vanish/>
          <w:sz w:val="16"/>
          <w:szCs w:val="26"/>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231</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U.S.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employer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representatives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have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expressed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concern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that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ratification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would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alter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national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state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labor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law</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number</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of</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important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respects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including</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right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to</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strike.232</w:t>
      </w:r>
      <w:r w:rsidRPr="004D5510">
        <w:rPr>
          <w:rFonts w:asciiTheme="majorHAnsi" w:hAnsiTheme="majorHAnsi" w:cstheme="majorHAnsi"/>
          <w:sz w:val="16"/>
          <w:szCs w:val="26"/>
        </w:rPr>
        <w:t xml:space="preserve"> </w:t>
      </w:r>
      <w:r w:rsidRPr="004D5510">
        <w:rPr>
          <w:rFonts w:asciiTheme="majorHAnsi" w:hAnsiTheme="majorHAnsi" w:cstheme="majorHAnsi"/>
          <w:vanish/>
          <w:szCs w:val="26"/>
          <w:u w:val="single"/>
        </w:rPr>
        <w:t>Given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Style w:val="Emphasis"/>
          <w:rFonts w:asciiTheme="majorHAnsi" w:hAnsiTheme="majorHAnsi" w:cstheme="majorHAnsi"/>
          <w:vanish/>
          <w:sz w:val="26"/>
          <w:szCs w:val="26"/>
        </w:rPr>
        <w:t>U.S.</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historical</w:t>
      </w:r>
      <w:r w:rsidRPr="004D5510">
        <w:rPr>
          <w:rStyle w:val="Emphasis"/>
          <w:rFonts w:asciiTheme="majorHAnsi" w:hAnsiTheme="majorHAnsi" w:cstheme="majorHAnsi"/>
          <w:sz w:val="26"/>
          <w:szCs w:val="26"/>
        </w:rPr>
        <w:t xml:space="preserve"> </w:t>
      </w:r>
      <w:r w:rsidRPr="004D5510">
        <w:rPr>
          <w:rStyle w:val="Emphasis"/>
          <w:rFonts w:asciiTheme="majorHAnsi" w:hAnsiTheme="majorHAnsi" w:cstheme="majorHAnsi"/>
          <w:vanish/>
          <w:sz w:val="26"/>
          <w:szCs w:val="26"/>
        </w:rPr>
        <w:t>position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of</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nonobjection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alongside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non-ratification,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Article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next</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addresses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whether—even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if</w:t>
      </w:r>
      <w:r w:rsidRPr="004D5510">
        <w:rPr>
          <w:rFonts w:asciiTheme="majorHAnsi" w:hAnsiTheme="majorHAnsi" w:cstheme="majorHAnsi"/>
          <w:szCs w:val="26"/>
          <w:u w:val="single"/>
        </w:rPr>
        <w:t xml:space="preserve"> </w:t>
      </w:r>
      <w:r w:rsidRPr="004D5510">
        <w:rPr>
          <w:rStyle w:val="Emphasis"/>
          <w:rFonts w:asciiTheme="majorHAnsi" w:hAnsiTheme="majorHAnsi" w:cstheme="majorHAnsi"/>
          <w:sz w:val="26"/>
          <w:szCs w:val="26"/>
          <w:highlight w:val="cyan"/>
        </w:rPr>
        <w:t>the</w:t>
      </w:r>
      <w:r w:rsidRPr="004D5510">
        <w:rPr>
          <w:rFonts w:asciiTheme="majorHAnsi" w:hAnsiTheme="majorHAnsi" w:cstheme="majorHAnsi"/>
          <w:szCs w:val="26"/>
          <w:highlight w:val="cyan"/>
          <w:u w:val="single"/>
        </w:rPr>
        <w:t xml:space="preserve"> </w:t>
      </w:r>
      <w:r w:rsidRPr="004D5510">
        <w:rPr>
          <w:rStyle w:val="Emphasis"/>
          <w:rFonts w:asciiTheme="majorHAnsi" w:hAnsiTheme="majorHAnsi" w:cstheme="majorHAnsi"/>
          <w:sz w:val="26"/>
          <w:szCs w:val="26"/>
          <w:highlight w:val="cyan"/>
        </w:rPr>
        <w:t>right</w:t>
      </w:r>
      <w:r w:rsidRPr="004D5510">
        <w:rPr>
          <w:rFonts w:asciiTheme="majorHAnsi" w:hAnsiTheme="majorHAnsi" w:cstheme="majorHAnsi"/>
          <w:szCs w:val="26"/>
          <w:highlight w:val="cyan"/>
          <w:u w:val="single"/>
        </w:rPr>
        <w:t xml:space="preserve"> to </w:t>
      </w:r>
      <w:r w:rsidRPr="004D5510">
        <w:rPr>
          <w:rStyle w:val="Emphasis"/>
          <w:rFonts w:asciiTheme="majorHAnsi" w:hAnsiTheme="majorHAnsi" w:cstheme="majorHAnsi"/>
          <w:sz w:val="26"/>
          <w:szCs w:val="26"/>
          <w:highlight w:val="cyan"/>
        </w:rPr>
        <w:t>strike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under</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FOA</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accepted</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 xml:space="preserve">as </w:t>
      </w:r>
      <w:r w:rsidRPr="004D5510">
        <w:rPr>
          <w:rStyle w:val="Emphasis"/>
          <w:rFonts w:asciiTheme="majorHAnsi" w:hAnsiTheme="majorHAnsi" w:cstheme="majorHAnsi"/>
          <w:sz w:val="26"/>
          <w:szCs w:val="26"/>
          <w:highlight w:val="cyan"/>
        </w:rPr>
        <w:t>CIL</w:t>
      </w:r>
      <w:r w:rsidRPr="004D5510">
        <w:rPr>
          <w:rFonts w:asciiTheme="majorHAnsi" w:hAnsiTheme="majorHAnsi" w:cstheme="majorHAnsi"/>
          <w:szCs w:val="26"/>
          <w:highlight w:val="cyan"/>
          <w:u w:val="single"/>
        </w:rPr>
        <w:t xml:space="preserve"> </w:t>
      </w:r>
      <w:r w:rsidRPr="004D5510">
        <w:rPr>
          <w:rFonts w:asciiTheme="majorHAnsi" w:hAnsiTheme="majorHAnsi" w:cstheme="majorHAnsi"/>
          <w:vanish/>
          <w:szCs w:val="26"/>
          <w:u w:val="single"/>
        </w:rPr>
        <w:t>in</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traditional</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international</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law</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terms</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and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is</w:t>
      </w:r>
      <w:r w:rsidRPr="004D5510">
        <w:rPr>
          <w:rFonts w:asciiTheme="majorHAnsi" w:hAnsiTheme="majorHAnsi" w:cstheme="majorHAnsi"/>
          <w:szCs w:val="26"/>
          <w:u w:val="single"/>
        </w:rPr>
        <w:t xml:space="preserve"> </w:t>
      </w:r>
      <w:r w:rsidRPr="004D5510">
        <w:rPr>
          <w:rStyle w:val="Emphasis"/>
          <w:rFonts w:asciiTheme="majorHAnsi" w:hAnsiTheme="majorHAnsi" w:cstheme="majorHAnsi"/>
          <w:vanish/>
          <w:sz w:val="26"/>
          <w:szCs w:val="26"/>
        </w:rPr>
        <w:t>recognized</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under</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the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Sosa</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standard—the</w:t>
      </w:r>
      <w:r w:rsidRPr="004D5510">
        <w:rPr>
          <w:rFonts w:asciiTheme="majorHAnsi" w:hAnsiTheme="majorHAnsi" w:cstheme="majorHAnsi"/>
          <w:szCs w:val="26"/>
          <w:u w:val="single"/>
        </w:rPr>
        <w:t xml:space="preserve"> </w:t>
      </w:r>
      <w:r w:rsidRPr="004D5510">
        <w:rPr>
          <w:rFonts w:asciiTheme="majorHAnsi" w:hAnsiTheme="majorHAnsi" w:cstheme="majorHAnsi"/>
          <w:vanish/>
          <w:szCs w:val="26"/>
          <w:u w:val="single"/>
        </w:rPr>
        <w:t>right</w:t>
      </w:r>
      <w:r w:rsidRPr="004D5510">
        <w:rPr>
          <w:rFonts w:asciiTheme="majorHAnsi" w:hAnsiTheme="majorHAnsi" w:cstheme="majorHAnsi"/>
          <w:szCs w:val="26"/>
          <w:u w:val="single"/>
        </w:rPr>
        <w:t xml:space="preserve"> </w:t>
      </w:r>
      <w:r w:rsidRPr="004D5510">
        <w:rPr>
          <w:rFonts w:asciiTheme="majorHAnsi" w:hAnsiTheme="majorHAnsi" w:cstheme="majorHAnsi"/>
          <w:szCs w:val="26"/>
          <w:highlight w:val="cyan"/>
          <w:u w:val="single"/>
        </w:rPr>
        <w:t xml:space="preserve">can be </w:t>
      </w:r>
      <w:r w:rsidRPr="004D5510">
        <w:rPr>
          <w:rStyle w:val="Emphasis"/>
          <w:rFonts w:asciiTheme="majorHAnsi" w:hAnsiTheme="majorHAnsi" w:cstheme="majorHAnsi"/>
          <w:sz w:val="26"/>
          <w:szCs w:val="26"/>
          <w:highlight w:val="cyan"/>
        </w:rPr>
        <w:t>asserted</w:t>
      </w:r>
      <w:r w:rsidRPr="004D5510">
        <w:rPr>
          <w:rFonts w:asciiTheme="majorHAnsi" w:hAnsiTheme="majorHAnsi" w:cstheme="majorHAnsi"/>
          <w:szCs w:val="26"/>
          <w:highlight w:val="cyan"/>
          <w:u w:val="single"/>
        </w:rPr>
        <w:t xml:space="preserve"> in </w:t>
      </w:r>
      <w:r w:rsidRPr="004D5510">
        <w:rPr>
          <w:rStyle w:val="Emphasis"/>
          <w:rFonts w:asciiTheme="majorHAnsi" w:hAnsiTheme="majorHAnsi" w:cstheme="majorHAnsi"/>
          <w:sz w:val="26"/>
          <w:szCs w:val="26"/>
          <w:highlight w:val="cyan"/>
        </w:rPr>
        <w:t>U.S. courts as CIL</w:t>
      </w:r>
      <w:r w:rsidRPr="004D5510">
        <w:rPr>
          <w:rFonts w:asciiTheme="majorHAnsi" w:hAnsiTheme="majorHAnsi" w:cstheme="majorHAnsi"/>
          <w:vanish/>
          <w:szCs w:val="26"/>
          <w:u w:val="single"/>
        </w:rPr>
        <w: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This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question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implicates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several</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distinct</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problems,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which</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are</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discussed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in</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Parts</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III</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and</w:t>
      </w:r>
      <w:r w:rsidRPr="004D5510">
        <w:rPr>
          <w:rFonts w:asciiTheme="majorHAnsi" w:hAnsiTheme="majorHAnsi" w:cstheme="majorHAnsi"/>
          <w:sz w:val="16"/>
          <w:szCs w:val="26"/>
        </w:rPr>
        <w:t xml:space="preserve"> </w:t>
      </w:r>
      <w:r w:rsidRPr="004D5510">
        <w:rPr>
          <w:rFonts w:asciiTheme="majorHAnsi" w:hAnsiTheme="majorHAnsi" w:cstheme="majorHAnsi"/>
          <w:vanish/>
          <w:sz w:val="16"/>
          <w:szCs w:val="26"/>
        </w:rPr>
        <w:t>IV.</w:t>
      </w:r>
    </w:p>
    <w:p w14:paraId="77ADEACB" w14:textId="5985B0C1" w:rsidR="00F6334F" w:rsidRPr="004D5510" w:rsidRDefault="00C92753" w:rsidP="00F6334F">
      <w:pPr>
        <w:pStyle w:val="Heading4"/>
      </w:pPr>
      <w:r w:rsidRPr="004D5510">
        <w:t>2</w:t>
      </w:r>
      <w:r w:rsidR="00F6334F" w:rsidRPr="004D5510">
        <w:t xml:space="preserve"> - The plan </w:t>
      </w:r>
      <w:r w:rsidR="00F6334F" w:rsidRPr="004D5510">
        <w:rPr>
          <w:u w:val="single"/>
        </w:rPr>
        <w:t>restores</w:t>
      </w:r>
      <w:r w:rsidR="00F6334F" w:rsidRPr="004D5510">
        <w:t xml:space="preserve"> electoral legitimacy and </w:t>
      </w:r>
      <w:r w:rsidR="00F6334F" w:rsidRPr="004D5510">
        <w:rPr>
          <w:u w:val="single"/>
        </w:rPr>
        <w:t>ensures</w:t>
      </w:r>
      <w:r w:rsidR="00F6334F" w:rsidRPr="004D5510">
        <w:t xml:space="preserve"> democracy in the workplace.</w:t>
      </w:r>
    </w:p>
    <w:p w14:paraId="66156661" w14:textId="77777777" w:rsidR="00F6334F" w:rsidRPr="004D5510" w:rsidRDefault="00F6334F" w:rsidP="00F6334F">
      <w:pPr>
        <w:rPr>
          <w:sz w:val="16"/>
        </w:rPr>
      </w:pPr>
      <w:r w:rsidRPr="004D5510">
        <w:rPr>
          <w:rStyle w:val="Style13ptBold"/>
          <w:u w:val="single"/>
        </w:rPr>
        <w:t>Luce 20,</w:t>
      </w:r>
      <w:r w:rsidRPr="004D5510">
        <w:rPr>
          <w:sz w:val="16"/>
        </w:rPr>
        <w:t xml:space="preserve"> Stephanie. (Stephanie Luce is a professor at the School of Labor and Urban Studies/CUNY. She is the author of 'Labor Movements: Global Perspectives and Fighting for a Living Wage' and is an Editor of Organizing Upgrade. Her writing can be found at stephanieluce.net.) "Strike for Democracy! » Organizing Upgrade." Organizing Upgrade, 26 Oct. 2020, www.organizingupgrade.com/strike-for-democracy/.</w:t>
      </w:r>
    </w:p>
    <w:p w14:paraId="5E058229" w14:textId="0AC378B5" w:rsidR="00F6334F" w:rsidRPr="004D5510" w:rsidRDefault="00F6334F" w:rsidP="00F6334F">
      <w:pPr>
        <w:rPr>
          <w:sz w:val="16"/>
        </w:rPr>
      </w:pPr>
      <w:r w:rsidRPr="004D5510">
        <w:rPr>
          <w:vanish/>
          <w:sz w:val="16"/>
        </w:rPr>
        <w:t>Trump</w:t>
      </w:r>
      <w:r w:rsidRPr="004D5510">
        <w:rPr>
          <w:sz w:val="16"/>
        </w:rPr>
        <w:t xml:space="preserve"> </w:t>
      </w:r>
      <w:r w:rsidRPr="004D5510">
        <w:rPr>
          <w:vanish/>
          <w:sz w:val="16"/>
        </w:rPr>
        <w:t>and</w:t>
      </w:r>
      <w:r w:rsidRPr="004D5510">
        <w:rPr>
          <w:sz w:val="16"/>
        </w:rPr>
        <w:t xml:space="preserve"> </w:t>
      </w:r>
      <w:r w:rsidRPr="004D5510">
        <w:rPr>
          <w:vanish/>
          <w:sz w:val="16"/>
        </w:rPr>
        <w:t>the</w:t>
      </w:r>
      <w:r w:rsidRPr="004D5510">
        <w:rPr>
          <w:sz w:val="16"/>
        </w:rPr>
        <w:t xml:space="preserve"> </w:t>
      </w:r>
      <w:r w:rsidRPr="004D5510">
        <w:rPr>
          <w:vanish/>
          <w:sz w:val="16"/>
        </w:rPr>
        <w:t>Republican</w:t>
      </w:r>
      <w:r w:rsidRPr="004D5510">
        <w:rPr>
          <w:sz w:val="16"/>
        </w:rPr>
        <w:t xml:space="preserve"> </w:t>
      </w:r>
      <w:r w:rsidRPr="004D5510">
        <w:rPr>
          <w:vanish/>
          <w:sz w:val="16"/>
        </w:rPr>
        <w:t>Party</w:t>
      </w:r>
      <w:r w:rsidRPr="004D5510">
        <w:rPr>
          <w:sz w:val="16"/>
        </w:rPr>
        <w:t xml:space="preserve"> </w:t>
      </w:r>
      <w:r w:rsidRPr="004D5510">
        <w:rPr>
          <w:vanish/>
          <w:sz w:val="16"/>
        </w:rPr>
        <w:t>have</w:t>
      </w:r>
      <w:r w:rsidRPr="004D5510">
        <w:rPr>
          <w:sz w:val="16"/>
        </w:rPr>
        <w:t xml:space="preserve"> </w:t>
      </w:r>
      <w:r w:rsidRPr="004D5510">
        <w:rPr>
          <w:vanish/>
          <w:sz w:val="16"/>
        </w:rPr>
        <w:t>launched</w:t>
      </w:r>
      <w:r w:rsidRPr="004D5510">
        <w:rPr>
          <w:sz w:val="16"/>
        </w:rPr>
        <w:t xml:space="preserve"> </w:t>
      </w:r>
      <w:r w:rsidRPr="004D5510">
        <w:rPr>
          <w:vanish/>
          <w:sz w:val="16"/>
        </w:rPr>
        <w:t>a</w:t>
      </w:r>
      <w:r w:rsidRPr="004D5510">
        <w:rPr>
          <w:sz w:val="16"/>
        </w:rPr>
        <w:t xml:space="preserve"> </w:t>
      </w:r>
      <w:r w:rsidRPr="004D5510">
        <w:rPr>
          <w:vanish/>
          <w:u w:val="single"/>
        </w:rPr>
        <w:t>full-fledged</w:t>
      </w:r>
      <w:r w:rsidRPr="004D5510">
        <w:rPr>
          <w:u w:val="single"/>
        </w:rPr>
        <w:t xml:space="preserve"> </w:t>
      </w:r>
      <w:r w:rsidRPr="004D5510">
        <w:rPr>
          <w:highlight w:val="cyan"/>
          <w:u w:val="single"/>
        </w:rPr>
        <w:t>assault on the electoral process, from voter suppression to misleading ballot boxes</w:t>
      </w:r>
      <w:r w:rsidRPr="004D5510">
        <w:rPr>
          <w:vanish/>
          <w:sz w:val="16"/>
        </w:rPr>
        <w:t>.</w:t>
      </w:r>
      <w:r w:rsidRPr="004D5510">
        <w:rPr>
          <w:sz w:val="16"/>
        </w:rPr>
        <w:t xml:space="preserve"> </w:t>
      </w:r>
      <w:r w:rsidRPr="004D5510">
        <w:rPr>
          <w:vanish/>
          <w:sz w:val="16"/>
        </w:rPr>
        <w:t>We</w:t>
      </w:r>
      <w:r w:rsidRPr="004D5510">
        <w:rPr>
          <w:sz w:val="16"/>
        </w:rPr>
        <w:t xml:space="preserve"> </w:t>
      </w:r>
      <w:r w:rsidRPr="004D5510">
        <w:rPr>
          <w:vanish/>
          <w:sz w:val="16"/>
        </w:rPr>
        <w:t>may</w:t>
      </w:r>
      <w:r w:rsidRPr="004D5510">
        <w:rPr>
          <w:sz w:val="16"/>
        </w:rPr>
        <w:t xml:space="preserve"> </w:t>
      </w:r>
      <w:r w:rsidRPr="004D5510">
        <w:rPr>
          <w:vanish/>
          <w:sz w:val="16"/>
        </w:rPr>
        <w:t>see</w:t>
      </w:r>
      <w:r w:rsidRPr="004D5510">
        <w:rPr>
          <w:sz w:val="16"/>
        </w:rPr>
        <w:t xml:space="preserve"> </w:t>
      </w:r>
      <w:r w:rsidRPr="004D5510">
        <w:rPr>
          <w:vanish/>
          <w:sz w:val="16"/>
        </w:rPr>
        <w:t>violence</w:t>
      </w:r>
      <w:r w:rsidRPr="004D5510">
        <w:rPr>
          <w:sz w:val="16"/>
        </w:rPr>
        <w:t xml:space="preserve"> </w:t>
      </w:r>
      <w:r w:rsidRPr="004D5510">
        <w:rPr>
          <w:vanish/>
          <w:sz w:val="16"/>
        </w:rPr>
        <w:t>aimed</w:t>
      </w:r>
      <w:r w:rsidRPr="004D5510">
        <w:rPr>
          <w:sz w:val="16"/>
        </w:rPr>
        <w:t xml:space="preserve"> </w:t>
      </w:r>
      <w:r w:rsidRPr="004D5510">
        <w:rPr>
          <w:vanish/>
          <w:sz w:val="16"/>
        </w:rPr>
        <w:t>at</w:t>
      </w:r>
      <w:r w:rsidRPr="004D5510">
        <w:rPr>
          <w:sz w:val="16"/>
        </w:rPr>
        <w:t xml:space="preserve"> </w:t>
      </w:r>
      <w:r w:rsidRPr="004D5510">
        <w:rPr>
          <w:vanish/>
          <w:sz w:val="16"/>
        </w:rPr>
        <w:t>keeping</w:t>
      </w:r>
      <w:r w:rsidRPr="004D5510">
        <w:rPr>
          <w:sz w:val="16"/>
        </w:rPr>
        <w:t xml:space="preserve"> </w:t>
      </w:r>
      <w:r w:rsidRPr="004D5510">
        <w:rPr>
          <w:vanish/>
          <w:sz w:val="16"/>
        </w:rPr>
        <w:t>people</w:t>
      </w:r>
      <w:r w:rsidRPr="004D5510">
        <w:rPr>
          <w:sz w:val="16"/>
        </w:rPr>
        <w:t xml:space="preserve"> </w:t>
      </w:r>
      <w:r w:rsidRPr="004D5510">
        <w:rPr>
          <w:vanish/>
          <w:sz w:val="16"/>
        </w:rPr>
        <w:t>from</w:t>
      </w:r>
      <w:r w:rsidRPr="004D5510">
        <w:rPr>
          <w:sz w:val="16"/>
        </w:rPr>
        <w:t xml:space="preserve"> </w:t>
      </w:r>
      <w:r w:rsidRPr="004D5510">
        <w:rPr>
          <w:vanish/>
          <w:sz w:val="16"/>
        </w:rPr>
        <w:t>the</w:t>
      </w:r>
      <w:r w:rsidRPr="004D5510">
        <w:rPr>
          <w:sz w:val="16"/>
        </w:rPr>
        <w:t xml:space="preserve"> </w:t>
      </w:r>
      <w:r w:rsidRPr="004D5510">
        <w:rPr>
          <w:vanish/>
          <w:sz w:val="16"/>
        </w:rPr>
        <w:t>polls</w:t>
      </w:r>
      <w:r w:rsidRPr="004D5510">
        <w:rPr>
          <w:sz w:val="16"/>
        </w:rPr>
        <w:t xml:space="preserve"> </w:t>
      </w:r>
      <w:r w:rsidRPr="004D5510">
        <w:rPr>
          <w:vanish/>
          <w:sz w:val="16"/>
        </w:rPr>
        <w:t>or</w:t>
      </w:r>
      <w:r w:rsidRPr="004D5510">
        <w:rPr>
          <w:sz w:val="16"/>
        </w:rPr>
        <w:t xml:space="preserve"> </w:t>
      </w:r>
      <w:r w:rsidRPr="004D5510">
        <w:rPr>
          <w:vanish/>
          <w:u w:val="single"/>
        </w:rPr>
        <w:t>just</w:t>
      </w:r>
      <w:r w:rsidRPr="004D5510">
        <w:rPr>
          <w:u w:val="single"/>
        </w:rPr>
        <w:t xml:space="preserve"> </w:t>
      </w:r>
      <w:r w:rsidRPr="004D5510">
        <w:rPr>
          <w:vanish/>
          <w:u w:val="single"/>
        </w:rPr>
        <w:t>meant</w:t>
      </w:r>
      <w:r w:rsidRPr="004D5510">
        <w:rPr>
          <w:u w:val="single"/>
        </w:rPr>
        <w:t xml:space="preserve"> </w:t>
      </w:r>
      <w:r w:rsidRPr="004D5510">
        <w:rPr>
          <w:vanish/>
          <w:u w:val="single"/>
        </w:rPr>
        <w:t>to</w:t>
      </w:r>
      <w:r w:rsidRPr="004D5510">
        <w:rPr>
          <w:u w:val="single"/>
        </w:rPr>
        <w:t xml:space="preserve"> </w:t>
      </w:r>
      <w:r w:rsidRPr="004D5510">
        <w:rPr>
          <w:highlight w:val="cyan"/>
          <w:u w:val="single"/>
        </w:rPr>
        <w:t>create</w:t>
      </w:r>
      <w:r w:rsidRPr="004D5510">
        <w:rPr>
          <w:u w:val="single"/>
        </w:rPr>
        <w:t xml:space="preserve"> </w:t>
      </w:r>
      <w:r w:rsidRPr="004D5510">
        <w:rPr>
          <w:vanish/>
          <w:u w:val="single"/>
        </w:rPr>
        <w:t>general</w:t>
      </w:r>
      <w:r w:rsidRPr="004D5510">
        <w:rPr>
          <w:u w:val="single"/>
        </w:rPr>
        <w:t xml:space="preserve"> </w:t>
      </w:r>
      <w:r w:rsidRPr="004D5510">
        <w:rPr>
          <w:highlight w:val="cyan"/>
          <w:u w:val="single"/>
        </w:rPr>
        <w:t>fear and chaos</w:t>
      </w:r>
      <w:r w:rsidRPr="004D5510">
        <w:rPr>
          <w:vanish/>
          <w:u w:val="single"/>
        </w:rPr>
        <w:t>.</w:t>
      </w:r>
      <w:r w:rsidRPr="004D5510">
        <w:rPr>
          <w:sz w:val="16"/>
        </w:rPr>
        <w:t xml:space="preserve">  </w:t>
      </w:r>
      <w:r w:rsidRPr="004D5510">
        <w:rPr>
          <w:vanish/>
          <w:sz w:val="16"/>
        </w:rPr>
        <w:t>Trump</w:t>
      </w:r>
      <w:r w:rsidRPr="004D5510">
        <w:rPr>
          <w:sz w:val="16"/>
        </w:rPr>
        <w:t xml:space="preserve"> </w:t>
      </w:r>
      <w:r w:rsidRPr="004D5510">
        <w:rPr>
          <w:vanish/>
          <w:sz w:val="16"/>
        </w:rPr>
        <w:t>has</w:t>
      </w:r>
      <w:r w:rsidRPr="004D5510">
        <w:rPr>
          <w:sz w:val="16"/>
        </w:rPr>
        <w:t xml:space="preserve"> </w:t>
      </w:r>
      <w:r w:rsidRPr="004D5510">
        <w:rPr>
          <w:vanish/>
          <w:sz w:val="16"/>
        </w:rPr>
        <w:t>dropped</w:t>
      </w:r>
      <w:r w:rsidRPr="004D5510">
        <w:rPr>
          <w:sz w:val="16"/>
        </w:rPr>
        <w:t xml:space="preserve"> </w:t>
      </w:r>
      <w:r w:rsidRPr="004D5510">
        <w:rPr>
          <w:vanish/>
          <w:sz w:val="16"/>
        </w:rPr>
        <w:t>repeated</w:t>
      </w:r>
      <w:r w:rsidRPr="004D5510">
        <w:rPr>
          <w:sz w:val="16"/>
        </w:rPr>
        <w:t xml:space="preserve"> </w:t>
      </w:r>
      <w:r w:rsidRPr="004D5510">
        <w:rPr>
          <w:vanish/>
          <w:sz w:val="16"/>
        </w:rPr>
        <w:t>suggestions</w:t>
      </w:r>
      <w:r w:rsidRPr="004D5510">
        <w:rPr>
          <w:sz w:val="16"/>
        </w:rPr>
        <w:t xml:space="preserve"> </w:t>
      </w:r>
      <w:r w:rsidRPr="004D5510">
        <w:rPr>
          <w:vanish/>
          <w:sz w:val="16"/>
        </w:rPr>
        <w:t>that</w:t>
      </w:r>
      <w:r w:rsidRPr="004D5510">
        <w:rPr>
          <w:sz w:val="16"/>
        </w:rPr>
        <w:t xml:space="preserve"> </w:t>
      </w:r>
      <w:r w:rsidRPr="004D5510">
        <w:rPr>
          <w:vanish/>
          <w:sz w:val="16"/>
        </w:rPr>
        <w:t>he</w:t>
      </w:r>
      <w:r w:rsidRPr="004D5510">
        <w:rPr>
          <w:sz w:val="16"/>
        </w:rPr>
        <w:t xml:space="preserve"> </w:t>
      </w:r>
      <w:r w:rsidRPr="004D5510">
        <w:rPr>
          <w:vanish/>
          <w:sz w:val="16"/>
        </w:rPr>
        <w:t>may</w:t>
      </w:r>
      <w:r w:rsidRPr="004D5510">
        <w:rPr>
          <w:sz w:val="16"/>
        </w:rPr>
        <w:t xml:space="preserve"> </w:t>
      </w:r>
      <w:r w:rsidRPr="004D5510">
        <w:rPr>
          <w:vanish/>
          <w:sz w:val="16"/>
        </w:rPr>
        <w:t>try</w:t>
      </w:r>
      <w:r w:rsidRPr="004D5510">
        <w:rPr>
          <w:sz w:val="16"/>
        </w:rPr>
        <w:t xml:space="preserve"> </w:t>
      </w:r>
      <w:r w:rsidRPr="004D5510">
        <w:rPr>
          <w:vanish/>
          <w:sz w:val="16"/>
        </w:rPr>
        <w:t>to</w:t>
      </w:r>
      <w:r w:rsidRPr="004D5510">
        <w:rPr>
          <w:sz w:val="16"/>
        </w:rPr>
        <w:t xml:space="preserve"> </w:t>
      </w:r>
      <w:r w:rsidRPr="004D5510">
        <w:rPr>
          <w:vanish/>
          <w:sz w:val="16"/>
        </w:rPr>
        <w:t>shut</w:t>
      </w:r>
      <w:r w:rsidRPr="004D5510">
        <w:rPr>
          <w:sz w:val="16"/>
        </w:rPr>
        <w:t xml:space="preserve"> </w:t>
      </w:r>
      <w:r w:rsidRPr="004D5510">
        <w:rPr>
          <w:vanish/>
          <w:sz w:val="16"/>
        </w:rPr>
        <w:t>down</w:t>
      </w:r>
      <w:r w:rsidRPr="004D5510">
        <w:rPr>
          <w:sz w:val="16"/>
        </w:rPr>
        <w:t xml:space="preserve"> </w:t>
      </w:r>
      <w:r w:rsidRPr="004D5510">
        <w:rPr>
          <w:vanish/>
          <w:sz w:val="16"/>
        </w:rPr>
        <w:t>the</w:t>
      </w:r>
      <w:r w:rsidRPr="004D5510">
        <w:rPr>
          <w:sz w:val="16"/>
        </w:rPr>
        <w:t xml:space="preserve"> </w:t>
      </w:r>
      <w:r w:rsidRPr="004D5510">
        <w:rPr>
          <w:vanish/>
          <w:sz w:val="16"/>
        </w:rPr>
        <w:t>election,</w:t>
      </w:r>
      <w:r w:rsidRPr="004D5510">
        <w:rPr>
          <w:sz w:val="16"/>
        </w:rPr>
        <w:t xml:space="preserve"> </w:t>
      </w:r>
      <w:r w:rsidRPr="004D5510">
        <w:rPr>
          <w:vanish/>
          <w:sz w:val="16"/>
        </w:rPr>
        <w:t>stop</w:t>
      </w:r>
      <w:r w:rsidRPr="004D5510">
        <w:rPr>
          <w:sz w:val="16"/>
        </w:rPr>
        <w:t xml:space="preserve"> </w:t>
      </w:r>
      <w:r w:rsidRPr="004D5510">
        <w:rPr>
          <w:vanish/>
          <w:sz w:val="16"/>
        </w:rPr>
        <w:t>votes</w:t>
      </w:r>
      <w:r w:rsidRPr="004D5510">
        <w:rPr>
          <w:sz w:val="16"/>
        </w:rPr>
        <w:t xml:space="preserve"> </w:t>
      </w:r>
      <w:r w:rsidRPr="004D5510">
        <w:rPr>
          <w:vanish/>
          <w:sz w:val="16"/>
        </w:rPr>
        <w:t>from</w:t>
      </w:r>
      <w:r w:rsidRPr="004D5510">
        <w:rPr>
          <w:sz w:val="16"/>
        </w:rPr>
        <w:t xml:space="preserve"> </w:t>
      </w:r>
      <w:r w:rsidRPr="004D5510">
        <w:rPr>
          <w:vanish/>
          <w:sz w:val="16"/>
        </w:rPr>
        <w:t>being</w:t>
      </w:r>
      <w:r w:rsidRPr="004D5510">
        <w:rPr>
          <w:sz w:val="16"/>
        </w:rPr>
        <w:t xml:space="preserve"> </w:t>
      </w:r>
      <w:r w:rsidRPr="004D5510">
        <w:rPr>
          <w:vanish/>
          <w:sz w:val="16"/>
        </w:rPr>
        <w:t>counted,</w:t>
      </w:r>
      <w:r w:rsidRPr="004D5510">
        <w:rPr>
          <w:sz w:val="16"/>
        </w:rPr>
        <w:t xml:space="preserve"> </w:t>
      </w:r>
      <w:r w:rsidRPr="004D5510">
        <w:rPr>
          <w:vanish/>
          <w:sz w:val="16"/>
        </w:rPr>
        <w:t>or</w:t>
      </w:r>
      <w:r w:rsidRPr="004D5510">
        <w:rPr>
          <w:sz w:val="16"/>
        </w:rPr>
        <w:t xml:space="preserve"> </w:t>
      </w:r>
      <w:r w:rsidRPr="004D5510">
        <w:rPr>
          <w:vanish/>
          <w:sz w:val="16"/>
        </w:rPr>
        <w:t>refuse</w:t>
      </w:r>
      <w:r w:rsidRPr="004D5510">
        <w:rPr>
          <w:sz w:val="16"/>
        </w:rPr>
        <w:t xml:space="preserve"> </w:t>
      </w:r>
      <w:r w:rsidRPr="004D5510">
        <w:rPr>
          <w:vanish/>
          <w:sz w:val="16"/>
        </w:rPr>
        <w:t>to</w:t>
      </w:r>
      <w:r w:rsidRPr="004D5510">
        <w:rPr>
          <w:sz w:val="16"/>
        </w:rPr>
        <w:t xml:space="preserve"> </w:t>
      </w:r>
      <w:r w:rsidRPr="004D5510">
        <w:rPr>
          <w:vanish/>
          <w:sz w:val="16"/>
        </w:rPr>
        <w:t>step</w:t>
      </w:r>
      <w:r w:rsidRPr="004D5510">
        <w:rPr>
          <w:sz w:val="16"/>
        </w:rPr>
        <w:t xml:space="preserve"> </w:t>
      </w:r>
      <w:r w:rsidRPr="004D5510">
        <w:rPr>
          <w:vanish/>
          <w:sz w:val="16"/>
        </w:rPr>
        <w:t>down</w:t>
      </w:r>
      <w:r w:rsidRPr="004D5510">
        <w:rPr>
          <w:sz w:val="16"/>
        </w:rPr>
        <w:t xml:space="preserve"> </w:t>
      </w:r>
      <w:r w:rsidRPr="004D5510">
        <w:rPr>
          <w:vanish/>
          <w:sz w:val="16"/>
        </w:rPr>
        <w:t>even</w:t>
      </w:r>
      <w:r w:rsidRPr="004D5510">
        <w:rPr>
          <w:sz w:val="16"/>
        </w:rPr>
        <w:t xml:space="preserve"> </w:t>
      </w:r>
      <w:r w:rsidRPr="004D5510">
        <w:rPr>
          <w:vanish/>
          <w:sz w:val="16"/>
        </w:rPr>
        <w:t>if</w:t>
      </w:r>
      <w:r w:rsidRPr="004D5510">
        <w:rPr>
          <w:sz w:val="16"/>
        </w:rPr>
        <w:t xml:space="preserve"> </w:t>
      </w:r>
      <w:r w:rsidRPr="004D5510">
        <w:rPr>
          <w:vanish/>
          <w:sz w:val="16"/>
        </w:rPr>
        <w:t>he</w:t>
      </w:r>
      <w:r w:rsidRPr="004D5510">
        <w:rPr>
          <w:sz w:val="16"/>
        </w:rPr>
        <w:t xml:space="preserve"> </w:t>
      </w:r>
      <w:r w:rsidRPr="004D5510">
        <w:rPr>
          <w:vanish/>
          <w:sz w:val="16"/>
        </w:rPr>
        <w:t>loses.</w:t>
      </w:r>
      <w:r w:rsidRPr="004D5510">
        <w:rPr>
          <w:sz w:val="16"/>
        </w:rPr>
        <w:t xml:space="preserve"> </w:t>
      </w:r>
      <w:r w:rsidRPr="004D5510">
        <w:rPr>
          <w:vanish/>
          <w:sz w:val="16"/>
        </w:rPr>
        <w:t>A</w:t>
      </w:r>
      <w:r w:rsidRPr="004D5510">
        <w:rPr>
          <w:sz w:val="16"/>
        </w:rPr>
        <w:t xml:space="preserve"> </w:t>
      </w:r>
      <w:r w:rsidRPr="004D5510">
        <w:rPr>
          <w:vanish/>
          <w:sz w:val="16"/>
        </w:rPr>
        <w:t>range</w:t>
      </w:r>
      <w:r w:rsidRPr="004D5510">
        <w:rPr>
          <w:sz w:val="16"/>
        </w:rPr>
        <w:t xml:space="preserve"> </w:t>
      </w:r>
      <w:r w:rsidRPr="004D5510">
        <w:rPr>
          <w:vanish/>
          <w:sz w:val="16"/>
        </w:rPr>
        <w:t>of</w:t>
      </w:r>
      <w:r w:rsidRPr="004D5510">
        <w:rPr>
          <w:sz w:val="16"/>
        </w:rPr>
        <w:t xml:space="preserve"> </w:t>
      </w:r>
      <w:r w:rsidRPr="004D5510">
        <w:rPr>
          <w:vanish/>
          <w:sz w:val="16"/>
        </w:rPr>
        <w:t>groups</w:t>
      </w:r>
      <w:r w:rsidRPr="004D5510">
        <w:rPr>
          <w:sz w:val="16"/>
        </w:rPr>
        <w:t xml:space="preserve"> </w:t>
      </w:r>
      <w:r w:rsidRPr="004D5510">
        <w:rPr>
          <w:vanish/>
          <w:sz w:val="16"/>
        </w:rPr>
        <w:t>have</w:t>
      </w:r>
      <w:r w:rsidRPr="004D5510">
        <w:rPr>
          <w:sz w:val="16"/>
        </w:rPr>
        <w:t xml:space="preserve"> </w:t>
      </w:r>
      <w:r w:rsidRPr="004D5510">
        <w:rPr>
          <w:vanish/>
          <w:sz w:val="16"/>
        </w:rPr>
        <w:t>mobilized</w:t>
      </w:r>
      <w:r w:rsidRPr="004D5510">
        <w:rPr>
          <w:sz w:val="16"/>
        </w:rPr>
        <w:t xml:space="preserve"> </w:t>
      </w:r>
      <w:r w:rsidRPr="004D5510">
        <w:rPr>
          <w:vanish/>
          <w:sz w:val="16"/>
        </w:rPr>
        <w:t>to</w:t>
      </w:r>
      <w:r w:rsidRPr="004D5510">
        <w:rPr>
          <w:sz w:val="16"/>
        </w:rPr>
        <w:t xml:space="preserve"> </w:t>
      </w:r>
      <w:r w:rsidRPr="004D5510">
        <w:rPr>
          <w:vanish/>
          <w:sz w:val="16"/>
        </w:rPr>
        <w:t>fight</w:t>
      </w:r>
      <w:r w:rsidRPr="004D5510">
        <w:rPr>
          <w:sz w:val="16"/>
        </w:rPr>
        <w:t xml:space="preserve"> </w:t>
      </w:r>
      <w:r w:rsidRPr="004D5510">
        <w:rPr>
          <w:vanish/>
          <w:sz w:val="16"/>
        </w:rPr>
        <w:t>for</w:t>
      </w:r>
      <w:r w:rsidRPr="004D5510">
        <w:rPr>
          <w:sz w:val="16"/>
        </w:rPr>
        <w:t xml:space="preserve"> </w:t>
      </w:r>
      <w:r w:rsidRPr="004D5510">
        <w:rPr>
          <w:vanish/>
          <w:sz w:val="16"/>
        </w:rPr>
        <w:t>a</w:t>
      </w:r>
      <w:r w:rsidRPr="004D5510">
        <w:rPr>
          <w:sz w:val="16"/>
        </w:rPr>
        <w:t xml:space="preserve"> </w:t>
      </w:r>
      <w:r w:rsidRPr="004D5510">
        <w:rPr>
          <w:vanish/>
          <w:sz w:val="16"/>
        </w:rPr>
        <w:t>fair</w:t>
      </w:r>
      <w:r w:rsidRPr="004D5510">
        <w:rPr>
          <w:sz w:val="16"/>
        </w:rPr>
        <w:t xml:space="preserve"> </w:t>
      </w:r>
      <w:r w:rsidRPr="004D5510">
        <w:rPr>
          <w:vanish/>
          <w:sz w:val="16"/>
        </w:rPr>
        <w:t>election</w:t>
      </w:r>
      <w:r w:rsidRPr="004D5510">
        <w:rPr>
          <w:sz w:val="16"/>
        </w:rPr>
        <w:t xml:space="preserve"> </w:t>
      </w:r>
      <w:r w:rsidRPr="004D5510">
        <w:rPr>
          <w:vanish/>
          <w:sz w:val="16"/>
        </w:rPr>
        <w:t>and</w:t>
      </w:r>
      <w:r w:rsidRPr="004D5510">
        <w:rPr>
          <w:sz w:val="16"/>
        </w:rPr>
        <w:t xml:space="preserve"> </w:t>
      </w:r>
      <w:r w:rsidRPr="004D5510">
        <w:rPr>
          <w:vanish/>
          <w:sz w:val="16"/>
        </w:rPr>
        <w:t>plan</w:t>
      </w:r>
      <w:r w:rsidRPr="004D5510">
        <w:rPr>
          <w:sz w:val="16"/>
        </w:rPr>
        <w:t xml:space="preserve"> </w:t>
      </w:r>
      <w:r w:rsidRPr="004D5510">
        <w:rPr>
          <w:vanish/>
          <w:sz w:val="16"/>
        </w:rPr>
        <w:t>around</w:t>
      </w:r>
      <w:r w:rsidRPr="004D5510">
        <w:rPr>
          <w:sz w:val="16"/>
        </w:rPr>
        <w:t xml:space="preserve"> </w:t>
      </w:r>
      <w:r w:rsidRPr="004D5510">
        <w:rPr>
          <w:vanish/>
          <w:sz w:val="16"/>
        </w:rPr>
        <w:t>worst</w:t>
      </w:r>
      <w:r w:rsidRPr="004D5510">
        <w:rPr>
          <w:sz w:val="16"/>
        </w:rPr>
        <w:t xml:space="preserve"> </w:t>
      </w:r>
      <w:r w:rsidRPr="004D5510">
        <w:rPr>
          <w:vanish/>
          <w:sz w:val="16"/>
        </w:rPr>
        <w:t>case</w:t>
      </w:r>
      <w:r w:rsidRPr="004D5510">
        <w:rPr>
          <w:sz w:val="16"/>
        </w:rPr>
        <w:t xml:space="preserve"> </w:t>
      </w:r>
      <w:r w:rsidRPr="004D5510">
        <w:rPr>
          <w:vanish/>
          <w:sz w:val="16"/>
        </w:rPr>
        <w:t>scenarios.</w:t>
      </w:r>
      <w:r w:rsidRPr="004D5510">
        <w:rPr>
          <w:sz w:val="16"/>
        </w:rPr>
        <w:t xml:space="preserve"> </w:t>
      </w:r>
      <w:r w:rsidRPr="004D5510">
        <w:rPr>
          <w:vanish/>
          <w:sz w:val="16"/>
        </w:rPr>
        <w:t>Some</w:t>
      </w:r>
      <w:r w:rsidRPr="004D5510">
        <w:rPr>
          <w:sz w:val="16"/>
        </w:rPr>
        <w:t xml:space="preserve"> </w:t>
      </w:r>
      <w:r w:rsidRPr="004D5510">
        <w:rPr>
          <w:vanish/>
          <w:sz w:val="16"/>
        </w:rPr>
        <w:t>unions</w:t>
      </w:r>
      <w:r w:rsidRPr="004D5510">
        <w:rPr>
          <w:sz w:val="16"/>
        </w:rPr>
        <w:t xml:space="preserve"> </w:t>
      </w:r>
      <w:r w:rsidRPr="004D5510">
        <w:rPr>
          <w:vanish/>
          <w:sz w:val="16"/>
        </w:rPr>
        <w:t>have</w:t>
      </w:r>
      <w:r w:rsidRPr="004D5510">
        <w:rPr>
          <w:sz w:val="16"/>
        </w:rPr>
        <w:t xml:space="preserve"> </w:t>
      </w:r>
      <w:r w:rsidRPr="004D5510">
        <w:rPr>
          <w:vanish/>
          <w:sz w:val="16"/>
        </w:rPr>
        <w:t>been</w:t>
      </w:r>
      <w:r w:rsidRPr="004D5510">
        <w:rPr>
          <w:sz w:val="16"/>
        </w:rPr>
        <w:t xml:space="preserve"> </w:t>
      </w:r>
      <w:r w:rsidRPr="004D5510">
        <w:rPr>
          <w:vanish/>
          <w:sz w:val="16"/>
        </w:rPr>
        <w:t>active</w:t>
      </w:r>
      <w:r w:rsidRPr="004D5510">
        <w:rPr>
          <w:sz w:val="16"/>
        </w:rPr>
        <w:t xml:space="preserve"> </w:t>
      </w:r>
      <w:r w:rsidRPr="004D5510">
        <w:rPr>
          <w:vanish/>
          <w:sz w:val="16"/>
        </w:rPr>
        <w:t>in</w:t>
      </w:r>
      <w:r w:rsidRPr="004D5510">
        <w:rPr>
          <w:sz w:val="16"/>
        </w:rPr>
        <w:t xml:space="preserve"> </w:t>
      </w:r>
      <w:r w:rsidRPr="004D5510">
        <w:rPr>
          <w:vanish/>
          <w:sz w:val="16"/>
        </w:rPr>
        <w:t>a</w:t>
      </w:r>
      <w:r w:rsidRPr="004D5510">
        <w:rPr>
          <w:sz w:val="16"/>
        </w:rPr>
        <w:t xml:space="preserve"> </w:t>
      </w:r>
      <w:r w:rsidRPr="004D5510">
        <w:rPr>
          <w:vanish/>
          <w:sz w:val="16"/>
        </w:rPr>
        <w:t>few</w:t>
      </w:r>
      <w:r w:rsidRPr="004D5510">
        <w:rPr>
          <w:sz w:val="16"/>
        </w:rPr>
        <w:t xml:space="preserve"> </w:t>
      </w:r>
      <w:r w:rsidRPr="004D5510">
        <w:rPr>
          <w:vanish/>
          <w:sz w:val="16"/>
        </w:rPr>
        <w:t>of</w:t>
      </w:r>
      <w:r w:rsidRPr="004D5510">
        <w:rPr>
          <w:sz w:val="16"/>
        </w:rPr>
        <w:t xml:space="preserve"> </w:t>
      </w:r>
      <w:r w:rsidRPr="004D5510">
        <w:rPr>
          <w:vanish/>
          <w:sz w:val="16"/>
        </w:rPr>
        <w:t>these</w:t>
      </w:r>
      <w:r w:rsidRPr="004D5510">
        <w:rPr>
          <w:sz w:val="16"/>
        </w:rPr>
        <w:t xml:space="preserve"> </w:t>
      </w:r>
      <w:r w:rsidRPr="004D5510">
        <w:rPr>
          <w:vanish/>
          <w:sz w:val="16"/>
        </w:rPr>
        <w:t>groups,</w:t>
      </w:r>
      <w:r w:rsidRPr="004D5510">
        <w:rPr>
          <w:sz w:val="16"/>
        </w:rPr>
        <w:t xml:space="preserve"> </w:t>
      </w:r>
      <w:r w:rsidRPr="004D5510">
        <w:rPr>
          <w:vanish/>
          <w:sz w:val="16"/>
        </w:rPr>
        <w:t>such</w:t>
      </w:r>
      <w:r w:rsidRPr="004D5510">
        <w:rPr>
          <w:sz w:val="16"/>
        </w:rPr>
        <w:t xml:space="preserve"> </w:t>
      </w:r>
      <w:r w:rsidRPr="004D5510">
        <w:rPr>
          <w:vanish/>
          <w:sz w:val="16"/>
        </w:rPr>
        <w:t>as</w:t>
      </w:r>
      <w:r w:rsidRPr="004D5510">
        <w:rPr>
          <w:sz w:val="16"/>
        </w:rPr>
        <w:t xml:space="preserve"> </w:t>
      </w:r>
      <w:r w:rsidRPr="004D5510">
        <w:rPr>
          <w:vanish/>
          <w:sz w:val="16"/>
        </w:rPr>
        <w:t>Protect</w:t>
      </w:r>
      <w:r w:rsidRPr="004D5510">
        <w:rPr>
          <w:sz w:val="16"/>
        </w:rPr>
        <w:t xml:space="preserve"> </w:t>
      </w:r>
      <w:r w:rsidRPr="004D5510">
        <w:rPr>
          <w:vanish/>
          <w:sz w:val="16"/>
        </w:rPr>
        <w:t>the</w:t>
      </w:r>
      <w:r w:rsidRPr="004D5510">
        <w:rPr>
          <w:sz w:val="16"/>
        </w:rPr>
        <w:t xml:space="preserve"> </w:t>
      </w:r>
      <w:r w:rsidRPr="004D5510">
        <w:rPr>
          <w:vanish/>
          <w:sz w:val="16"/>
        </w:rPr>
        <w:t>Vote.</w:t>
      </w:r>
      <w:r w:rsidRPr="004D5510">
        <w:rPr>
          <w:sz w:val="16"/>
        </w:rPr>
        <w:t xml:space="preserve"> </w:t>
      </w:r>
      <w:r w:rsidRPr="004D5510">
        <w:rPr>
          <w:vanish/>
          <w:sz w:val="16"/>
        </w:rPr>
        <w:t>According</w:t>
      </w:r>
      <w:r w:rsidRPr="004D5510">
        <w:rPr>
          <w:sz w:val="16"/>
        </w:rPr>
        <w:t xml:space="preserve"> </w:t>
      </w:r>
      <w:r w:rsidRPr="004D5510">
        <w:rPr>
          <w:vanish/>
          <w:sz w:val="16"/>
        </w:rPr>
        <w:t>to</w:t>
      </w:r>
      <w:r w:rsidRPr="004D5510">
        <w:rPr>
          <w:sz w:val="16"/>
        </w:rPr>
        <w:t xml:space="preserve"> </w:t>
      </w:r>
      <w:r w:rsidRPr="004D5510">
        <w:rPr>
          <w:vanish/>
          <w:sz w:val="16"/>
        </w:rPr>
        <w:t>experts</w:t>
      </w:r>
      <w:r w:rsidRPr="004D5510">
        <w:rPr>
          <w:sz w:val="16"/>
        </w:rPr>
        <w:t xml:space="preserve"> </w:t>
      </w:r>
      <w:r w:rsidRPr="004D5510">
        <w:rPr>
          <w:vanish/>
          <w:sz w:val="16"/>
        </w:rPr>
        <w:t>who</w:t>
      </w:r>
      <w:r w:rsidRPr="004D5510">
        <w:rPr>
          <w:sz w:val="16"/>
        </w:rPr>
        <w:t xml:space="preserve"> </w:t>
      </w:r>
      <w:r w:rsidRPr="004D5510">
        <w:rPr>
          <w:vanish/>
          <w:sz w:val="16"/>
        </w:rPr>
        <w:t>study</w:t>
      </w:r>
      <w:r w:rsidRPr="004D5510">
        <w:rPr>
          <w:sz w:val="16"/>
        </w:rPr>
        <w:t xml:space="preserve"> </w:t>
      </w:r>
      <w:r w:rsidRPr="004D5510">
        <w:rPr>
          <w:vanish/>
          <w:sz w:val="16"/>
        </w:rPr>
        <w:t>coups,</w:t>
      </w:r>
      <w:r w:rsidRPr="004D5510">
        <w:rPr>
          <w:sz w:val="16"/>
        </w:rPr>
        <w:t xml:space="preserve"> </w:t>
      </w:r>
      <w:r w:rsidRPr="004D5510">
        <w:rPr>
          <w:vanish/>
          <w:sz w:val="16"/>
        </w:rPr>
        <w:t>the</w:t>
      </w:r>
      <w:r w:rsidRPr="004D5510">
        <w:rPr>
          <w:sz w:val="16"/>
        </w:rPr>
        <w:t xml:space="preserve"> </w:t>
      </w:r>
      <w:r w:rsidRPr="004D5510">
        <w:rPr>
          <w:vanish/>
          <w:sz w:val="16"/>
        </w:rPr>
        <w:t>best</w:t>
      </w:r>
      <w:r w:rsidRPr="004D5510">
        <w:rPr>
          <w:sz w:val="16"/>
        </w:rPr>
        <w:t xml:space="preserve"> </w:t>
      </w:r>
      <w:r w:rsidRPr="004D5510">
        <w:rPr>
          <w:vanish/>
          <w:sz w:val="16"/>
        </w:rPr>
        <w:t>way</w:t>
      </w:r>
      <w:r w:rsidRPr="004D5510">
        <w:rPr>
          <w:sz w:val="16"/>
        </w:rPr>
        <w:t xml:space="preserve"> </w:t>
      </w:r>
      <w:r w:rsidRPr="004D5510">
        <w:rPr>
          <w:vanish/>
          <w:sz w:val="16"/>
        </w:rPr>
        <w:t>to</w:t>
      </w:r>
      <w:r w:rsidRPr="004D5510">
        <w:rPr>
          <w:sz w:val="16"/>
        </w:rPr>
        <w:t xml:space="preserve"> </w:t>
      </w:r>
      <w:r w:rsidRPr="004D5510">
        <w:rPr>
          <w:vanish/>
          <w:sz w:val="16"/>
        </w:rPr>
        <w:t>stop</w:t>
      </w:r>
      <w:r w:rsidRPr="004D5510">
        <w:rPr>
          <w:sz w:val="16"/>
        </w:rPr>
        <w:t xml:space="preserve"> </w:t>
      </w:r>
      <w:r w:rsidRPr="004D5510">
        <w:rPr>
          <w:vanish/>
          <w:sz w:val="16"/>
        </w:rPr>
        <w:t>an</w:t>
      </w:r>
      <w:r w:rsidRPr="004D5510">
        <w:rPr>
          <w:sz w:val="16"/>
        </w:rPr>
        <w:t xml:space="preserve"> </w:t>
      </w:r>
      <w:r w:rsidRPr="004D5510">
        <w:rPr>
          <w:vanish/>
          <w:sz w:val="16"/>
        </w:rPr>
        <w:t>electoral</w:t>
      </w:r>
      <w:r w:rsidRPr="004D5510">
        <w:rPr>
          <w:sz w:val="16"/>
        </w:rPr>
        <w:t xml:space="preserve"> </w:t>
      </w:r>
      <w:r w:rsidRPr="004D5510">
        <w:rPr>
          <w:vanish/>
          <w:sz w:val="16"/>
        </w:rPr>
        <w:t>coup</w:t>
      </w:r>
      <w:r w:rsidRPr="004D5510">
        <w:rPr>
          <w:sz w:val="16"/>
        </w:rPr>
        <w:t xml:space="preserve"> </w:t>
      </w:r>
      <w:r w:rsidRPr="004D5510">
        <w:rPr>
          <w:vanish/>
          <w:sz w:val="16"/>
        </w:rPr>
        <w:t>is</w:t>
      </w:r>
      <w:r w:rsidRPr="004D5510">
        <w:rPr>
          <w:sz w:val="16"/>
        </w:rPr>
        <w:t xml:space="preserve"> </w:t>
      </w:r>
      <w:r w:rsidRPr="004D5510">
        <w:rPr>
          <w:vanish/>
          <w:sz w:val="16"/>
        </w:rPr>
        <w:t>by</w:t>
      </w:r>
      <w:r w:rsidRPr="004D5510">
        <w:rPr>
          <w:sz w:val="16"/>
        </w:rPr>
        <w:t xml:space="preserve"> </w:t>
      </w:r>
      <w:r w:rsidRPr="004D5510">
        <w:rPr>
          <w:vanish/>
          <w:sz w:val="16"/>
        </w:rPr>
        <w:t>getting</w:t>
      </w:r>
      <w:r w:rsidRPr="004D5510">
        <w:rPr>
          <w:sz w:val="16"/>
        </w:rPr>
        <w:t xml:space="preserve"> </w:t>
      </w:r>
      <w:r w:rsidRPr="004D5510">
        <w:rPr>
          <w:vanish/>
          <w:sz w:val="16"/>
        </w:rPr>
        <w:t>a</w:t>
      </w:r>
      <w:r w:rsidRPr="004D5510">
        <w:rPr>
          <w:sz w:val="16"/>
        </w:rPr>
        <w:t xml:space="preserve"> </w:t>
      </w:r>
      <w:r w:rsidRPr="004D5510">
        <w:rPr>
          <w:vanish/>
          <w:sz w:val="16"/>
        </w:rPr>
        <w:t>large</w:t>
      </w:r>
      <w:r w:rsidRPr="004D5510">
        <w:rPr>
          <w:sz w:val="16"/>
        </w:rPr>
        <w:t xml:space="preserve"> </w:t>
      </w:r>
      <w:r w:rsidRPr="004D5510">
        <w:rPr>
          <w:vanish/>
          <w:sz w:val="16"/>
        </w:rPr>
        <w:t>turnout</w:t>
      </w:r>
      <w:r w:rsidRPr="004D5510">
        <w:rPr>
          <w:sz w:val="16"/>
        </w:rPr>
        <w:t xml:space="preserve"> </w:t>
      </w:r>
      <w:r w:rsidRPr="004D5510">
        <w:rPr>
          <w:vanish/>
          <w:sz w:val="16"/>
        </w:rPr>
        <w:t>and</w:t>
      </w:r>
      <w:r w:rsidRPr="004D5510">
        <w:rPr>
          <w:sz w:val="16"/>
        </w:rPr>
        <w:t xml:space="preserve"> </w:t>
      </w:r>
      <w:r w:rsidRPr="004D5510">
        <w:rPr>
          <w:vanish/>
          <w:sz w:val="16"/>
        </w:rPr>
        <w:t>strong</w:t>
      </w:r>
      <w:r w:rsidRPr="004D5510">
        <w:rPr>
          <w:sz w:val="16"/>
        </w:rPr>
        <w:t xml:space="preserve"> </w:t>
      </w:r>
      <w:r w:rsidRPr="004D5510">
        <w:rPr>
          <w:vanish/>
          <w:sz w:val="16"/>
        </w:rPr>
        <w:t>victory.</w:t>
      </w:r>
      <w:r w:rsidRPr="004D5510">
        <w:rPr>
          <w:sz w:val="16"/>
        </w:rPr>
        <w:t xml:space="preserve"> </w:t>
      </w:r>
      <w:r w:rsidRPr="004D5510">
        <w:rPr>
          <w:vanish/>
          <w:sz w:val="16"/>
        </w:rPr>
        <w:t>The</w:t>
      </w:r>
      <w:r w:rsidRPr="004D5510">
        <w:rPr>
          <w:sz w:val="16"/>
        </w:rPr>
        <w:t xml:space="preserve"> </w:t>
      </w:r>
      <w:r w:rsidRPr="004D5510">
        <w:rPr>
          <w:vanish/>
          <w:sz w:val="16"/>
        </w:rPr>
        <w:t>larger</w:t>
      </w:r>
      <w:r w:rsidRPr="004D5510">
        <w:rPr>
          <w:sz w:val="16"/>
        </w:rPr>
        <w:t xml:space="preserve"> </w:t>
      </w:r>
      <w:r w:rsidRPr="004D5510">
        <w:rPr>
          <w:vanish/>
          <w:sz w:val="16"/>
        </w:rPr>
        <w:t>a</w:t>
      </w:r>
      <w:r w:rsidRPr="004D5510">
        <w:rPr>
          <w:sz w:val="16"/>
        </w:rPr>
        <w:t xml:space="preserve"> </w:t>
      </w:r>
      <w:r w:rsidRPr="004D5510">
        <w:rPr>
          <w:vanish/>
          <w:sz w:val="16"/>
        </w:rPr>
        <w:t>vote</w:t>
      </w:r>
      <w:r w:rsidRPr="004D5510">
        <w:rPr>
          <w:sz w:val="16"/>
        </w:rPr>
        <w:t xml:space="preserve"> </w:t>
      </w:r>
      <w:r w:rsidRPr="004D5510">
        <w:rPr>
          <w:vanish/>
          <w:sz w:val="16"/>
        </w:rPr>
        <w:t>for</w:t>
      </w:r>
      <w:r w:rsidRPr="004D5510">
        <w:rPr>
          <w:sz w:val="16"/>
        </w:rPr>
        <w:t xml:space="preserve"> </w:t>
      </w:r>
      <w:r w:rsidRPr="004D5510">
        <w:rPr>
          <w:vanish/>
          <w:sz w:val="16"/>
        </w:rPr>
        <w:t>Biden,</w:t>
      </w:r>
      <w:r w:rsidRPr="004D5510">
        <w:rPr>
          <w:sz w:val="16"/>
        </w:rPr>
        <w:t xml:space="preserve"> </w:t>
      </w:r>
      <w:r w:rsidRPr="004D5510">
        <w:rPr>
          <w:vanish/>
          <w:sz w:val="16"/>
        </w:rPr>
        <w:t>the</w:t>
      </w:r>
      <w:r w:rsidRPr="004D5510">
        <w:rPr>
          <w:sz w:val="16"/>
        </w:rPr>
        <w:t xml:space="preserve"> </w:t>
      </w:r>
      <w:r w:rsidRPr="004D5510">
        <w:rPr>
          <w:vanish/>
          <w:sz w:val="16"/>
        </w:rPr>
        <w:t>smaller</w:t>
      </w:r>
      <w:r w:rsidRPr="004D5510">
        <w:rPr>
          <w:sz w:val="16"/>
        </w:rPr>
        <w:t xml:space="preserve"> </w:t>
      </w:r>
      <w:r w:rsidRPr="004D5510">
        <w:rPr>
          <w:vanish/>
          <w:sz w:val="16"/>
        </w:rPr>
        <w:t>the</w:t>
      </w:r>
      <w:r w:rsidRPr="004D5510">
        <w:rPr>
          <w:sz w:val="16"/>
        </w:rPr>
        <w:t xml:space="preserve"> </w:t>
      </w:r>
      <w:r w:rsidRPr="004D5510">
        <w:rPr>
          <w:vanish/>
          <w:sz w:val="16"/>
        </w:rPr>
        <w:t>space</w:t>
      </w:r>
      <w:r w:rsidRPr="004D5510">
        <w:rPr>
          <w:sz w:val="16"/>
        </w:rPr>
        <w:t xml:space="preserve"> </w:t>
      </w:r>
      <w:r w:rsidRPr="004D5510">
        <w:rPr>
          <w:vanish/>
          <w:sz w:val="16"/>
        </w:rPr>
        <w:t>Trump</w:t>
      </w:r>
      <w:r w:rsidRPr="004D5510">
        <w:rPr>
          <w:sz w:val="16"/>
        </w:rPr>
        <w:t xml:space="preserve"> </w:t>
      </w:r>
      <w:r w:rsidRPr="004D5510">
        <w:rPr>
          <w:vanish/>
          <w:sz w:val="16"/>
        </w:rPr>
        <w:t>will</w:t>
      </w:r>
      <w:r w:rsidRPr="004D5510">
        <w:rPr>
          <w:sz w:val="16"/>
        </w:rPr>
        <w:t xml:space="preserve"> </w:t>
      </w:r>
      <w:r w:rsidRPr="004D5510">
        <w:rPr>
          <w:vanish/>
          <w:sz w:val="16"/>
        </w:rPr>
        <w:t>have</w:t>
      </w:r>
      <w:r w:rsidRPr="004D5510">
        <w:rPr>
          <w:sz w:val="16"/>
        </w:rPr>
        <w:t xml:space="preserve"> </w:t>
      </w:r>
      <w:r w:rsidRPr="004D5510">
        <w:rPr>
          <w:vanish/>
          <w:sz w:val="16"/>
        </w:rPr>
        <w:t>to</w:t>
      </w:r>
      <w:r w:rsidRPr="004D5510">
        <w:rPr>
          <w:sz w:val="16"/>
        </w:rPr>
        <w:t xml:space="preserve"> </w:t>
      </w:r>
      <w:r w:rsidRPr="004D5510">
        <w:rPr>
          <w:vanish/>
          <w:sz w:val="16"/>
        </w:rPr>
        <w:t>claim</w:t>
      </w:r>
      <w:r w:rsidRPr="004D5510">
        <w:rPr>
          <w:sz w:val="16"/>
        </w:rPr>
        <w:t xml:space="preserve"> </w:t>
      </w:r>
      <w:r w:rsidRPr="004D5510">
        <w:rPr>
          <w:vanish/>
          <w:sz w:val="16"/>
        </w:rPr>
        <w:t>the</w:t>
      </w:r>
      <w:r w:rsidRPr="004D5510">
        <w:rPr>
          <w:sz w:val="16"/>
        </w:rPr>
        <w:t xml:space="preserve"> </w:t>
      </w:r>
      <w:r w:rsidRPr="004D5510">
        <w:rPr>
          <w:vanish/>
          <w:sz w:val="16"/>
        </w:rPr>
        <w:t>vote</w:t>
      </w:r>
      <w:r w:rsidRPr="004D5510">
        <w:rPr>
          <w:sz w:val="16"/>
        </w:rPr>
        <w:t xml:space="preserve"> </w:t>
      </w:r>
      <w:r w:rsidRPr="004D5510">
        <w:rPr>
          <w:vanish/>
          <w:sz w:val="16"/>
        </w:rPr>
        <w:t>is</w:t>
      </w:r>
      <w:r w:rsidRPr="004D5510">
        <w:rPr>
          <w:sz w:val="16"/>
        </w:rPr>
        <w:t xml:space="preserve"> </w:t>
      </w:r>
      <w:r w:rsidRPr="004D5510">
        <w:rPr>
          <w:vanish/>
          <w:sz w:val="16"/>
        </w:rPr>
        <w:t>illegitimate.</w:t>
      </w:r>
      <w:r w:rsidRPr="004D5510">
        <w:rPr>
          <w:sz w:val="16"/>
        </w:rPr>
        <w:t xml:space="preserve"> </w:t>
      </w:r>
      <w:r w:rsidRPr="004D5510">
        <w:rPr>
          <w:vanish/>
          <w:sz w:val="16"/>
        </w:rPr>
        <w:t>Unions</w:t>
      </w:r>
      <w:r w:rsidRPr="004D5510">
        <w:rPr>
          <w:sz w:val="16"/>
        </w:rPr>
        <w:t xml:space="preserve"> </w:t>
      </w:r>
      <w:r w:rsidRPr="004D5510">
        <w:rPr>
          <w:vanish/>
          <w:sz w:val="16"/>
        </w:rPr>
        <w:t>are</w:t>
      </w:r>
      <w:r w:rsidRPr="004D5510">
        <w:rPr>
          <w:sz w:val="16"/>
        </w:rPr>
        <w:t xml:space="preserve"> </w:t>
      </w:r>
      <w:r w:rsidRPr="004D5510">
        <w:rPr>
          <w:vanish/>
          <w:sz w:val="16"/>
        </w:rPr>
        <w:t>doing</w:t>
      </w:r>
      <w:r w:rsidRPr="004D5510">
        <w:rPr>
          <w:sz w:val="16"/>
        </w:rPr>
        <w:t xml:space="preserve"> </w:t>
      </w:r>
      <w:r w:rsidRPr="004D5510">
        <w:rPr>
          <w:vanish/>
          <w:sz w:val="16"/>
        </w:rPr>
        <w:t>their</w:t>
      </w:r>
      <w:r w:rsidRPr="004D5510">
        <w:rPr>
          <w:sz w:val="16"/>
        </w:rPr>
        <w:t xml:space="preserve"> </w:t>
      </w:r>
      <w:r w:rsidRPr="004D5510">
        <w:rPr>
          <w:vanish/>
          <w:sz w:val="16"/>
        </w:rPr>
        <w:t>part</w:t>
      </w:r>
      <w:r w:rsidRPr="004D5510">
        <w:rPr>
          <w:sz w:val="16"/>
        </w:rPr>
        <w:t xml:space="preserve"> </w:t>
      </w:r>
      <w:r w:rsidRPr="004D5510">
        <w:rPr>
          <w:vanish/>
          <w:sz w:val="16"/>
        </w:rPr>
        <w:t>to</w:t>
      </w:r>
      <w:r w:rsidRPr="004D5510">
        <w:rPr>
          <w:sz w:val="16"/>
        </w:rPr>
        <w:t xml:space="preserve"> </w:t>
      </w:r>
      <w:r w:rsidRPr="004D5510">
        <w:rPr>
          <w:vanish/>
          <w:sz w:val="16"/>
        </w:rPr>
        <w:t>make</w:t>
      </w:r>
      <w:r w:rsidRPr="004D5510">
        <w:rPr>
          <w:sz w:val="16"/>
        </w:rPr>
        <w:t xml:space="preserve"> </w:t>
      </w:r>
      <w:r w:rsidRPr="004D5510">
        <w:rPr>
          <w:vanish/>
          <w:sz w:val="16"/>
        </w:rPr>
        <w:t>this</w:t>
      </w:r>
      <w:r w:rsidRPr="004D5510">
        <w:rPr>
          <w:sz w:val="16"/>
        </w:rPr>
        <w:t xml:space="preserve"> </w:t>
      </w:r>
      <w:r w:rsidRPr="004D5510">
        <w:rPr>
          <w:vanish/>
          <w:sz w:val="16"/>
        </w:rPr>
        <w:t>happen.</w:t>
      </w:r>
      <w:r w:rsidRPr="004D5510">
        <w:rPr>
          <w:sz w:val="16"/>
        </w:rPr>
        <w:t xml:space="preserve"> </w:t>
      </w:r>
      <w:r w:rsidRPr="004D5510">
        <w:rPr>
          <w:vanish/>
          <w:sz w:val="16"/>
        </w:rPr>
        <w:t>This</w:t>
      </w:r>
      <w:r w:rsidRPr="004D5510">
        <w:rPr>
          <w:sz w:val="16"/>
        </w:rPr>
        <w:t xml:space="preserve"> </w:t>
      </w:r>
      <w:r w:rsidRPr="004D5510">
        <w:rPr>
          <w:vanish/>
          <w:sz w:val="16"/>
        </w:rPr>
        <w:t>is</w:t>
      </w:r>
      <w:r w:rsidRPr="004D5510">
        <w:rPr>
          <w:sz w:val="16"/>
        </w:rPr>
        <w:t xml:space="preserve"> </w:t>
      </w:r>
      <w:r w:rsidRPr="004D5510">
        <w:rPr>
          <w:vanish/>
          <w:sz w:val="16"/>
        </w:rPr>
        <w:t>a</w:t>
      </w:r>
      <w:r w:rsidRPr="004D5510">
        <w:rPr>
          <w:sz w:val="16"/>
        </w:rPr>
        <w:t xml:space="preserve"> </w:t>
      </w:r>
      <w:r w:rsidRPr="004D5510">
        <w:rPr>
          <w:vanish/>
          <w:sz w:val="16"/>
        </w:rPr>
        <w:t>major</w:t>
      </w:r>
      <w:r w:rsidRPr="004D5510">
        <w:rPr>
          <w:sz w:val="16"/>
        </w:rPr>
        <w:t xml:space="preserve"> </w:t>
      </w:r>
      <w:r w:rsidRPr="004D5510">
        <w:rPr>
          <w:vanish/>
          <w:sz w:val="16"/>
        </w:rPr>
        <w:t>part</w:t>
      </w:r>
      <w:r w:rsidRPr="004D5510">
        <w:rPr>
          <w:sz w:val="16"/>
        </w:rPr>
        <w:t xml:space="preserve"> </w:t>
      </w:r>
      <w:r w:rsidRPr="004D5510">
        <w:rPr>
          <w:vanish/>
          <w:sz w:val="16"/>
        </w:rPr>
        <w:t>of</w:t>
      </w:r>
      <w:r w:rsidRPr="004D5510">
        <w:rPr>
          <w:sz w:val="16"/>
        </w:rPr>
        <w:t xml:space="preserve"> </w:t>
      </w:r>
      <w:r w:rsidRPr="004D5510">
        <w:rPr>
          <w:vanish/>
          <w:sz w:val="16"/>
        </w:rPr>
        <w:t>union</w:t>
      </w:r>
      <w:r w:rsidRPr="004D5510">
        <w:rPr>
          <w:sz w:val="16"/>
        </w:rPr>
        <w:t xml:space="preserve"> </w:t>
      </w:r>
      <w:r w:rsidRPr="004D5510">
        <w:rPr>
          <w:vanish/>
          <w:sz w:val="16"/>
        </w:rPr>
        <w:t>activity</w:t>
      </w:r>
      <w:r w:rsidRPr="004D5510">
        <w:rPr>
          <w:sz w:val="16"/>
        </w:rPr>
        <w:t xml:space="preserve"> </w:t>
      </w:r>
      <w:r w:rsidRPr="004D5510">
        <w:rPr>
          <w:vanish/>
          <w:sz w:val="16"/>
        </w:rPr>
        <w:t>every</w:t>
      </w:r>
      <w:r w:rsidRPr="004D5510">
        <w:rPr>
          <w:sz w:val="16"/>
        </w:rPr>
        <w:t xml:space="preserve"> </w:t>
      </w:r>
      <w:r w:rsidRPr="004D5510">
        <w:rPr>
          <w:vanish/>
          <w:sz w:val="16"/>
        </w:rPr>
        <w:t>election</w:t>
      </w:r>
      <w:r w:rsidRPr="004D5510">
        <w:rPr>
          <w:sz w:val="16"/>
        </w:rPr>
        <w:t xml:space="preserve"> </w:t>
      </w:r>
      <w:r w:rsidRPr="004D5510">
        <w:rPr>
          <w:vanish/>
          <w:sz w:val="16"/>
        </w:rPr>
        <w:t>cycle.</w:t>
      </w:r>
      <w:r w:rsidRPr="004D5510">
        <w:rPr>
          <w:sz w:val="16"/>
        </w:rPr>
        <w:t xml:space="preserve"> </w:t>
      </w:r>
      <w:r w:rsidRPr="004D5510">
        <w:rPr>
          <w:vanish/>
          <w:sz w:val="16"/>
        </w:rPr>
        <w:t>But</w:t>
      </w:r>
      <w:r w:rsidRPr="004D5510">
        <w:rPr>
          <w:sz w:val="16"/>
        </w:rPr>
        <w:t xml:space="preserve"> </w:t>
      </w:r>
      <w:r w:rsidRPr="004D5510">
        <w:rPr>
          <w:vanish/>
          <w:sz w:val="16"/>
        </w:rPr>
        <w:t>according</w:t>
      </w:r>
      <w:r w:rsidRPr="004D5510">
        <w:rPr>
          <w:sz w:val="16"/>
        </w:rPr>
        <w:t xml:space="preserve"> </w:t>
      </w:r>
      <w:r w:rsidRPr="004D5510">
        <w:rPr>
          <w:vanish/>
          <w:sz w:val="16"/>
        </w:rPr>
        <w:t>to</w:t>
      </w:r>
      <w:r w:rsidRPr="004D5510">
        <w:rPr>
          <w:sz w:val="16"/>
        </w:rPr>
        <w:t xml:space="preserve"> </w:t>
      </w:r>
      <w:r w:rsidRPr="004D5510">
        <w:rPr>
          <w:vanish/>
          <w:sz w:val="16"/>
        </w:rPr>
        <w:t>Bob</w:t>
      </w:r>
      <w:r w:rsidRPr="004D5510">
        <w:rPr>
          <w:sz w:val="16"/>
        </w:rPr>
        <w:t xml:space="preserve"> </w:t>
      </w:r>
      <w:r w:rsidRPr="004D5510">
        <w:rPr>
          <w:vanish/>
          <w:sz w:val="16"/>
        </w:rPr>
        <w:t>Master,</w:t>
      </w:r>
      <w:r w:rsidRPr="004D5510">
        <w:rPr>
          <w:sz w:val="16"/>
        </w:rPr>
        <w:t xml:space="preserve"> </w:t>
      </w:r>
      <w:r w:rsidRPr="004D5510">
        <w:rPr>
          <w:vanish/>
          <w:sz w:val="16"/>
        </w:rPr>
        <w:t>Assistant</w:t>
      </w:r>
      <w:r w:rsidRPr="004D5510">
        <w:rPr>
          <w:sz w:val="16"/>
        </w:rPr>
        <w:t xml:space="preserve"> </w:t>
      </w:r>
      <w:r w:rsidRPr="004D5510">
        <w:rPr>
          <w:vanish/>
          <w:sz w:val="16"/>
        </w:rPr>
        <w:t>to</w:t>
      </w:r>
      <w:r w:rsidRPr="004D5510">
        <w:rPr>
          <w:sz w:val="16"/>
        </w:rPr>
        <w:t xml:space="preserve"> </w:t>
      </w:r>
      <w:r w:rsidRPr="004D5510">
        <w:rPr>
          <w:vanish/>
          <w:sz w:val="16"/>
        </w:rPr>
        <w:t>the</w:t>
      </w:r>
      <w:r w:rsidRPr="004D5510">
        <w:rPr>
          <w:sz w:val="16"/>
        </w:rPr>
        <w:t xml:space="preserve"> </w:t>
      </w:r>
      <w:r w:rsidRPr="004D5510">
        <w:rPr>
          <w:vanish/>
          <w:sz w:val="16"/>
        </w:rPr>
        <w:t>Vice</w:t>
      </w:r>
      <w:r w:rsidRPr="004D5510">
        <w:rPr>
          <w:sz w:val="16"/>
        </w:rPr>
        <w:t xml:space="preserve"> </w:t>
      </w:r>
      <w:r w:rsidRPr="004D5510">
        <w:rPr>
          <w:vanish/>
          <w:sz w:val="16"/>
        </w:rPr>
        <w:t>President</w:t>
      </w:r>
      <w:r w:rsidRPr="004D5510">
        <w:rPr>
          <w:sz w:val="16"/>
        </w:rPr>
        <w:t xml:space="preserve"> </w:t>
      </w:r>
      <w:r w:rsidRPr="004D5510">
        <w:rPr>
          <w:vanish/>
          <w:sz w:val="16"/>
        </w:rPr>
        <w:t>of</w:t>
      </w:r>
      <w:r w:rsidRPr="004D5510">
        <w:rPr>
          <w:sz w:val="16"/>
        </w:rPr>
        <w:t xml:space="preserve"> </w:t>
      </w:r>
      <w:r w:rsidRPr="004D5510">
        <w:rPr>
          <w:vanish/>
          <w:sz w:val="16"/>
        </w:rPr>
        <w:t>District</w:t>
      </w:r>
      <w:r w:rsidRPr="004D5510">
        <w:rPr>
          <w:sz w:val="16"/>
        </w:rPr>
        <w:t xml:space="preserve"> </w:t>
      </w:r>
      <w:r w:rsidRPr="004D5510">
        <w:rPr>
          <w:vanish/>
          <w:sz w:val="16"/>
        </w:rPr>
        <w:t>1</w:t>
      </w:r>
      <w:r w:rsidRPr="004D5510">
        <w:rPr>
          <w:sz w:val="16"/>
        </w:rPr>
        <w:t xml:space="preserve"> </w:t>
      </w:r>
      <w:r w:rsidRPr="004D5510">
        <w:rPr>
          <w:vanish/>
          <w:sz w:val="16"/>
        </w:rPr>
        <w:t>of</w:t>
      </w:r>
      <w:r w:rsidRPr="004D5510">
        <w:rPr>
          <w:sz w:val="16"/>
        </w:rPr>
        <w:t xml:space="preserve"> </w:t>
      </w:r>
      <w:r w:rsidRPr="004D5510">
        <w:rPr>
          <w:vanish/>
          <w:sz w:val="16"/>
        </w:rPr>
        <w:t>the</w:t>
      </w:r>
      <w:r w:rsidRPr="004D5510">
        <w:rPr>
          <w:sz w:val="16"/>
        </w:rPr>
        <w:t xml:space="preserve"> </w:t>
      </w:r>
      <w:r w:rsidRPr="004D5510">
        <w:rPr>
          <w:vanish/>
          <w:sz w:val="16"/>
        </w:rPr>
        <w:t>Communications</w:t>
      </w:r>
      <w:r w:rsidRPr="004D5510">
        <w:rPr>
          <w:sz w:val="16"/>
        </w:rPr>
        <w:t xml:space="preserve"> </w:t>
      </w:r>
      <w:r w:rsidRPr="004D5510">
        <w:rPr>
          <w:vanish/>
          <w:sz w:val="16"/>
        </w:rPr>
        <w:t>Workers,</w:t>
      </w:r>
      <w:r w:rsidRPr="004D5510">
        <w:rPr>
          <w:sz w:val="16"/>
        </w:rPr>
        <w:t xml:space="preserve"> </w:t>
      </w:r>
      <w:r w:rsidRPr="004D5510">
        <w:rPr>
          <w:vanish/>
          <w:sz w:val="16"/>
        </w:rPr>
        <w:t>it</w:t>
      </w:r>
      <w:r w:rsidRPr="004D5510">
        <w:rPr>
          <w:sz w:val="16"/>
        </w:rPr>
        <w:t xml:space="preserve"> </w:t>
      </w:r>
      <w:r w:rsidRPr="004D5510">
        <w:rPr>
          <w:vanish/>
          <w:sz w:val="16"/>
        </w:rPr>
        <w:t>was</w:t>
      </w:r>
      <w:r w:rsidRPr="004D5510">
        <w:rPr>
          <w:sz w:val="16"/>
        </w:rPr>
        <w:t xml:space="preserve"> </w:t>
      </w:r>
      <w:r w:rsidRPr="004D5510">
        <w:rPr>
          <w:vanish/>
          <w:sz w:val="16"/>
        </w:rPr>
        <w:t>tough</w:t>
      </w:r>
      <w:r w:rsidRPr="004D5510">
        <w:rPr>
          <w:sz w:val="16"/>
        </w:rPr>
        <w:t xml:space="preserve"> </w:t>
      </w:r>
      <w:r w:rsidRPr="004D5510">
        <w:rPr>
          <w:vanish/>
          <w:sz w:val="16"/>
        </w:rPr>
        <w:t>to</w:t>
      </w:r>
      <w:r w:rsidRPr="004D5510">
        <w:rPr>
          <w:sz w:val="16"/>
        </w:rPr>
        <w:t xml:space="preserve"> </w:t>
      </w:r>
      <w:r w:rsidRPr="004D5510">
        <w:rPr>
          <w:vanish/>
          <w:sz w:val="16"/>
        </w:rPr>
        <w:t>get</w:t>
      </w:r>
      <w:r w:rsidRPr="004D5510">
        <w:rPr>
          <w:sz w:val="16"/>
        </w:rPr>
        <w:t xml:space="preserve"> </w:t>
      </w:r>
      <w:r w:rsidRPr="004D5510">
        <w:rPr>
          <w:vanish/>
          <w:sz w:val="16"/>
        </w:rPr>
        <w:t>union</w:t>
      </w:r>
      <w:r w:rsidRPr="004D5510">
        <w:rPr>
          <w:sz w:val="16"/>
        </w:rPr>
        <w:t xml:space="preserve"> </w:t>
      </w:r>
      <w:r w:rsidRPr="004D5510">
        <w:rPr>
          <w:vanish/>
          <w:sz w:val="16"/>
        </w:rPr>
        <w:t>members</w:t>
      </w:r>
      <w:r w:rsidRPr="004D5510">
        <w:rPr>
          <w:sz w:val="16"/>
        </w:rPr>
        <w:t xml:space="preserve"> </w:t>
      </w:r>
      <w:r w:rsidRPr="004D5510">
        <w:rPr>
          <w:vanish/>
          <w:sz w:val="16"/>
        </w:rPr>
        <w:t>to</w:t>
      </w:r>
      <w:r w:rsidRPr="004D5510">
        <w:rPr>
          <w:sz w:val="16"/>
        </w:rPr>
        <w:t xml:space="preserve"> </w:t>
      </w:r>
      <w:r w:rsidRPr="004D5510">
        <w:rPr>
          <w:vanish/>
          <w:sz w:val="16"/>
        </w:rPr>
        <w:t>volunteer</w:t>
      </w:r>
      <w:r w:rsidRPr="004D5510">
        <w:rPr>
          <w:sz w:val="16"/>
        </w:rPr>
        <w:t xml:space="preserve"> </w:t>
      </w:r>
      <w:r w:rsidRPr="004D5510">
        <w:rPr>
          <w:vanish/>
          <w:sz w:val="16"/>
        </w:rPr>
        <w:t>for</w:t>
      </w:r>
      <w:r w:rsidRPr="004D5510">
        <w:rPr>
          <w:sz w:val="16"/>
        </w:rPr>
        <w:t xml:space="preserve"> </w:t>
      </w:r>
      <w:r w:rsidRPr="004D5510">
        <w:rPr>
          <w:vanish/>
          <w:sz w:val="16"/>
        </w:rPr>
        <w:t>Hilary</w:t>
      </w:r>
      <w:r w:rsidRPr="004D5510">
        <w:rPr>
          <w:sz w:val="16"/>
        </w:rPr>
        <w:t xml:space="preserve"> </w:t>
      </w:r>
      <w:r w:rsidRPr="004D5510">
        <w:rPr>
          <w:vanish/>
          <w:sz w:val="16"/>
        </w:rPr>
        <w:t>Clinton</w:t>
      </w:r>
      <w:r w:rsidRPr="004D5510">
        <w:rPr>
          <w:sz w:val="16"/>
        </w:rPr>
        <w:t xml:space="preserve"> </w:t>
      </w:r>
      <w:r w:rsidRPr="004D5510">
        <w:rPr>
          <w:vanish/>
          <w:sz w:val="16"/>
        </w:rPr>
        <w:t>four</w:t>
      </w:r>
      <w:r w:rsidRPr="004D5510">
        <w:rPr>
          <w:sz w:val="16"/>
        </w:rPr>
        <w:t xml:space="preserve"> </w:t>
      </w:r>
      <w:r w:rsidRPr="004D5510">
        <w:rPr>
          <w:vanish/>
          <w:sz w:val="16"/>
        </w:rPr>
        <w:t>years</w:t>
      </w:r>
      <w:r w:rsidRPr="004D5510">
        <w:rPr>
          <w:sz w:val="16"/>
        </w:rPr>
        <w:t xml:space="preserve"> </w:t>
      </w:r>
      <w:r w:rsidRPr="004D5510">
        <w:rPr>
          <w:vanish/>
          <w:sz w:val="16"/>
        </w:rPr>
        <w:t>ago.</w:t>
      </w:r>
      <w:r w:rsidRPr="004D5510">
        <w:rPr>
          <w:sz w:val="16"/>
        </w:rPr>
        <w:t xml:space="preserve"> </w:t>
      </w:r>
      <w:r w:rsidRPr="004D5510">
        <w:rPr>
          <w:vanish/>
          <w:sz w:val="16"/>
        </w:rPr>
        <w:t>This</w:t>
      </w:r>
      <w:r w:rsidRPr="004D5510">
        <w:rPr>
          <w:sz w:val="16"/>
        </w:rPr>
        <w:t xml:space="preserve"> </w:t>
      </w:r>
      <w:r w:rsidRPr="004D5510">
        <w:rPr>
          <w:vanish/>
          <w:sz w:val="16"/>
        </w:rPr>
        <w:t>year,</w:t>
      </w:r>
      <w:r w:rsidRPr="004D5510">
        <w:rPr>
          <w:sz w:val="16"/>
        </w:rPr>
        <w:t xml:space="preserve"> </w:t>
      </w:r>
      <w:r w:rsidRPr="004D5510">
        <w:rPr>
          <w:vanish/>
          <w:sz w:val="16"/>
        </w:rPr>
        <w:t>there</w:t>
      </w:r>
      <w:r w:rsidRPr="004D5510">
        <w:rPr>
          <w:sz w:val="16"/>
        </w:rPr>
        <w:t xml:space="preserve"> </w:t>
      </w:r>
      <w:r w:rsidRPr="004D5510">
        <w:rPr>
          <w:vanish/>
          <w:sz w:val="16"/>
        </w:rPr>
        <w:t>are</w:t>
      </w:r>
      <w:r w:rsidRPr="004D5510">
        <w:rPr>
          <w:sz w:val="16"/>
        </w:rPr>
        <w:t xml:space="preserve"> </w:t>
      </w:r>
      <w:r w:rsidRPr="004D5510">
        <w:rPr>
          <w:vanish/>
          <w:sz w:val="16"/>
        </w:rPr>
        <w:t>hundreds</w:t>
      </w:r>
      <w:r w:rsidRPr="004D5510">
        <w:rPr>
          <w:sz w:val="16"/>
        </w:rPr>
        <w:t xml:space="preserve"> </w:t>
      </w:r>
      <w:r w:rsidRPr="004D5510">
        <w:rPr>
          <w:vanish/>
          <w:sz w:val="16"/>
        </w:rPr>
        <w:t>of</w:t>
      </w:r>
      <w:r w:rsidRPr="004D5510">
        <w:rPr>
          <w:sz w:val="16"/>
        </w:rPr>
        <w:t xml:space="preserve"> </w:t>
      </w:r>
      <w:r w:rsidRPr="004D5510">
        <w:rPr>
          <w:vanish/>
          <w:sz w:val="16"/>
        </w:rPr>
        <w:t>members</w:t>
      </w:r>
      <w:r w:rsidRPr="004D5510">
        <w:rPr>
          <w:sz w:val="16"/>
        </w:rPr>
        <w:t xml:space="preserve"> </w:t>
      </w:r>
      <w:r w:rsidRPr="004D5510">
        <w:rPr>
          <w:vanish/>
          <w:sz w:val="16"/>
        </w:rPr>
        <w:t>signed</w:t>
      </w:r>
      <w:r w:rsidRPr="004D5510">
        <w:rPr>
          <w:sz w:val="16"/>
        </w:rPr>
        <w:t xml:space="preserve"> </w:t>
      </w:r>
      <w:r w:rsidRPr="004D5510">
        <w:rPr>
          <w:vanish/>
          <w:sz w:val="16"/>
        </w:rPr>
        <w:t>up</w:t>
      </w:r>
      <w:r w:rsidRPr="004D5510">
        <w:rPr>
          <w:sz w:val="16"/>
        </w:rPr>
        <w:t xml:space="preserve"> </w:t>
      </w:r>
      <w:r w:rsidRPr="004D5510">
        <w:rPr>
          <w:vanish/>
          <w:sz w:val="16"/>
        </w:rPr>
        <w:t>to</w:t>
      </w:r>
      <w:r w:rsidRPr="004D5510">
        <w:rPr>
          <w:sz w:val="16"/>
        </w:rPr>
        <w:t xml:space="preserve"> </w:t>
      </w:r>
      <w:r w:rsidRPr="004D5510">
        <w:rPr>
          <w:vanish/>
          <w:sz w:val="16"/>
        </w:rPr>
        <w:t>phone</w:t>
      </w:r>
      <w:r w:rsidRPr="004D5510">
        <w:rPr>
          <w:sz w:val="16"/>
        </w:rPr>
        <w:t xml:space="preserve"> </w:t>
      </w:r>
      <w:r w:rsidRPr="004D5510">
        <w:rPr>
          <w:vanish/>
          <w:sz w:val="16"/>
        </w:rPr>
        <w:t>bank,</w:t>
      </w:r>
      <w:r w:rsidRPr="004D5510">
        <w:rPr>
          <w:sz w:val="16"/>
        </w:rPr>
        <w:t xml:space="preserve"> </w:t>
      </w:r>
      <w:r w:rsidRPr="004D5510">
        <w:rPr>
          <w:vanish/>
          <w:sz w:val="16"/>
        </w:rPr>
        <w:t>some</w:t>
      </w:r>
      <w:r w:rsidRPr="004D5510">
        <w:rPr>
          <w:sz w:val="16"/>
        </w:rPr>
        <w:t xml:space="preserve"> </w:t>
      </w:r>
      <w:r w:rsidRPr="004D5510">
        <w:rPr>
          <w:vanish/>
          <w:sz w:val="16"/>
        </w:rPr>
        <w:t>doing</w:t>
      </w:r>
      <w:r w:rsidRPr="004D5510">
        <w:rPr>
          <w:sz w:val="16"/>
        </w:rPr>
        <w:t xml:space="preserve"> </w:t>
      </w:r>
      <w:r w:rsidRPr="004D5510">
        <w:rPr>
          <w:vanish/>
          <w:sz w:val="16"/>
        </w:rPr>
        <w:t>it</w:t>
      </w:r>
      <w:r w:rsidRPr="004D5510">
        <w:rPr>
          <w:sz w:val="16"/>
        </w:rPr>
        <w:t xml:space="preserve"> </w:t>
      </w:r>
      <w:r w:rsidRPr="004D5510">
        <w:rPr>
          <w:vanish/>
          <w:sz w:val="16"/>
        </w:rPr>
        <w:t>three</w:t>
      </w:r>
      <w:r w:rsidRPr="004D5510">
        <w:rPr>
          <w:sz w:val="16"/>
        </w:rPr>
        <w:t xml:space="preserve"> </w:t>
      </w:r>
      <w:r w:rsidRPr="004D5510">
        <w:rPr>
          <w:vanish/>
          <w:sz w:val="16"/>
        </w:rPr>
        <w:t>or</w:t>
      </w:r>
      <w:r w:rsidRPr="004D5510">
        <w:rPr>
          <w:sz w:val="16"/>
        </w:rPr>
        <w:t xml:space="preserve"> </w:t>
      </w:r>
      <w:r w:rsidRPr="004D5510">
        <w:rPr>
          <w:vanish/>
          <w:sz w:val="16"/>
        </w:rPr>
        <w:t>four</w:t>
      </w:r>
      <w:r w:rsidRPr="004D5510">
        <w:rPr>
          <w:sz w:val="16"/>
        </w:rPr>
        <w:t xml:space="preserve"> </w:t>
      </w:r>
      <w:r w:rsidRPr="004D5510">
        <w:rPr>
          <w:vanish/>
          <w:sz w:val="16"/>
        </w:rPr>
        <w:t>nights</w:t>
      </w:r>
      <w:r w:rsidRPr="004D5510">
        <w:rPr>
          <w:sz w:val="16"/>
        </w:rPr>
        <w:t xml:space="preserve"> </w:t>
      </w:r>
      <w:r w:rsidRPr="004D5510">
        <w:rPr>
          <w:vanish/>
          <w:sz w:val="16"/>
        </w:rPr>
        <w:t>a</w:t>
      </w:r>
      <w:r w:rsidRPr="004D5510">
        <w:rPr>
          <w:sz w:val="16"/>
        </w:rPr>
        <w:t xml:space="preserve"> </w:t>
      </w:r>
      <w:r w:rsidRPr="004D5510">
        <w:rPr>
          <w:vanish/>
          <w:sz w:val="16"/>
        </w:rPr>
        <w:t>week.</w:t>
      </w:r>
      <w:r w:rsidRPr="004D5510">
        <w:rPr>
          <w:sz w:val="16"/>
        </w:rPr>
        <w:t xml:space="preserve"> </w:t>
      </w:r>
      <w:r w:rsidRPr="004D5510">
        <w:rPr>
          <w:vanish/>
          <w:sz w:val="16"/>
        </w:rPr>
        <w:t>It</w:t>
      </w:r>
      <w:r w:rsidRPr="004D5510">
        <w:rPr>
          <w:sz w:val="16"/>
        </w:rPr>
        <w:t xml:space="preserve"> </w:t>
      </w:r>
      <w:r w:rsidRPr="004D5510">
        <w:rPr>
          <w:vanish/>
          <w:sz w:val="16"/>
        </w:rPr>
        <w:t>isn’t</w:t>
      </w:r>
      <w:r w:rsidRPr="004D5510">
        <w:rPr>
          <w:sz w:val="16"/>
        </w:rPr>
        <w:t xml:space="preserve"> </w:t>
      </w:r>
      <w:r w:rsidRPr="004D5510">
        <w:rPr>
          <w:vanish/>
          <w:sz w:val="16"/>
        </w:rPr>
        <w:t>that</w:t>
      </w:r>
      <w:r w:rsidRPr="004D5510">
        <w:rPr>
          <w:sz w:val="16"/>
        </w:rPr>
        <w:t xml:space="preserve"> </w:t>
      </w:r>
      <w:r w:rsidRPr="004D5510">
        <w:rPr>
          <w:vanish/>
          <w:sz w:val="16"/>
        </w:rPr>
        <w:t>they</w:t>
      </w:r>
      <w:r w:rsidRPr="004D5510">
        <w:rPr>
          <w:sz w:val="16"/>
        </w:rPr>
        <w:t xml:space="preserve"> </w:t>
      </w:r>
      <w:r w:rsidRPr="004D5510">
        <w:rPr>
          <w:vanish/>
          <w:sz w:val="16"/>
        </w:rPr>
        <w:t>are</w:t>
      </w:r>
      <w:r w:rsidRPr="004D5510">
        <w:rPr>
          <w:sz w:val="16"/>
        </w:rPr>
        <w:t xml:space="preserve"> </w:t>
      </w:r>
      <w:r w:rsidRPr="004D5510">
        <w:rPr>
          <w:vanish/>
          <w:sz w:val="16"/>
        </w:rPr>
        <w:t>necessarily</w:t>
      </w:r>
      <w:r w:rsidRPr="004D5510">
        <w:rPr>
          <w:sz w:val="16"/>
        </w:rPr>
        <w:t xml:space="preserve"> </w:t>
      </w:r>
      <w:r w:rsidRPr="004D5510">
        <w:rPr>
          <w:vanish/>
          <w:sz w:val="16"/>
        </w:rPr>
        <w:t>Biden</w:t>
      </w:r>
      <w:r w:rsidRPr="004D5510">
        <w:rPr>
          <w:sz w:val="16"/>
        </w:rPr>
        <w:t xml:space="preserve"> </w:t>
      </w:r>
      <w:r w:rsidRPr="004D5510">
        <w:rPr>
          <w:vanish/>
          <w:sz w:val="16"/>
        </w:rPr>
        <w:t>fans,</w:t>
      </w:r>
      <w:r w:rsidRPr="004D5510">
        <w:rPr>
          <w:sz w:val="16"/>
        </w:rPr>
        <w:t xml:space="preserve"> </w:t>
      </w:r>
      <w:r w:rsidRPr="004D5510">
        <w:rPr>
          <w:vanish/>
          <w:sz w:val="16"/>
        </w:rPr>
        <w:t>he</w:t>
      </w:r>
      <w:r w:rsidRPr="004D5510">
        <w:rPr>
          <w:sz w:val="16"/>
        </w:rPr>
        <w:t xml:space="preserve"> </w:t>
      </w:r>
      <w:r w:rsidRPr="004D5510">
        <w:rPr>
          <w:vanish/>
          <w:sz w:val="16"/>
        </w:rPr>
        <w:t>says,</w:t>
      </w:r>
      <w:r w:rsidRPr="004D5510">
        <w:rPr>
          <w:sz w:val="16"/>
        </w:rPr>
        <w:t xml:space="preserve"> </w:t>
      </w:r>
      <w:r w:rsidRPr="004D5510">
        <w:rPr>
          <w:vanish/>
          <w:sz w:val="16"/>
        </w:rPr>
        <w:t>but</w:t>
      </w:r>
      <w:r w:rsidRPr="004D5510">
        <w:rPr>
          <w:sz w:val="16"/>
        </w:rPr>
        <w:t xml:space="preserve"> </w:t>
      </w:r>
      <w:r w:rsidRPr="004D5510">
        <w:rPr>
          <w:vanish/>
          <w:sz w:val="16"/>
        </w:rPr>
        <w:t>they</w:t>
      </w:r>
      <w:r w:rsidRPr="004D5510">
        <w:rPr>
          <w:sz w:val="16"/>
        </w:rPr>
        <w:t xml:space="preserve"> </w:t>
      </w:r>
      <w:r w:rsidRPr="004D5510">
        <w:rPr>
          <w:vanish/>
          <w:sz w:val="16"/>
        </w:rPr>
        <w:t>understand</w:t>
      </w:r>
      <w:r w:rsidRPr="004D5510">
        <w:rPr>
          <w:sz w:val="16"/>
        </w:rPr>
        <w:t xml:space="preserve"> </w:t>
      </w:r>
      <w:r w:rsidRPr="004D5510">
        <w:rPr>
          <w:vanish/>
          <w:sz w:val="16"/>
        </w:rPr>
        <w:t>what</w:t>
      </w:r>
      <w:r w:rsidRPr="004D5510">
        <w:rPr>
          <w:sz w:val="16"/>
        </w:rPr>
        <w:t xml:space="preserve"> </w:t>
      </w:r>
      <w:r w:rsidRPr="004D5510">
        <w:rPr>
          <w:vanish/>
          <w:sz w:val="16"/>
        </w:rPr>
        <w:t>is</w:t>
      </w:r>
      <w:r w:rsidRPr="004D5510">
        <w:rPr>
          <w:sz w:val="16"/>
        </w:rPr>
        <w:t xml:space="preserve"> </w:t>
      </w:r>
      <w:r w:rsidRPr="004D5510">
        <w:rPr>
          <w:vanish/>
          <w:sz w:val="16"/>
        </w:rPr>
        <w:t>at</w:t>
      </w:r>
      <w:r w:rsidRPr="004D5510">
        <w:rPr>
          <w:sz w:val="16"/>
        </w:rPr>
        <w:t xml:space="preserve"> </w:t>
      </w:r>
      <w:r w:rsidRPr="004D5510">
        <w:rPr>
          <w:vanish/>
          <w:sz w:val="16"/>
        </w:rPr>
        <w:t>stake.</w:t>
      </w:r>
      <w:r w:rsidRPr="004D5510">
        <w:rPr>
          <w:sz w:val="16"/>
        </w:rPr>
        <w:t xml:space="preserve"> </w:t>
      </w:r>
      <w:r w:rsidRPr="004D5510">
        <w:rPr>
          <w:vanish/>
          <w:sz w:val="16"/>
        </w:rPr>
        <w:t>UNITE</w:t>
      </w:r>
      <w:r w:rsidRPr="004D5510">
        <w:rPr>
          <w:sz w:val="16"/>
        </w:rPr>
        <w:t xml:space="preserve"> </w:t>
      </w:r>
      <w:r w:rsidRPr="004D5510">
        <w:rPr>
          <w:vanish/>
          <w:sz w:val="16"/>
        </w:rPr>
        <w:t>HERE</w:t>
      </w:r>
      <w:r w:rsidRPr="004D5510">
        <w:rPr>
          <w:sz w:val="16"/>
        </w:rPr>
        <w:t xml:space="preserve"> </w:t>
      </w:r>
      <w:r w:rsidRPr="004D5510">
        <w:rPr>
          <w:vanish/>
          <w:sz w:val="16"/>
        </w:rPr>
        <w:t>is</w:t>
      </w:r>
      <w:r w:rsidRPr="004D5510">
        <w:rPr>
          <w:sz w:val="16"/>
        </w:rPr>
        <w:t xml:space="preserve"> </w:t>
      </w:r>
      <w:r w:rsidRPr="004D5510">
        <w:rPr>
          <w:vanish/>
          <w:sz w:val="16"/>
        </w:rPr>
        <w:t>running</w:t>
      </w:r>
      <w:r w:rsidRPr="004D5510">
        <w:rPr>
          <w:sz w:val="16"/>
        </w:rPr>
        <w:t xml:space="preserve"> </w:t>
      </w:r>
      <w:r w:rsidRPr="004D5510">
        <w:rPr>
          <w:vanish/>
          <w:sz w:val="16"/>
        </w:rPr>
        <w:t>an</w:t>
      </w:r>
      <w:r w:rsidRPr="004D5510">
        <w:rPr>
          <w:sz w:val="16"/>
        </w:rPr>
        <w:t xml:space="preserve"> </w:t>
      </w:r>
      <w:r w:rsidRPr="004D5510">
        <w:rPr>
          <w:vanish/>
          <w:sz w:val="16"/>
        </w:rPr>
        <w:t>intensive</w:t>
      </w:r>
      <w:r w:rsidRPr="004D5510">
        <w:rPr>
          <w:sz w:val="16"/>
        </w:rPr>
        <w:t xml:space="preserve"> </w:t>
      </w:r>
      <w:r w:rsidRPr="004D5510">
        <w:rPr>
          <w:vanish/>
          <w:sz w:val="16"/>
        </w:rPr>
        <w:t>“Take</w:t>
      </w:r>
      <w:r w:rsidRPr="004D5510">
        <w:rPr>
          <w:sz w:val="16"/>
        </w:rPr>
        <w:t xml:space="preserve"> </w:t>
      </w:r>
      <w:r w:rsidRPr="004D5510">
        <w:rPr>
          <w:vanish/>
          <w:sz w:val="16"/>
        </w:rPr>
        <w:t>Back</w:t>
      </w:r>
      <w:r w:rsidRPr="004D5510">
        <w:rPr>
          <w:sz w:val="16"/>
        </w:rPr>
        <w:t xml:space="preserve"> </w:t>
      </w:r>
      <w:r w:rsidRPr="004D5510">
        <w:rPr>
          <w:vanish/>
          <w:sz w:val="16"/>
        </w:rPr>
        <w:t>2020”</w:t>
      </w:r>
      <w:r w:rsidRPr="004D5510">
        <w:rPr>
          <w:sz w:val="16"/>
        </w:rPr>
        <w:t xml:space="preserve"> </w:t>
      </w:r>
      <w:r w:rsidRPr="004D5510">
        <w:rPr>
          <w:vanish/>
          <w:sz w:val="16"/>
        </w:rPr>
        <w:t>get-out-the-vote</w:t>
      </w:r>
      <w:r w:rsidRPr="004D5510">
        <w:rPr>
          <w:sz w:val="16"/>
        </w:rPr>
        <w:t xml:space="preserve"> </w:t>
      </w:r>
      <w:r w:rsidRPr="004D5510">
        <w:rPr>
          <w:vanish/>
          <w:sz w:val="16"/>
        </w:rPr>
        <w:t>effort,</w:t>
      </w:r>
      <w:r w:rsidRPr="004D5510">
        <w:rPr>
          <w:sz w:val="16"/>
        </w:rPr>
        <w:t xml:space="preserve"> </w:t>
      </w:r>
      <w:r w:rsidRPr="004D5510">
        <w:rPr>
          <w:vanish/>
          <w:sz w:val="16"/>
        </w:rPr>
        <w:t>phone</w:t>
      </w:r>
      <w:r w:rsidRPr="004D5510">
        <w:rPr>
          <w:sz w:val="16"/>
        </w:rPr>
        <w:t xml:space="preserve"> </w:t>
      </w:r>
      <w:r w:rsidRPr="004D5510">
        <w:rPr>
          <w:vanish/>
          <w:sz w:val="16"/>
        </w:rPr>
        <w:t>banking</w:t>
      </w:r>
      <w:r w:rsidRPr="004D5510">
        <w:rPr>
          <w:sz w:val="16"/>
        </w:rPr>
        <w:t xml:space="preserve"> </w:t>
      </w:r>
      <w:r w:rsidRPr="004D5510">
        <w:rPr>
          <w:vanish/>
          <w:sz w:val="16"/>
        </w:rPr>
        <w:t>and</w:t>
      </w:r>
      <w:r w:rsidRPr="004D5510">
        <w:rPr>
          <w:sz w:val="16"/>
        </w:rPr>
        <w:t xml:space="preserve"> </w:t>
      </w:r>
      <w:r w:rsidRPr="004D5510">
        <w:rPr>
          <w:vanish/>
          <w:sz w:val="16"/>
        </w:rPr>
        <w:t>even</w:t>
      </w:r>
      <w:r w:rsidRPr="004D5510">
        <w:rPr>
          <w:sz w:val="16"/>
        </w:rPr>
        <w:t xml:space="preserve"> </w:t>
      </w:r>
      <w:r w:rsidRPr="004D5510">
        <w:rPr>
          <w:vanish/>
          <w:sz w:val="16"/>
        </w:rPr>
        <w:t>knocking</w:t>
      </w:r>
      <w:r w:rsidRPr="004D5510">
        <w:rPr>
          <w:sz w:val="16"/>
        </w:rPr>
        <w:t xml:space="preserve"> </w:t>
      </w:r>
      <w:r w:rsidRPr="004D5510">
        <w:rPr>
          <w:vanish/>
          <w:sz w:val="16"/>
        </w:rPr>
        <w:t>on</w:t>
      </w:r>
      <w:r w:rsidRPr="004D5510">
        <w:rPr>
          <w:sz w:val="16"/>
        </w:rPr>
        <w:t xml:space="preserve"> </w:t>
      </w:r>
      <w:r w:rsidRPr="004D5510">
        <w:rPr>
          <w:vanish/>
          <w:sz w:val="16"/>
        </w:rPr>
        <w:t>doors</w:t>
      </w:r>
      <w:r w:rsidRPr="004D5510">
        <w:rPr>
          <w:sz w:val="16"/>
        </w:rPr>
        <w:t xml:space="preserve"> </w:t>
      </w:r>
      <w:r w:rsidRPr="004D5510">
        <w:rPr>
          <w:vanish/>
          <w:sz w:val="16"/>
        </w:rPr>
        <w:t>in</w:t>
      </w:r>
      <w:r w:rsidRPr="004D5510">
        <w:rPr>
          <w:sz w:val="16"/>
        </w:rPr>
        <w:t xml:space="preserve"> </w:t>
      </w:r>
      <w:r w:rsidRPr="004D5510">
        <w:rPr>
          <w:vanish/>
          <w:sz w:val="16"/>
        </w:rPr>
        <w:t>Arizona,</w:t>
      </w:r>
      <w:r w:rsidRPr="004D5510">
        <w:rPr>
          <w:sz w:val="16"/>
        </w:rPr>
        <w:t xml:space="preserve"> </w:t>
      </w:r>
      <w:r w:rsidRPr="004D5510">
        <w:rPr>
          <w:vanish/>
          <w:sz w:val="16"/>
        </w:rPr>
        <w:t>Florida,</w:t>
      </w:r>
      <w:r w:rsidRPr="004D5510">
        <w:rPr>
          <w:sz w:val="16"/>
        </w:rPr>
        <w:t xml:space="preserve"> </w:t>
      </w:r>
      <w:r w:rsidRPr="004D5510">
        <w:rPr>
          <w:vanish/>
          <w:sz w:val="16"/>
        </w:rPr>
        <w:t>Nevada</w:t>
      </w:r>
      <w:r w:rsidRPr="004D5510">
        <w:rPr>
          <w:sz w:val="16"/>
        </w:rPr>
        <w:t xml:space="preserve"> </w:t>
      </w:r>
      <w:r w:rsidRPr="004D5510">
        <w:rPr>
          <w:vanish/>
          <w:sz w:val="16"/>
        </w:rPr>
        <w:t>and</w:t>
      </w:r>
      <w:r w:rsidRPr="004D5510">
        <w:rPr>
          <w:sz w:val="16"/>
        </w:rPr>
        <w:t xml:space="preserve"> </w:t>
      </w:r>
      <w:r w:rsidRPr="004D5510">
        <w:rPr>
          <w:vanish/>
          <w:sz w:val="16"/>
        </w:rPr>
        <w:t>Pennsylvania.</w:t>
      </w:r>
      <w:r w:rsidRPr="004D5510">
        <w:rPr>
          <w:sz w:val="16"/>
        </w:rPr>
        <w:t xml:space="preserve"> </w:t>
      </w:r>
      <w:r w:rsidRPr="004D5510">
        <w:rPr>
          <w:vanish/>
          <w:sz w:val="16"/>
        </w:rPr>
        <w:t>In</w:t>
      </w:r>
      <w:r w:rsidRPr="004D5510">
        <w:rPr>
          <w:sz w:val="16"/>
        </w:rPr>
        <w:t xml:space="preserve"> </w:t>
      </w:r>
      <w:r w:rsidRPr="004D5510">
        <w:rPr>
          <w:vanish/>
          <w:sz w:val="16"/>
        </w:rPr>
        <w:t>Philadelphia,</w:t>
      </w:r>
      <w:r w:rsidRPr="004D5510">
        <w:rPr>
          <w:sz w:val="16"/>
        </w:rPr>
        <w:t xml:space="preserve"> </w:t>
      </w:r>
      <w:r w:rsidRPr="004D5510">
        <w:rPr>
          <w:vanish/>
          <w:sz w:val="16"/>
        </w:rPr>
        <w:t>for</w:t>
      </w:r>
      <w:r w:rsidRPr="004D5510">
        <w:rPr>
          <w:sz w:val="16"/>
        </w:rPr>
        <w:t xml:space="preserve"> </w:t>
      </w:r>
      <w:r w:rsidRPr="004D5510">
        <w:rPr>
          <w:vanish/>
          <w:sz w:val="16"/>
        </w:rPr>
        <w:t>example,</w:t>
      </w:r>
      <w:r w:rsidRPr="004D5510">
        <w:rPr>
          <w:sz w:val="16"/>
        </w:rPr>
        <w:t xml:space="preserve"> </w:t>
      </w:r>
      <w:r w:rsidRPr="004D5510">
        <w:rPr>
          <w:vanish/>
          <w:sz w:val="16"/>
        </w:rPr>
        <w:t>over</w:t>
      </w:r>
      <w:r w:rsidRPr="004D5510">
        <w:rPr>
          <w:sz w:val="16"/>
        </w:rPr>
        <w:t xml:space="preserve"> </w:t>
      </w:r>
      <w:r w:rsidRPr="004D5510">
        <w:rPr>
          <w:vanish/>
          <w:sz w:val="16"/>
        </w:rPr>
        <w:t>100</w:t>
      </w:r>
      <w:r w:rsidRPr="004D5510">
        <w:rPr>
          <w:sz w:val="16"/>
        </w:rPr>
        <w:t xml:space="preserve"> </w:t>
      </w:r>
      <w:r w:rsidRPr="004D5510">
        <w:rPr>
          <w:vanish/>
          <w:sz w:val="16"/>
        </w:rPr>
        <w:t>hospitality</w:t>
      </w:r>
      <w:r w:rsidRPr="004D5510">
        <w:rPr>
          <w:sz w:val="16"/>
        </w:rPr>
        <w:t xml:space="preserve"> </w:t>
      </w:r>
      <w:r w:rsidRPr="004D5510">
        <w:rPr>
          <w:vanish/>
          <w:sz w:val="16"/>
        </w:rPr>
        <w:t>workers</w:t>
      </w:r>
      <w:r w:rsidRPr="004D5510">
        <w:rPr>
          <w:sz w:val="16"/>
        </w:rPr>
        <w:t xml:space="preserve"> </w:t>
      </w:r>
      <w:r w:rsidRPr="004D5510">
        <w:rPr>
          <w:vanish/>
          <w:sz w:val="16"/>
        </w:rPr>
        <w:t>plan</w:t>
      </w:r>
      <w:r w:rsidRPr="004D5510">
        <w:rPr>
          <w:sz w:val="16"/>
        </w:rPr>
        <w:t xml:space="preserve"> </w:t>
      </w:r>
      <w:r w:rsidRPr="004D5510">
        <w:rPr>
          <w:vanish/>
          <w:sz w:val="16"/>
        </w:rPr>
        <w:t>to</w:t>
      </w:r>
      <w:r w:rsidRPr="004D5510">
        <w:rPr>
          <w:sz w:val="16"/>
        </w:rPr>
        <w:t xml:space="preserve"> </w:t>
      </w:r>
      <w:r w:rsidRPr="004D5510">
        <w:rPr>
          <w:vanish/>
          <w:sz w:val="16"/>
        </w:rPr>
        <w:t>visit</w:t>
      </w:r>
      <w:r w:rsidRPr="004D5510">
        <w:rPr>
          <w:sz w:val="16"/>
        </w:rPr>
        <w:t xml:space="preserve"> </w:t>
      </w:r>
      <w:r w:rsidRPr="004D5510">
        <w:rPr>
          <w:vanish/>
          <w:sz w:val="16"/>
        </w:rPr>
        <w:t>100,000</w:t>
      </w:r>
      <w:r w:rsidRPr="004D5510">
        <w:rPr>
          <w:sz w:val="16"/>
        </w:rPr>
        <w:t xml:space="preserve"> </w:t>
      </w:r>
      <w:r w:rsidRPr="004D5510">
        <w:rPr>
          <w:vanish/>
          <w:sz w:val="16"/>
        </w:rPr>
        <w:t>homes</w:t>
      </w:r>
      <w:r w:rsidRPr="004D5510">
        <w:rPr>
          <w:sz w:val="16"/>
        </w:rPr>
        <w:t xml:space="preserve"> </w:t>
      </w:r>
      <w:r w:rsidRPr="004D5510">
        <w:rPr>
          <w:vanish/>
          <w:sz w:val="16"/>
        </w:rPr>
        <w:t>before</w:t>
      </w:r>
      <w:r w:rsidRPr="004D5510">
        <w:rPr>
          <w:sz w:val="16"/>
        </w:rPr>
        <w:t xml:space="preserve"> </w:t>
      </w:r>
      <w:r w:rsidRPr="004D5510">
        <w:rPr>
          <w:vanish/>
          <w:sz w:val="16"/>
        </w:rPr>
        <w:t>the</w:t>
      </w:r>
      <w:r w:rsidRPr="004D5510">
        <w:rPr>
          <w:sz w:val="16"/>
        </w:rPr>
        <w:t xml:space="preserve"> </w:t>
      </w:r>
      <w:r w:rsidRPr="004D5510">
        <w:rPr>
          <w:vanish/>
          <w:sz w:val="16"/>
        </w:rPr>
        <w:t>election.</w:t>
      </w:r>
      <w:r w:rsidRPr="004D5510">
        <w:rPr>
          <w:sz w:val="16"/>
        </w:rPr>
        <w:t xml:space="preserve"> </w:t>
      </w:r>
      <w:r w:rsidRPr="004D5510">
        <w:rPr>
          <w:vanish/>
          <w:sz w:val="16"/>
        </w:rPr>
        <w:t>In</w:t>
      </w:r>
      <w:r w:rsidRPr="004D5510">
        <w:rPr>
          <w:sz w:val="16"/>
        </w:rPr>
        <w:t xml:space="preserve"> </w:t>
      </w:r>
      <w:r w:rsidRPr="004D5510">
        <w:rPr>
          <w:vanish/>
          <w:sz w:val="16"/>
        </w:rPr>
        <w:t>Arizona</w:t>
      </w:r>
      <w:r w:rsidRPr="004D5510">
        <w:rPr>
          <w:sz w:val="16"/>
        </w:rPr>
        <w:t xml:space="preserve"> </w:t>
      </w:r>
      <w:r w:rsidRPr="004D5510">
        <w:rPr>
          <w:vanish/>
          <w:sz w:val="16"/>
        </w:rPr>
        <w:t>they</w:t>
      </w:r>
      <w:r w:rsidRPr="004D5510">
        <w:rPr>
          <w:sz w:val="16"/>
        </w:rPr>
        <w:t xml:space="preserve"> </w:t>
      </w:r>
      <w:r w:rsidRPr="004D5510">
        <w:rPr>
          <w:vanish/>
          <w:sz w:val="16"/>
        </w:rPr>
        <w:t>are</w:t>
      </w:r>
      <w:r w:rsidRPr="004D5510">
        <w:rPr>
          <w:sz w:val="16"/>
        </w:rPr>
        <w:t xml:space="preserve"> </w:t>
      </w:r>
      <w:r w:rsidRPr="004D5510">
        <w:rPr>
          <w:vanish/>
          <w:sz w:val="16"/>
        </w:rPr>
        <w:t>partnering</w:t>
      </w:r>
      <w:r w:rsidRPr="004D5510">
        <w:rPr>
          <w:sz w:val="16"/>
        </w:rPr>
        <w:t xml:space="preserve"> </w:t>
      </w:r>
      <w:r w:rsidRPr="004D5510">
        <w:rPr>
          <w:vanish/>
          <w:sz w:val="16"/>
        </w:rPr>
        <w:t>with</w:t>
      </w:r>
      <w:r w:rsidRPr="004D5510">
        <w:rPr>
          <w:sz w:val="16"/>
        </w:rPr>
        <w:t xml:space="preserve"> </w:t>
      </w:r>
      <w:r w:rsidRPr="004D5510">
        <w:rPr>
          <w:vanish/>
          <w:sz w:val="16"/>
        </w:rPr>
        <w:t>Seed</w:t>
      </w:r>
      <w:r w:rsidRPr="004D5510">
        <w:rPr>
          <w:sz w:val="16"/>
        </w:rPr>
        <w:t xml:space="preserve"> </w:t>
      </w:r>
      <w:r w:rsidRPr="004D5510">
        <w:rPr>
          <w:vanish/>
          <w:sz w:val="16"/>
        </w:rPr>
        <w:t>the</w:t>
      </w:r>
      <w:r w:rsidRPr="004D5510">
        <w:rPr>
          <w:sz w:val="16"/>
        </w:rPr>
        <w:t xml:space="preserve"> </w:t>
      </w:r>
      <w:r w:rsidRPr="004D5510">
        <w:rPr>
          <w:vanish/>
          <w:sz w:val="16"/>
        </w:rPr>
        <w:t>Vote.</w:t>
      </w:r>
      <w:r w:rsidRPr="004D5510">
        <w:rPr>
          <w:sz w:val="16"/>
        </w:rPr>
        <w:t xml:space="preserve"> </w:t>
      </w:r>
      <w:r w:rsidRPr="004D5510">
        <w:rPr>
          <w:highlight w:val="cyan"/>
          <w:u w:val="single"/>
        </w:rPr>
        <w:t>Unions</w:t>
      </w:r>
      <w:r w:rsidRPr="004D5510">
        <w:rPr>
          <w:u w:val="single"/>
        </w:rPr>
        <w:t xml:space="preserve"> </w:t>
      </w:r>
      <w:r w:rsidRPr="004D5510">
        <w:rPr>
          <w:vanish/>
          <w:u w:val="single"/>
        </w:rPr>
        <w:t>such</w:t>
      </w:r>
      <w:r w:rsidRPr="004D5510">
        <w:rPr>
          <w:u w:val="single"/>
        </w:rPr>
        <w:t xml:space="preserve"> </w:t>
      </w:r>
      <w:r w:rsidRPr="004D5510">
        <w:rPr>
          <w:vanish/>
          <w:u w:val="single"/>
        </w:rPr>
        <w:t>as</w:t>
      </w:r>
      <w:r w:rsidRPr="004D5510">
        <w:rPr>
          <w:u w:val="single"/>
        </w:rPr>
        <w:t xml:space="preserve"> </w:t>
      </w:r>
      <w:r w:rsidRPr="004D5510">
        <w:rPr>
          <w:vanish/>
          <w:u w:val="single"/>
        </w:rPr>
        <w:t>the</w:t>
      </w:r>
      <w:r w:rsidRPr="004D5510">
        <w:rPr>
          <w:u w:val="single"/>
        </w:rPr>
        <w:t xml:space="preserve"> </w:t>
      </w:r>
      <w:r w:rsidRPr="004D5510">
        <w:rPr>
          <w:vanish/>
          <w:u w:val="single"/>
        </w:rPr>
        <w:t>Communications</w:t>
      </w:r>
      <w:r w:rsidRPr="004D5510">
        <w:rPr>
          <w:u w:val="single"/>
        </w:rPr>
        <w:t xml:space="preserve"> </w:t>
      </w:r>
      <w:r w:rsidRPr="004D5510">
        <w:rPr>
          <w:vanish/>
          <w:u w:val="single"/>
        </w:rPr>
        <w:t>Workers</w:t>
      </w:r>
      <w:r w:rsidRPr="004D5510">
        <w:rPr>
          <w:u w:val="single"/>
        </w:rPr>
        <w:t xml:space="preserve"> </w:t>
      </w:r>
      <w:r w:rsidRPr="004D5510">
        <w:rPr>
          <w:vanish/>
          <w:u w:val="single"/>
        </w:rPr>
        <w:t>of</w:t>
      </w:r>
      <w:r w:rsidRPr="004D5510">
        <w:rPr>
          <w:u w:val="single"/>
        </w:rPr>
        <w:t xml:space="preserve"> </w:t>
      </w:r>
      <w:r w:rsidRPr="004D5510">
        <w:rPr>
          <w:vanish/>
          <w:u w:val="single"/>
        </w:rPr>
        <w:t>America,</w:t>
      </w:r>
      <w:r w:rsidRPr="004D5510">
        <w:rPr>
          <w:u w:val="single"/>
        </w:rPr>
        <w:t xml:space="preserve"> </w:t>
      </w:r>
      <w:r w:rsidRPr="004D5510">
        <w:rPr>
          <w:vanish/>
          <w:u w:val="single"/>
        </w:rPr>
        <w:t>SEIU,</w:t>
      </w:r>
      <w:r w:rsidRPr="004D5510">
        <w:rPr>
          <w:u w:val="single"/>
        </w:rPr>
        <w:t xml:space="preserve"> </w:t>
      </w:r>
      <w:r w:rsidRPr="004D5510">
        <w:rPr>
          <w:vanish/>
          <w:u w:val="single"/>
        </w:rPr>
        <w:t>AFT</w:t>
      </w:r>
      <w:r w:rsidRPr="004D5510">
        <w:rPr>
          <w:u w:val="single"/>
        </w:rPr>
        <w:t xml:space="preserve"> </w:t>
      </w:r>
      <w:r w:rsidRPr="004D5510">
        <w:rPr>
          <w:vanish/>
          <w:u w:val="single"/>
        </w:rPr>
        <w:t>and</w:t>
      </w:r>
      <w:r w:rsidRPr="004D5510">
        <w:rPr>
          <w:u w:val="single"/>
        </w:rPr>
        <w:t xml:space="preserve"> </w:t>
      </w:r>
      <w:r w:rsidRPr="004D5510">
        <w:rPr>
          <w:vanish/>
          <w:u w:val="single"/>
        </w:rPr>
        <w:t>the</w:t>
      </w:r>
      <w:r w:rsidRPr="004D5510">
        <w:rPr>
          <w:u w:val="single"/>
        </w:rPr>
        <w:t xml:space="preserve"> </w:t>
      </w:r>
      <w:r w:rsidRPr="004D5510">
        <w:rPr>
          <w:vanish/>
          <w:u w:val="single"/>
        </w:rPr>
        <w:t>UAW</w:t>
      </w:r>
      <w:r w:rsidRPr="004D5510">
        <w:rPr>
          <w:u w:val="single"/>
        </w:rPr>
        <w:t xml:space="preserve"> </w:t>
      </w:r>
      <w:r w:rsidRPr="004D5510">
        <w:rPr>
          <w:vanish/>
          <w:u w:val="single"/>
        </w:rPr>
        <w:t>are</w:t>
      </w:r>
      <w:r w:rsidRPr="004D5510">
        <w:rPr>
          <w:u w:val="single"/>
        </w:rPr>
        <w:t xml:space="preserve"> </w:t>
      </w:r>
      <w:r w:rsidRPr="004D5510">
        <w:rPr>
          <w:vanish/>
          <w:u w:val="single"/>
        </w:rPr>
        <w:t>looking</w:t>
      </w:r>
      <w:r w:rsidRPr="004D5510">
        <w:rPr>
          <w:u w:val="single"/>
        </w:rPr>
        <w:t xml:space="preserve"> </w:t>
      </w:r>
      <w:r w:rsidRPr="004D5510">
        <w:rPr>
          <w:vanish/>
          <w:u w:val="single"/>
        </w:rPr>
        <w:t>to</w:t>
      </w:r>
      <w:r w:rsidRPr="004D5510">
        <w:rPr>
          <w:u w:val="single"/>
        </w:rPr>
        <w:t xml:space="preserve"> </w:t>
      </w:r>
      <w:r w:rsidRPr="004D5510">
        <w:rPr>
          <w:highlight w:val="cyan"/>
          <w:u w:val="single"/>
        </w:rPr>
        <w:t>connect</w:t>
      </w:r>
      <w:r w:rsidRPr="004D5510">
        <w:rPr>
          <w:u w:val="single"/>
        </w:rPr>
        <w:t xml:space="preserve"> </w:t>
      </w:r>
      <w:r w:rsidRPr="004D5510">
        <w:rPr>
          <w:vanish/>
          <w:u w:val="single"/>
        </w:rPr>
        <w:t>some</w:t>
      </w:r>
      <w:r w:rsidRPr="004D5510">
        <w:rPr>
          <w:u w:val="single"/>
        </w:rPr>
        <w:t xml:space="preserve"> </w:t>
      </w:r>
      <w:r w:rsidRPr="004D5510">
        <w:rPr>
          <w:vanish/>
          <w:u w:val="single"/>
        </w:rPr>
        <w:t>of</w:t>
      </w:r>
      <w:r w:rsidRPr="004D5510">
        <w:rPr>
          <w:u w:val="single"/>
        </w:rPr>
        <w:t xml:space="preserve"> </w:t>
      </w:r>
      <w:r w:rsidRPr="004D5510">
        <w:rPr>
          <w:vanish/>
          <w:u w:val="single"/>
        </w:rPr>
        <w:t>their</w:t>
      </w:r>
      <w:r w:rsidRPr="004D5510">
        <w:rPr>
          <w:u w:val="single"/>
        </w:rPr>
        <w:t xml:space="preserve"> </w:t>
      </w:r>
      <w:r w:rsidRPr="004D5510">
        <w:rPr>
          <w:vanish/>
          <w:u w:val="single"/>
        </w:rPr>
        <w:t>core</w:t>
      </w:r>
      <w:r w:rsidRPr="004D5510">
        <w:rPr>
          <w:u w:val="single"/>
        </w:rPr>
        <w:t xml:space="preserve"> </w:t>
      </w:r>
      <w:r w:rsidRPr="004D5510">
        <w:rPr>
          <w:highlight w:val="cyan"/>
          <w:u w:val="single"/>
        </w:rPr>
        <w:t>activists with</w:t>
      </w:r>
      <w:r w:rsidRPr="004D5510">
        <w:rPr>
          <w:u w:val="single"/>
        </w:rPr>
        <w:t xml:space="preserve"> </w:t>
      </w:r>
      <w:r w:rsidRPr="004D5510">
        <w:rPr>
          <w:vanish/>
          <w:u w:val="single"/>
        </w:rPr>
        <w:t>local</w:t>
      </w:r>
      <w:r w:rsidRPr="004D5510">
        <w:rPr>
          <w:u w:val="single"/>
        </w:rPr>
        <w:t xml:space="preserve"> </w:t>
      </w:r>
      <w:r w:rsidRPr="004D5510">
        <w:rPr>
          <w:vanish/>
          <w:u w:val="single"/>
        </w:rPr>
        <w:t>“</w:t>
      </w:r>
      <w:r w:rsidRPr="004D5510">
        <w:rPr>
          <w:highlight w:val="cyan"/>
          <w:u w:val="single"/>
        </w:rPr>
        <w:t>protect the vote” groupings</w:t>
      </w:r>
      <w:r w:rsidRPr="004D5510">
        <w:rPr>
          <w:sz w:val="16"/>
        </w:rPr>
        <w:t xml:space="preserve"> </w:t>
      </w:r>
      <w:r w:rsidRPr="004D5510">
        <w:rPr>
          <w:vanish/>
          <w:sz w:val="16"/>
        </w:rPr>
        <w:t>in</w:t>
      </w:r>
      <w:r w:rsidRPr="004D5510">
        <w:rPr>
          <w:sz w:val="16"/>
        </w:rPr>
        <w:t xml:space="preserve"> </w:t>
      </w:r>
      <w:r w:rsidRPr="004D5510">
        <w:rPr>
          <w:vanish/>
          <w:sz w:val="16"/>
        </w:rPr>
        <w:t>key</w:t>
      </w:r>
      <w:r w:rsidRPr="004D5510">
        <w:rPr>
          <w:sz w:val="16"/>
        </w:rPr>
        <w:t xml:space="preserve"> </w:t>
      </w:r>
      <w:r w:rsidRPr="004D5510">
        <w:rPr>
          <w:vanish/>
          <w:sz w:val="16"/>
        </w:rPr>
        <w:t>states</w:t>
      </w:r>
      <w:r w:rsidRPr="004D5510">
        <w:rPr>
          <w:sz w:val="16"/>
        </w:rPr>
        <w:t xml:space="preserve"> </w:t>
      </w:r>
      <w:r w:rsidRPr="004D5510">
        <w:rPr>
          <w:vanish/>
          <w:sz w:val="16"/>
        </w:rPr>
        <w:t>and</w:t>
      </w:r>
      <w:r w:rsidRPr="004D5510">
        <w:rPr>
          <w:sz w:val="16"/>
        </w:rPr>
        <w:t xml:space="preserve"> </w:t>
      </w:r>
      <w:r w:rsidRPr="004D5510">
        <w:rPr>
          <w:vanish/>
          <w:sz w:val="16"/>
        </w:rPr>
        <w:t>cities</w:t>
      </w:r>
      <w:r w:rsidRPr="004D5510">
        <w:rPr>
          <w:sz w:val="16"/>
        </w:rPr>
        <w:t xml:space="preserve"> </w:t>
      </w:r>
      <w:r w:rsidRPr="004D5510">
        <w:rPr>
          <w:vanish/>
          <w:sz w:val="16"/>
        </w:rPr>
        <w:t>to</w:t>
      </w:r>
      <w:r w:rsidRPr="004D5510">
        <w:rPr>
          <w:sz w:val="16"/>
        </w:rPr>
        <w:t xml:space="preserve"> </w:t>
      </w:r>
      <w:r w:rsidRPr="004D5510">
        <w:rPr>
          <w:vanish/>
          <w:sz w:val="16"/>
        </w:rPr>
        <w:t>show</w:t>
      </w:r>
      <w:r w:rsidRPr="004D5510">
        <w:rPr>
          <w:sz w:val="16"/>
        </w:rPr>
        <w:t xml:space="preserve"> </w:t>
      </w:r>
      <w:r w:rsidRPr="004D5510">
        <w:rPr>
          <w:vanish/>
          <w:sz w:val="16"/>
        </w:rPr>
        <w:t>up</w:t>
      </w:r>
      <w:r w:rsidRPr="004D5510">
        <w:rPr>
          <w:sz w:val="16"/>
        </w:rPr>
        <w:t xml:space="preserve"> </w:t>
      </w:r>
      <w:r w:rsidRPr="004D5510">
        <w:rPr>
          <w:vanish/>
          <w:sz w:val="16"/>
        </w:rPr>
        <w:t>to</w:t>
      </w:r>
      <w:r w:rsidRPr="004D5510">
        <w:rPr>
          <w:sz w:val="16"/>
        </w:rPr>
        <w:t xml:space="preserve"> </w:t>
      </w:r>
      <w:r w:rsidRPr="004D5510">
        <w:rPr>
          <w:vanish/>
          <w:sz w:val="16"/>
        </w:rPr>
        <w:t>polls</w:t>
      </w:r>
      <w:r w:rsidRPr="004D5510">
        <w:rPr>
          <w:sz w:val="16"/>
        </w:rPr>
        <w:t xml:space="preserve"> </w:t>
      </w:r>
      <w:r w:rsidRPr="004D5510">
        <w:rPr>
          <w:vanish/>
          <w:sz w:val="16"/>
        </w:rPr>
        <w:t>and</w:t>
      </w:r>
      <w:r w:rsidRPr="004D5510">
        <w:rPr>
          <w:sz w:val="16"/>
        </w:rPr>
        <w:t xml:space="preserve"> </w:t>
      </w:r>
      <w:r w:rsidRPr="004D5510">
        <w:rPr>
          <w:vanish/>
          <w:sz w:val="16"/>
        </w:rPr>
        <w:t>fight</w:t>
      </w:r>
      <w:r w:rsidRPr="004D5510">
        <w:rPr>
          <w:sz w:val="16"/>
        </w:rPr>
        <w:t xml:space="preserve"> </w:t>
      </w:r>
      <w:r w:rsidRPr="004D5510">
        <w:rPr>
          <w:vanish/>
          <w:sz w:val="16"/>
        </w:rPr>
        <w:t>to</w:t>
      </w:r>
      <w:r w:rsidRPr="004D5510">
        <w:rPr>
          <w:sz w:val="16"/>
        </w:rPr>
        <w:t xml:space="preserve"> </w:t>
      </w:r>
      <w:r w:rsidRPr="004D5510">
        <w:rPr>
          <w:vanish/>
          <w:sz w:val="16"/>
        </w:rPr>
        <w:t>make</w:t>
      </w:r>
      <w:r w:rsidRPr="004D5510">
        <w:rPr>
          <w:sz w:val="16"/>
        </w:rPr>
        <w:t xml:space="preserve"> </w:t>
      </w:r>
      <w:r w:rsidRPr="004D5510">
        <w:rPr>
          <w:vanish/>
          <w:sz w:val="16"/>
        </w:rPr>
        <w:t>sure</w:t>
      </w:r>
      <w:r w:rsidRPr="004D5510">
        <w:rPr>
          <w:sz w:val="16"/>
        </w:rPr>
        <w:t xml:space="preserve"> </w:t>
      </w:r>
      <w:r w:rsidRPr="004D5510">
        <w:rPr>
          <w:vanish/>
          <w:sz w:val="16"/>
        </w:rPr>
        <w:t>every</w:t>
      </w:r>
      <w:r w:rsidRPr="004D5510">
        <w:rPr>
          <w:sz w:val="16"/>
        </w:rPr>
        <w:t xml:space="preserve"> </w:t>
      </w:r>
      <w:r w:rsidRPr="004D5510">
        <w:rPr>
          <w:vanish/>
          <w:sz w:val="16"/>
        </w:rPr>
        <w:t>vote</w:t>
      </w:r>
      <w:r w:rsidRPr="004D5510">
        <w:rPr>
          <w:sz w:val="16"/>
        </w:rPr>
        <w:t xml:space="preserve"> </w:t>
      </w:r>
      <w:r w:rsidRPr="004D5510">
        <w:rPr>
          <w:vanish/>
          <w:sz w:val="16"/>
        </w:rPr>
        <w:t>is</w:t>
      </w:r>
      <w:r w:rsidRPr="004D5510">
        <w:rPr>
          <w:sz w:val="16"/>
        </w:rPr>
        <w:t xml:space="preserve"> </w:t>
      </w:r>
      <w:r w:rsidRPr="004D5510">
        <w:rPr>
          <w:vanish/>
          <w:sz w:val="16"/>
        </w:rPr>
        <w:t>counted.</w:t>
      </w:r>
      <w:r w:rsidRPr="004D5510">
        <w:rPr>
          <w:sz w:val="16"/>
        </w:rPr>
        <w:t xml:space="preserve"> </w:t>
      </w:r>
      <w:r w:rsidRPr="004D5510">
        <w:rPr>
          <w:vanish/>
          <w:u w:val="single"/>
        </w:rPr>
        <w:t>Unions</w:t>
      </w:r>
      <w:r w:rsidRPr="004D5510">
        <w:rPr>
          <w:u w:val="single"/>
        </w:rPr>
        <w:t xml:space="preserve"> </w:t>
      </w:r>
      <w:r w:rsidRPr="004D5510">
        <w:rPr>
          <w:vanish/>
          <w:u w:val="single"/>
        </w:rPr>
        <w:t>are</w:t>
      </w:r>
      <w:r w:rsidRPr="004D5510">
        <w:rPr>
          <w:u w:val="single"/>
        </w:rPr>
        <w:t xml:space="preserve"> </w:t>
      </w:r>
      <w:r w:rsidRPr="004D5510">
        <w:rPr>
          <w:vanish/>
          <w:u w:val="single"/>
        </w:rPr>
        <w:t>increasingly</w:t>
      </w:r>
      <w:r w:rsidRPr="004D5510">
        <w:rPr>
          <w:u w:val="single"/>
        </w:rPr>
        <w:t xml:space="preserve"> </w:t>
      </w:r>
      <w:r w:rsidRPr="004D5510">
        <w:rPr>
          <w:highlight w:val="cyan"/>
          <w:u w:val="single"/>
        </w:rPr>
        <w:t>turning attention to</w:t>
      </w:r>
      <w:r w:rsidRPr="004D5510">
        <w:rPr>
          <w:u w:val="single"/>
        </w:rPr>
        <w:t xml:space="preserve"> </w:t>
      </w:r>
      <w:r w:rsidRPr="004D5510">
        <w:rPr>
          <w:vanish/>
          <w:u w:val="single"/>
        </w:rPr>
        <w:t>possible</w:t>
      </w:r>
      <w:r w:rsidRPr="004D5510">
        <w:rPr>
          <w:u w:val="single"/>
        </w:rPr>
        <w:t xml:space="preserve"> </w:t>
      </w:r>
      <w:r w:rsidRPr="004D5510">
        <w:rPr>
          <w:highlight w:val="cyan"/>
          <w:u w:val="single"/>
        </w:rPr>
        <w:t>election</w:t>
      </w:r>
      <w:r w:rsidRPr="004D5510">
        <w:rPr>
          <w:u w:val="single"/>
        </w:rPr>
        <w:t xml:space="preserve"> </w:t>
      </w:r>
      <w:r w:rsidRPr="004D5510">
        <w:rPr>
          <w:highlight w:val="cyan"/>
          <w:u w:val="single"/>
        </w:rPr>
        <w:t>scenarios</w:t>
      </w:r>
      <w:r w:rsidRPr="004D5510">
        <w:rPr>
          <w:vanish/>
          <w:u w:val="single"/>
        </w:rPr>
        <w:t>.</w:t>
      </w:r>
      <w:r w:rsidRPr="004D5510">
        <w:rPr>
          <w:u w:val="single"/>
        </w:rPr>
        <w:t xml:space="preserve"> </w:t>
      </w:r>
      <w:r w:rsidRPr="004D5510">
        <w:rPr>
          <w:vanish/>
          <w:u w:val="single"/>
        </w:rPr>
        <w:t>“There’s</w:t>
      </w:r>
      <w:r w:rsidRPr="004D5510">
        <w:rPr>
          <w:u w:val="single"/>
        </w:rPr>
        <w:t xml:space="preserve"> </w:t>
      </w:r>
      <w:r w:rsidRPr="004D5510">
        <w:rPr>
          <w:vanish/>
          <w:u w:val="single"/>
        </w:rPr>
        <w:t>some</w:t>
      </w:r>
      <w:r w:rsidRPr="004D5510">
        <w:rPr>
          <w:u w:val="single"/>
        </w:rPr>
        <w:t xml:space="preserve"> </w:t>
      </w:r>
      <w:r w:rsidRPr="004D5510">
        <w:rPr>
          <w:vanish/>
          <w:u w:val="single"/>
        </w:rPr>
        <w:t>sense</w:t>
      </w:r>
      <w:r w:rsidRPr="004D5510">
        <w:rPr>
          <w:u w:val="single"/>
        </w:rPr>
        <w:t xml:space="preserve"> </w:t>
      </w:r>
      <w:r w:rsidRPr="004D5510">
        <w:rPr>
          <w:vanish/>
          <w:u w:val="single"/>
        </w:rPr>
        <w:t>in</w:t>
      </w:r>
      <w:r w:rsidRPr="004D5510">
        <w:rPr>
          <w:u w:val="single"/>
        </w:rPr>
        <w:t xml:space="preserve"> </w:t>
      </w:r>
      <w:r w:rsidRPr="004D5510">
        <w:rPr>
          <w:vanish/>
          <w:u w:val="single"/>
        </w:rPr>
        <w:t>the</w:t>
      </w:r>
      <w:r w:rsidRPr="004D5510">
        <w:rPr>
          <w:u w:val="single"/>
        </w:rPr>
        <w:t xml:space="preserve"> </w:t>
      </w:r>
      <w:r w:rsidRPr="004D5510">
        <w:rPr>
          <w:vanish/>
          <w:u w:val="single"/>
        </w:rPr>
        <w:t>leadership</w:t>
      </w:r>
      <w:r w:rsidRPr="004D5510">
        <w:rPr>
          <w:u w:val="single"/>
        </w:rPr>
        <w:t xml:space="preserve"> </w:t>
      </w:r>
      <w:r w:rsidRPr="004D5510">
        <w:rPr>
          <w:vanish/>
          <w:u w:val="single"/>
        </w:rPr>
        <w:t>that</w:t>
      </w:r>
      <w:r w:rsidRPr="004D5510">
        <w:rPr>
          <w:u w:val="single"/>
        </w:rPr>
        <w:t xml:space="preserve"> </w:t>
      </w:r>
      <w:r w:rsidRPr="004D5510">
        <w:rPr>
          <w:vanish/>
          <w:u w:val="single"/>
        </w:rPr>
        <w:t>in</w:t>
      </w:r>
      <w:r w:rsidRPr="004D5510">
        <w:rPr>
          <w:u w:val="single"/>
        </w:rPr>
        <w:t xml:space="preserve"> </w:t>
      </w:r>
      <w:r w:rsidRPr="004D5510">
        <w:rPr>
          <w:vanish/>
          <w:u w:val="single"/>
        </w:rPr>
        <w:t>fascist</w:t>
      </w:r>
      <w:r w:rsidRPr="004D5510">
        <w:rPr>
          <w:u w:val="single"/>
        </w:rPr>
        <w:t xml:space="preserve"> </w:t>
      </w:r>
      <w:r w:rsidRPr="004D5510">
        <w:rPr>
          <w:vanish/>
          <w:u w:val="single"/>
        </w:rPr>
        <w:t>countries,</w:t>
      </w:r>
      <w:r w:rsidRPr="004D5510">
        <w:rPr>
          <w:u w:val="single"/>
        </w:rPr>
        <w:t xml:space="preserve"> </w:t>
      </w:r>
      <w:r w:rsidRPr="004D5510">
        <w:rPr>
          <w:vanish/>
          <w:u w:val="single"/>
        </w:rPr>
        <w:t>unions</w:t>
      </w:r>
      <w:r w:rsidRPr="004D5510">
        <w:rPr>
          <w:u w:val="single"/>
        </w:rPr>
        <w:t xml:space="preserve"> </w:t>
      </w:r>
      <w:r w:rsidRPr="004D5510">
        <w:rPr>
          <w:vanish/>
          <w:u w:val="single"/>
        </w:rPr>
        <w:t>are</w:t>
      </w:r>
      <w:r w:rsidRPr="004D5510">
        <w:rPr>
          <w:u w:val="single"/>
        </w:rPr>
        <w:t xml:space="preserve"> </w:t>
      </w:r>
      <w:r w:rsidRPr="004D5510">
        <w:rPr>
          <w:vanish/>
          <w:u w:val="single"/>
        </w:rPr>
        <w:t>at</w:t>
      </w:r>
      <w:r w:rsidRPr="004D5510">
        <w:rPr>
          <w:u w:val="single"/>
        </w:rPr>
        <w:t xml:space="preserve"> </w:t>
      </w:r>
      <w:r w:rsidRPr="004D5510">
        <w:rPr>
          <w:vanish/>
          <w:u w:val="single"/>
        </w:rPr>
        <w:t>the</w:t>
      </w:r>
      <w:r w:rsidRPr="004D5510">
        <w:rPr>
          <w:u w:val="single"/>
        </w:rPr>
        <w:t xml:space="preserve"> </w:t>
      </w:r>
      <w:r w:rsidRPr="004D5510">
        <w:rPr>
          <w:vanish/>
          <w:u w:val="single"/>
        </w:rPr>
        <w:t>top</w:t>
      </w:r>
      <w:r w:rsidRPr="004D5510">
        <w:rPr>
          <w:u w:val="single"/>
        </w:rPr>
        <w:t xml:space="preserve"> </w:t>
      </w:r>
      <w:r w:rsidRPr="004D5510">
        <w:rPr>
          <w:vanish/>
          <w:u w:val="single"/>
        </w:rPr>
        <w:t>of</w:t>
      </w:r>
      <w:r w:rsidRPr="004D5510">
        <w:rPr>
          <w:u w:val="single"/>
        </w:rPr>
        <w:t xml:space="preserve"> </w:t>
      </w:r>
      <w:r w:rsidRPr="004D5510">
        <w:rPr>
          <w:vanish/>
          <w:u w:val="single"/>
        </w:rPr>
        <w:t>the</w:t>
      </w:r>
      <w:r w:rsidRPr="004D5510">
        <w:rPr>
          <w:u w:val="single"/>
        </w:rPr>
        <w:t xml:space="preserve"> </w:t>
      </w:r>
      <w:r w:rsidRPr="004D5510">
        <w:rPr>
          <w:vanish/>
          <w:u w:val="single"/>
        </w:rPr>
        <w:t>list</w:t>
      </w:r>
      <w:r w:rsidRPr="004D5510">
        <w:rPr>
          <w:u w:val="single"/>
        </w:rPr>
        <w:t xml:space="preserve"> </w:t>
      </w:r>
      <w:r w:rsidRPr="004D5510">
        <w:rPr>
          <w:vanish/>
          <w:u w:val="single"/>
        </w:rPr>
        <w:t>of</w:t>
      </w:r>
      <w:r w:rsidRPr="004D5510">
        <w:rPr>
          <w:u w:val="single"/>
        </w:rPr>
        <w:t xml:space="preserve"> </w:t>
      </w:r>
      <w:r w:rsidRPr="004D5510">
        <w:rPr>
          <w:vanish/>
          <w:u w:val="single"/>
        </w:rPr>
        <w:t>targets,”</w:t>
      </w:r>
      <w:r w:rsidRPr="004D5510">
        <w:rPr>
          <w:u w:val="single"/>
        </w:rPr>
        <w:t xml:space="preserve"> </w:t>
      </w:r>
      <w:r w:rsidRPr="004D5510">
        <w:rPr>
          <w:vanish/>
          <w:u w:val="single"/>
        </w:rPr>
        <w:t>Master</w:t>
      </w:r>
      <w:r w:rsidRPr="004D5510">
        <w:rPr>
          <w:u w:val="single"/>
        </w:rPr>
        <w:t xml:space="preserve"> </w:t>
      </w:r>
      <w:r w:rsidRPr="004D5510">
        <w:rPr>
          <w:vanish/>
          <w:u w:val="single"/>
        </w:rPr>
        <w:t>says.</w:t>
      </w:r>
      <w:r w:rsidRPr="004D5510">
        <w:rPr>
          <w:u w:val="single"/>
        </w:rPr>
        <w:t xml:space="preserve"> </w:t>
      </w:r>
      <w:r w:rsidRPr="004D5510">
        <w:rPr>
          <w:vanish/>
          <w:u w:val="single"/>
        </w:rPr>
        <w:t>“And</w:t>
      </w:r>
      <w:r w:rsidRPr="004D5510">
        <w:rPr>
          <w:u w:val="single"/>
        </w:rPr>
        <w:t xml:space="preserve"> </w:t>
      </w:r>
      <w:r w:rsidRPr="004D5510">
        <w:rPr>
          <w:vanish/>
          <w:u w:val="single"/>
        </w:rPr>
        <w:t>it</w:t>
      </w:r>
      <w:r w:rsidRPr="004D5510">
        <w:rPr>
          <w:u w:val="single"/>
        </w:rPr>
        <w:t xml:space="preserve"> </w:t>
      </w:r>
      <w:r w:rsidRPr="004D5510">
        <w:rPr>
          <w:vanish/>
          <w:u w:val="single"/>
        </w:rPr>
        <w:t>is</w:t>
      </w:r>
      <w:r w:rsidRPr="004D5510">
        <w:rPr>
          <w:u w:val="single"/>
        </w:rPr>
        <w:t xml:space="preserve"> </w:t>
      </w:r>
      <w:r w:rsidRPr="004D5510">
        <w:rPr>
          <w:vanish/>
          <w:u w:val="single"/>
        </w:rPr>
        <w:t>the</w:t>
      </w:r>
      <w:r w:rsidRPr="004D5510">
        <w:rPr>
          <w:u w:val="single"/>
        </w:rPr>
        <w:t xml:space="preserve"> </w:t>
      </w:r>
      <w:r w:rsidRPr="004D5510">
        <w:rPr>
          <w:vanish/>
          <w:u w:val="single"/>
        </w:rPr>
        <w:t>role</w:t>
      </w:r>
      <w:r w:rsidRPr="004D5510">
        <w:rPr>
          <w:u w:val="single"/>
        </w:rPr>
        <w:t xml:space="preserve"> </w:t>
      </w:r>
      <w:r w:rsidRPr="004D5510">
        <w:rPr>
          <w:vanish/>
          <w:u w:val="single"/>
        </w:rPr>
        <w:t>of</w:t>
      </w:r>
      <w:r w:rsidRPr="004D5510">
        <w:rPr>
          <w:u w:val="single"/>
        </w:rPr>
        <w:t xml:space="preserve"> </w:t>
      </w:r>
      <w:r w:rsidRPr="004D5510">
        <w:rPr>
          <w:highlight w:val="cyan"/>
          <w:u w:val="single"/>
        </w:rPr>
        <w:t>unions</w:t>
      </w:r>
      <w:r w:rsidRPr="004D5510">
        <w:rPr>
          <w:vanish/>
          <w:u w:val="single"/>
        </w:rPr>
        <w:t>,</w:t>
      </w:r>
      <w:r w:rsidRPr="004D5510">
        <w:rPr>
          <w:u w:val="single"/>
        </w:rPr>
        <w:t xml:space="preserve"> </w:t>
      </w:r>
      <w:r w:rsidRPr="004D5510">
        <w:rPr>
          <w:vanish/>
          <w:u w:val="single"/>
        </w:rPr>
        <w:t>which</w:t>
      </w:r>
      <w:r w:rsidRPr="004D5510">
        <w:rPr>
          <w:u w:val="single"/>
        </w:rPr>
        <w:t xml:space="preserve"> </w:t>
      </w:r>
      <w:r w:rsidRPr="004D5510">
        <w:rPr>
          <w:vanish/>
          <w:u w:val="single"/>
        </w:rPr>
        <w:t>are</w:t>
      </w:r>
      <w:r w:rsidRPr="004D5510">
        <w:rPr>
          <w:u w:val="single"/>
        </w:rPr>
        <w:t xml:space="preserve"> </w:t>
      </w:r>
      <w:r w:rsidRPr="004D5510">
        <w:rPr>
          <w:vanish/>
          <w:u w:val="single"/>
        </w:rPr>
        <w:t>the</w:t>
      </w:r>
      <w:r w:rsidRPr="004D5510">
        <w:rPr>
          <w:u w:val="single"/>
        </w:rPr>
        <w:t xml:space="preserve"> </w:t>
      </w:r>
      <w:r w:rsidRPr="004D5510">
        <w:rPr>
          <w:highlight w:val="cyan"/>
          <w:u w:val="single"/>
        </w:rPr>
        <w:t>guarantors of</w:t>
      </w:r>
      <w:r w:rsidRPr="004D5510">
        <w:rPr>
          <w:u w:val="single"/>
        </w:rPr>
        <w:t xml:space="preserve"> </w:t>
      </w:r>
      <w:r w:rsidRPr="004D5510">
        <w:rPr>
          <w:vanish/>
          <w:u w:val="single"/>
        </w:rPr>
        <w:t>some</w:t>
      </w:r>
      <w:r w:rsidRPr="004D5510">
        <w:rPr>
          <w:u w:val="single"/>
        </w:rPr>
        <w:t xml:space="preserve"> </w:t>
      </w:r>
      <w:r w:rsidRPr="004D5510">
        <w:rPr>
          <w:vanish/>
          <w:u w:val="single"/>
        </w:rPr>
        <w:t>measure</w:t>
      </w:r>
      <w:r w:rsidRPr="004D5510">
        <w:rPr>
          <w:u w:val="single"/>
        </w:rPr>
        <w:t xml:space="preserve"> </w:t>
      </w:r>
      <w:r w:rsidRPr="004D5510">
        <w:rPr>
          <w:vanish/>
          <w:u w:val="single"/>
        </w:rPr>
        <w:t>of</w:t>
      </w:r>
      <w:r w:rsidRPr="004D5510">
        <w:rPr>
          <w:u w:val="single"/>
        </w:rPr>
        <w:t xml:space="preserve"> </w:t>
      </w:r>
      <w:r w:rsidRPr="004D5510">
        <w:rPr>
          <w:highlight w:val="cyan"/>
          <w:u w:val="single"/>
        </w:rPr>
        <w:t>democracy in the workplace, to</w:t>
      </w:r>
      <w:r w:rsidRPr="004D5510">
        <w:rPr>
          <w:u w:val="single"/>
        </w:rPr>
        <w:t xml:space="preserve"> </w:t>
      </w:r>
      <w:r w:rsidRPr="004D5510">
        <w:rPr>
          <w:highlight w:val="cyan"/>
          <w:u w:val="single"/>
        </w:rPr>
        <w:t>ensure</w:t>
      </w:r>
      <w:r w:rsidRPr="004D5510">
        <w:rPr>
          <w:u w:val="single"/>
        </w:rPr>
        <w:t xml:space="preserve"> </w:t>
      </w:r>
      <w:r w:rsidRPr="004D5510">
        <w:rPr>
          <w:vanish/>
          <w:u w:val="single"/>
        </w:rPr>
        <w:t>that</w:t>
      </w:r>
      <w:r w:rsidRPr="004D5510">
        <w:rPr>
          <w:u w:val="single"/>
        </w:rPr>
        <w:t xml:space="preserve"> </w:t>
      </w:r>
      <w:r w:rsidRPr="004D5510">
        <w:rPr>
          <w:highlight w:val="cyan"/>
          <w:u w:val="single"/>
        </w:rPr>
        <w:t>democracy survives</w:t>
      </w:r>
      <w:r w:rsidRPr="004D5510">
        <w:rPr>
          <w:u w:val="single"/>
        </w:rPr>
        <w:t xml:space="preserve"> </w:t>
      </w:r>
      <w:r w:rsidRPr="004D5510">
        <w:rPr>
          <w:vanish/>
          <w:u w:val="single"/>
        </w:rPr>
        <w:t>in</w:t>
      </w:r>
      <w:r w:rsidRPr="004D5510">
        <w:rPr>
          <w:u w:val="single"/>
        </w:rPr>
        <w:t xml:space="preserve"> </w:t>
      </w:r>
      <w:r w:rsidRPr="004D5510">
        <w:rPr>
          <w:vanish/>
          <w:u w:val="single"/>
        </w:rPr>
        <w:t>the</w:t>
      </w:r>
      <w:r w:rsidRPr="004D5510">
        <w:rPr>
          <w:u w:val="single"/>
        </w:rPr>
        <w:t xml:space="preserve"> </w:t>
      </w:r>
      <w:r w:rsidRPr="004D5510">
        <w:rPr>
          <w:vanish/>
          <w:u w:val="single"/>
        </w:rPr>
        <w:t>society.”</w:t>
      </w:r>
      <w:r w:rsidRPr="004D5510">
        <w:rPr>
          <w:u w:val="single"/>
        </w:rPr>
        <w:t xml:space="preserve"> </w:t>
      </w:r>
      <w:r w:rsidRPr="004D5510">
        <w:rPr>
          <w:vanish/>
          <w:sz w:val="16"/>
        </w:rPr>
        <w:t>A</w:t>
      </w:r>
      <w:r w:rsidRPr="004D5510">
        <w:rPr>
          <w:sz w:val="16"/>
        </w:rPr>
        <w:t xml:space="preserve"> </w:t>
      </w:r>
      <w:r w:rsidRPr="004D5510">
        <w:rPr>
          <w:vanish/>
          <w:sz w:val="16"/>
        </w:rPr>
        <w:t>handful</w:t>
      </w:r>
      <w:r w:rsidRPr="004D5510">
        <w:rPr>
          <w:sz w:val="16"/>
        </w:rPr>
        <w:t xml:space="preserve"> </w:t>
      </w:r>
      <w:r w:rsidRPr="004D5510">
        <w:rPr>
          <w:vanish/>
          <w:sz w:val="16"/>
        </w:rPr>
        <w:t>of</w:t>
      </w:r>
      <w:r w:rsidRPr="004D5510">
        <w:rPr>
          <w:sz w:val="16"/>
        </w:rPr>
        <w:t xml:space="preserve"> </w:t>
      </w:r>
      <w:r w:rsidRPr="004D5510">
        <w:rPr>
          <w:vanish/>
          <w:sz w:val="16"/>
        </w:rPr>
        <w:t>activists</w:t>
      </w:r>
      <w:r w:rsidRPr="004D5510">
        <w:rPr>
          <w:sz w:val="16"/>
        </w:rPr>
        <w:t xml:space="preserve"> </w:t>
      </w:r>
      <w:r w:rsidRPr="004D5510">
        <w:rPr>
          <w:vanish/>
          <w:sz w:val="16"/>
        </w:rPr>
        <w:t>have</w:t>
      </w:r>
      <w:r w:rsidRPr="004D5510">
        <w:rPr>
          <w:sz w:val="16"/>
        </w:rPr>
        <w:t xml:space="preserve"> </w:t>
      </w:r>
      <w:r w:rsidRPr="004D5510">
        <w:rPr>
          <w:vanish/>
          <w:sz w:val="16"/>
        </w:rPr>
        <w:t>started</w:t>
      </w:r>
      <w:r w:rsidRPr="004D5510">
        <w:rPr>
          <w:sz w:val="16"/>
        </w:rPr>
        <w:t xml:space="preserve"> </w:t>
      </w:r>
      <w:r w:rsidRPr="004D5510">
        <w:rPr>
          <w:vanish/>
          <w:sz w:val="16"/>
        </w:rPr>
        <w:t>to</w:t>
      </w:r>
      <w:r w:rsidRPr="004D5510">
        <w:rPr>
          <w:sz w:val="16"/>
        </w:rPr>
        <w:t xml:space="preserve"> </w:t>
      </w:r>
      <w:r w:rsidRPr="004D5510">
        <w:rPr>
          <w:vanish/>
          <w:sz w:val="16"/>
        </w:rPr>
        <w:t>organize</w:t>
      </w:r>
      <w:r w:rsidRPr="004D5510">
        <w:rPr>
          <w:sz w:val="16"/>
        </w:rPr>
        <w:t xml:space="preserve"> </w:t>
      </w:r>
      <w:r w:rsidRPr="004D5510">
        <w:rPr>
          <w:vanish/>
          <w:sz w:val="16"/>
        </w:rPr>
        <w:t>in</w:t>
      </w:r>
      <w:r w:rsidRPr="004D5510">
        <w:rPr>
          <w:sz w:val="16"/>
        </w:rPr>
        <w:t xml:space="preserve"> </w:t>
      </w:r>
      <w:r w:rsidRPr="004D5510">
        <w:rPr>
          <w:vanish/>
          <w:sz w:val="16"/>
        </w:rPr>
        <w:t>their</w:t>
      </w:r>
      <w:r w:rsidRPr="004D5510">
        <w:rPr>
          <w:sz w:val="16"/>
        </w:rPr>
        <w:t xml:space="preserve"> </w:t>
      </w:r>
      <w:r w:rsidRPr="004D5510">
        <w:rPr>
          <w:vanish/>
          <w:sz w:val="16"/>
        </w:rPr>
        <w:t>workplace</w:t>
      </w:r>
      <w:r w:rsidRPr="004D5510">
        <w:rPr>
          <w:sz w:val="16"/>
        </w:rPr>
        <w:t xml:space="preserve"> </w:t>
      </w:r>
      <w:r w:rsidRPr="004D5510">
        <w:rPr>
          <w:vanish/>
          <w:sz w:val="16"/>
        </w:rPr>
        <w:t>for</w:t>
      </w:r>
      <w:r w:rsidRPr="004D5510">
        <w:rPr>
          <w:sz w:val="16"/>
        </w:rPr>
        <w:t xml:space="preserve"> </w:t>
      </w:r>
      <w:r w:rsidRPr="004D5510">
        <w:rPr>
          <w:vanish/>
          <w:sz w:val="16"/>
        </w:rPr>
        <w:t>labor</w:t>
      </w:r>
      <w:r w:rsidRPr="004D5510">
        <w:rPr>
          <w:sz w:val="16"/>
        </w:rPr>
        <w:t xml:space="preserve"> </w:t>
      </w:r>
      <w:r w:rsidRPr="004D5510">
        <w:rPr>
          <w:vanish/>
          <w:sz w:val="16"/>
        </w:rPr>
        <w:t>to</w:t>
      </w:r>
      <w:r w:rsidRPr="004D5510">
        <w:rPr>
          <w:sz w:val="16"/>
        </w:rPr>
        <w:t xml:space="preserve"> </w:t>
      </w:r>
      <w:r w:rsidRPr="004D5510">
        <w:rPr>
          <w:vanish/>
          <w:sz w:val="16"/>
        </w:rPr>
        <w:t>be</w:t>
      </w:r>
      <w:r w:rsidRPr="004D5510">
        <w:rPr>
          <w:sz w:val="16"/>
        </w:rPr>
        <w:t xml:space="preserve"> </w:t>
      </w:r>
      <w:r w:rsidRPr="004D5510">
        <w:rPr>
          <w:vanish/>
          <w:sz w:val="16"/>
        </w:rPr>
        <w:t>ready</w:t>
      </w:r>
      <w:r w:rsidRPr="004D5510">
        <w:rPr>
          <w:sz w:val="16"/>
        </w:rPr>
        <w:t xml:space="preserve"> </w:t>
      </w:r>
      <w:r w:rsidRPr="004D5510">
        <w:rPr>
          <w:vanish/>
          <w:sz w:val="16"/>
        </w:rPr>
        <w:t>to</w:t>
      </w:r>
      <w:r w:rsidRPr="004D5510">
        <w:rPr>
          <w:sz w:val="16"/>
        </w:rPr>
        <w:t xml:space="preserve"> </w:t>
      </w:r>
      <w:r w:rsidRPr="004D5510">
        <w:rPr>
          <w:vanish/>
          <w:sz w:val="16"/>
        </w:rPr>
        <w:t>respond.</w:t>
      </w:r>
      <w:r w:rsidRPr="004D5510">
        <w:rPr>
          <w:sz w:val="16"/>
        </w:rPr>
        <w:t xml:space="preserve"> </w:t>
      </w:r>
      <w:r w:rsidRPr="004D5510">
        <w:rPr>
          <w:vanish/>
          <w:sz w:val="16"/>
        </w:rPr>
        <w:t>Postal</w:t>
      </w:r>
      <w:r w:rsidRPr="004D5510">
        <w:rPr>
          <w:sz w:val="16"/>
        </w:rPr>
        <w:t xml:space="preserve"> </w:t>
      </w:r>
      <w:r w:rsidRPr="004D5510">
        <w:rPr>
          <w:vanish/>
          <w:sz w:val="16"/>
        </w:rPr>
        <w:t>workers</w:t>
      </w:r>
      <w:r w:rsidRPr="004D5510">
        <w:rPr>
          <w:sz w:val="16"/>
        </w:rPr>
        <w:t xml:space="preserve"> </w:t>
      </w:r>
      <w:r w:rsidRPr="004D5510">
        <w:rPr>
          <w:vanish/>
          <w:sz w:val="16"/>
        </w:rPr>
        <w:t>in</w:t>
      </w:r>
      <w:r w:rsidRPr="004D5510">
        <w:rPr>
          <w:sz w:val="16"/>
        </w:rPr>
        <w:t xml:space="preserve"> </w:t>
      </w:r>
      <w:r w:rsidRPr="004D5510">
        <w:rPr>
          <w:vanish/>
          <w:sz w:val="16"/>
        </w:rPr>
        <w:t>Detroit</w:t>
      </w:r>
      <w:r w:rsidRPr="004D5510">
        <w:rPr>
          <w:sz w:val="16"/>
        </w:rPr>
        <w:t xml:space="preserve"> </w:t>
      </w:r>
      <w:r w:rsidRPr="004D5510">
        <w:rPr>
          <w:vanish/>
          <w:sz w:val="16"/>
        </w:rPr>
        <w:t>are</w:t>
      </w:r>
      <w:r w:rsidRPr="004D5510">
        <w:rPr>
          <w:sz w:val="16"/>
        </w:rPr>
        <w:t xml:space="preserve"> </w:t>
      </w:r>
      <w:r w:rsidRPr="004D5510">
        <w:rPr>
          <w:vanish/>
          <w:sz w:val="16"/>
        </w:rPr>
        <w:t>handing</w:t>
      </w:r>
      <w:r w:rsidRPr="004D5510">
        <w:rPr>
          <w:sz w:val="16"/>
        </w:rPr>
        <w:t xml:space="preserve"> </w:t>
      </w:r>
      <w:r w:rsidRPr="004D5510">
        <w:rPr>
          <w:vanish/>
          <w:sz w:val="16"/>
        </w:rPr>
        <w:t>out</w:t>
      </w:r>
      <w:r w:rsidRPr="004D5510">
        <w:rPr>
          <w:sz w:val="16"/>
        </w:rPr>
        <w:t xml:space="preserve"> </w:t>
      </w:r>
      <w:r w:rsidRPr="004D5510">
        <w:rPr>
          <w:vanish/>
          <w:sz w:val="16"/>
        </w:rPr>
        <w:t>flyers</w:t>
      </w:r>
      <w:r w:rsidRPr="004D5510">
        <w:rPr>
          <w:sz w:val="16"/>
        </w:rPr>
        <w:t xml:space="preserve"> </w:t>
      </w:r>
      <w:r w:rsidRPr="004D5510">
        <w:rPr>
          <w:vanish/>
          <w:sz w:val="16"/>
        </w:rPr>
        <w:t>that</w:t>
      </w:r>
      <w:r w:rsidRPr="004D5510">
        <w:rPr>
          <w:sz w:val="16"/>
        </w:rPr>
        <w:t xml:space="preserve"> </w:t>
      </w:r>
      <w:r w:rsidRPr="004D5510">
        <w:rPr>
          <w:vanish/>
          <w:sz w:val="16"/>
        </w:rPr>
        <w:t>ask</w:t>
      </w:r>
      <w:r w:rsidRPr="004D5510">
        <w:rPr>
          <w:sz w:val="16"/>
        </w:rPr>
        <w:t xml:space="preserve"> </w:t>
      </w:r>
      <w:r w:rsidRPr="004D5510">
        <w:rPr>
          <w:vanish/>
          <w:sz w:val="16"/>
        </w:rPr>
        <w:t>coworkers</w:t>
      </w:r>
      <w:r w:rsidRPr="004D5510">
        <w:rPr>
          <w:sz w:val="16"/>
        </w:rPr>
        <w:t xml:space="preserve"> </w:t>
      </w:r>
      <w:r w:rsidRPr="004D5510">
        <w:rPr>
          <w:vanish/>
          <w:sz w:val="16"/>
        </w:rPr>
        <w:t>to</w:t>
      </w:r>
      <w:r w:rsidRPr="004D5510">
        <w:rPr>
          <w:sz w:val="16"/>
        </w:rPr>
        <w:t xml:space="preserve"> </w:t>
      </w:r>
      <w:r w:rsidRPr="004D5510">
        <w:rPr>
          <w:vanish/>
          <w:sz w:val="16"/>
        </w:rPr>
        <w:t>sign</w:t>
      </w:r>
      <w:r w:rsidRPr="004D5510">
        <w:rPr>
          <w:sz w:val="16"/>
        </w:rPr>
        <w:t xml:space="preserve"> </w:t>
      </w:r>
      <w:r w:rsidRPr="004D5510">
        <w:rPr>
          <w:vanish/>
          <w:sz w:val="16"/>
        </w:rPr>
        <w:t>a</w:t>
      </w:r>
      <w:r w:rsidRPr="004D5510">
        <w:rPr>
          <w:sz w:val="16"/>
        </w:rPr>
        <w:t xml:space="preserve"> </w:t>
      </w:r>
      <w:r w:rsidRPr="004D5510">
        <w:rPr>
          <w:vanish/>
          <w:sz w:val="16"/>
        </w:rPr>
        <w:t>pledge</w:t>
      </w:r>
      <w:r w:rsidRPr="004D5510">
        <w:rPr>
          <w:sz w:val="16"/>
        </w:rPr>
        <w:t xml:space="preserve"> </w:t>
      </w:r>
      <w:r w:rsidRPr="004D5510">
        <w:rPr>
          <w:vanish/>
          <w:sz w:val="16"/>
        </w:rPr>
        <w:t>from</w:t>
      </w:r>
      <w:r w:rsidRPr="004D5510">
        <w:rPr>
          <w:sz w:val="16"/>
        </w:rPr>
        <w:t xml:space="preserve"> </w:t>
      </w:r>
      <w:r w:rsidRPr="004D5510">
        <w:rPr>
          <w:vanish/>
          <w:sz w:val="16"/>
        </w:rPr>
        <w:t>Choose</w:t>
      </w:r>
      <w:r w:rsidRPr="004D5510">
        <w:rPr>
          <w:sz w:val="16"/>
        </w:rPr>
        <w:t xml:space="preserve"> </w:t>
      </w:r>
      <w:r w:rsidRPr="004D5510">
        <w:rPr>
          <w:vanish/>
          <w:sz w:val="16"/>
        </w:rPr>
        <w:t>Democracy,</w:t>
      </w:r>
      <w:r w:rsidRPr="004D5510">
        <w:rPr>
          <w:sz w:val="16"/>
        </w:rPr>
        <w:t xml:space="preserve"> </w:t>
      </w:r>
      <w:r w:rsidRPr="004D5510">
        <w:rPr>
          <w:vanish/>
          <w:sz w:val="16"/>
        </w:rPr>
        <w:t>committing</w:t>
      </w:r>
      <w:r w:rsidRPr="004D5510">
        <w:rPr>
          <w:sz w:val="16"/>
        </w:rPr>
        <w:t xml:space="preserve"> </w:t>
      </w:r>
      <w:r w:rsidRPr="004D5510">
        <w:rPr>
          <w:vanish/>
          <w:sz w:val="16"/>
        </w:rPr>
        <w:t>to</w:t>
      </w:r>
      <w:r w:rsidRPr="004D5510">
        <w:rPr>
          <w:sz w:val="16"/>
        </w:rPr>
        <w:t xml:space="preserve"> </w:t>
      </w:r>
      <w:r w:rsidRPr="004D5510">
        <w:rPr>
          <w:vanish/>
          <w:sz w:val="16"/>
        </w:rPr>
        <w:t>vote</w:t>
      </w:r>
      <w:r w:rsidRPr="004D5510">
        <w:rPr>
          <w:sz w:val="16"/>
        </w:rPr>
        <w:t xml:space="preserve"> </w:t>
      </w:r>
      <w:r w:rsidRPr="004D5510">
        <w:rPr>
          <w:vanish/>
          <w:sz w:val="16"/>
        </w:rPr>
        <w:t>then</w:t>
      </w:r>
      <w:r w:rsidRPr="004D5510">
        <w:rPr>
          <w:sz w:val="16"/>
        </w:rPr>
        <w:t xml:space="preserve"> </w:t>
      </w:r>
      <w:r w:rsidRPr="004D5510">
        <w:rPr>
          <w:vanish/>
          <w:sz w:val="16"/>
        </w:rPr>
        <w:t>take</w:t>
      </w:r>
      <w:r w:rsidRPr="004D5510">
        <w:rPr>
          <w:sz w:val="16"/>
        </w:rPr>
        <w:t xml:space="preserve"> </w:t>
      </w:r>
      <w:r w:rsidRPr="004D5510">
        <w:rPr>
          <w:vanish/>
          <w:sz w:val="16"/>
        </w:rPr>
        <w:t>action</w:t>
      </w:r>
      <w:r w:rsidRPr="004D5510">
        <w:rPr>
          <w:sz w:val="16"/>
        </w:rPr>
        <w:t xml:space="preserve"> </w:t>
      </w:r>
      <w:r w:rsidRPr="004D5510">
        <w:rPr>
          <w:vanish/>
          <w:sz w:val="16"/>
        </w:rPr>
        <w:t>if</w:t>
      </w:r>
      <w:r w:rsidRPr="004D5510">
        <w:rPr>
          <w:sz w:val="16"/>
        </w:rPr>
        <w:t xml:space="preserve"> </w:t>
      </w:r>
      <w:r w:rsidRPr="004D5510">
        <w:rPr>
          <w:vanish/>
          <w:sz w:val="16"/>
        </w:rPr>
        <w:t>needed</w:t>
      </w:r>
      <w:r w:rsidRPr="004D5510">
        <w:rPr>
          <w:sz w:val="16"/>
        </w:rPr>
        <w:t xml:space="preserve"> </w:t>
      </w:r>
      <w:r w:rsidRPr="004D5510">
        <w:rPr>
          <w:vanish/>
          <w:sz w:val="16"/>
        </w:rPr>
        <w:t>to</w:t>
      </w:r>
      <w:r w:rsidRPr="004D5510">
        <w:rPr>
          <w:sz w:val="16"/>
        </w:rPr>
        <w:t xml:space="preserve"> </w:t>
      </w:r>
      <w:r w:rsidRPr="004D5510">
        <w:rPr>
          <w:vanish/>
          <w:sz w:val="16"/>
        </w:rPr>
        <w:t>protect</w:t>
      </w:r>
      <w:r w:rsidRPr="004D5510">
        <w:rPr>
          <w:sz w:val="16"/>
        </w:rPr>
        <w:t xml:space="preserve"> </w:t>
      </w:r>
      <w:r w:rsidRPr="004D5510">
        <w:rPr>
          <w:vanish/>
          <w:sz w:val="16"/>
        </w:rPr>
        <w:t>the</w:t>
      </w:r>
      <w:r w:rsidRPr="004D5510">
        <w:rPr>
          <w:sz w:val="16"/>
        </w:rPr>
        <w:t xml:space="preserve"> </w:t>
      </w:r>
      <w:r w:rsidRPr="004D5510">
        <w:rPr>
          <w:vanish/>
          <w:sz w:val="16"/>
        </w:rPr>
        <w:t>vote.</w:t>
      </w:r>
      <w:r w:rsidRPr="004D5510">
        <w:rPr>
          <w:sz w:val="16"/>
        </w:rPr>
        <w:t xml:space="preserve"> </w:t>
      </w:r>
      <w:r w:rsidRPr="004D5510">
        <w:rPr>
          <w:vanish/>
          <w:sz w:val="16"/>
        </w:rPr>
        <w:t>ARE</w:t>
      </w:r>
      <w:r w:rsidRPr="004D5510">
        <w:rPr>
          <w:sz w:val="16"/>
        </w:rPr>
        <w:t xml:space="preserve"> </w:t>
      </w:r>
      <w:r w:rsidRPr="004D5510">
        <w:rPr>
          <w:vanish/>
          <w:sz w:val="16"/>
        </w:rPr>
        <w:t>UNIONS</w:t>
      </w:r>
      <w:r w:rsidRPr="004D5510">
        <w:rPr>
          <w:sz w:val="16"/>
        </w:rPr>
        <w:t xml:space="preserve"> </w:t>
      </w:r>
      <w:r w:rsidRPr="004D5510">
        <w:rPr>
          <w:vanish/>
          <w:sz w:val="16"/>
        </w:rPr>
        <w:t>READY?</w:t>
      </w:r>
      <w:r w:rsidRPr="004D5510">
        <w:rPr>
          <w:sz w:val="16"/>
        </w:rPr>
        <w:t xml:space="preserve"> </w:t>
      </w:r>
      <w:r w:rsidRPr="004D5510">
        <w:rPr>
          <w:vanish/>
          <w:sz w:val="16"/>
        </w:rPr>
        <w:t>Will</w:t>
      </w:r>
      <w:r w:rsidRPr="004D5510">
        <w:rPr>
          <w:sz w:val="16"/>
        </w:rPr>
        <w:t xml:space="preserve"> </w:t>
      </w:r>
      <w:r w:rsidRPr="004D5510">
        <w:rPr>
          <w:vanish/>
          <w:sz w:val="16"/>
        </w:rPr>
        <w:t>unions</w:t>
      </w:r>
      <w:r w:rsidRPr="004D5510">
        <w:rPr>
          <w:sz w:val="16"/>
        </w:rPr>
        <w:t xml:space="preserve"> </w:t>
      </w:r>
      <w:r w:rsidRPr="004D5510">
        <w:rPr>
          <w:vanish/>
          <w:sz w:val="16"/>
        </w:rPr>
        <w:t>be</w:t>
      </w:r>
      <w:r w:rsidRPr="004D5510">
        <w:rPr>
          <w:sz w:val="16"/>
        </w:rPr>
        <w:t xml:space="preserve"> </w:t>
      </w:r>
      <w:r w:rsidRPr="004D5510">
        <w:rPr>
          <w:vanish/>
          <w:sz w:val="16"/>
        </w:rPr>
        <w:t>ready</w:t>
      </w:r>
      <w:r w:rsidRPr="004D5510">
        <w:rPr>
          <w:sz w:val="16"/>
        </w:rPr>
        <w:t xml:space="preserve"> </w:t>
      </w:r>
      <w:r w:rsidRPr="004D5510">
        <w:rPr>
          <w:vanish/>
          <w:sz w:val="16"/>
        </w:rPr>
        <w:t>to</w:t>
      </w:r>
      <w:r w:rsidRPr="004D5510">
        <w:rPr>
          <w:sz w:val="16"/>
        </w:rPr>
        <w:t xml:space="preserve"> </w:t>
      </w:r>
      <w:r w:rsidRPr="004D5510">
        <w:rPr>
          <w:vanish/>
          <w:sz w:val="16"/>
        </w:rPr>
        <w:t>strike</w:t>
      </w:r>
      <w:r w:rsidRPr="004D5510">
        <w:rPr>
          <w:sz w:val="16"/>
        </w:rPr>
        <w:t xml:space="preserve"> </w:t>
      </w:r>
      <w:r w:rsidRPr="004D5510">
        <w:rPr>
          <w:vanish/>
          <w:sz w:val="16"/>
        </w:rPr>
        <w:t>if</w:t>
      </w:r>
      <w:r w:rsidRPr="004D5510">
        <w:rPr>
          <w:sz w:val="16"/>
        </w:rPr>
        <w:t xml:space="preserve"> </w:t>
      </w:r>
      <w:r w:rsidRPr="004D5510">
        <w:rPr>
          <w:vanish/>
          <w:sz w:val="16"/>
        </w:rPr>
        <w:t>Trump</w:t>
      </w:r>
      <w:r w:rsidRPr="004D5510">
        <w:rPr>
          <w:sz w:val="16"/>
        </w:rPr>
        <w:t xml:space="preserve"> </w:t>
      </w:r>
      <w:r w:rsidRPr="004D5510">
        <w:rPr>
          <w:vanish/>
          <w:sz w:val="16"/>
        </w:rPr>
        <w:t>won’t</w:t>
      </w:r>
      <w:r w:rsidRPr="004D5510">
        <w:rPr>
          <w:sz w:val="16"/>
        </w:rPr>
        <w:t xml:space="preserve"> </w:t>
      </w:r>
      <w:r w:rsidRPr="004D5510">
        <w:rPr>
          <w:vanish/>
          <w:sz w:val="16"/>
        </w:rPr>
        <w:t>step</w:t>
      </w:r>
      <w:r w:rsidRPr="004D5510">
        <w:rPr>
          <w:sz w:val="16"/>
        </w:rPr>
        <w:t xml:space="preserve"> </w:t>
      </w:r>
      <w:r w:rsidRPr="004D5510">
        <w:rPr>
          <w:vanish/>
          <w:sz w:val="16"/>
        </w:rPr>
        <w:t>down?</w:t>
      </w:r>
      <w:r w:rsidRPr="004D5510">
        <w:rPr>
          <w:sz w:val="16"/>
        </w:rPr>
        <w:t xml:space="preserve"> </w:t>
      </w:r>
      <w:r w:rsidRPr="004D5510">
        <w:rPr>
          <w:vanish/>
          <w:sz w:val="16"/>
        </w:rPr>
        <w:t>The</w:t>
      </w:r>
      <w:r w:rsidRPr="004D5510">
        <w:rPr>
          <w:sz w:val="16"/>
        </w:rPr>
        <w:t xml:space="preserve"> </w:t>
      </w:r>
      <w:r w:rsidRPr="004D5510">
        <w:rPr>
          <w:vanish/>
          <w:sz w:val="16"/>
        </w:rPr>
        <w:t>sizable</w:t>
      </w:r>
      <w:r w:rsidRPr="004D5510">
        <w:rPr>
          <w:sz w:val="16"/>
        </w:rPr>
        <w:t xml:space="preserve"> </w:t>
      </w:r>
      <w:r w:rsidRPr="004D5510">
        <w:rPr>
          <w:vanish/>
          <w:sz w:val="16"/>
        </w:rPr>
        <w:t>share</w:t>
      </w:r>
      <w:r w:rsidRPr="004D5510">
        <w:rPr>
          <w:sz w:val="16"/>
        </w:rPr>
        <w:t xml:space="preserve"> </w:t>
      </w:r>
      <w:r w:rsidRPr="004D5510">
        <w:rPr>
          <w:vanish/>
          <w:sz w:val="16"/>
        </w:rPr>
        <w:t>of</w:t>
      </w:r>
      <w:r w:rsidRPr="004D5510">
        <w:rPr>
          <w:sz w:val="16"/>
        </w:rPr>
        <w:t xml:space="preserve"> </w:t>
      </w:r>
      <w:r w:rsidRPr="004D5510">
        <w:rPr>
          <w:vanish/>
          <w:sz w:val="16"/>
        </w:rPr>
        <w:t>union</w:t>
      </w:r>
      <w:r w:rsidRPr="004D5510">
        <w:rPr>
          <w:sz w:val="16"/>
        </w:rPr>
        <w:t xml:space="preserve"> </w:t>
      </w:r>
      <w:r w:rsidRPr="004D5510">
        <w:rPr>
          <w:vanish/>
          <w:sz w:val="16"/>
        </w:rPr>
        <w:t>members</w:t>
      </w:r>
      <w:r w:rsidRPr="004D5510">
        <w:rPr>
          <w:sz w:val="16"/>
        </w:rPr>
        <w:t xml:space="preserve"> </w:t>
      </w:r>
      <w:r w:rsidRPr="004D5510">
        <w:rPr>
          <w:vanish/>
          <w:sz w:val="16"/>
        </w:rPr>
        <w:t>backing</w:t>
      </w:r>
      <w:r w:rsidRPr="004D5510">
        <w:rPr>
          <w:sz w:val="16"/>
        </w:rPr>
        <w:t xml:space="preserve"> </w:t>
      </w:r>
      <w:r w:rsidRPr="004D5510">
        <w:rPr>
          <w:vanish/>
          <w:sz w:val="16"/>
        </w:rPr>
        <w:t>Trump</w:t>
      </w:r>
      <w:r w:rsidRPr="004D5510">
        <w:rPr>
          <w:sz w:val="16"/>
        </w:rPr>
        <w:t xml:space="preserve"> </w:t>
      </w:r>
      <w:r w:rsidRPr="004D5510">
        <w:rPr>
          <w:vanish/>
          <w:sz w:val="16"/>
        </w:rPr>
        <w:t>makes</w:t>
      </w:r>
      <w:r w:rsidRPr="004D5510">
        <w:rPr>
          <w:sz w:val="16"/>
        </w:rPr>
        <w:t xml:space="preserve"> </w:t>
      </w:r>
      <w:r w:rsidRPr="004D5510">
        <w:rPr>
          <w:vanish/>
          <w:sz w:val="16"/>
        </w:rPr>
        <w:t>it</w:t>
      </w:r>
      <w:r w:rsidRPr="004D5510">
        <w:rPr>
          <w:sz w:val="16"/>
        </w:rPr>
        <w:t xml:space="preserve"> </w:t>
      </w:r>
      <w:r w:rsidRPr="004D5510">
        <w:rPr>
          <w:vanish/>
          <w:sz w:val="16"/>
        </w:rPr>
        <w:t>tough</w:t>
      </w:r>
      <w:r w:rsidRPr="004D5510">
        <w:rPr>
          <w:sz w:val="16"/>
        </w:rPr>
        <w:t xml:space="preserve"> </w:t>
      </w:r>
      <w:r w:rsidRPr="004D5510">
        <w:rPr>
          <w:vanish/>
          <w:sz w:val="16"/>
        </w:rPr>
        <w:t>for</w:t>
      </w:r>
      <w:r w:rsidRPr="004D5510">
        <w:rPr>
          <w:sz w:val="16"/>
        </w:rPr>
        <w:t xml:space="preserve"> </w:t>
      </w:r>
      <w:r w:rsidRPr="004D5510">
        <w:rPr>
          <w:vanish/>
          <w:sz w:val="16"/>
        </w:rPr>
        <w:t>some</w:t>
      </w:r>
      <w:r w:rsidRPr="004D5510">
        <w:rPr>
          <w:sz w:val="16"/>
        </w:rPr>
        <w:t xml:space="preserve"> </w:t>
      </w:r>
      <w:r w:rsidRPr="004D5510">
        <w:rPr>
          <w:vanish/>
          <w:sz w:val="16"/>
        </w:rPr>
        <w:t>unions</w:t>
      </w:r>
      <w:r w:rsidRPr="004D5510">
        <w:rPr>
          <w:sz w:val="16"/>
        </w:rPr>
        <w:t xml:space="preserve"> </w:t>
      </w:r>
      <w:r w:rsidRPr="004D5510">
        <w:rPr>
          <w:vanish/>
          <w:sz w:val="16"/>
        </w:rPr>
        <w:t>to</w:t>
      </w:r>
      <w:r w:rsidRPr="004D5510">
        <w:rPr>
          <w:sz w:val="16"/>
        </w:rPr>
        <w:t xml:space="preserve"> </w:t>
      </w:r>
      <w:r w:rsidRPr="004D5510">
        <w:rPr>
          <w:vanish/>
          <w:sz w:val="16"/>
        </w:rPr>
        <w:t>frame</w:t>
      </w:r>
      <w:r w:rsidRPr="004D5510">
        <w:rPr>
          <w:sz w:val="16"/>
        </w:rPr>
        <w:t xml:space="preserve"> </w:t>
      </w:r>
      <w:r w:rsidRPr="004D5510">
        <w:rPr>
          <w:vanish/>
          <w:sz w:val="16"/>
        </w:rPr>
        <w:t>the</w:t>
      </w:r>
      <w:r w:rsidRPr="004D5510">
        <w:rPr>
          <w:sz w:val="16"/>
        </w:rPr>
        <w:t xml:space="preserve"> </w:t>
      </w:r>
      <w:r w:rsidRPr="004D5510">
        <w:rPr>
          <w:vanish/>
          <w:sz w:val="16"/>
        </w:rPr>
        <w:t>fight</w:t>
      </w:r>
      <w:r w:rsidRPr="004D5510">
        <w:rPr>
          <w:sz w:val="16"/>
        </w:rPr>
        <w:t xml:space="preserve"> </w:t>
      </w:r>
      <w:r w:rsidRPr="004D5510">
        <w:rPr>
          <w:vanish/>
          <w:sz w:val="16"/>
        </w:rPr>
        <w:t>as</w:t>
      </w:r>
      <w:r w:rsidRPr="004D5510">
        <w:rPr>
          <w:sz w:val="16"/>
        </w:rPr>
        <w:t xml:space="preserve"> </w:t>
      </w:r>
      <w:r w:rsidRPr="004D5510">
        <w:rPr>
          <w:vanish/>
          <w:sz w:val="16"/>
        </w:rPr>
        <w:t>anti-Trump,</w:t>
      </w:r>
      <w:r w:rsidRPr="004D5510">
        <w:rPr>
          <w:sz w:val="16"/>
        </w:rPr>
        <w:t xml:space="preserve"> </w:t>
      </w:r>
      <w:r w:rsidRPr="004D5510">
        <w:rPr>
          <w:vanish/>
          <w:sz w:val="16"/>
        </w:rPr>
        <w:t>or</w:t>
      </w:r>
      <w:r w:rsidRPr="004D5510">
        <w:rPr>
          <w:sz w:val="16"/>
        </w:rPr>
        <w:t xml:space="preserve"> </w:t>
      </w:r>
      <w:r w:rsidRPr="004D5510">
        <w:rPr>
          <w:vanish/>
          <w:sz w:val="16"/>
        </w:rPr>
        <w:t>pro-Biden.</w:t>
      </w:r>
      <w:r w:rsidRPr="004D5510">
        <w:rPr>
          <w:sz w:val="16"/>
        </w:rPr>
        <w:t xml:space="preserve"> </w:t>
      </w:r>
      <w:r w:rsidRPr="004D5510">
        <w:rPr>
          <w:vanish/>
          <w:sz w:val="16"/>
        </w:rPr>
        <w:t>But</w:t>
      </w:r>
      <w:r w:rsidRPr="004D5510">
        <w:rPr>
          <w:sz w:val="16"/>
        </w:rPr>
        <w:t xml:space="preserve"> </w:t>
      </w:r>
      <w:r w:rsidRPr="004D5510">
        <w:rPr>
          <w:vanish/>
          <w:sz w:val="16"/>
        </w:rPr>
        <w:t>if</w:t>
      </w:r>
      <w:r w:rsidRPr="004D5510">
        <w:rPr>
          <w:sz w:val="16"/>
        </w:rPr>
        <w:t xml:space="preserve"> </w:t>
      </w:r>
      <w:r w:rsidRPr="004D5510">
        <w:rPr>
          <w:vanish/>
          <w:sz w:val="16"/>
        </w:rPr>
        <w:t>unions</w:t>
      </w:r>
      <w:r w:rsidRPr="004D5510">
        <w:rPr>
          <w:sz w:val="16"/>
        </w:rPr>
        <w:t xml:space="preserve"> </w:t>
      </w:r>
      <w:r w:rsidRPr="004D5510">
        <w:rPr>
          <w:vanish/>
          <w:sz w:val="16"/>
        </w:rPr>
        <w:t>commit</w:t>
      </w:r>
      <w:r w:rsidRPr="004D5510">
        <w:rPr>
          <w:sz w:val="16"/>
        </w:rPr>
        <w:t xml:space="preserve"> </w:t>
      </w:r>
      <w:r w:rsidRPr="004D5510">
        <w:rPr>
          <w:vanish/>
          <w:sz w:val="16"/>
        </w:rPr>
        <w:t>to</w:t>
      </w:r>
      <w:r w:rsidRPr="004D5510">
        <w:rPr>
          <w:sz w:val="16"/>
        </w:rPr>
        <w:t xml:space="preserve"> </w:t>
      </w:r>
      <w:r w:rsidRPr="004D5510">
        <w:rPr>
          <w:vanish/>
          <w:sz w:val="16"/>
        </w:rPr>
        <w:t>the</w:t>
      </w:r>
      <w:r w:rsidRPr="004D5510">
        <w:rPr>
          <w:sz w:val="16"/>
        </w:rPr>
        <w:t xml:space="preserve"> </w:t>
      </w:r>
      <w:r w:rsidRPr="004D5510">
        <w:rPr>
          <w:vanish/>
          <w:sz w:val="16"/>
        </w:rPr>
        <w:t>integrity</w:t>
      </w:r>
      <w:r w:rsidRPr="004D5510">
        <w:rPr>
          <w:sz w:val="16"/>
        </w:rPr>
        <w:t xml:space="preserve"> </w:t>
      </w:r>
      <w:r w:rsidRPr="004D5510">
        <w:rPr>
          <w:vanish/>
          <w:sz w:val="16"/>
        </w:rPr>
        <w:t>of</w:t>
      </w:r>
      <w:r w:rsidRPr="004D5510">
        <w:rPr>
          <w:sz w:val="16"/>
        </w:rPr>
        <w:t xml:space="preserve"> </w:t>
      </w:r>
      <w:r w:rsidRPr="004D5510">
        <w:rPr>
          <w:vanish/>
          <w:sz w:val="16"/>
        </w:rPr>
        <w:t>the</w:t>
      </w:r>
      <w:r w:rsidRPr="004D5510">
        <w:rPr>
          <w:sz w:val="16"/>
        </w:rPr>
        <w:t xml:space="preserve"> </w:t>
      </w:r>
      <w:r w:rsidRPr="004D5510">
        <w:rPr>
          <w:vanish/>
          <w:sz w:val="16"/>
        </w:rPr>
        <w:t>democratic</w:t>
      </w:r>
      <w:r w:rsidRPr="004D5510">
        <w:rPr>
          <w:sz w:val="16"/>
        </w:rPr>
        <w:t xml:space="preserve"> </w:t>
      </w:r>
      <w:r w:rsidRPr="004D5510">
        <w:rPr>
          <w:vanish/>
          <w:sz w:val="16"/>
        </w:rPr>
        <w:t>process,</w:t>
      </w:r>
      <w:r w:rsidRPr="004D5510">
        <w:rPr>
          <w:sz w:val="16"/>
        </w:rPr>
        <w:t xml:space="preserve"> </w:t>
      </w:r>
      <w:r w:rsidRPr="004D5510">
        <w:rPr>
          <w:vanish/>
          <w:sz w:val="16"/>
        </w:rPr>
        <w:t>they</w:t>
      </w:r>
      <w:r w:rsidRPr="004D5510">
        <w:rPr>
          <w:sz w:val="16"/>
        </w:rPr>
        <w:t xml:space="preserve"> </w:t>
      </w:r>
      <w:r w:rsidRPr="004D5510">
        <w:rPr>
          <w:vanish/>
          <w:sz w:val="16"/>
        </w:rPr>
        <w:t>have</w:t>
      </w:r>
      <w:r w:rsidRPr="004D5510">
        <w:rPr>
          <w:sz w:val="16"/>
        </w:rPr>
        <w:t xml:space="preserve"> </w:t>
      </w:r>
      <w:r w:rsidRPr="004D5510">
        <w:rPr>
          <w:vanish/>
          <w:sz w:val="16"/>
        </w:rPr>
        <w:t>more</w:t>
      </w:r>
      <w:r w:rsidRPr="004D5510">
        <w:rPr>
          <w:sz w:val="16"/>
        </w:rPr>
        <w:t xml:space="preserve"> </w:t>
      </w:r>
      <w:r w:rsidRPr="004D5510">
        <w:rPr>
          <w:vanish/>
          <w:sz w:val="16"/>
        </w:rPr>
        <w:t>ground</w:t>
      </w:r>
      <w:r w:rsidRPr="004D5510">
        <w:rPr>
          <w:sz w:val="16"/>
        </w:rPr>
        <w:t xml:space="preserve"> </w:t>
      </w:r>
      <w:r w:rsidRPr="004D5510">
        <w:rPr>
          <w:vanish/>
          <w:sz w:val="16"/>
        </w:rPr>
        <w:t>to</w:t>
      </w:r>
      <w:r w:rsidRPr="004D5510">
        <w:rPr>
          <w:sz w:val="16"/>
        </w:rPr>
        <w:t xml:space="preserve"> </w:t>
      </w:r>
      <w:r w:rsidRPr="004D5510">
        <w:rPr>
          <w:vanish/>
          <w:sz w:val="16"/>
        </w:rPr>
        <w:t>stand</w:t>
      </w:r>
      <w:r w:rsidRPr="004D5510">
        <w:rPr>
          <w:sz w:val="16"/>
        </w:rPr>
        <w:t xml:space="preserve"> </w:t>
      </w:r>
      <w:r w:rsidRPr="004D5510">
        <w:rPr>
          <w:vanish/>
          <w:sz w:val="16"/>
        </w:rPr>
        <w:t>on.</w:t>
      </w:r>
      <w:r w:rsidRPr="004D5510">
        <w:rPr>
          <w:sz w:val="16"/>
        </w:rPr>
        <w:t xml:space="preserve"> </w:t>
      </w:r>
      <w:r w:rsidRPr="004D5510">
        <w:rPr>
          <w:vanish/>
          <w:sz w:val="16"/>
        </w:rPr>
        <w:t>The</w:t>
      </w:r>
      <w:r w:rsidRPr="004D5510">
        <w:rPr>
          <w:sz w:val="16"/>
        </w:rPr>
        <w:t xml:space="preserve"> </w:t>
      </w:r>
      <w:r w:rsidRPr="004D5510">
        <w:rPr>
          <w:vanish/>
          <w:sz w:val="16"/>
        </w:rPr>
        <w:t>Rochester</w:t>
      </w:r>
      <w:r w:rsidRPr="004D5510">
        <w:rPr>
          <w:sz w:val="16"/>
        </w:rPr>
        <w:t xml:space="preserve"> </w:t>
      </w:r>
      <w:r w:rsidRPr="004D5510">
        <w:rPr>
          <w:vanish/>
          <w:sz w:val="16"/>
        </w:rPr>
        <w:t>Central</w:t>
      </w:r>
      <w:r w:rsidRPr="004D5510">
        <w:rPr>
          <w:sz w:val="16"/>
        </w:rPr>
        <w:t xml:space="preserve"> </w:t>
      </w:r>
      <w:r w:rsidRPr="004D5510">
        <w:rPr>
          <w:vanish/>
          <w:sz w:val="16"/>
        </w:rPr>
        <w:t>Labor</w:t>
      </w:r>
      <w:r w:rsidRPr="004D5510">
        <w:rPr>
          <w:sz w:val="16"/>
        </w:rPr>
        <w:t xml:space="preserve"> </w:t>
      </w:r>
      <w:r w:rsidRPr="004D5510">
        <w:rPr>
          <w:vanish/>
          <w:sz w:val="16"/>
        </w:rPr>
        <w:t>Council</w:t>
      </w:r>
      <w:r w:rsidRPr="004D5510">
        <w:rPr>
          <w:sz w:val="16"/>
        </w:rPr>
        <w:t xml:space="preserve"> </w:t>
      </w:r>
      <w:r w:rsidRPr="004D5510">
        <w:rPr>
          <w:vanish/>
          <w:sz w:val="16"/>
        </w:rPr>
        <w:t>in</w:t>
      </w:r>
      <w:r w:rsidRPr="004D5510">
        <w:rPr>
          <w:sz w:val="16"/>
        </w:rPr>
        <w:t xml:space="preserve"> </w:t>
      </w:r>
      <w:r w:rsidRPr="004D5510">
        <w:rPr>
          <w:vanish/>
          <w:sz w:val="16"/>
        </w:rPr>
        <w:t>New</w:t>
      </w:r>
      <w:r w:rsidRPr="004D5510">
        <w:rPr>
          <w:sz w:val="16"/>
        </w:rPr>
        <w:t xml:space="preserve"> </w:t>
      </w:r>
      <w:r w:rsidRPr="004D5510">
        <w:rPr>
          <w:vanish/>
          <w:sz w:val="16"/>
        </w:rPr>
        <w:t>York</w:t>
      </w:r>
      <w:r w:rsidRPr="004D5510">
        <w:rPr>
          <w:sz w:val="16"/>
        </w:rPr>
        <w:t xml:space="preserve"> </w:t>
      </w:r>
      <w:r w:rsidRPr="004D5510">
        <w:rPr>
          <w:vanish/>
          <w:sz w:val="16"/>
        </w:rPr>
        <w:t>passed</w:t>
      </w:r>
      <w:r w:rsidRPr="004D5510">
        <w:rPr>
          <w:sz w:val="16"/>
        </w:rPr>
        <w:t xml:space="preserve"> </w:t>
      </w:r>
      <w:r w:rsidRPr="004D5510">
        <w:rPr>
          <w:vanish/>
          <w:sz w:val="16"/>
        </w:rPr>
        <w:t>a</w:t>
      </w:r>
      <w:r w:rsidRPr="004D5510">
        <w:rPr>
          <w:sz w:val="16"/>
        </w:rPr>
        <w:t xml:space="preserve"> </w:t>
      </w:r>
      <w:r w:rsidRPr="004D5510">
        <w:rPr>
          <w:vanish/>
          <w:sz w:val="16"/>
        </w:rPr>
        <w:t>resolution</w:t>
      </w:r>
      <w:r w:rsidRPr="004D5510">
        <w:rPr>
          <w:sz w:val="16"/>
        </w:rPr>
        <w:t xml:space="preserve"> </w:t>
      </w:r>
      <w:r w:rsidRPr="004D5510">
        <w:rPr>
          <w:vanish/>
          <w:sz w:val="16"/>
        </w:rPr>
        <w:t>calling</w:t>
      </w:r>
      <w:r w:rsidRPr="004D5510">
        <w:rPr>
          <w:sz w:val="16"/>
        </w:rPr>
        <w:t xml:space="preserve"> </w:t>
      </w:r>
      <w:r w:rsidRPr="004D5510">
        <w:rPr>
          <w:vanish/>
          <w:sz w:val="16"/>
        </w:rPr>
        <w:t>for</w:t>
      </w:r>
      <w:r w:rsidRPr="004D5510">
        <w:rPr>
          <w:sz w:val="16"/>
        </w:rPr>
        <w:t xml:space="preserve"> </w:t>
      </w:r>
      <w:r w:rsidRPr="004D5510">
        <w:rPr>
          <w:vanish/>
          <w:sz w:val="16"/>
        </w:rPr>
        <w:t>a</w:t>
      </w:r>
      <w:r w:rsidRPr="004D5510">
        <w:rPr>
          <w:sz w:val="16"/>
        </w:rPr>
        <w:t xml:space="preserve"> </w:t>
      </w:r>
      <w:r w:rsidRPr="004D5510">
        <w:rPr>
          <w:vanish/>
          <w:sz w:val="16"/>
        </w:rPr>
        <w:t>general</w:t>
      </w:r>
      <w:r w:rsidRPr="004D5510">
        <w:rPr>
          <w:sz w:val="16"/>
        </w:rPr>
        <w:t xml:space="preserve"> </w:t>
      </w:r>
      <w:r w:rsidRPr="004D5510">
        <w:rPr>
          <w:vanish/>
          <w:sz w:val="16"/>
        </w:rPr>
        <w:t>strike</w:t>
      </w:r>
      <w:r w:rsidRPr="004D5510">
        <w:rPr>
          <w:sz w:val="16"/>
        </w:rPr>
        <w:t xml:space="preserve"> </w:t>
      </w:r>
      <w:r w:rsidRPr="004D5510">
        <w:rPr>
          <w:vanish/>
          <w:sz w:val="16"/>
        </w:rPr>
        <w:t>in</w:t>
      </w:r>
      <w:r w:rsidRPr="004D5510">
        <w:rPr>
          <w:sz w:val="16"/>
        </w:rPr>
        <w:t xml:space="preserve"> </w:t>
      </w:r>
      <w:r w:rsidRPr="004D5510">
        <w:rPr>
          <w:vanish/>
          <w:sz w:val="16"/>
        </w:rPr>
        <w:t>the</w:t>
      </w:r>
      <w:r w:rsidRPr="004D5510">
        <w:rPr>
          <w:sz w:val="16"/>
        </w:rPr>
        <w:t xml:space="preserve"> </w:t>
      </w:r>
      <w:r w:rsidRPr="004D5510">
        <w:rPr>
          <w:vanish/>
          <w:sz w:val="16"/>
        </w:rPr>
        <w:t>event</w:t>
      </w:r>
      <w:r w:rsidRPr="004D5510">
        <w:rPr>
          <w:sz w:val="16"/>
        </w:rPr>
        <w:t xml:space="preserve"> </w:t>
      </w:r>
      <w:r w:rsidRPr="004D5510">
        <w:rPr>
          <w:vanish/>
          <w:sz w:val="16"/>
        </w:rPr>
        <w:t>that</w:t>
      </w:r>
      <w:r w:rsidRPr="004D5510">
        <w:rPr>
          <w:sz w:val="16"/>
        </w:rPr>
        <w:t xml:space="preserve"> </w:t>
      </w:r>
      <w:r w:rsidRPr="004D5510">
        <w:rPr>
          <w:vanish/>
          <w:sz w:val="16"/>
        </w:rPr>
        <w:t>Trump</w:t>
      </w:r>
      <w:r w:rsidRPr="004D5510">
        <w:rPr>
          <w:sz w:val="16"/>
        </w:rPr>
        <w:t xml:space="preserve"> </w:t>
      </w:r>
      <w:r w:rsidRPr="004D5510">
        <w:rPr>
          <w:vanish/>
          <w:sz w:val="16"/>
        </w:rPr>
        <w:t>loses</w:t>
      </w:r>
      <w:r w:rsidRPr="004D5510">
        <w:rPr>
          <w:sz w:val="16"/>
        </w:rPr>
        <w:t xml:space="preserve"> </w:t>
      </w:r>
      <w:r w:rsidRPr="004D5510">
        <w:rPr>
          <w:vanish/>
          <w:sz w:val="16"/>
        </w:rPr>
        <w:t>and</w:t>
      </w:r>
      <w:r w:rsidRPr="004D5510">
        <w:rPr>
          <w:sz w:val="16"/>
        </w:rPr>
        <w:t xml:space="preserve"> </w:t>
      </w:r>
      <w:r w:rsidRPr="004D5510">
        <w:rPr>
          <w:vanish/>
          <w:sz w:val="16"/>
        </w:rPr>
        <w:t>does</w:t>
      </w:r>
      <w:r w:rsidRPr="004D5510">
        <w:rPr>
          <w:sz w:val="16"/>
        </w:rPr>
        <w:t xml:space="preserve"> </w:t>
      </w:r>
      <w:r w:rsidRPr="004D5510">
        <w:rPr>
          <w:vanish/>
          <w:sz w:val="16"/>
        </w:rPr>
        <w:t>not</w:t>
      </w:r>
      <w:r w:rsidRPr="004D5510">
        <w:rPr>
          <w:sz w:val="16"/>
        </w:rPr>
        <w:t xml:space="preserve"> </w:t>
      </w:r>
      <w:r w:rsidRPr="004D5510">
        <w:rPr>
          <w:vanish/>
          <w:sz w:val="16"/>
        </w:rPr>
        <w:t>step</w:t>
      </w:r>
      <w:r w:rsidRPr="004D5510">
        <w:rPr>
          <w:sz w:val="16"/>
        </w:rPr>
        <w:t xml:space="preserve"> </w:t>
      </w:r>
      <w:r w:rsidRPr="004D5510">
        <w:rPr>
          <w:vanish/>
          <w:sz w:val="16"/>
        </w:rPr>
        <w:t>down.</w:t>
      </w:r>
      <w:r w:rsidRPr="004D5510">
        <w:rPr>
          <w:sz w:val="16"/>
        </w:rPr>
        <w:t xml:space="preserve"> </w:t>
      </w:r>
      <w:r w:rsidRPr="004D5510">
        <w:rPr>
          <w:vanish/>
          <w:sz w:val="16"/>
        </w:rPr>
        <w:t>The</w:t>
      </w:r>
      <w:r w:rsidRPr="004D5510">
        <w:rPr>
          <w:sz w:val="16"/>
        </w:rPr>
        <w:t xml:space="preserve"> </w:t>
      </w:r>
      <w:r w:rsidRPr="004D5510">
        <w:rPr>
          <w:vanish/>
          <w:sz w:val="16"/>
        </w:rPr>
        <w:t>resolution</w:t>
      </w:r>
      <w:r w:rsidRPr="004D5510">
        <w:rPr>
          <w:sz w:val="16"/>
        </w:rPr>
        <w:t xml:space="preserve"> </w:t>
      </w:r>
      <w:r w:rsidRPr="004D5510">
        <w:rPr>
          <w:vanish/>
          <w:sz w:val="16"/>
        </w:rPr>
        <w:t>calls</w:t>
      </w:r>
      <w:r w:rsidRPr="004D5510">
        <w:rPr>
          <w:sz w:val="16"/>
        </w:rPr>
        <w:t xml:space="preserve"> </w:t>
      </w:r>
      <w:r w:rsidRPr="004D5510">
        <w:rPr>
          <w:vanish/>
          <w:sz w:val="16"/>
        </w:rPr>
        <w:t>on</w:t>
      </w:r>
      <w:r w:rsidRPr="004D5510">
        <w:rPr>
          <w:sz w:val="16"/>
        </w:rPr>
        <w:t xml:space="preserve"> </w:t>
      </w:r>
      <w:r w:rsidRPr="004D5510">
        <w:rPr>
          <w:vanish/>
          <w:sz w:val="16"/>
        </w:rPr>
        <w:t>the</w:t>
      </w:r>
      <w:r w:rsidRPr="004D5510">
        <w:rPr>
          <w:sz w:val="16"/>
        </w:rPr>
        <w:t xml:space="preserve"> </w:t>
      </w:r>
      <w:r w:rsidRPr="004D5510">
        <w:rPr>
          <w:vanish/>
          <w:sz w:val="16"/>
        </w:rPr>
        <w:t>national</w:t>
      </w:r>
      <w:r w:rsidRPr="004D5510">
        <w:rPr>
          <w:sz w:val="16"/>
        </w:rPr>
        <w:t xml:space="preserve"> </w:t>
      </w:r>
      <w:r w:rsidRPr="004D5510">
        <w:rPr>
          <w:vanish/>
          <w:sz w:val="16"/>
        </w:rPr>
        <w:t>AFL-CIO</w:t>
      </w:r>
      <w:r w:rsidRPr="004D5510">
        <w:rPr>
          <w:sz w:val="16"/>
        </w:rPr>
        <w:t xml:space="preserve"> </w:t>
      </w:r>
      <w:r w:rsidRPr="004D5510">
        <w:rPr>
          <w:vanish/>
          <w:sz w:val="16"/>
        </w:rPr>
        <w:t>and</w:t>
      </w:r>
      <w:r w:rsidRPr="004D5510">
        <w:rPr>
          <w:sz w:val="16"/>
        </w:rPr>
        <w:t xml:space="preserve"> </w:t>
      </w:r>
      <w:r w:rsidRPr="004D5510">
        <w:rPr>
          <w:vanish/>
          <w:sz w:val="16"/>
        </w:rPr>
        <w:t>all</w:t>
      </w:r>
      <w:r w:rsidRPr="004D5510">
        <w:rPr>
          <w:sz w:val="16"/>
        </w:rPr>
        <w:t xml:space="preserve"> </w:t>
      </w:r>
      <w:r w:rsidRPr="004D5510">
        <w:rPr>
          <w:vanish/>
          <w:sz w:val="16"/>
        </w:rPr>
        <w:t>other</w:t>
      </w:r>
      <w:r w:rsidRPr="004D5510">
        <w:rPr>
          <w:sz w:val="16"/>
        </w:rPr>
        <w:t xml:space="preserve"> </w:t>
      </w:r>
      <w:r w:rsidRPr="004D5510">
        <w:rPr>
          <w:highlight w:val="cyan"/>
          <w:u w:val="single"/>
        </w:rPr>
        <w:t>labor organizations</w:t>
      </w:r>
      <w:r w:rsidRPr="004D5510">
        <w:rPr>
          <w:u w:val="single"/>
        </w:rPr>
        <w:t xml:space="preserve"> </w:t>
      </w:r>
      <w:r w:rsidRPr="004D5510">
        <w:rPr>
          <w:vanish/>
          <w:u w:val="single"/>
        </w:rPr>
        <w:t>to</w:t>
      </w:r>
      <w:r w:rsidRPr="004D5510">
        <w:rPr>
          <w:u w:val="single"/>
        </w:rPr>
        <w:t xml:space="preserve"> </w:t>
      </w:r>
      <w:r w:rsidRPr="004D5510">
        <w:rPr>
          <w:vanish/>
          <w:u w:val="single"/>
        </w:rPr>
        <w:t>“</w:t>
      </w:r>
      <w:r w:rsidRPr="004D5510">
        <w:rPr>
          <w:highlight w:val="cyan"/>
          <w:u w:val="single"/>
        </w:rPr>
        <w:t>prepare for</w:t>
      </w:r>
      <w:r w:rsidRPr="004D5510">
        <w:rPr>
          <w:u w:val="single"/>
        </w:rPr>
        <w:t xml:space="preserve"> </w:t>
      </w:r>
      <w:r w:rsidRPr="004D5510">
        <w:rPr>
          <w:vanish/>
          <w:u w:val="single"/>
        </w:rPr>
        <w:t>and</w:t>
      </w:r>
      <w:r w:rsidRPr="004D5510">
        <w:rPr>
          <w:u w:val="single"/>
        </w:rPr>
        <w:t xml:space="preserve"> </w:t>
      </w:r>
      <w:r w:rsidRPr="004D5510">
        <w:rPr>
          <w:vanish/>
          <w:u w:val="single"/>
        </w:rPr>
        <w:t>enact</w:t>
      </w:r>
      <w:r w:rsidRPr="004D5510">
        <w:rPr>
          <w:u w:val="single"/>
        </w:rPr>
        <w:t xml:space="preserve"> </w:t>
      </w:r>
      <w:r w:rsidRPr="004D5510">
        <w:rPr>
          <w:vanish/>
          <w:u w:val="single"/>
        </w:rPr>
        <w:t>a</w:t>
      </w:r>
      <w:r w:rsidRPr="004D5510">
        <w:rPr>
          <w:u w:val="single"/>
        </w:rPr>
        <w:t xml:space="preserve"> </w:t>
      </w:r>
      <w:r w:rsidRPr="004D5510">
        <w:rPr>
          <w:highlight w:val="cyan"/>
          <w:u w:val="single"/>
        </w:rPr>
        <w:t>general strike</w:t>
      </w:r>
      <w:r w:rsidRPr="004D5510">
        <w:rPr>
          <w:vanish/>
          <w:u w:val="single"/>
        </w:rPr>
        <w:t>,</w:t>
      </w:r>
      <w:r w:rsidRPr="004D5510">
        <w:rPr>
          <w:u w:val="single"/>
        </w:rPr>
        <w:t xml:space="preserve"> </w:t>
      </w:r>
      <w:r w:rsidRPr="004D5510">
        <w:rPr>
          <w:vanish/>
          <w:u w:val="single"/>
        </w:rPr>
        <w:t>if</w:t>
      </w:r>
      <w:r w:rsidRPr="004D5510">
        <w:rPr>
          <w:u w:val="single"/>
        </w:rPr>
        <w:t xml:space="preserve"> </w:t>
      </w:r>
      <w:r w:rsidRPr="004D5510">
        <w:rPr>
          <w:vanish/>
          <w:u w:val="single"/>
        </w:rPr>
        <w:t>necessary,</w:t>
      </w:r>
      <w:r w:rsidRPr="004D5510">
        <w:rPr>
          <w:u w:val="single"/>
        </w:rPr>
        <w:t xml:space="preserve"> </w:t>
      </w:r>
      <w:r w:rsidRPr="004D5510">
        <w:rPr>
          <w:highlight w:val="cyan"/>
          <w:u w:val="single"/>
        </w:rPr>
        <w:t>to ensure</w:t>
      </w:r>
      <w:r w:rsidRPr="004D5510">
        <w:rPr>
          <w:u w:val="single"/>
        </w:rPr>
        <w:t xml:space="preserve"> </w:t>
      </w:r>
      <w:r w:rsidRPr="004D5510">
        <w:rPr>
          <w:vanish/>
          <w:u w:val="single"/>
        </w:rPr>
        <w:t>a</w:t>
      </w:r>
      <w:r w:rsidRPr="004D5510">
        <w:rPr>
          <w:u w:val="single"/>
        </w:rPr>
        <w:t xml:space="preserve"> </w:t>
      </w:r>
      <w:r w:rsidRPr="004D5510">
        <w:rPr>
          <w:vanish/>
          <w:u w:val="single"/>
        </w:rPr>
        <w:t>Constitutionally</w:t>
      </w:r>
      <w:r w:rsidRPr="004D5510">
        <w:rPr>
          <w:u w:val="single"/>
        </w:rPr>
        <w:t xml:space="preserve"> </w:t>
      </w:r>
      <w:r w:rsidRPr="004D5510">
        <w:rPr>
          <w:vanish/>
          <w:u w:val="single"/>
        </w:rPr>
        <w:t>mandated</w:t>
      </w:r>
      <w:r w:rsidRPr="004D5510">
        <w:rPr>
          <w:u w:val="single"/>
        </w:rPr>
        <w:t xml:space="preserve"> </w:t>
      </w:r>
      <w:r w:rsidRPr="004D5510">
        <w:rPr>
          <w:highlight w:val="cyan"/>
          <w:u w:val="single"/>
        </w:rPr>
        <w:t>peaceful transition of power</w:t>
      </w:r>
      <w:r w:rsidRPr="004D5510">
        <w:rPr>
          <w:u w:val="single"/>
        </w:rPr>
        <w:t xml:space="preserve"> </w:t>
      </w:r>
      <w:r w:rsidRPr="004D5510">
        <w:rPr>
          <w:vanish/>
          <w:u w:val="single"/>
        </w:rPr>
        <w:t>as</w:t>
      </w:r>
      <w:r w:rsidRPr="004D5510">
        <w:rPr>
          <w:u w:val="single"/>
        </w:rPr>
        <w:t xml:space="preserve"> </w:t>
      </w:r>
      <w:r w:rsidRPr="004D5510">
        <w:rPr>
          <w:vanish/>
          <w:u w:val="single"/>
        </w:rPr>
        <w:t>a</w:t>
      </w:r>
      <w:r w:rsidRPr="004D5510">
        <w:rPr>
          <w:u w:val="single"/>
        </w:rPr>
        <w:t xml:space="preserve"> </w:t>
      </w:r>
      <w:r w:rsidRPr="004D5510">
        <w:rPr>
          <w:vanish/>
          <w:u w:val="single"/>
        </w:rPr>
        <w:t>result</w:t>
      </w:r>
      <w:r w:rsidRPr="004D5510">
        <w:rPr>
          <w:u w:val="single"/>
        </w:rPr>
        <w:t xml:space="preserve"> </w:t>
      </w:r>
      <w:r w:rsidRPr="004D5510">
        <w:rPr>
          <w:vanish/>
          <w:u w:val="single"/>
        </w:rPr>
        <w:t>of</w:t>
      </w:r>
      <w:r w:rsidRPr="004D5510">
        <w:rPr>
          <w:u w:val="single"/>
        </w:rPr>
        <w:t xml:space="preserve"> </w:t>
      </w:r>
      <w:r w:rsidRPr="004D5510">
        <w:rPr>
          <w:vanish/>
          <w:u w:val="single"/>
        </w:rPr>
        <w:t>the</w:t>
      </w:r>
      <w:r w:rsidRPr="004D5510">
        <w:rPr>
          <w:u w:val="single"/>
        </w:rPr>
        <w:t xml:space="preserve"> </w:t>
      </w:r>
      <w:r w:rsidRPr="004D5510">
        <w:rPr>
          <w:vanish/>
          <w:u w:val="single"/>
        </w:rPr>
        <w:t>2020</w:t>
      </w:r>
      <w:r w:rsidRPr="004D5510">
        <w:rPr>
          <w:u w:val="single"/>
        </w:rPr>
        <w:t xml:space="preserve"> </w:t>
      </w:r>
      <w:r w:rsidRPr="004D5510">
        <w:rPr>
          <w:vanish/>
          <w:u w:val="single"/>
        </w:rPr>
        <w:t>Presidential</w:t>
      </w:r>
      <w:r w:rsidRPr="004D5510">
        <w:rPr>
          <w:u w:val="single"/>
        </w:rPr>
        <w:t xml:space="preserve"> </w:t>
      </w:r>
      <w:r w:rsidRPr="004D5510">
        <w:rPr>
          <w:vanish/>
          <w:u w:val="single"/>
        </w:rPr>
        <w:t>Elections.”</w:t>
      </w:r>
      <w:r w:rsidRPr="004D5510">
        <w:rPr>
          <w:u w:val="single"/>
        </w:rPr>
        <w:t xml:space="preserve"> </w:t>
      </w:r>
      <w:r w:rsidRPr="004D5510">
        <w:rPr>
          <w:vanish/>
          <w:u w:val="single"/>
        </w:rPr>
        <w:t>A</w:t>
      </w:r>
      <w:r w:rsidRPr="004D5510">
        <w:rPr>
          <w:u w:val="single"/>
        </w:rPr>
        <w:t xml:space="preserve"> </w:t>
      </w:r>
      <w:r w:rsidRPr="004D5510">
        <w:rPr>
          <w:vanish/>
          <w:u w:val="single"/>
        </w:rPr>
        <w:t>handful</w:t>
      </w:r>
      <w:r w:rsidRPr="004D5510">
        <w:rPr>
          <w:u w:val="single"/>
        </w:rPr>
        <w:t xml:space="preserve"> </w:t>
      </w:r>
      <w:r w:rsidRPr="004D5510">
        <w:rPr>
          <w:vanish/>
          <w:u w:val="single"/>
        </w:rPr>
        <w:t>of</w:t>
      </w:r>
      <w:r w:rsidRPr="004D5510">
        <w:rPr>
          <w:u w:val="single"/>
        </w:rPr>
        <w:t xml:space="preserve"> </w:t>
      </w:r>
      <w:r w:rsidRPr="004D5510">
        <w:rPr>
          <w:vanish/>
          <w:u w:val="single"/>
        </w:rPr>
        <w:t>other</w:t>
      </w:r>
      <w:r w:rsidRPr="004D5510">
        <w:rPr>
          <w:u w:val="single"/>
        </w:rPr>
        <w:t xml:space="preserve"> </w:t>
      </w:r>
      <w:r w:rsidRPr="004D5510">
        <w:rPr>
          <w:highlight w:val="cyan"/>
          <w:u w:val="single"/>
        </w:rPr>
        <w:t>labor bodies</w:t>
      </w:r>
      <w:r w:rsidRPr="004D5510">
        <w:rPr>
          <w:u w:val="single"/>
        </w:rPr>
        <w:t xml:space="preserve"> </w:t>
      </w:r>
      <w:r w:rsidRPr="004D5510">
        <w:rPr>
          <w:vanish/>
          <w:u w:val="single"/>
        </w:rPr>
        <w:t>have</w:t>
      </w:r>
      <w:r w:rsidRPr="004D5510">
        <w:rPr>
          <w:u w:val="single"/>
        </w:rPr>
        <w:t xml:space="preserve"> </w:t>
      </w:r>
      <w:r w:rsidRPr="004D5510">
        <w:rPr>
          <w:highlight w:val="cyan"/>
          <w:u w:val="single"/>
        </w:rPr>
        <w:t>followed</w:t>
      </w:r>
      <w:r w:rsidRPr="004D5510">
        <w:rPr>
          <w:u w:val="single"/>
        </w:rPr>
        <w:t xml:space="preserve"> </w:t>
      </w:r>
      <w:r w:rsidRPr="004D5510">
        <w:rPr>
          <w:vanish/>
          <w:u w:val="single"/>
        </w:rPr>
        <w:t>suit.</w:t>
      </w:r>
      <w:r w:rsidRPr="004D5510">
        <w:rPr>
          <w:u w:val="single"/>
        </w:rPr>
        <w:t xml:space="preserve"> </w:t>
      </w:r>
      <w:r w:rsidRPr="004D5510">
        <w:rPr>
          <w:vanish/>
          <w:sz w:val="16"/>
        </w:rPr>
        <w:t>Sara</w:t>
      </w:r>
      <w:r w:rsidRPr="004D5510">
        <w:rPr>
          <w:sz w:val="16"/>
        </w:rPr>
        <w:t xml:space="preserve"> </w:t>
      </w:r>
      <w:r w:rsidRPr="004D5510">
        <w:rPr>
          <w:vanish/>
          <w:sz w:val="16"/>
        </w:rPr>
        <w:t>Nelson,</w:t>
      </w:r>
      <w:r w:rsidRPr="004D5510">
        <w:rPr>
          <w:sz w:val="16"/>
        </w:rPr>
        <w:t xml:space="preserve"> </w:t>
      </w:r>
      <w:r w:rsidRPr="004D5510">
        <w:rPr>
          <w:vanish/>
          <w:sz w:val="16"/>
        </w:rPr>
        <w:t>International</w:t>
      </w:r>
      <w:r w:rsidRPr="004D5510">
        <w:rPr>
          <w:sz w:val="16"/>
        </w:rPr>
        <w:t xml:space="preserve"> </w:t>
      </w:r>
      <w:r w:rsidRPr="004D5510">
        <w:rPr>
          <w:vanish/>
          <w:sz w:val="16"/>
        </w:rPr>
        <w:t>President</w:t>
      </w:r>
      <w:r w:rsidRPr="004D5510">
        <w:rPr>
          <w:sz w:val="16"/>
        </w:rPr>
        <w:t xml:space="preserve"> </w:t>
      </w:r>
      <w:r w:rsidRPr="004D5510">
        <w:rPr>
          <w:vanish/>
          <w:sz w:val="16"/>
        </w:rPr>
        <w:t>of</w:t>
      </w:r>
      <w:r w:rsidRPr="004D5510">
        <w:rPr>
          <w:sz w:val="16"/>
        </w:rPr>
        <w:t xml:space="preserve"> </w:t>
      </w:r>
      <w:r w:rsidRPr="004D5510">
        <w:rPr>
          <w:vanish/>
          <w:sz w:val="16"/>
        </w:rPr>
        <w:t>the</w:t>
      </w:r>
      <w:r w:rsidRPr="004D5510">
        <w:rPr>
          <w:sz w:val="16"/>
        </w:rPr>
        <w:t xml:space="preserve"> </w:t>
      </w:r>
      <w:r w:rsidRPr="004D5510">
        <w:rPr>
          <w:vanish/>
          <w:sz w:val="16"/>
        </w:rPr>
        <w:t>Association</w:t>
      </w:r>
      <w:r w:rsidRPr="004D5510">
        <w:rPr>
          <w:sz w:val="16"/>
        </w:rPr>
        <w:t xml:space="preserve"> </w:t>
      </w:r>
      <w:r w:rsidRPr="004D5510">
        <w:rPr>
          <w:vanish/>
          <w:sz w:val="16"/>
        </w:rPr>
        <w:t>of</w:t>
      </w:r>
      <w:r w:rsidRPr="004D5510">
        <w:rPr>
          <w:sz w:val="16"/>
        </w:rPr>
        <w:t xml:space="preserve"> </w:t>
      </w:r>
      <w:r w:rsidRPr="004D5510">
        <w:rPr>
          <w:vanish/>
          <w:sz w:val="16"/>
        </w:rPr>
        <w:t>Flight</w:t>
      </w:r>
      <w:r w:rsidRPr="004D5510">
        <w:rPr>
          <w:sz w:val="16"/>
        </w:rPr>
        <w:t xml:space="preserve"> </w:t>
      </w:r>
      <w:r w:rsidRPr="004D5510">
        <w:rPr>
          <w:vanish/>
          <w:sz w:val="16"/>
        </w:rPr>
        <w:t>Attendants-CWA,</w:t>
      </w:r>
      <w:r w:rsidRPr="004D5510">
        <w:rPr>
          <w:sz w:val="16"/>
        </w:rPr>
        <w:t xml:space="preserve"> </w:t>
      </w:r>
      <w:r w:rsidRPr="004D5510">
        <w:rPr>
          <w:vanish/>
          <w:sz w:val="16"/>
        </w:rPr>
        <w:t>AFL-CIO,</w:t>
      </w:r>
      <w:r w:rsidRPr="004D5510">
        <w:rPr>
          <w:sz w:val="16"/>
        </w:rPr>
        <w:t xml:space="preserve"> </w:t>
      </w:r>
      <w:r w:rsidRPr="004D5510">
        <w:rPr>
          <w:vanish/>
          <w:sz w:val="16"/>
        </w:rPr>
        <w:t>is</w:t>
      </w:r>
      <w:r w:rsidRPr="004D5510">
        <w:rPr>
          <w:sz w:val="16"/>
        </w:rPr>
        <w:t xml:space="preserve"> </w:t>
      </w:r>
      <w:r w:rsidRPr="004D5510">
        <w:rPr>
          <w:vanish/>
          <w:sz w:val="16"/>
        </w:rPr>
        <w:t>also</w:t>
      </w:r>
      <w:r w:rsidRPr="004D5510">
        <w:rPr>
          <w:sz w:val="16"/>
        </w:rPr>
        <w:t xml:space="preserve"> </w:t>
      </w:r>
      <w:r w:rsidRPr="004D5510">
        <w:rPr>
          <w:vanish/>
          <w:sz w:val="16"/>
        </w:rPr>
        <w:t>taking</w:t>
      </w:r>
      <w:r w:rsidRPr="004D5510">
        <w:rPr>
          <w:sz w:val="16"/>
        </w:rPr>
        <w:t xml:space="preserve"> </w:t>
      </w:r>
      <w:r w:rsidRPr="004D5510">
        <w:rPr>
          <w:vanish/>
          <w:sz w:val="16"/>
        </w:rPr>
        <w:t>a</w:t>
      </w:r>
      <w:r w:rsidRPr="004D5510">
        <w:rPr>
          <w:sz w:val="16"/>
        </w:rPr>
        <w:t xml:space="preserve"> </w:t>
      </w:r>
      <w:r w:rsidRPr="004D5510">
        <w:rPr>
          <w:vanish/>
          <w:sz w:val="16"/>
        </w:rPr>
        <w:t>bold</w:t>
      </w:r>
      <w:r w:rsidRPr="004D5510">
        <w:rPr>
          <w:sz w:val="16"/>
        </w:rPr>
        <w:t xml:space="preserve"> </w:t>
      </w:r>
      <w:r w:rsidRPr="004D5510">
        <w:rPr>
          <w:vanish/>
          <w:sz w:val="16"/>
        </w:rPr>
        <w:t>stand,</w:t>
      </w:r>
      <w:r w:rsidRPr="004D5510">
        <w:rPr>
          <w:sz w:val="16"/>
        </w:rPr>
        <w:t xml:space="preserve"> </w:t>
      </w:r>
      <w:r w:rsidRPr="004D5510">
        <w:rPr>
          <w:vanish/>
          <w:sz w:val="16"/>
        </w:rPr>
        <w:t>stating</w:t>
      </w:r>
      <w:r w:rsidRPr="004D5510">
        <w:rPr>
          <w:sz w:val="16"/>
        </w:rPr>
        <w:t xml:space="preserve"> </w:t>
      </w:r>
      <w:r w:rsidRPr="004D5510">
        <w:rPr>
          <w:vanish/>
          <w:sz w:val="16"/>
        </w:rPr>
        <w:t>that</w:t>
      </w:r>
      <w:r w:rsidRPr="004D5510">
        <w:rPr>
          <w:sz w:val="16"/>
        </w:rPr>
        <w:t xml:space="preserve"> </w:t>
      </w:r>
      <w:r w:rsidRPr="004D5510">
        <w:rPr>
          <w:vanish/>
          <w:sz w:val="16"/>
        </w:rPr>
        <w:t>in</w:t>
      </w:r>
      <w:r w:rsidRPr="004D5510">
        <w:rPr>
          <w:sz w:val="16"/>
        </w:rPr>
        <w:t xml:space="preserve"> </w:t>
      </w:r>
      <w:r w:rsidRPr="004D5510">
        <w:rPr>
          <w:vanish/>
          <w:sz w:val="16"/>
        </w:rPr>
        <w:t>the</w:t>
      </w:r>
      <w:r w:rsidRPr="004D5510">
        <w:rPr>
          <w:sz w:val="16"/>
        </w:rPr>
        <w:t xml:space="preserve"> </w:t>
      </w:r>
      <w:r w:rsidRPr="004D5510">
        <w:rPr>
          <w:vanish/>
          <w:sz w:val="16"/>
        </w:rPr>
        <w:t>event</w:t>
      </w:r>
      <w:r w:rsidRPr="004D5510">
        <w:rPr>
          <w:sz w:val="16"/>
        </w:rPr>
        <w:t xml:space="preserve"> </w:t>
      </w:r>
      <w:r w:rsidRPr="004D5510">
        <w:rPr>
          <w:vanish/>
          <w:sz w:val="16"/>
        </w:rPr>
        <w:t>of</w:t>
      </w:r>
      <w:r w:rsidRPr="004D5510">
        <w:rPr>
          <w:sz w:val="16"/>
        </w:rPr>
        <w:t xml:space="preserve"> </w:t>
      </w:r>
      <w:r w:rsidRPr="004D5510">
        <w:rPr>
          <w:vanish/>
          <w:sz w:val="16"/>
        </w:rPr>
        <w:t>a</w:t>
      </w:r>
      <w:r w:rsidRPr="004D5510">
        <w:rPr>
          <w:sz w:val="16"/>
        </w:rPr>
        <w:t xml:space="preserve"> </w:t>
      </w:r>
      <w:r w:rsidRPr="004D5510">
        <w:rPr>
          <w:vanish/>
          <w:sz w:val="16"/>
        </w:rPr>
        <w:t>contested</w:t>
      </w:r>
      <w:r w:rsidRPr="004D5510">
        <w:rPr>
          <w:sz w:val="16"/>
        </w:rPr>
        <w:t xml:space="preserve"> </w:t>
      </w:r>
      <w:r w:rsidRPr="004D5510">
        <w:rPr>
          <w:vanish/>
          <w:sz w:val="16"/>
        </w:rPr>
        <w:t>election,</w:t>
      </w:r>
      <w:r w:rsidRPr="004D5510">
        <w:rPr>
          <w:sz w:val="16"/>
        </w:rPr>
        <w:t xml:space="preserve">  </w:t>
      </w:r>
      <w:r w:rsidRPr="004D5510">
        <w:rPr>
          <w:vanish/>
          <w:sz w:val="16"/>
        </w:rPr>
        <w:t>labor</w:t>
      </w:r>
      <w:r w:rsidRPr="004D5510">
        <w:rPr>
          <w:sz w:val="16"/>
        </w:rPr>
        <w:t xml:space="preserve"> </w:t>
      </w:r>
      <w:r w:rsidRPr="004D5510">
        <w:rPr>
          <w:vanish/>
          <w:sz w:val="16"/>
        </w:rPr>
        <w:t>“has</w:t>
      </w:r>
      <w:r w:rsidRPr="004D5510">
        <w:rPr>
          <w:sz w:val="16"/>
        </w:rPr>
        <w:t xml:space="preserve"> </w:t>
      </w:r>
      <w:r w:rsidRPr="004D5510">
        <w:rPr>
          <w:vanish/>
          <w:sz w:val="16"/>
        </w:rPr>
        <w:t>to</w:t>
      </w:r>
      <w:r w:rsidRPr="004D5510">
        <w:rPr>
          <w:sz w:val="16"/>
        </w:rPr>
        <w:t xml:space="preserve"> </w:t>
      </w:r>
      <w:r w:rsidRPr="004D5510">
        <w:rPr>
          <w:vanish/>
          <w:sz w:val="16"/>
        </w:rPr>
        <w:t>be</w:t>
      </w:r>
      <w:r w:rsidRPr="004D5510">
        <w:rPr>
          <w:sz w:val="16"/>
        </w:rPr>
        <w:t xml:space="preserve"> </w:t>
      </w:r>
      <w:r w:rsidRPr="004D5510">
        <w:rPr>
          <w:highlight w:val="cyan"/>
          <w:u w:val="single"/>
        </w:rPr>
        <w:t>ready to mobilize in a series of strikes</w:t>
      </w:r>
      <w:r w:rsidRPr="004D5510">
        <w:rPr>
          <w:u w:val="single"/>
        </w:rPr>
        <w:t xml:space="preserve"> </w:t>
      </w:r>
      <w:r w:rsidRPr="004D5510">
        <w:rPr>
          <w:vanish/>
          <w:u w:val="single"/>
        </w:rPr>
        <w:t>or</w:t>
      </w:r>
      <w:r w:rsidRPr="004D5510">
        <w:rPr>
          <w:u w:val="single"/>
        </w:rPr>
        <w:t xml:space="preserve"> </w:t>
      </w:r>
      <w:r w:rsidRPr="004D5510">
        <w:rPr>
          <w:vanish/>
          <w:u w:val="single"/>
        </w:rPr>
        <w:t>leading</w:t>
      </w:r>
      <w:r w:rsidRPr="004D5510">
        <w:rPr>
          <w:u w:val="single"/>
        </w:rPr>
        <w:t xml:space="preserve"> </w:t>
      </w:r>
      <w:r w:rsidRPr="004D5510">
        <w:rPr>
          <w:vanish/>
          <w:u w:val="single"/>
        </w:rPr>
        <w:t>to</w:t>
      </w:r>
      <w:r w:rsidRPr="004D5510">
        <w:rPr>
          <w:u w:val="single"/>
        </w:rPr>
        <w:t xml:space="preserve"> </w:t>
      </w:r>
      <w:r w:rsidRPr="004D5510">
        <w:rPr>
          <w:vanish/>
          <w:u w:val="single"/>
        </w:rPr>
        <w:t>a</w:t>
      </w:r>
      <w:r w:rsidRPr="004D5510">
        <w:rPr>
          <w:u w:val="single"/>
        </w:rPr>
        <w:t xml:space="preserve"> </w:t>
      </w:r>
      <w:r w:rsidRPr="004D5510">
        <w:rPr>
          <w:vanish/>
          <w:u w:val="single"/>
        </w:rPr>
        <w:t>general</w:t>
      </w:r>
      <w:r w:rsidRPr="004D5510">
        <w:rPr>
          <w:u w:val="single"/>
        </w:rPr>
        <w:t xml:space="preserve"> </w:t>
      </w:r>
      <w:r w:rsidRPr="004D5510">
        <w:rPr>
          <w:vanish/>
          <w:u w:val="single"/>
        </w:rPr>
        <w:t>strike.”</w:t>
      </w:r>
      <w:r w:rsidRPr="004D5510">
        <w:rPr>
          <w:u w:val="single"/>
        </w:rPr>
        <w:t xml:space="preserve"> </w:t>
      </w:r>
      <w:r w:rsidRPr="004D5510">
        <w:rPr>
          <w:vanish/>
          <w:u w:val="single"/>
        </w:rPr>
        <w:t>Despite</w:t>
      </w:r>
      <w:r w:rsidRPr="004D5510">
        <w:rPr>
          <w:u w:val="single"/>
        </w:rPr>
        <w:t xml:space="preserve"> </w:t>
      </w:r>
      <w:r w:rsidRPr="004D5510">
        <w:rPr>
          <w:vanish/>
          <w:u w:val="single"/>
        </w:rPr>
        <w:t>high</w:t>
      </w:r>
      <w:r w:rsidRPr="004D5510">
        <w:rPr>
          <w:u w:val="single"/>
        </w:rPr>
        <w:t xml:space="preserve"> </w:t>
      </w:r>
      <w:r w:rsidRPr="004D5510">
        <w:rPr>
          <w:vanish/>
          <w:u w:val="single"/>
        </w:rPr>
        <w:t>unemployment,</w:t>
      </w:r>
      <w:r w:rsidRPr="004D5510">
        <w:rPr>
          <w:u w:val="single"/>
        </w:rPr>
        <w:t xml:space="preserve"> </w:t>
      </w:r>
      <w:r w:rsidRPr="004D5510">
        <w:rPr>
          <w:vanish/>
          <w:u w:val="single"/>
        </w:rPr>
        <w:t>workers</w:t>
      </w:r>
      <w:r w:rsidRPr="004D5510">
        <w:rPr>
          <w:u w:val="single"/>
        </w:rPr>
        <w:t xml:space="preserve"> </w:t>
      </w:r>
      <w:r w:rsidRPr="004D5510">
        <w:rPr>
          <w:vanish/>
          <w:u w:val="single"/>
        </w:rPr>
        <w:t>still</w:t>
      </w:r>
      <w:r w:rsidRPr="004D5510">
        <w:rPr>
          <w:u w:val="single"/>
        </w:rPr>
        <w:t xml:space="preserve"> </w:t>
      </w:r>
      <w:r w:rsidRPr="004D5510">
        <w:rPr>
          <w:vanish/>
          <w:u w:val="single"/>
        </w:rPr>
        <w:t>have</w:t>
      </w:r>
      <w:r w:rsidRPr="004D5510">
        <w:rPr>
          <w:u w:val="single"/>
        </w:rPr>
        <w:t xml:space="preserve"> </w:t>
      </w:r>
      <w:r w:rsidRPr="004D5510">
        <w:rPr>
          <w:vanish/>
          <w:u w:val="single"/>
        </w:rPr>
        <w:t>power</w:t>
      </w:r>
      <w:r w:rsidRPr="004D5510">
        <w:rPr>
          <w:vanish/>
          <w:sz w:val="16"/>
        </w:rPr>
        <w:t>,</w:t>
      </w:r>
      <w:r w:rsidRPr="004D5510">
        <w:rPr>
          <w:sz w:val="16"/>
        </w:rPr>
        <w:t xml:space="preserve"> </w:t>
      </w:r>
      <w:r w:rsidRPr="004D5510">
        <w:rPr>
          <w:vanish/>
          <w:sz w:val="16"/>
        </w:rPr>
        <w:t>she</w:t>
      </w:r>
      <w:r w:rsidRPr="004D5510">
        <w:rPr>
          <w:sz w:val="16"/>
        </w:rPr>
        <w:t xml:space="preserve"> </w:t>
      </w:r>
      <w:r w:rsidRPr="004D5510">
        <w:rPr>
          <w:vanish/>
          <w:sz w:val="16"/>
        </w:rPr>
        <w:t>says.</w:t>
      </w:r>
      <w:r w:rsidRPr="004D5510">
        <w:rPr>
          <w:sz w:val="16"/>
        </w:rPr>
        <w:t xml:space="preserve"> </w:t>
      </w:r>
      <w:r w:rsidRPr="004D5510">
        <w:rPr>
          <w:vanish/>
          <w:sz w:val="16"/>
        </w:rPr>
        <w:t>She</w:t>
      </w:r>
      <w:r w:rsidRPr="004D5510">
        <w:rPr>
          <w:sz w:val="16"/>
        </w:rPr>
        <w:t xml:space="preserve"> </w:t>
      </w:r>
      <w:r w:rsidRPr="004D5510">
        <w:rPr>
          <w:vanish/>
          <w:sz w:val="16"/>
        </w:rPr>
        <w:t>points</w:t>
      </w:r>
      <w:r w:rsidRPr="004D5510">
        <w:rPr>
          <w:sz w:val="16"/>
        </w:rPr>
        <w:t xml:space="preserve"> </w:t>
      </w:r>
      <w:r w:rsidRPr="004D5510">
        <w:rPr>
          <w:vanish/>
          <w:sz w:val="16"/>
        </w:rPr>
        <w:t>to</w:t>
      </w:r>
      <w:r w:rsidRPr="004D5510">
        <w:rPr>
          <w:sz w:val="16"/>
        </w:rPr>
        <w:t xml:space="preserve"> </w:t>
      </w:r>
      <w:r w:rsidRPr="004D5510">
        <w:rPr>
          <w:vanish/>
          <w:sz w:val="16"/>
        </w:rPr>
        <w:t>how</w:t>
      </w:r>
      <w:r w:rsidRPr="004D5510">
        <w:rPr>
          <w:sz w:val="16"/>
        </w:rPr>
        <w:t xml:space="preserve"> </w:t>
      </w:r>
      <w:r w:rsidRPr="004D5510">
        <w:rPr>
          <w:vanish/>
          <w:sz w:val="16"/>
        </w:rPr>
        <w:t>the</w:t>
      </w:r>
      <w:r w:rsidRPr="004D5510">
        <w:rPr>
          <w:sz w:val="16"/>
        </w:rPr>
        <w:t xml:space="preserve"> </w:t>
      </w:r>
      <w:r w:rsidRPr="004D5510">
        <w:rPr>
          <w:vanish/>
          <w:sz w:val="16"/>
        </w:rPr>
        <w:t>federal</w:t>
      </w:r>
      <w:r w:rsidRPr="004D5510">
        <w:rPr>
          <w:sz w:val="16"/>
        </w:rPr>
        <w:t xml:space="preserve"> </w:t>
      </w:r>
      <w:r w:rsidRPr="004D5510">
        <w:rPr>
          <w:vanish/>
          <w:sz w:val="16"/>
        </w:rPr>
        <w:t>government</w:t>
      </w:r>
      <w:r w:rsidRPr="004D5510">
        <w:rPr>
          <w:sz w:val="16"/>
        </w:rPr>
        <w:t xml:space="preserve"> </w:t>
      </w:r>
      <w:r w:rsidRPr="004D5510">
        <w:rPr>
          <w:vanish/>
          <w:sz w:val="16"/>
        </w:rPr>
        <w:t>ended</w:t>
      </w:r>
      <w:r w:rsidRPr="004D5510">
        <w:rPr>
          <w:sz w:val="16"/>
        </w:rPr>
        <w:t xml:space="preserve"> </w:t>
      </w:r>
      <w:r w:rsidRPr="004D5510">
        <w:rPr>
          <w:vanish/>
          <w:sz w:val="16"/>
        </w:rPr>
        <w:t>its</w:t>
      </w:r>
      <w:r w:rsidRPr="004D5510">
        <w:rPr>
          <w:sz w:val="16"/>
        </w:rPr>
        <w:t xml:space="preserve"> </w:t>
      </w:r>
      <w:r w:rsidRPr="004D5510">
        <w:rPr>
          <w:vanish/>
          <w:sz w:val="16"/>
        </w:rPr>
        <w:t>shutdown</w:t>
      </w:r>
      <w:r w:rsidRPr="004D5510">
        <w:rPr>
          <w:sz w:val="16"/>
        </w:rPr>
        <w:t xml:space="preserve"> </w:t>
      </w:r>
      <w:r w:rsidRPr="004D5510">
        <w:rPr>
          <w:vanish/>
          <w:sz w:val="16"/>
        </w:rPr>
        <w:t>last</w:t>
      </w:r>
      <w:r w:rsidRPr="004D5510">
        <w:rPr>
          <w:sz w:val="16"/>
        </w:rPr>
        <w:t xml:space="preserve"> </w:t>
      </w:r>
      <w:r w:rsidRPr="004D5510">
        <w:rPr>
          <w:vanish/>
          <w:sz w:val="16"/>
        </w:rPr>
        <w:t>year,</w:t>
      </w:r>
      <w:r w:rsidRPr="004D5510">
        <w:rPr>
          <w:sz w:val="16"/>
        </w:rPr>
        <w:t xml:space="preserve"> </w:t>
      </w:r>
      <w:r w:rsidRPr="004D5510">
        <w:rPr>
          <w:vanish/>
          <w:sz w:val="16"/>
        </w:rPr>
        <w:t>after</w:t>
      </w:r>
      <w:r w:rsidRPr="004D5510">
        <w:rPr>
          <w:sz w:val="16"/>
        </w:rPr>
        <w:t xml:space="preserve"> </w:t>
      </w:r>
      <w:r w:rsidRPr="004D5510">
        <w:rPr>
          <w:vanish/>
          <w:sz w:val="16"/>
        </w:rPr>
        <w:t>Nelson</w:t>
      </w:r>
      <w:r w:rsidRPr="004D5510">
        <w:rPr>
          <w:sz w:val="16"/>
        </w:rPr>
        <w:t xml:space="preserve"> </w:t>
      </w:r>
      <w:r w:rsidRPr="004D5510">
        <w:rPr>
          <w:vanish/>
          <w:sz w:val="16"/>
        </w:rPr>
        <w:t>spoke</w:t>
      </w:r>
      <w:r w:rsidRPr="004D5510">
        <w:rPr>
          <w:sz w:val="16"/>
        </w:rPr>
        <w:t xml:space="preserve"> </w:t>
      </w:r>
      <w:r w:rsidRPr="004D5510">
        <w:rPr>
          <w:vanish/>
          <w:sz w:val="16"/>
        </w:rPr>
        <w:t>publicly</w:t>
      </w:r>
      <w:r w:rsidRPr="004D5510">
        <w:rPr>
          <w:sz w:val="16"/>
        </w:rPr>
        <w:t xml:space="preserve"> </w:t>
      </w:r>
      <w:r w:rsidRPr="004D5510">
        <w:rPr>
          <w:vanish/>
          <w:sz w:val="16"/>
        </w:rPr>
        <w:t>about</w:t>
      </w:r>
      <w:r w:rsidRPr="004D5510">
        <w:rPr>
          <w:sz w:val="16"/>
        </w:rPr>
        <w:t xml:space="preserve"> </w:t>
      </w:r>
      <w:r w:rsidRPr="004D5510">
        <w:rPr>
          <w:vanish/>
          <w:sz w:val="16"/>
        </w:rPr>
        <w:t>the</w:t>
      </w:r>
      <w:r w:rsidRPr="004D5510">
        <w:rPr>
          <w:sz w:val="16"/>
        </w:rPr>
        <w:t xml:space="preserve"> </w:t>
      </w:r>
      <w:r w:rsidRPr="004D5510">
        <w:rPr>
          <w:vanish/>
          <w:sz w:val="16"/>
        </w:rPr>
        <w:t>idea</w:t>
      </w:r>
      <w:r w:rsidRPr="004D5510">
        <w:rPr>
          <w:sz w:val="16"/>
        </w:rPr>
        <w:t xml:space="preserve"> </w:t>
      </w:r>
      <w:r w:rsidRPr="004D5510">
        <w:rPr>
          <w:vanish/>
          <w:sz w:val="16"/>
        </w:rPr>
        <w:t>of</w:t>
      </w:r>
      <w:r w:rsidRPr="004D5510">
        <w:rPr>
          <w:sz w:val="16"/>
        </w:rPr>
        <w:t xml:space="preserve"> </w:t>
      </w:r>
      <w:r w:rsidRPr="004D5510">
        <w:rPr>
          <w:vanish/>
          <w:sz w:val="16"/>
        </w:rPr>
        <w:t>a</w:t>
      </w:r>
      <w:r w:rsidRPr="004D5510">
        <w:rPr>
          <w:sz w:val="16"/>
        </w:rPr>
        <w:t xml:space="preserve"> </w:t>
      </w:r>
      <w:r w:rsidRPr="004D5510">
        <w:rPr>
          <w:vanish/>
          <w:sz w:val="16"/>
        </w:rPr>
        <w:t>general</w:t>
      </w:r>
      <w:r w:rsidRPr="004D5510">
        <w:rPr>
          <w:sz w:val="16"/>
        </w:rPr>
        <w:t xml:space="preserve"> </w:t>
      </w:r>
      <w:r w:rsidRPr="004D5510">
        <w:rPr>
          <w:vanish/>
          <w:sz w:val="16"/>
        </w:rPr>
        <w:t>strike</w:t>
      </w:r>
      <w:r w:rsidRPr="004D5510">
        <w:rPr>
          <w:sz w:val="16"/>
        </w:rPr>
        <w:t xml:space="preserve"> </w:t>
      </w:r>
      <w:r w:rsidRPr="004D5510">
        <w:rPr>
          <w:vanish/>
          <w:sz w:val="16"/>
        </w:rPr>
        <w:t>and</w:t>
      </w:r>
      <w:r w:rsidRPr="004D5510">
        <w:rPr>
          <w:sz w:val="16"/>
        </w:rPr>
        <w:t xml:space="preserve"> </w:t>
      </w:r>
      <w:r w:rsidRPr="004D5510">
        <w:rPr>
          <w:vanish/>
          <w:sz w:val="16"/>
        </w:rPr>
        <w:t>a</w:t>
      </w:r>
      <w:r w:rsidRPr="004D5510">
        <w:rPr>
          <w:sz w:val="16"/>
        </w:rPr>
        <w:t xml:space="preserve"> </w:t>
      </w:r>
      <w:r w:rsidRPr="004D5510">
        <w:rPr>
          <w:vanish/>
          <w:sz w:val="16"/>
        </w:rPr>
        <w:t>handful</w:t>
      </w:r>
      <w:r w:rsidRPr="004D5510">
        <w:rPr>
          <w:sz w:val="16"/>
        </w:rPr>
        <w:t xml:space="preserve"> </w:t>
      </w:r>
      <w:r w:rsidRPr="004D5510">
        <w:rPr>
          <w:vanish/>
          <w:sz w:val="16"/>
        </w:rPr>
        <w:t>of</w:t>
      </w:r>
      <w:r w:rsidRPr="004D5510">
        <w:rPr>
          <w:sz w:val="16"/>
        </w:rPr>
        <w:t xml:space="preserve"> </w:t>
      </w:r>
      <w:r w:rsidRPr="004D5510">
        <w:rPr>
          <w:vanish/>
          <w:sz w:val="16"/>
        </w:rPr>
        <w:t>air</w:t>
      </w:r>
      <w:r w:rsidRPr="004D5510">
        <w:rPr>
          <w:sz w:val="16"/>
        </w:rPr>
        <w:t xml:space="preserve"> </w:t>
      </w:r>
      <w:r w:rsidRPr="004D5510">
        <w:rPr>
          <w:vanish/>
          <w:sz w:val="16"/>
        </w:rPr>
        <w:t>traffic</w:t>
      </w:r>
      <w:r w:rsidRPr="004D5510">
        <w:rPr>
          <w:sz w:val="16"/>
        </w:rPr>
        <w:t xml:space="preserve"> </w:t>
      </w:r>
      <w:r w:rsidRPr="004D5510">
        <w:rPr>
          <w:vanish/>
          <w:sz w:val="16"/>
        </w:rPr>
        <w:t>controllers</w:t>
      </w:r>
      <w:r w:rsidRPr="004D5510">
        <w:rPr>
          <w:sz w:val="16"/>
        </w:rPr>
        <w:t xml:space="preserve"> </w:t>
      </w:r>
      <w:r w:rsidRPr="004D5510">
        <w:rPr>
          <w:vanish/>
          <w:sz w:val="16"/>
        </w:rPr>
        <w:t>did</w:t>
      </w:r>
      <w:r w:rsidRPr="004D5510">
        <w:rPr>
          <w:sz w:val="16"/>
        </w:rPr>
        <w:t xml:space="preserve"> </w:t>
      </w:r>
      <w:r w:rsidRPr="004D5510">
        <w:rPr>
          <w:vanish/>
          <w:sz w:val="16"/>
        </w:rPr>
        <w:t>not</w:t>
      </w:r>
      <w:r w:rsidRPr="004D5510">
        <w:rPr>
          <w:sz w:val="16"/>
        </w:rPr>
        <w:t xml:space="preserve"> </w:t>
      </w:r>
      <w:r w:rsidRPr="004D5510">
        <w:rPr>
          <w:vanish/>
          <w:sz w:val="16"/>
        </w:rPr>
        <w:t>show</w:t>
      </w:r>
      <w:r w:rsidRPr="004D5510">
        <w:rPr>
          <w:sz w:val="16"/>
        </w:rPr>
        <w:t xml:space="preserve"> </w:t>
      </w:r>
      <w:r w:rsidRPr="004D5510">
        <w:rPr>
          <w:vanish/>
          <w:sz w:val="16"/>
        </w:rPr>
        <w:t>up</w:t>
      </w:r>
      <w:r w:rsidRPr="004D5510">
        <w:rPr>
          <w:sz w:val="16"/>
        </w:rPr>
        <w:t xml:space="preserve"> </w:t>
      </w:r>
      <w:r w:rsidRPr="004D5510">
        <w:rPr>
          <w:vanish/>
          <w:sz w:val="16"/>
        </w:rPr>
        <w:t>for</w:t>
      </w:r>
      <w:r w:rsidRPr="004D5510">
        <w:rPr>
          <w:sz w:val="16"/>
        </w:rPr>
        <w:t xml:space="preserve"> </w:t>
      </w:r>
      <w:r w:rsidRPr="004D5510">
        <w:rPr>
          <w:vanish/>
          <w:sz w:val="16"/>
        </w:rPr>
        <w:t>their</w:t>
      </w:r>
      <w:r w:rsidRPr="004D5510">
        <w:rPr>
          <w:sz w:val="16"/>
        </w:rPr>
        <w:t xml:space="preserve"> </w:t>
      </w:r>
      <w:r w:rsidRPr="004D5510">
        <w:rPr>
          <w:vanish/>
          <w:sz w:val="16"/>
        </w:rPr>
        <w:t>shifts.</w:t>
      </w:r>
      <w:r w:rsidRPr="004D5510">
        <w:rPr>
          <w:sz w:val="16"/>
        </w:rPr>
        <w:t xml:space="preserve"> </w:t>
      </w:r>
      <w:r w:rsidRPr="004D5510">
        <w:rPr>
          <w:vanish/>
          <w:sz w:val="16"/>
        </w:rPr>
        <w:t>“Where</w:t>
      </w:r>
      <w:r w:rsidRPr="004D5510">
        <w:rPr>
          <w:sz w:val="16"/>
        </w:rPr>
        <w:t xml:space="preserve"> </w:t>
      </w:r>
      <w:r w:rsidRPr="004D5510">
        <w:rPr>
          <w:vanish/>
          <w:sz w:val="16"/>
        </w:rPr>
        <w:t>can</w:t>
      </w:r>
      <w:r w:rsidRPr="004D5510">
        <w:rPr>
          <w:sz w:val="16"/>
        </w:rPr>
        <w:t xml:space="preserve"> </w:t>
      </w:r>
      <w:r w:rsidRPr="004D5510">
        <w:rPr>
          <w:vanish/>
          <w:sz w:val="16"/>
        </w:rPr>
        <w:t>we</w:t>
      </w:r>
      <w:r w:rsidRPr="004D5510">
        <w:rPr>
          <w:sz w:val="16"/>
        </w:rPr>
        <w:t xml:space="preserve"> </w:t>
      </w:r>
      <w:r w:rsidRPr="004D5510">
        <w:rPr>
          <w:vanish/>
          <w:sz w:val="16"/>
        </w:rPr>
        <w:t>actually</w:t>
      </w:r>
      <w:r w:rsidRPr="004D5510">
        <w:rPr>
          <w:sz w:val="16"/>
        </w:rPr>
        <w:t xml:space="preserve"> </w:t>
      </w:r>
      <w:r w:rsidRPr="004D5510">
        <w:rPr>
          <w:vanish/>
          <w:sz w:val="16"/>
        </w:rPr>
        <w:t>flex</w:t>
      </w:r>
      <w:r w:rsidRPr="004D5510">
        <w:rPr>
          <w:sz w:val="16"/>
        </w:rPr>
        <w:t xml:space="preserve"> </w:t>
      </w:r>
      <w:r w:rsidRPr="004D5510">
        <w:rPr>
          <w:vanish/>
          <w:sz w:val="16"/>
        </w:rPr>
        <w:t>that</w:t>
      </w:r>
      <w:r w:rsidRPr="004D5510">
        <w:rPr>
          <w:sz w:val="16"/>
        </w:rPr>
        <w:t xml:space="preserve"> </w:t>
      </w:r>
      <w:r w:rsidRPr="004D5510">
        <w:rPr>
          <w:vanish/>
          <w:sz w:val="16"/>
        </w:rPr>
        <w:t>muscle</w:t>
      </w:r>
      <w:r w:rsidRPr="004D5510">
        <w:rPr>
          <w:sz w:val="16"/>
        </w:rPr>
        <w:t xml:space="preserve"> </w:t>
      </w:r>
      <w:r w:rsidRPr="004D5510">
        <w:rPr>
          <w:vanish/>
          <w:sz w:val="16"/>
        </w:rPr>
        <w:t>in</w:t>
      </w:r>
      <w:r w:rsidRPr="004D5510">
        <w:rPr>
          <w:sz w:val="16"/>
        </w:rPr>
        <w:t xml:space="preserve"> </w:t>
      </w:r>
      <w:r w:rsidRPr="004D5510">
        <w:rPr>
          <w:vanish/>
          <w:sz w:val="16"/>
        </w:rPr>
        <w:t>a</w:t>
      </w:r>
      <w:r w:rsidRPr="004D5510">
        <w:rPr>
          <w:sz w:val="16"/>
        </w:rPr>
        <w:t xml:space="preserve"> </w:t>
      </w:r>
      <w:r w:rsidRPr="004D5510">
        <w:rPr>
          <w:vanish/>
          <w:sz w:val="16"/>
        </w:rPr>
        <w:t>series</w:t>
      </w:r>
      <w:r w:rsidRPr="004D5510">
        <w:rPr>
          <w:sz w:val="16"/>
        </w:rPr>
        <w:t xml:space="preserve"> </w:t>
      </w:r>
      <w:r w:rsidRPr="004D5510">
        <w:rPr>
          <w:vanish/>
          <w:sz w:val="16"/>
        </w:rPr>
        <w:t>of</w:t>
      </w:r>
      <w:r w:rsidRPr="004D5510">
        <w:rPr>
          <w:sz w:val="16"/>
        </w:rPr>
        <w:t xml:space="preserve"> </w:t>
      </w:r>
      <w:r w:rsidRPr="004D5510">
        <w:rPr>
          <w:vanish/>
          <w:sz w:val="16"/>
        </w:rPr>
        <w:t>strikes</w:t>
      </w:r>
      <w:r w:rsidRPr="004D5510">
        <w:rPr>
          <w:sz w:val="16"/>
        </w:rPr>
        <w:t xml:space="preserve"> </w:t>
      </w:r>
      <w:r w:rsidRPr="004D5510">
        <w:rPr>
          <w:vanish/>
          <w:sz w:val="16"/>
        </w:rPr>
        <w:t>.</w:t>
      </w:r>
      <w:r w:rsidRPr="004D5510">
        <w:rPr>
          <w:sz w:val="16"/>
        </w:rPr>
        <w:t xml:space="preserve"> </w:t>
      </w:r>
      <w:r w:rsidRPr="004D5510">
        <w:rPr>
          <w:vanish/>
          <w:sz w:val="16"/>
        </w:rPr>
        <w:t>.</w:t>
      </w:r>
      <w:r w:rsidRPr="004D5510">
        <w:rPr>
          <w:sz w:val="16"/>
        </w:rPr>
        <w:t xml:space="preserve"> </w:t>
      </w:r>
      <w:r w:rsidRPr="004D5510">
        <w:rPr>
          <w:vanish/>
          <w:sz w:val="16"/>
        </w:rPr>
        <w:t>.</w:t>
      </w:r>
      <w:r w:rsidRPr="004D5510">
        <w:rPr>
          <w:sz w:val="16"/>
        </w:rPr>
        <w:t xml:space="preserve"> </w:t>
      </w:r>
      <w:r w:rsidRPr="004D5510">
        <w:rPr>
          <w:vanish/>
          <w:sz w:val="16"/>
        </w:rPr>
        <w:t>in</w:t>
      </w:r>
      <w:r w:rsidRPr="004D5510">
        <w:rPr>
          <w:sz w:val="16"/>
        </w:rPr>
        <w:t xml:space="preserve"> </w:t>
      </w:r>
      <w:r w:rsidRPr="004D5510">
        <w:rPr>
          <w:vanish/>
          <w:sz w:val="16"/>
        </w:rPr>
        <w:t>a</w:t>
      </w:r>
      <w:r w:rsidRPr="004D5510">
        <w:rPr>
          <w:sz w:val="16"/>
        </w:rPr>
        <w:t xml:space="preserve"> </w:t>
      </w:r>
      <w:r w:rsidRPr="004D5510">
        <w:rPr>
          <w:vanish/>
          <w:sz w:val="16"/>
        </w:rPr>
        <w:t>way</w:t>
      </w:r>
      <w:r w:rsidRPr="004D5510">
        <w:rPr>
          <w:sz w:val="16"/>
        </w:rPr>
        <w:t xml:space="preserve"> </w:t>
      </w:r>
      <w:r w:rsidRPr="004D5510">
        <w:rPr>
          <w:vanish/>
          <w:sz w:val="16"/>
        </w:rPr>
        <w:t>that</w:t>
      </w:r>
      <w:r w:rsidRPr="004D5510">
        <w:rPr>
          <w:sz w:val="16"/>
        </w:rPr>
        <w:t xml:space="preserve"> </w:t>
      </w:r>
      <w:r w:rsidRPr="004D5510">
        <w:rPr>
          <w:vanish/>
          <w:sz w:val="16"/>
        </w:rPr>
        <w:t>is</w:t>
      </w:r>
      <w:r w:rsidRPr="004D5510">
        <w:rPr>
          <w:sz w:val="16"/>
        </w:rPr>
        <w:t xml:space="preserve"> </w:t>
      </w:r>
      <w:r w:rsidRPr="004D5510">
        <w:rPr>
          <w:vanish/>
          <w:sz w:val="16"/>
        </w:rPr>
        <w:t>going</w:t>
      </w:r>
      <w:r w:rsidRPr="004D5510">
        <w:rPr>
          <w:sz w:val="16"/>
        </w:rPr>
        <w:t xml:space="preserve"> </w:t>
      </w:r>
      <w:r w:rsidRPr="004D5510">
        <w:rPr>
          <w:vanish/>
          <w:sz w:val="16"/>
        </w:rPr>
        <w:t>to</w:t>
      </w:r>
      <w:r w:rsidRPr="004D5510">
        <w:rPr>
          <w:sz w:val="16"/>
        </w:rPr>
        <w:t xml:space="preserve"> </w:t>
      </w:r>
      <w:r w:rsidRPr="004D5510">
        <w:rPr>
          <w:vanish/>
          <w:sz w:val="16"/>
        </w:rPr>
        <w:t>be</w:t>
      </w:r>
      <w:r w:rsidRPr="004D5510">
        <w:rPr>
          <w:sz w:val="16"/>
        </w:rPr>
        <w:t xml:space="preserve"> </w:t>
      </w:r>
      <w:r w:rsidRPr="004D5510">
        <w:rPr>
          <w:vanish/>
          <w:sz w:val="16"/>
        </w:rPr>
        <w:t>very</w:t>
      </w:r>
      <w:r w:rsidRPr="004D5510">
        <w:rPr>
          <w:sz w:val="16"/>
        </w:rPr>
        <w:t xml:space="preserve"> </w:t>
      </w:r>
      <w:r w:rsidRPr="004D5510">
        <w:rPr>
          <w:vanish/>
          <w:sz w:val="16"/>
        </w:rPr>
        <w:t>effective?”</w:t>
      </w:r>
      <w:r w:rsidRPr="004D5510">
        <w:rPr>
          <w:sz w:val="16"/>
        </w:rPr>
        <w:t xml:space="preserve"> </w:t>
      </w:r>
      <w:r w:rsidRPr="004D5510">
        <w:rPr>
          <w:vanish/>
          <w:sz w:val="16"/>
        </w:rPr>
        <w:t>she</w:t>
      </w:r>
      <w:r w:rsidRPr="004D5510">
        <w:rPr>
          <w:sz w:val="16"/>
        </w:rPr>
        <w:t xml:space="preserve"> </w:t>
      </w:r>
      <w:r w:rsidRPr="004D5510">
        <w:rPr>
          <w:vanish/>
          <w:sz w:val="16"/>
        </w:rPr>
        <w:t>asks.</w:t>
      </w:r>
      <w:r w:rsidRPr="004D5510">
        <w:rPr>
          <w:sz w:val="16"/>
        </w:rPr>
        <w:t xml:space="preserve">  </w:t>
      </w:r>
      <w:r w:rsidRPr="004D5510">
        <w:rPr>
          <w:vanish/>
          <w:sz w:val="16"/>
        </w:rPr>
        <w:t>“And</w:t>
      </w:r>
      <w:r w:rsidRPr="004D5510">
        <w:rPr>
          <w:sz w:val="16"/>
        </w:rPr>
        <w:t xml:space="preserve"> </w:t>
      </w:r>
      <w:r w:rsidRPr="004D5510">
        <w:rPr>
          <w:vanish/>
          <w:sz w:val="16"/>
        </w:rPr>
        <w:t>frankly,</w:t>
      </w:r>
      <w:r w:rsidRPr="004D5510">
        <w:rPr>
          <w:sz w:val="16"/>
        </w:rPr>
        <w:t xml:space="preserve"> </w:t>
      </w:r>
      <w:r w:rsidRPr="004D5510">
        <w:rPr>
          <w:vanish/>
          <w:sz w:val="16"/>
        </w:rPr>
        <w:t>if</w:t>
      </w:r>
      <w:r w:rsidRPr="004D5510">
        <w:rPr>
          <w:sz w:val="16"/>
        </w:rPr>
        <w:t xml:space="preserve"> </w:t>
      </w:r>
      <w:r w:rsidRPr="004D5510">
        <w:rPr>
          <w:vanish/>
          <w:sz w:val="16"/>
        </w:rPr>
        <w:t>the</w:t>
      </w:r>
      <w:r w:rsidRPr="004D5510">
        <w:rPr>
          <w:sz w:val="16"/>
        </w:rPr>
        <w:t xml:space="preserve"> </w:t>
      </w:r>
      <w:r w:rsidRPr="004D5510">
        <w:rPr>
          <w:vanish/>
          <w:sz w:val="16"/>
        </w:rPr>
        <w:t>planes</w:t>
      </w:r>
      <w:r w:rsidRPr="004D5510">
        <w:rPr>
          <w:sz w:val="16"/>
        </w:rPr>
        <w:t xml:space="preserve"> </w:t>
      </w:r>
      <w:r w:rsidRPr="004D5510">
        <w:rPr>
          <w:vanish/>
          <w:sz w:val="16"/>
        </w:rPr>
        <w:t>all</w:t>
      </w:r>
      <w:r w:rsidRPr="004D5510">
        <w:rPr>
          <w:sz w:val="16"/>
        </w:rPr>
        <w:t xml:space="preserve"> </w:t>
      </w:r>
      <w:r w:rsidRPr="004D5510">
        <w:rPr>
          <w:vanish/>
          <w:sz w:val="16"/>
        </w:rPr>
        <w:t>stop</w:t>
      </w:r>
      <w:r w:rsidRPr="004D5510">
        <w:rPr>
          <w:sz w:val="16"/>
        </w:rPr>
        <w:t xml:space="preserve"> </w:t>
      </w:r>
      <w:r w:rsidRPr="004D5510">
        <w:rPr>
          <w:vanish/>
          <w:sz w:val="16"/>
        </w:rPr>
        <w:t>that</w:t>
      </w:r>
      <w:r w:rsidRPr="004D5510">
        <w:rPr>
          <w:sz w:val="16"/>
        </w:rPr>
        <w:t xml:space="preserve"> </w:t>
      </w:r>
      <w:r w:rsidRPr="004D5510">
        <w:rPr>
          <w:vanish/>
          <w:sz w:val="16"/>
        </w:rPr>
        <w:t>is</w:t>
      </w:r>
      <w:r w:rsidRPr="004D5510">
        <w:rPr>
          <w:sz w:val="16"/>
        </w:rPr>
        <w:t xml:space="preserve"> </w:t>
      </w:r>
      <w:r w:rsidRPr="004D5510">
        <w:rPr>
          <w:vanish/>
          <w:sz w:val="16"/>
        </w:rPr>
        <w:t>something</w:t>
      </w:r>
      <w:r w:rsidRPr="004D5510">
        <w:rPr>
          <w:sz w:val="16"/>
        </w:rPr>
        <w:t xml:space="preserve"> </w:t>
      </w:r>
      <w:r w:rsidRPr="004D5510">
        <w:rPr>
          <w:vanish/>
          <w:sz w:val="16"/>
        </w:rPr>
        <w:t>that</w:t>
      </w:r>
      <w:r w:rsidRPr="004D5510">
        <w:rPr>
          <w:sz w:val="16"/>
        </w:rPr>
        <w:t xml:space="preserve"> </w:t>
      </w:r>
      <w:r w:rsidRPr="004D5510">
        <w:rPr>
          <w:vanish/>
          <w:sz w:val="16"/>
        </w:rPr>
        <w:t>will</w:t>
      </w:r>
      <w:r w:rsidRPr="004D5510">
        <w:rPr>
          <w:sz w:val="16"/>
        </w:rPr>
        <w:t xml:space="preserve"> </w:t>
      </w:r>
      <w:r w:rsidRPr="004D5510">
        <w:rPr>
          <w:vanish/>
          <w:sz w:val="16"/>
        </w:rPr>
        <w:t>grab</w:t>
      </w:r>
      <w:r w:rsidRPr="004D5510">
        <w:rPr>
          <w:sz w:val="16"/>
        </w:rPr>
        <w:t xml:space="preserve"> </w:t>
      </w:r>
      <w:r w:rsidRPr="004D5510">
        <w:rPr>
          <w:vanish/>
          <w:sz w:val="16"/>
        </w:rPr>
        <w:t>everyone’s</w:t>
      </w:r>
      <w:r w:rsidRPr="004D5510">
        <w:rPr>
          <w:sz w:val="16"/>
        </w:rPr>
        <w:t xml:space="preserve"> </w:t>
      </w:r>
      <w:r w:rsidRPr="004D5510">
        <w:rPr>
          <w:vanish/>
          <w:sz w:val="16"/>
        </w:rPr>
        <w:t>attention</w:t>
      </w:r>
      <w:r w:rsidRPr="004D5510">
        <w:rPr>
          <w:sz w:val="16"/>
        </w:rPr>
        <w:t xml:space="preserve"> </w:t>
      </w:r>
      <w:r w:rsidRPr="004D5510">
        <w:rPr>
          <w:vanish/>
          <w:sz w:val="16"/>
        </w:rPr>
        <w:t>and</w:t>
      </w:r>
      <w:r w:rsidRPr="004D5510">
        <w:rPr>
          <w:sz w:val="16"/>
        </w:rPr>
        <w:t xml:space="preserve"> </w:t>
      </w:r>
      <w:r w:rsidRPr="004D5510">
        <w:rPr>
          <w:vanish/>
          <w:sz w:val="16"/>
        </w:rPr>
        <w:t>suddenly</w:t>
      </w:r>
      <w:r w:rsidRPr="004D5510">
        <w:rPr>
          <w:sz w:val="16"/>
        </w:rPr>
        <w:t xml:space="preserve"> </w:t>
      </w:r>
      <w:r w:rsidRPr="004D5510">
        <w:rPr>
          <w:vanish/>
          <w:sz w:val="16"/>
        </w:rPr>
        <w:t>there</w:t>
      </w:r>
      <w:r w:rsidRPr="004D5510">
        <w:rPr>
          <w:sz w:val="16"/>
        </w:rPr>
        <w:t xml:space="preserve"> </w:t>
      </w:r>
      <w:r w:rsidRPr="004D5510">
        <w:rPr>
          <w:vanish/>
          <w:sz w:val="16"/>
        </w:rPr>
        <w:t>has</w:t>
      </w:r>
      <w:r w:rsidRPr="004D5510">
        <w:rPr>
          <w:sz w:val="16"/>
        </w:rPr>
        <w:t xml:space="preserve"> </w:t>
      </w:r>
      <w:r w:rsidRPr="004D5510">
        <w:rPr>
          <w:vanish/>
          <w:sz w:val="16"/>
        </w:rPr>
        <w:t>to</w:t>
      </w:r>
      <w:r w:rsidRPr="004D5510">
        <w:rPr>
          <w:sz w:val="16"/>
        </w:rPr>
        <w:t xml:space="preserve"> </w:t>
      </w:r>
      <w:r w:rsidRPr="004D5510">
        <w:rPr>
          <w:vanish/>
          <w:sz w:val="16"/>
        </w:rPr>
        <w:t>be</w:t>
      </w:r>
      <w:r w:rsidRPr="004D5510">
        <w:rPr>
          <w:sz w:val="16"/>
        </w:rPr>
        <w:t xml:space="preserve"> </w:t>
      </w:r>
      <w:r w:rsidRPr="004D5510">
        <w:rPr>
          <w:vanish/>
          <w:sz w:val="16"/>
        </w:rPr>
        <w:t>action</w:t>
      </w:r>
      <w:r w:rsidRPr="004D5510">
        <w:rPr>
          <w:sz w:val="16"/>
        </w:rPr>
        <w:t xml:space="preserve"> </w:t>
      </w:r>
      <w:r w:rsidRPr="004D5510">
        <w:rPr>
          <w:vanish/>
          <w:sz w:val="16"/>
        </w:rPr>
        <w:t>to</w:t>
      </w:r>
      <w:r w:rsidRPr="004D5510">
        <w:rPr>
          <w:sz w:val="16"/>
        </w:rPr>
        <w:t xml:space="preserve"> </w:t>
      </w:r>
      <w:r w:rsidRPr="004D5510">
        <w:rPr>
          <w:vanish/>
          <w:sz w:val="16"/>
        </w:rPr>
        <w:t>fix</w:t>
      </w:r>
      <w:r w:rsidRPr="004D5510">
        <w:rPr>
          <w:sz w:val="16"/>
        </w:rPr>
        <w:t xml:space="preserve"> </w:t>
      </w:r>
      <w:r w:rsidR="00CA4BF1" w:rsidRPr="004D5510">
        <w:rPr>
          <w:sz w:val="16"/>
        </w:rPr>
        <w:t xml:space="preserve"> </w:t>
      </w:r>
      <w:r w:rsidRPr="004D5510">
        <w:rPr>
          <w:vanish/>
          <w:sz w:val="16"/>
        </w:rPr>
        <w:t>that.”</w:t>
      </w:r>
    </w:p>
    <w:p w14:paraId="24ABC09C" w14:textId="5A75E6F8" w:rsidR="00C01782" w:rsidRPr="004D5510" w:rsidRDefault="00C01782" w:rsidP="00C01782"/>
    <w:p w14:paraId="15A5DE8F" w14:textId="7E292DC5" w:rsidR="00F6334F" w:rsidRPr="004D5510" w:rsidRDefault="00C92753" w:rsidP="00F6334F">
      <w:pPr>
        <w:pStyle w:val="Heading4"/>
      </w:pPr>
      <w:r w:rsidRPr="004D5510">
        <w:t>3</w:t>
      </w:r>
      <w:r w:rsidR="00F6334F" w:rsidRPr="004D5510">
        <w:t xml:space="preserve"> - The right to strike is key to </w:t>
      </w:r>
      <w:r w:rsidR="00F6334F" w:rsidRPr="004D5510">
        <w:rPr>
          <w:u w:val="single"/>
        </w:rPr>
        <w:t>preserve</w:t>
      </w:r>
      <w:r w:rsidR="00F6334F" w:rsidRPr="004D5510">
        <w:t xml:space="preserve"> democracy – flips concentration of power.</w:t>
      </w:r>
    </w:p>
    <w:p w14:paraId="1757C448" w14:textId="77777777" w:rsidR="00F6334F" w:rsidRPr="004D5510" w:rsidRDefault="00F6334F" w:rsidP="00F6334F">
      <w:pPr>
        <w:rPr>
          <w:sz w:val="16"/>
        </w:rPr>
      </w:pPr>
      <w:r w:rsidRPr="004D5510">
        <w:rPr>
          <w:rStyle w:val="Style13ptBold"/>
          <w:u w:val="single"/>
        </w:rPr>
        <w:t>IER 17.</w:t>
      </w:r>
      <w:r w:rsidRPr="004D5510">
        <w:rPr>
          <w:sz w:val="16"/>
        </w:rPr>
        <w:t xml:space="preserve"> (The IER exists to inform the debate around trade union rights and labour law by providing information, critical analysis, and policy ideas through our network of academics, researchers and lawyers. We were established in February 1989 as an independent organisation to act as a focal point for the spread of new ideas in the field of labour law. In 1994 the Institute became a registered charity.) "UN Rights Expert: Right to Strike is Essential to Democracy." IER, 10 Mar. 2017, www.ier.org.uk/news/un-rights-expert-right-strike-essential-democracy/.</w:t>
      </w:r>
    </w:p>
    <w:p w14:paraId="782A9BBF" w14:textId="70E74DF1" w:rsidR="00F6334F" w:rsidRDefault="00F6334F" w:rsidP="00C01782">
      <w:pPr>
        <w:rPr>
          <w:u w:val="single"/>
        </w:rPr>
      </w:pPr>
      <w:r w:rsidRPr="004D5510">
        <w:rPr>
          <w:vanish/>
          <w:sz w:val="16"/>
        </w:rPr>
        <w:t>The</w:t>
      </w:r>
      <w:r w:rsidRPr="004D5510">
        <w:rPr>
          <w:sz w:val="16"/>
        </w:rPr>
        <w:t xml:space="preserve"> </w:t>
      </w:r>
      <w:r w:rsidRPr="004D5510">
        <w:rPr>
          <w:vanish/>
          <w:sz w:val="16"/>
        </w:rPr>
        <w:t>United</w:t>
      </w:r>
      <w:r w:rsidRPr="004D5510">
        <w:rPr>
          <w:sz w:val="16"/>
        </w:rPr>
        <w:t xml:space="preserve"> </w:t>
      </w:r>
      <w:r w:rsidRPr="004D5510">
        <w:rPr>
          <w:vanish/>
          <w:sz w:val="16"/>
        </w:rPr>
        <w:t>Nations’</w:t>
      </w:r>
      <w:r w:rsidRPr="004D5510">
        <w:rPr>
          <w:sz w:val="16"/>
        </w:rPr>
        <w:t xml:space="preserve"> </w:t>
      </w:r>
      <w:r w:rsidRPr="004D5510">
        <w:rPr>
          <w:vanish/>
          <w:sz w:val="16"/>
        </w:rPr>
        <w:t>Special</w:t>
      </w:r>
      <w:r w:rsidRPr="004D5510">
        <w:rPr>
          <w:sz w:val="16"/>
        </w:rPr>
        <w:t xml:space="preserve"> </w:t>
      </w:r>
      <w:r w:rsidRPr="004D5510">
        <w:rPr>
          <w:vanish/>
          <w:sz w:val="16"/>
        </w:rPr>
        <w:t>Rapporteur</w:t>
      </w:r>
      <w:r w:rsidRPr="004D5510">
        <w:rPr>
          <w:sz w:val="16"/>
        </w:rPr>
        <w:t xml:space="preserve"> </w:t>
      </w:r>
      <w:r w:rsidRPr="004D5510">
        <w:rPr>
          <w:vanish/>
          <w:sz w:val="16"/>
        </w:rPr>
        <w:t>on</w:t>
      </w:r>
      <w:r w:rsidRPr="004D5510">
        <w:rPr>
          <w:sz w:val="16"/>
        </w:rPr>
        <w:t xml:space="preserve"> </w:t>
      </w:r>
      <w:r w:rsidRPr="004D5510">
        <w:rPr>
          <w:vanish/>
          <w:sz w:val="16"/>
        </w:rPr>
        <w:t>the</w:t>
      </w:r>
      <w:r w:rsidRPr="004D5510">
        <w:rPr>
          <w:sz w:val="16"/>
        </w:rPr>
        <w:t xml:space="preserve"> </w:t>
      </w:r>
      <w:r w:rsidRPr="004D5510">
        <w:rPr>
          <w:vanish/>
          <w:sz w:val="16"/>
        </w:rPr>
        <w:t>rights</w:t>
      </w:r>
      <w:r w:rsidRPr="004D5510">
        <w:rPr>
          <w:sz w:val="16"/>
        </w:rPr>
        <w:t xml:space="preserve"> </w:t>
      </w:r>
      <w:r w:rsidRPr="004D5510">
        <w:rPr>
          <w:vanish/>
          <w:sz w:val="16"/>
        </w:rPr>
        <w:t>to</w:t>
      </w:r>
      <w:r w:rsidRPr="004D5510">
        <w:rPr>
          <w:sz w:val="16"/>
        </w:rPr>
        <w:t xml:space="preserve"> </w:t>
      </w:r>
      <w:r w:rsidRPr="004D5510">
        <w:rPr>
          <w:vanish/>
          <w:sz w:val="16"/>
        </w:rPr>
        <w:t>freedom</w:t>
      </w:r>
      <w:r w:rsidRPr="004D5510">
        <w:rPr>
          <w:sz w:val="16"/>
        </w:rPr>
        <w:t xml:space="preserve"> </w:t>
      </w:r>
      <w:r w:rsidRPr="004D5510">
        <w:rPr>
          <w:vanish/>
          <w:sz w:val="16"/>
        </w:rPr>
        <w:t>of</w:t>
      </w:r>
      <w:r w:rsidRPr="004D5510">
        <w:rPr>
          <w:sz w:val="16"/>
        </w:rPr>
        <w:t xml:space="preserve"> </w:t>
      </w:r>
      <w:r w:rsidRPr="004D5510">
        <w:rPr>
          <w:vanish/>
          <w:sz w:val="16"/>
        </w:rPr>
        <w:t>peaceful</w:t>
      </w:r>
      <w:r w:rsidRPr="004D5510">
        <w:rPr>
          <w:sz w:val="16"/>
        </w:rPr>
        <w:t xml:space="preserve"> </w:t>
      </w:r>
      <w:r w:rsidRPr="004D5510">
        <w:rPr>
          <w:vanish/>
          <w:sz w:val="16"/>
        </w:rPr>
        <w:t>assembly</w:t>
      </w:r>
      <w:r w:rsidRPr="004D5510">
        <w:rPr>
          <w:sz w:val="16"/>
        </w:rPr>
        <w:t xml:space="preserve"> </w:t>
      </w:r>
      <w:r w:rsidRPr="004D5510">
        <w:rPr>
          <w:vanish/>
          <w:sz w:val="16"/>
        </w:rPr>
        <w:t>and</w:t>
      </w:r>
      <w:r w:rsidRPr="004D5510">
        <w:rPr>
          <w:sz w:val="16"/>
        </w:rPr>
        <w:t xml:space="preserve"> </w:t>
      </w:r>
      <w:r w:rsidRPr="004D5510">
        <w:rPr>
          <w:vanish/>
          <w:sz w:val="16"/>
        </w:rPr>
        <w:t>of</w:t>
      </w:r>
      <w:r w:rsidRPr="004D5510">
        <w:rPr>
          <w:sz w:val="16"/>
        </w:rPr>
        <w:t xml:space="preserve"> </w:t>
      </w:r>
      <w:r w:rsidRPr="004D5510">
        <w:rPr>
          <w:vanish/>
          <w:sz w:val="16"/>
        </w:rPr>
        <w:t>association,</w:t>
      </w:r>
      <w:r w:rsidRPr="004D5510">
        <w:rPr>
          <w:sz w:val="16"/>
        </w:rPr>
        <w:t xml:space="preserve"> </w:t>
      </w:r>
      <w:r w:rsidRPr="004D5510">
        <w:rPr>
          <w:vanish/>
          <w:sz w:val="16"/>
        </w:rPr>
        <w:t>Maina</w:t>
      </w:r>
      <w:r w:rsidRPr="004D5510">
        <w:rPr>
          <w:sz w:val="16"/>
        </w:rPr>
        <w:t xml:space="preserve"> </w:t>
      </w:r>
      <w:r w:rsidRPr="004D5510">
        <w:rPr>
          <w:vanish/>
          <w:sz w:val="16"/>
        </w:rPr>
        <w:t>Kiai,</w:t>
      </w:r>
      <w:r w:rsidRPr="004D5510">
        <w:rPr>
          <w:sz w:val="16"/>
        </w:rPr>
        <w:t xml:space="preserve"> </w:t>
      </w:r>
      <w:r w:rsidRPr="004D5510">
        <w:rPr>
          <w:vanish/>
          <w:sz w:val="16"/>
        </w:rPr>
        <w:t>has</w:t>
      </w:r>
      <w:r w:rsidRPr="004D5510">
        <w:rPr>
          <w:sz w:val="16"/>
        </w:rPr>
        <w:t xml:space="preserve"> </w:t>
      </w:r>
      <w:r w:rsidRPr="004D5510">
        <w:rPr>
          <w:vanish/>
          <w:sz w:val="16"/>
        </w:rPr>
        <w:t>reminded</w:t>
      </w:r>
      <w:r w:rsidRPr="004D5510">
        <w:rPr>
          <w:sz w:val="16"/>
        </w:rPr>
        <w:t xml:space="preserve"> </w:t>
      </w:r>
      <w:r w:rsidRPr="004D5510">
        <w:rPr>
          <w:vanish/>
          <w:sz w:val="16"/>
        </w:rPr>
        <w:t>member</w:t>
      </w:r>
      <w:r w:rsidRPr="004D5510">
        <w:rPr>
          <w:sz w:val="16"/>
        </w:rPr>
        <w:t xml:space="preserve"> </w:t>
      </w:r>
      <w:r w:rsidRPr="004D5510">
        <w:rPr>
          <w:vanish/>
          <w:sz w:val="16"/>
        </w:rPr>
        <w:t>states</w:t>
      </w:r>
      <w:r w:rsidRPr="004D5510">
        <w:rPr>
          <w:sz w:val="16"/>
        </w:rPr>
        <w:t xml:space="preserve"> </w:t>
      </w:r>
      <w:r w:rsidRPr="004D5510">
        <w:rPr>
          <w:vanish/>
          <w:sz w:val="16"/>
        </w:rPr>
        <w:t>of</w:t>
      </w:r>
      <w:r w:rsidRPr="004D5510">
        <w:rPr>
          <w:sz w:val="16"/>
        </w:rPr>
        <w:t xml:space="preserve"> </w:t>
      </w:r>
      <w:r w:rsidRPr="004D5510">
        <w:rPr>
          <w:vanish/>
          <w:sz w:val="16"/>
        </w:rPr>
        <w:t>the</w:t>
      </w:r>
      <w:r w:rsidRPr="004D5510">
        <w:rPr>
          <w:sz w:val="16"/>
        </w:rPr>
        <w:t xml:space="preserve"> </w:t>
      </w:r>
      <w:r w:rsidRPr="004D5510">
        <w:rPr>
          <w:vanish/>
          <w:sz w:val="16"/>
        </w:rPr>
        <w:t>International</w:t>
      </w:r>
      <w:r w:rsidRPr="004D5510">
        <w:rPr>
          <w:sz w:val="16"/>
        </w:rPr>
        <w:t xml:space="preserve"> </w:t>
      </w:r>
      <w:r w:rsidRPr="004D5510">
        <w:rPr>
          <w:vanish/>
          <w:sz w:val="16"/>
        </w:rPr>
        <w:t>Labour</w:t>
      </w:r>
      <w:r w:rsidRPr="004D5510">
        <w:rPr>
          <w:sz w:val="16"/>
        </w:rPr>
        <w:t xml:space="preserve"> </w:t>
      </w:r>
      <w:r w:rsidRPr="004D5510">
        <w:rPr>
          <w:vanish/>
          <w:sz w:val="16"/>
        </w:rPr>
        <w:t>Organization</w:t>
      </w:r>
      <w:r w:rsidRPr="004D5510">
        <w:rPr>
          <w:sz w:val="16"/>
        </w:rPr>
        <w:t xml:space="preserve"> </w:t>
      </w:r>
      <w:r w:rsidRPr="004D5510">
        <w:rPr>
          <w:vanish/>
          <w:sz w:val="16"/>
        </w:rPr>
        <w:t>(ILO)</w:t>
      </w:r>
      <w:r w:rsidRPr="004D5510">
        <w:rPr>
          <w:sz w:val="16"/>
        </w:rPr>
        <w:t xml:space="preserve"> </w:t>
      </w:r>
      <w:r w:rsidRPr="004D5510">
        <w:rPr>
          <w:vanish/>
          <w:sz w:val="16"/>
        </w:rPr>
        <w:t>–</w:t>
      </w:r>
      <w:r w:rsidRPr="004D5510">
        <w:rPr>
          <w:sz w:val="16"/>
        </w:rPr>
        <w:t xml:space="preserve"> </w:t>
      </w:r>
      <w:r w:rsidRPr="004D5510">
        <w:rPr>
          <w:vanish/>
          <w:sz w:val="16"/>
        </w:rPr>
        <w:t>including</w:t>
      </w:r>
      <w:r w:rsidRPr="004D5510">
        <w:rPr>
          <w:sz w:val="16"/>
        </w:rPr>
        <w:t xml:space="preserve"> </w:t>
      </w:r>
      <w:r w:rsidRPr="004D5510">
        <w:rPr>
          <w:vanish/>
          <w:sz w:val="16"/>
        </w:rPr>
        <w:t>the</w:t>
      </w:r>
      <w:r w:rsidRPr="004D5510">
        <w:rPr>
          <w:sz w:val="16"/>
        </w:rPr>
        <w:t xml:space="preserve"> </w:t>
      </w:r>
      <w:r w:rsidRPr="004D5510">
        <w:rPr>
          <w:vanish/>
          <w:sz w:val="16"/>
        </w:rPr>
        <w:t>UK</w:t>
      </w:r>
      <w:r w:rsidRPr="004D5510">
        <w:rPr>
          <w:sz w:val="16"/>
        </w:rPr>
        <w:t xml:space="preserve"> </w:t>
      </w:r>
      <w:r w:rsidRPr="004D5510">
        <w:rPr>
          <w:vanish/>
          <w:sz w:val="16"/>
        </w:rPr>
        <w:t>–</w:t>
      </w:r>
      <w:r w:rsidRPr="004D5510">
        <w:rPr>
          <w:sz w:val="16"/>
        </w:rPr>
        <w:t xml:space="preserve"> </w:t>
      </w:r>
      <w:r w:rsidRPr="004D5510">
        <w:rPr>
          <w:vanish/>
          <w:sz w:val="16"/>
        </w:rPr>
        <w:t>that</w:t>
      </w:r>
      <w:r w:rsidRPr="004D5510">
        <w:rPr>
          <w:sz w:val="16"/>
        </w:rPr>
        <w:t xml:space="preserve"> </w:t>
      </w:r>
      <w:r w:rsidRPr="004D5510">
        <w:rPr>
          <w:vanish/>
          <w:sz w:val="16"/>
        </w:rPr>
        <w:t>they</w:t>
      </w:r>
      <w:r w:rsidRPr="004D5510">
        <w:rPr>
          <w:sz w:val="16"/>
        </w:rPr>
        <w:t xml:space="preserve"> </w:t>
      </w:r>
      <w:r w:rsidRPr="004D5510">
        <w:rPr>
          <w:vanish/>
          <w:sz w:val="16"/>
        </w:rPr>
        <w:t>have</w:t>
      </w:r>
      <w:r w:rsidRPr="004D5510">
        <w:rPr>
          <w:sz w:val="16"/>
        </w:rPr>
        <w:t xml:space="preserve"> </w:t>
      </w:r>
      <w:r w:rsidRPr="004D5510">
        <w:rPr>
          <w:vanish/>
          <w:sz w:val="16"/>
        </w:rPr>
        <w:t>a</w:t>
      </w:r>
      <w:r w:rsidRPr="004D5510">
        <w:rPr>
          <w:sz w:val="16"/>
        </w:rPr>
        <w:t xml:space="preserve"> </w:t>
      </w:r>
      <w:r w:rsidRPr="004D5510">
        <w:rPr>
          <w:vanish/>
          <w:sz w:val="16"/>
        </w:rPr>
        <w:t>positive</w:t>
      </w:r>
      <w:r w:rsidRPr="004D5510">
        <w:rPr>
          <w:sz w:val="16"/>
        </w:rPr>
        <w:t xml:space="preserve"> </w:t>
      </w:r>
      <w:r w:rsidRPr="004D5510">
        <w:rPr>
          <w:vanish/>
          <w:sz w:val="16"/>
        </w:rPr>
        <w:t>obligation</w:t>
      </w:r>
      <w:r w:rsidRPr="004D5510">
        <w:rPr>
          <w:sz w:val="16"/>
        </w:rPr>
        <w:t xml:space="preserve"> </w:t>
      </w:r>
      <w:r w:rsidRPr="004D5510">
        <w:rPr>
          <w:vanish/>
          <w:sz w:val="16"/>
        </w:rPr>
        <w:t>to</w:t>
      </w:r>
      <w:r w:rsidRPr="004D5510">
        <w:rPr>
          <w:sz w:val="16"/>
        </w:rPr>
        <w:t xml:space="preserve"> </w:t>
      </w:r>
      <w:r w:rsidRPr="004D5510">
        <w:rPr>
          <w:vanish/>
          <w:sz w:val="16"/>
        </w:rPr>
        <w:t>uphold</w:t>
      </w:r>
      <w:r w:rsidRPr="004D5510">
        <w:rPr>
          <w:sz w:val="16"/>
        </w:rPr>
        <w:t xml:space="preserve"> </w:t>
      </w:r>
      <w:r w:rsidRPr="004D5510">
        <w:rPr>
          <w:vanish/>
          <w:sz w:val="16"/>
        </w:rPr>
        <w:t>the</w:t>
      </w:r>
      <w:r w:rsidRPr="004D5510">
        <w:rPr>
          <w:sz w:val="16"/>
        </w:rPr>
        <w:t xml:space="preserve"> </w:t>
      </w:r>
      <w:r w:rsidRPr="004D5510">
        <w:rPr>
          <w:vanish/>
          <w:sz w:val="16"/>
        </w:rPr>
        <w:t>right</w:t>
      </w:r>
      <w:r w:rsidRPr="004D5510">
        <w:rPr>
          <w:sz w:val="16"/>
        </w:rPr>
        <w:t xml:space="preserve"> </w:t>
      </w:r>
      <w:r w:rsidRPr="004D5510">
        <w:rPr>
          <w:vanish/>
          <w:sz w:val="16"/>
        </w:rPr>
        <w:t>to</w:t>
      </w:r>
      <w:r w:rsidRPr="004D5510">
        <w:rPr>
          <w:sz w:val="16"/>
        </w:rPr>
        <w:t xml:space="preserve"> </w:t>
      </w:r>
      <w:r w:rsidRPr="004D5510">
        <w:rPr>
          <w:vanish/>
          <w:sz w:val="16"/>
        </w:rPr>
        <w:t>strike.</w:t>
      </w:r>
      <w:r w:rsidRPr="004D5510">
        <w:rPr>
          <w:sz w:val="16"/>
        </w:rPr>
        <w:t xml:space="preserve"> </w:t>
      </w:r>
      <w:r w:rsidRPr="004D5510">
        <w:rPr>
          <w:vanish/>
          <w:sz w:val="16"/>
        </w:rPr>
        <w:t>Speaking</w:t>
      </w:r>
      <w:r w:rsidRPr="004D5510">
        <w:rPr>
          <w:sz w:val="16"/>
        </w:rPr>
        <w:t xml:space="preserve"> </w:t>
      </w:r>
      <w:r w:rsidRPr="004D5510">
        <w:rPr>
          <w:vanish/>
          <w:sz w:val="16"/>
        </w:rPr>
        <w:t>at</w:t>
      </w:r>
      <w:r w:rsidRPr="004D5510">
        <w:rPr>
          <w:sz w:val="16"/>
        </w:rPr>
        <w:t xml:space="preserve"> </w:t>
      </w:r>
      <w:r w:rsidRPr="004D5510">
        <w:rPr>
          <w:vanish/>
          <w:sz w:val="16"/>
        </w:rPr>
        <w:t>an</w:t>
      </w:r>
      <w:r w:rsidRPr="004D5510">
        <w:rPr>
          <w:sz w:val="16"/>
        </w:rPr>
        <w:t xml:space="preserve"> </w:t>
      </w:r>
      <w:r w:rsidRPr="004D5510">
        <w:rPr>
          <w:vanish/>
          <w:sz w:val="16"/>
        </w:rPr>
        <w:t>ILO</w:t>
      </w:r>
      <w:r w:rsidRPr="004D5510">
        <w:rPr>
          <w:sz w:val="16"/>
        </w:rPr>
        <w:t xml:space="preserve"> </w:t>
      </w:r>
      <w:r w:rsidRPr="004D5510">
        <w:rPr>
          <w:vanish/>
          <w:sz w:val="16"/>
        </w:rPr>
        <w:t>meeting</w:t>
      </w:r>
      <w:r w:rsidRPr="004D5510">
        <w:rPr>
          <w:sz w:val="16"/>
        </w:rPr>
        <w:t xml:space="preserve"> </w:t>
      </w:r>
      <w:r w:rsidRPr="004D5510">
        <w:rPr>
          <w:vanish/>
          <w:sz w:val="16"/>
        </w:rPr>
        <w:t>on</w:t>
      </w:r>
      <w:r w:rsidRPr="004D5510">
        <w:rPr>
          <w:sz w:val="16"/>
        </w:rPr>
        <w:t xml:space="preserve"> </w:t>
      </w:r>
      <w:r w:rsidRPr="004D5510">
        <w:rPr>
          <w:vanish/>
          <w:sz w:val="16"/>
        </w:rPr>
        <w:t>Monday</w:t>
      </w:r>
      <w:r w:rsidRPr="004D5510">
        <w:rPr>
          <w:sz w:val="16"/>
        </w:rPr>
        <w:t xml:space="preserve"> </w:t>
      </w:r>
      <w:r w:rsidRPr="004D5510">
        <w:rPr>
          <w:vanish/>
          <w:sz w:val="16"/>
        </w:rPr>
        <w:t>06</w:t>
      </w:r>
      <w:r w:rsidRPr="004D5510">
        <w:rPr>
          <w:sz w:val="16"/>
        </w:rPr>
        <w:t xml:space="preserve"> </w:t>
      </w:r>
      <w:r w:rsidRPr="004D5510">
        <w:rPr>
          <w:vanish/>
          <w:sz w:val="16"/>
        </w:rPr>
        <w:t>March</w:t>
      </w:r>
      <w:r w:rsidRPr="004D5510">
        <w:rPr>
          <w:sz w:val="16"/>
        </w:rPr>
        <w:t xml:space="preserve"> </w:t>
      </w:r>
      <w:r w:rsidRPr="004D5510">
        <w:rPr>
          <w:vanish/>
          <w:sz w:val="16"/>
        </w:rPr>
        <w:t>2017</w:t>
      </w:r>
      <w:r w:rsidRPr="004D5510">
        <w:rPr>
          <w:sz w:val="16"/>
        </w:rPr>
        <w:t xml:space="preserve"> </w:t>
      </w:r>
      <w:r w:rsidRPr="004D5510">
        <w:rPr>
          <w:vanish/>
          <w:sz w:val="16"/>
        </w:rPr>
        <w:t>in</w:t>
      </w:r>
      <w:r w:rsidRPr="004D5510">
        <w:rPr>
          <w:sz w:val="16"/>
        </w:rPr>
        <w:t xml:space="preserve"> </w:t>
      </w:r>
      <w:r w:rsidRPr="004D5510">
        <w:rPr>
          <w:vanish/>
          <w:sz w:val="16"/>
        </w:rPr>
        <w:t>Geneva,</w:t>
      </w:r>
      <w:r w:rsidRPr="004D5510">
        <w:rPr>
          <w:sz w:val="16"/>
        </w:rPr>
        <w:t xml:space="preserve"> </w:t>
      </w:r>
      <w:r w:rsidRPr="004D5510">
        <w:rPr>
          <w:vanish/>
          <w:sz w:val="16"/>
        </w:rPr>
        <w:t>Kiai</w:t>
      </w:r>
      <w:r w:rsidRPr="004D5510">
        <w:rPr>
          <w:sz w:val="16"/>
        </w:rPr>
        <w:t xml:space="preserve"> </w:t>
      </w:r>
      <w:r w:rsidRPr="004D5510">
        <w:rPr>
          <w:vanish/>
          <w:sz w:val="16"/>
        </w:rPr>
        <w:t>argued</w:t>
      </w:r>
      <w:r w:rsidRPr="004D5510">
        <w:rPr>
          <w:sz w:val="16"/>
        </w:rPr>
        <w:t xml:space="preserve"> </w:t>
      </w:r>
      <w:r w:rsidRPr="004D5510">
        <w:rPr>
          <w:vanish/>
          <w:sz w:val="16"/>
        </w:rPr>
        <w:t>that</w:t>
      </w:r>
      <w:r w:rsidRPr="004D5510">
        <w:rPr>
          <w:sz w:val="16"/>
        </w:rPr>
        <w:t xml:space="preserve"> </w:t>
      </w:r>
      <w:r w:rsidRPr="004D5510">
        <w:rPr>
          <w:vanish/>
          <w:u w:val="single"/>
        </w:rPr>
        <w:t>the</w:t>
      </w:r>
      <w:r w:rsidRPr="004D5510">
        <w:rPr>
          <w:u w:val="single"/>
        </w:rPr>
        <w:t xml:space="preserve"> </w:t>
      </w:r>
      <w:r w:rsidRPr="004D5510">
        <w:rPr>
          <w:highlight w:val="cyan"/>
          <w:u w:val="single"/>
        </w:rPr>
        <w:t>right to strike is fundamental to the preservation of democracy</w:t>
      </w:r>
      <w:r w:rsidRPr="004D5510">
        <w:rPr>
          <w:vanish/>
          <w:u w:val="single"/>
        </w:rPr>
        <w:t>.</w:t>
      </w:r>
      <w:r w:rsidRPr="004D5510">
        <w:rPr>
          <w:u w:val="single"/>
        </w:rPr>
        <w:t xml:space="preserve"> </w:t>
      </w:r>
      <w:r w:rsidRPr="004D5510">
        <w:rPr>
          <w:vanish/>
          <w:u w:val="single"/>
        </w:rPr>
        <w:t>“The</w:t>
      </w:r>
      <w:r w:rsidRPr="004D5510">
        <w:rPr>
          <w:u w:val="single"/>
        </w:rPr>
        <w:t xml:space="preserve"> </w:t>
      </w:r>
      <w:r w:rsidRPr="004D5510">
        <w:rPr>
          <w:highlight w:val="cyan"/>
          <w:u w:val="single"/>
        </w:rPr>
        <w:t>concentration of power in</w:t>
      </w:r>
      <w:r w:rsidRPr="004D5510">
        <w:rPr>
          <w:u w:val="single"/>
        </w:rPr>
        <w:t xml:space="preserve"> </w:t>
      </w:r>
      <w:r w:rsidRPr="004D5510">
        <w:rPr>
          <w:highlight w:val="cyan"/>
          <w:u w:val="single"/>
        </w:rPr>
        <w:t>one sector</w:t>
      </w:r>
      <w:r w:rsidRPr="004D5510">
        <w:rPr>
          <w:u w:val="single"/>
        </w:rPr>
        <w:t xml:space="preserve"> </w:t>
      </w:r>
      <w:r w:rsidRPr="004D5510">
        <w:rPr>
          <w:vanish/>
          <w:u w:val="single"/>
        </w:rPr>
        <w:t>–</w:t>
      </w:r>
      <w:r w:rsidRPr="004D5510">
        <w:rPr>
          <w:u w:val="single"/>
        </w:rPr>
        <w:t xml:space="preserve"> </w:t>
      </w:r>
      <w:r w:rsidRPr="004D5510">
        <w:rPr>
          <w:vanish/>
          <w:u w:val="single"/>
        </w:rPr>
        <w:t>whether</w:t>
      </w:r>
      <w:r w:rsidRPr="004D5510">
        <w:rPr>
          <w:u w:val="single"/>
        </w:rPr>
        <w:t xml:space="preserve"> </w:t>
      </w:r>
      <w:r w:rsidRPr="004D5510">
        <w:rPr>
          <w:vanish/>
          <w:u w:val="single"/>
        </w:rPr>
        <w:t>in</w:t>
      </w:r>
      <w:r w:rsidRPr="004D5510">
        <w:rPr>
          <w:u w:val="single"/>
        </w:rPr>
        <w:t xml:space="preserve"> </w:t>
      </w:r>
      <w:r w:rsidRPr="004D5510">
        <w:rPr>
          <w:vanish/>
          <w:u w:val="single"/>
        </w:rPr>
        <w:t>the</w:t>
      </w:r>
      <w:r w:rsidRPr="004D5510">
        <w:rPr>
          <w:u w:val="single"/>
        </w:rPr>
        <w:t xml:space="preserve"> </w:t>
      </w:r>
      <w:r w:rsidRPr="004D5510">
        <w:rPr>
          <w:vanish/>
          <w:u w:val="single"/>
        </w:rPr>
        <w:t>hands</w:t>
      </w:r>
      <w:r w:rsidRPr="004D5510">
        <w:rPr>
          <w:u w:val="single"/>
        </w:rPr>
        <w:t xml:space="preserve"> </w:t>
      </w:r>
      <w:r w:rsidRPr="004D5510">
        <w:rPr>
          <w:vanish/>
          <w:u w:val="single"/>
        </w:rPr>
        <w:t>of</w:t>
      </w:r>
      <w:r w:rsidRPr="004D5510">
        <w:rPr>
          <w:u w:val="single"/>
        </w:rPr>
        <w:t xml:space="preserve"> </w:t>
      </w:r>
      <w:r w:rsidRPr="004D5510">
        <w:rPr>
          <w:vanish/>
          <w:u w:val="single"/>
        </w:rPr>
        <w:t>government</w:t>
      </w:r>
      <w:r w:rsidRPr="004D5510">
        <w:rPr>
          <w:u w:val="single"/>
        </w:rPr>
        <w:t xml:space="preserve"> </w:t>
      </w:r>
      <w:r w:rsidRPr="004D5510">
        <w:rPr>
          <w:vanish/>
          <w:u w:val="single"/>
        </w:rPr>
        <w:t>or</w:t>
      </w:r>
      <w:r w:rsidRPr="004D5510">
        <w:rPr>
          <w:u w:val="single"/>
        </w:rPr>
        <w:t xml:space="preserve"> </w:t>
      </w:r>
      <w:r w:rsidRPr="004D5510">
        <w:rPr>
          <w:vanish/>
          <w:u w:val="single"/>
        </w:rPr>
        <w:t>business</w:t>
      </w:r>
      <w:r w:rsidRPr="004D5510">
        <w:rPr>
          <w:u w:val="single"/>
        </w:rPr>
        <w:t xml:space="preserve"> </w:t>
      </w:r>
      <w:r w:rsidRPr="004D5510">
        <w:rPr>
          <w:vanish/>
          <w:u w:val="single"/>
        </w:rPr>
        <w:t>–</w:t>
      </w:r>
      <w:r w:rsidRPr="004D5510">
        <w:rPr>
          <w:u w:val="single"/>
        </w:rPr>
        <w:t xml:space="preserve"> </w:t>
      </w:r>
      <w:r w:rsidRPr="004D5510">
        <w:rPr>
          <w:vanish/>
          <w:u w:val="single"/>
        </w:rPr>
        <w:t>inevitably</w:t>
      </w:r>
      <w:r w:rsidRPr="004D5510">
        <w:rPr>
          <w:u w:val="single"/>
        </w:rPr>
        <w:t xml:space="preserve"> </w:t>
      </w:r>
      <w:r w:rsidRPr="004D5510">
        <w:rPr>
          <w:highlight w:val="cyan"/>
          <w:u w:val="single"/>
        </w:rPr>
        <w:t>leads to the erosion of democracy</w:t>
      </w:r>
      <w:r w:rsidRPr="004D5510">
        <w:rPr>
          <w:vanish/>
          <w:u w:val="single"/>
        </w:rPr>
        <w:t>,</w:t>
      </w:r>
      <w:r w:rsidRPr="004D5510">
        <w:rPr>
          <w:u w:val="single"/>
        </w:rPr>
        <w:t xml:space="preserve"> </w:t>
      </w:r>
      <w:r w:rsidRPr="004D5510">
        <w:rPr>
          <w:vanish/>
          <w:u w:val="single"/>
        </w:rPr>
        <w:t>and</w:t>
      </w:r>
      <w:r w:rsidRPr="004D5510">
        <w:rPr>
          <w:u w:val="single"/>
        </w:rPr>
        <w:t xml:space="preserve"> </w:t>
      </w:r>
      <w:r w:rsidRPr="004D5510">
        <w:rPr>
          <w:vanish/>
          <w:u w:val="single"/>
        </w:rPr>
        <w:t>an</w:t>
      </w:r>
      <w:r w:rsidRPr="004D5510">
        <w:rPr>
          <w:u w:val="single"/>
        </w:rPr>
        <w:t xml:space="preserve"> </w:t>
      </w:r>
      <w:r w:rsidRPr="004D5510">
        <w:rPr>
          <w:highlight w:val="cyan"/>
          <w:u w:val="single"/>
        </w:rPr>
        <w:t>increase in inequalities and marginalization</w:t>
      </w:r>
      <w:r w:rsidRPr="004D5510">
        <w:rPr>
          <w:sz w:val="16"/>
        </w:rPr>
        <w:t xml:space="preserve"> </w:t>
      </w:r>
      <w:r w:rsidRPr="004D5510">
        <w:rPr>
          <w:vanish/>
          <w:sz w:val="16"/>
        </w:rPr>
        <w:t>with</w:t>
      </w:r>
      <w:r w:rsidRPr="004D5510">
        <w:rPr>
          <w:sz w:val="16"/>
        </w:rPr>
        <w:t xml:space="preserve"> </w:t>
      </w:r>
      <w:r w:rsidRPr="004D5510">
        <w:rPr>
          <w:vanish/>
          <w:sz w:val="16"/>
        </w:rPr>
        <w:t>all</w:t>
      </w:r>
      <w:r w:rsidRPr="004D5510">
        <w:rPr>
          <w:sz w:val="16"/>
        </w:rPr>
        <w:t xml:space="preserve"> </w:t>
      </w:r>
      <w:r w:rsidRPr="004D5510">
        <w:rPr>
          <w:vanish/>
          <w:sz w:val="16"/>
        </w:rPr>
        <w:t>their</w:t>
      </w:r>
      <w:r w:rsidRPr="004D5510">
        <w:rPr>
          <w:sz w:val="16"/>
        </w:rPr>
        <w:t xml:space="preserve"> </w:t>
      </w:r>
      <w:r w:rsidRPr="004D5510">
        <w:rPr>
          <w:vanish/>
          <w:sz w:val="16"/>
        </w:rPr>
        <w:t>attendant</w:t>
      </w:r>
      <w:r w:rsidRPr="004D5510">
        <w:rPr>
          <w:sz w:val="16"/>
        </w:rPr>
        <w:t xml:space="preserve"> </w:t>
      </w:r>
      <w:r w:rsidRPr="004D5510">
        <w:rPr>
          <w:vanish/>
          <w:sz w:val="16"/>
        </w:rPr>
        <w:t>consequences.</w:t>
      </w:r>
      <w:r w:rsidRPr="004D5510">
        <w:rPr>
          <w:sz w:val="16"/>
        </w:rPr>
        <w:t xml:space="preserve"> </w:t>
      </w:r>
      <w:r w:rsidRPr="004D5510">
        <w:rPr>
          <w:vanish/>
          <w:u w:val="single"/>
        </w:rPr>
        <w:t>The</w:t>
      </w:r>
      <w:r w:rsidRPr="004D5510">
        <w:rPr>
          <w:u w:val="single"/>
        </w:rPr>
        <w:t xml:space="preserve"> </w:t>
      </w:r>
      <w:r w:rsidRPr="004D5510">
        <w:rPr>
          <w:highlight w:val="cyan"/>
          <w:u w:val="single"/>
        </w:rPr>
        <w:t>right to strike is a check on</w:t>
      </w:r>
      <w:r w:rsidRPr="004D5510">
        <w:rPr>
          <w:u w:val="single"/>
        </w:rPr>
        <w:t xml:space="preserve"> </w:t>
      </w:r>
      <w:r w:rsidRPr="004D5510">
        <w:rPr>
          <w:vanish/>
          <w:u w:val="single"/>
        </w:rPr>
        <w:t>this</w:t>
      </w:r>
      <w:r w:rsidRPr="004D5510">
        <w:rPr>
          <w:u w:val="single"/>
        </w:rPr>
        <w:t xml:space="preserve"> </w:t>
      </w:r>
      <w:r w:rsidRPr="004D5510">
        <w:rPr>
          <w:highlight w:val="cyan"/>
          <w:u w:val="single"/>
        </w:rPr>
        <w:t>concentration of power</w:t>
      </w:r>
      <w:r w:rsidRPr="004D5510">
        <w:rPr>
          <w:vanish/>
          <w:u w:val="single"/>
        </w:rPr>
        <w:t>,”</w:t>
      </w:r>
      <w:r w:rsidRPr="004D5510">
        <w:rPr>
          <w:u w:val="single"/>
        </w:rPr>
        <w:t xml:space="preserve"> </w:t>
      </w:r>
      <w:r w:rsidRPr="004D5510">
        <w:rPr>
          <w:vanish/>
          <w:u w:val="single"/>
        </w:rPr>
        <w:t>he</w:t>
      </w:r>
      <w:r w:rsidRPr="004D5510">
        <w:rPr>
          <w:u w:val="single"/>
        </w:rPr>
        <w:t xml:space="preserve"> </w:t>
      </w:r>
      <w:r w:rsidRPr="004D5510">
        <w:rPr>
          <w:vanish/>
          <w:u w:val="single"/>
        </w:rPr>
        <w:t>explained.</w:t>
      </w:r>
      <w:r w:rsidRPr="004D5510">
        <w:rPr>
          <w:u w:val="single"/>
        </w:rPr>
        <w:t xml:space="preserve"> </w:t>
      </w:r>
      <w:r w:rsidRPr="004D5510">
        <w:rPr>
          <w:vanish/>
          <w:u w:val="single"/>
        </w:rPr>
        <w:t>The</w:t>
      </w:r>
      <w:r w:rsidRPr="004D5510">
        <w:rPr>
          <w:u w:val="single"/>
        </w:rPr>
        <w:t xml:space="preserve"> </w:t>
      </w:r>
      <w:r w:rsidRPr="004D5510">
        <w:rPr>
          <w:vanish/>
          <w:u w:val="single"/>
        </w:rPr>
        <w:t>right</w:t>
      </w:r>
      <w:r w:rsidRPr="004D5510">
        <w:rPr>
          <w:u w:val="single"/>
        </w:rPr>
        <w:t xml:space="preserve"> </w:t>
      </w:r>
      <w:r w:rsidRPr="004D5510">
        <w:rPr>
          <w:vanish/>
          <w:u w:val="single"/>
        </w:rPr>
        <w:t>to</w:t>
      </w:r>
      <w:r w:rsidRPr="004D5510">
        <w:rPr>
          <w:u w:val="single"/>
        </w:rPr>
        <w:t xml:space="preserve"> </w:t>
      </w:r>
      <w:r w:rsidRPr="004D5510">
        <w:rPr>
          <w:vanish/>
          <w:u w:val="single"/>
        </w:rPr>
        <w:t>strike</w:t>
      </w:r>
      <w:r w:rsidRPr="004D5510">
        <w:rPr>
          <w:u w:val="single"/>
        </w:rPr>
        <w:t xml:space="preserve"> </w:t>
      </w:r>
      <w:r w:rsidRPr="004D5510">
        <w:rPr>
          <w:vanish/>
          <w:u w:val="single"/>
        </w:rPr>
        <w:t>has</w:t>
      </w:r>
      <w:r w:rsidRPr="004D5510">
        <w:rPr>
          <w:u w:val="single"/>
        </w:rPr>
        <w:t xml:space="preserve"> </w:t>
      </w:r>
      <w:r w:rsidRPr="004D5510">
        <w:rPr>
          <w:vanish/>
          <w:u w:val="single"/>
        </w:rPr>
        <w:t>been</w:t>
      </w:r>
      <w:r w:rsidRPr="004D5510">
        <w:rPr>
          <w:u w:val="single"/>
        </w:rPr>
        <w:t xml:space="preserve"> </w:t>
      </w:r>
      <w:r w:rsidRPr="004D5510">
        <w:rPr>
          <w:highlight w:val="cyan"/>
          <w:u w:val="single"/>
        </w:rPr>
        <w:t>established in international law as a corollary to</w:t>
      </w:r>
      <w:r w:rsidRPr="004D5510">
        <w:rPr>
          <w:u w:val="single"/>
        </w:rPr>
        <w:t xml:space="preserve"> </w:t>
      </w:r>
      <w:r w:rsidRPr="004D5510">
        <w:rPr>
          <w:vanish/>
          <w:u w:val="single"/>
        </w:rPr>
        <w:t>the</w:t>
      </w:r>
      <w:r w:rsidRPr="004D5510">
        <w:rPr>
          <w:u w:val="single"/>
        </w:rPr>
        <w:t xml:space="preserve"> </w:t>
      </w:r>
      <w:r w:rsidRPr="004D5510">
        <w:rPr>
          <w:vanish/>
          <w:u w:val="single"/>
        </w:rPr>
        <w:t>right</w:t>
      </w:r>
      <w:r w:rsidRPr="004D5510">
        <w:rPr>
          <w:u w:val="single"/>
        </w:rPr>
        <w:t xml:space="preserve"> </w:t>
      </w:r>
      <w:r w:rsidRPr="004D5510">
        <w:rPr>
          <w:vanish/>
          <w:u w:val="single"/>
        </w:rPr>
        <w:t>of</w:t>
      </w:r>
      <w:r w:rsidRPr="004D5510">
        <w:rPr>
          <w:u w:val="single"/>
        </w:rPr>
        <w:t xml:space="preserve"> </w:t>
      </w:r>
      <w:r w:rsidRPr="004D5510">
        <w:rPr>
          <w:highlight w:val="cyan"/>
          <w:u w:val="single"/>
        </w:rPr>
        <w:t>freedom</w:t>
      </w:r>
      <w:r w:rsidRPr="004D5510">
        <w:rPr>
          <w:sz w:val="16"/>
        </w:rPr>
        <w:t xml:space="preserve"> </w:t>
      </w:r>
      <w:r w:rsidRPr="004D5510">
        <w:rPr>
          <w:vanish/>
          <w:sz w:val="16"/>
        </w:rPr>
        <w:t>of</w:t>
      </w:r>
      <w:r w:rsidRPr="004D5510">
        <w:rPr>
          <w:sz w:val="16"/>
        </w:rPr>
        <w:t xml:space="preserve"> </w:t>
      </w:r>
      <w:r w:rsidRPr="004D5510">
        <w:rPr>
          <w:vanish/>
          <w:sz w:val="16"/>
        </w:rPr>
        <w:t>association</w:t>
      </w:r>
      <w:r w:rsidRPr="004D5510">
        <w:rPr>
          <w:sz w:val="16"/>
        </w:rPr>
        <w:t xml:space="preserve"> </w:t>
      </w:r>
      <w:r w:rsidRPr="004D5510">
        <w:rPr>
          <w:vanish/>
          <w:sz w:val="16"/>
        </w:rPr>
        <w:t>for</w:t>
      </w:r>
      <w:r w:rsidRPr="004D5510">
        <w:rPr>
          <w:sz w:val="16"/>
        </w:rPr>
        <w:t xml:space="preserve"> </w:t>
      </w:r>
      <w:r w:rsidRPr="004D5510">
        <w:rPr>
          <w:vanish/>
          <w:sz w:val="16"/>
        </w:rPr>
        <w:t>decades,</w:t>
      </w:r>
      <w:r w:rsidRPr="004D5510">
        <w:rPr>
          <w:sz w:val="16"/>
        </w:rPr>
        <w:t xml:space="preserve"> </w:t>
      </w:r>
      <w:r w:rsidRPr="004D5510">
        <w:rPr>
          <w:vanish/>
          <w:sz w:val="16"/>
        </w:rPr>
        <w:t>and</w:t>
      </w:r>
      <w:r w:rsidRPr="004D5510">
        <w:rPr>
          <w:sz w:val="16"/>
        </w:rPr>
        <w:t xml:space="preserve"> </w:t>
      </w:r>
      <w:r w:rsidRPr="004D5510">
        <w:rPr>
          <w:vanish/>
          <w:sz w:val="16"/>
        </w:rPr>
        <w:t>is</w:t>
      </w:r>
      <w:r w:rsidRPr="004D5510">
        <w:rPr>
          <w:sz w:val="16"/>
        </w:rPr>
        <w:t xml:space="preserve"> </w:t>
      </w:r>
      <w:r w:rsidRPr="004D5510">
        <w:rPr>
          <w:vanish/>
          <w:sz w:val="16"/>
        </w:rPr>
        <w:t>enshrined</w:t>
      </w:r>
      <w:r w:rsidRPr="004D5510">
        <w:rPr>
          <w:sz w:val="16"/>
        </w:rPr>
        <w:t xml:space="preserve"> </w:t>
      </w:r>
      <w:r w:rsidRPr="004D5510">
        <w:rPr>
          <w:vanish/>
          <w:sz w:val="16"/>
        </w:rPr>
        <w:t>in</w:t>
      </w:r>
      <w:r w:rsidRPr="004D5510">
        <w:rPr>
          <w:sz w:val="16"/>
        </w:rPr>
        <w:t xml:space="preserve"> </w:t>
      </w:r>
      <w:r w:rsidRPr="004D5510">
        <w:rPr>
          <w:vanish/>
          <w:sz w:val="16"/>
        </w:rPr>
        <w:t>the</w:t>
      </w:r>
      <w:r w:rsidRPr="004D5510">
        <w:rPr>
          <w:sz w:val="16"/>
        </w:rPr>
        <w:t xml:space="preserve"> </w:t>
      </w:r>
      <w:r w:rsidRPr="004D5510">
        <w:rPr>
          <w:vanish/>
          <w:sz w:val="16"/>
        </w:rPr>
        <w:t>European</w:t>
      </w:r>
      <w:r w:rsidRPr="004D5510">
        <w:rPr>
          <w:sz w:val="16"/>
        </w:rPr>
        <w:t xml:space="preserve"> </w:t>
      </w:r>
      <w:r w:rsidRPr="004D5510">
        <w:rPr>
          <w:vanish/>
          <w:sz w:val="16"/>
        </w:rPr>
        <w:t>Convention</w:t>
      </w:r>
      <w:r w:rsidRPr="004D5510">
        <w:rPr>
          <w:sz w:val="16"/>
        </w:rPr>
        <w:t xml:space="preserve"> </w:t>
      </w:r>
      <w:r w:rsidRPr="004D5510">
        <w:rPr>
          <w:vanish/>
          <w:sz w:val="16"/>
        </w:rPr>
        <w:t>on</w:t>
      </w:r>
      <w:r w:rsidRPr="004D5510">
        <w:rPr>
          <w:sz w:val="16"/>
        </w:rPr>
        <w:t xml:space="preserve"> </w:t>
      </w:r>
      <w:r w:rsidRPr="004D5510">
        <w:rPr>
          <w:vanish/>
          <w:sz w:val="16"/>
        </w:rPr>
        <w:t>Human</w:t>
      </w:r>
      <w:r w:rsidRPr="004D5510">
        <w:rPr>
          <w:sz w:val="16"/>
        </w:rPr>
        <w:t xml:space="preserve"> </w:t>
      </w:r>
      <w:r w:rsidRPr="004D5510">
        <w:rPr>
          <w:vanish/>
          <w:sz w:val="16"/>
        </w:rPr>
        <w:t>Rights</w:t>
      </w:r>
      <w:r w:rsidRPr="004D5510">
        <w:rPr>
          <w:sz w:val="16"/>
        </w:rPr>
        <w:t xml:space="preserve"> </w:t>
      </w:r>
      <w:r w:rsidRPr="004D5510">
        <w:rPr>
          <w:vanish/>
          <w:sz w:val="16"/>
        </w:rPr>
        <w:t>as</w:t>
      </w:r>
      <w:r w:rsidRPr="004D5510">
        <w:rPr>
          <w:sz w:val="16"/>
        </w:rPr>
        <w:t xml:space="preserve"> </w:t>
      </w:r>
      <w:r w:rsidRPr="004D5510">
        <w:rPr>
          <w:vanish/>
          <w:sz w:val="16"/>
        </w:rPr>
        <w:t>Article</w:t>
      </w:r>
      <w:r w:rsidRPr="004D5510">
        <w:rPr>
          <w:sz w:val="16"/>
        </w:rPr>
        <w:t xml:space="preserve"> </w:t>
      </w:r>
      <w:r w:rsidRPr="004D5510">
        <w:rPr>
          <w:vanish/>
          <w:sz w:val="16"/>
        </w:rPr>
        <w:t>11.</w:t>
      </w:r>
      <w:r w:rsidRPr="004D5510">
        <w:rPr>
          <w:sz w:val="16"/>
        </w:rPr>
        <w:t xml:space="preserve"> </w:t>
      </w:r>
      <w:r w:rsidRPr="004D5510">
        <w:rPr>
          <w:vanish/>
          <w:sz w:val="16"/>
        </w:rPr>
        <w:t>As</w:t>
      </w:r>
      <w:r w:rsidRPr="004D5510">
        <w:rPr>
          <w:sz w:val="16"/>
        </w:rPr>
        <w:t xml:space="preserve"> </w:t>
      </w:r>
      <w:r w:rsidRPr="004D5510">
        <w:rPr>
          <w:vanish/>
          <w:sz w:val="16"/>
        </w:rPr>
        <w:t>a</w:t>
      </w:r>
      <w:r w:rsidRPr="004D5510">
        <w:rPr>
          <w:sz w:val="16"/>
        </w:rPr>
        <w:t xml:space="preserve"> </w:t>
      </w:r>
      <w:r w:rsidRPr="004D5510">
        <w:rPr>
          <w:vanish/>
          <w:sz w:val="16"/>
        </w:rPr>
        <w:t>member</w:t>
      </w:r>
      <w:r w:rsidRPr="004D5510">
        <w:rPr>
          <w:sz w:val="16"/>
        </w:rPr>
        <w:t xml:space="preserve"> </w:t>
      </w:r>
      <w:r w:rsidRPr="004D5510">
        <w:rPr>
          <w:vanish/>
          <w:sz w:val="16"/>
        </w:rPr>
        <w:t>state</w:t>
      </w:r>
      <w:r w:rsidRPr="004D5510">
        <w:rPr>
          <w:sz w:val="16"/>
        </w:rPr>
        <w:t xml:space="preserve"> </w:t>
      </w:r>
      <w:r w:rsidRPr="004D5510">
        <w:rPr>
          <w:vanish/>
          <w:sz w:val="16"/>
        </w:rPr>
        <w:t>of</w:t>
      </w:r>
      <w:r w:rsidRPr="004D5510">
        <w:rPr>
          <w:sz w:val="16"/>
        </w:rPr>
        <w:t xml:space="preserve"> </w:t>
      </w:r>
      <w:r w:rsidRPr="004D5510">
        <w:rPr>
          <w:vanish/>
          <w:sz w:val="16"/>
        </w:rPr>
        <w:t>the</w:t>
      </w:r>
      <w:r w:rsidRPr="004D5510">
        <w:rPr>
          <w:sz w:val="16"/>
        </w:rPr>
        <w:t xml:space="preserve"> </w:t>
      </w:r>
      <w:r w:rsidRPr="004D5510">
        <w:rPr>
          <w:vanish/>
          <w:sz w:val="16"/>
        </w:rPr>
        <w:t>ILO</w:t>
      </w:r>
      <w:r w:rsidRPr="004D5510">
        <w:rPr>
          <w:sz w:val="16"/>
        </w:rPr>
        <w:t xml:space="preserve"> </w:t>
      </w:r>
      <w:r w:rsidRPr="004D5510">
        <w:rPr>
          <w:vanish/>
          <w:sz w:val="16"/>
        </w:rPr>
        <w:t>and</w:t>
      </w:r>
      <w:r w:rsidRPr="004D5510">
        <w:rPr>
          <w:sz w:val="16"/>
        </w:rPr>
        <w:t xml:space="preserve"> </w:t>
      </w:r>
      <w:r w:rsidRPr="004D5510">
        <w:rPr>
          <w:vanish/>
          <w:sz w:val="16"/>
        </w:rPr>
        <w:t>of</w:t>
      </w:r>
      <w:r w:rsidRPr="004D5510">
        <w:rPr>
          <w:sz w:val="16"/>
        </w:rPr>
        <w:t xml:space="preserve"> </w:t>
      </w:r>
      <w:r w:rsidRPr="004D5510">
        <w:rPr>
          <w:vanish/>
          <w:sz w:val="16"/>
        </w:rPr>
        <w:t>the</w:t>
      </w:r>
      <w:r w:rsidRPr="004D5510">
        <w:rPr>
          <w:sz w:val="16"/>
        </w:rPr>
        <w:t xml:space="preserve"> </w:t>
      </w:r>
      <w:r w:rsidRPr="004D5510">
        <w:rPr>
          <w:vanish/>
          <w:sz w:val="16"/>
        </w:rPr>
        <w:t>EU,</w:t>
      </w:r>
      <w:r w:rsidRPr="004D5510">
        <w:rPr>
          <w:sz w:val="16"/>
        </w:rPr>
        <w:t xml:space="preserve"> </w:t>
      </w:r>
      <w:r w:rsidRPr="004D5510">
        <w:rPr>
          <w:vanish/>
          <w:sz w:val="16"/>
        </w:rPr>
        <w:t>the</w:t>
      </w:r>
      <w:r w:rsidRPr="004D5510">
        <w:rPr>
          <w:sz w:val="16"/>
        </w:rPr>
        <w:t xml:space="preserve"> </w:t>
      </w:r>
      <w:r w:rsidRPr="004D5510">
        <w:rPr>
          <w:vanish/>
          <w:sz w:val="16"/>
        </w:rPr>
        <w:t>UK</w:t>
      </w:r>
      <w:r w:rsidRPr="004D5510">
        <w:rPr>
          <w:sz w:val="16"/>
        </w:rPr>
        <w:t xml:space="preserve"> </w:t>
      </w:r>
      <w:r w:rsidRPr="004D5510">
        <w:rPr>
          <w:vanish/>
          <w:sz w:val="16"/>
        </w:rPr>
        <w:t>is</w:t>
      </w:r>
      <w:r w:rsidRPr="004D5510">
        <w:rPr>
          <w:sz w:val="16"/>
        </w:rPr>
        <w:t xml:space="preserve"> </w:t>
      </w:r>
      <w:r w:rsidRPr="004D5510">
        <w:rPr>
          <w:vanish/>
          <w:sz w:val="16"/>
        </w:rPr>
        <w:t>legally</w:t>
      </w:r>
      <w:r w:rsidRPr="004D5510">
        <w:rPr>
          <w:sz w:val="16"/>
        </w:rPr>
        <w:t xml:space="preserve"> </w:t>
      </w:r>
      <w:r w:rsidRPr="004D5510">
        <w:rPr>
          <w:vanish/>
          <w:sz w:val="16"/>
        </w:rPr>
        <w:t>obliged</w:t>
      </w:r>
      <w:r w:rsidRPr="004D5510">
        <w:rPr>
          <w:sz w:val="16"/>
        </w:rPr>
        <w:t xml:space="preserve"> </w:t>
      </w:r>
      <w:r w:rsidRPr="004D5510">
        <w:rPr>
          <w:vanish/>
          <w:sz w:val="16"/>
        </w:rPr>
        <w:t>to</w:t>
      </w:r>
      <w:r w:rsidRPr="004D5510">
        <w:rPr>
          <w:sz w:val="16"/>
        </w:rPr>
        <w:t xml:space="preserve"> </w:t>
      </w:r>
      <w:r w:rsidRPr="004D5510">
        <w:rPr>
          <w:vanish/>
          <w:sz w:val="16"/>
        </w:rPr>
        <w:t>uphold</w:t>
      </w:r>
      <w:r w:rsidRPr="004D5510">
        <w:rPr>
          <w:sz w:val="16"/>
        </w:rPr>
        <w:t xml:space="preserve"> </w:t>
      </w:r>
      <w:r w:rsidRPr="004D5510">
        <w:rPr>
          <w:vanish/>
          <w:sz w:val="16"/>
        </w:rPr>
        <w:t>the</w:t>
      </w:r>
      <w:r w:rsidRPr="004D5510">
        <w:rPr>
          <w:sz w:val="16"/>
        </w:rPr>
        <w:t xml:space="preserve"> </w:t>
      </w:r>
      <w:r w:rsidRPr="004D5510">
        <w:rPr>
          <w:vanish/>
          <w:sz w:val="16"/>
        </w:rPr>
        <w:t>right</w:t>
      </w:r>
      <w:r w:rsidRPr="004D5510">
        <w:rPr>
          <w:sz w:val="16"/>
        </w:rPr>
        <w:t xml:space="preserve"> </w:t>
      </w:r>
      <w:r w:rsidRPr="004D5510">
        <w:rPr>
          <w:vanish/>
          <w:sz w:val="16"/>
        </w:rPr>
        <w:t>to</w:t>
      </w:r>
      <w:r w:rsidRPr="004D5510">
        <w:rPr>
          <w:sz w:val="16"/>
        </w:rPr>
        <w:t xml:space="preserve"> </w:t>
      </w:r>
      <w:r w:rsidRPr="004D5510">
        <w:rPr>
          <w:vanish/>
          <w:sz w:val="16"/>
        </w:rPr>
        <w:t>strike,</w:t>
      </w:r>
      <w:r w:rsidRPr="004D5510">
        <w:rPr>
          <w:sz w:val="16"/>
        </w:rPr>
        <w:t xml:space="preserve"> </w:t>
      </w:r>
      <w:r w:rsidRPr="004D5510">
        <w:rPr>
          <w:vanish/>
          <w:sz w:val="16"/>
        </w:rPr>
        <w:t>although</w:t>
      </w:r>
      <w:r w:rsidRPr="004D5510">
        <w:rPr>
          <w:sz w:val="16"/>
        </w:rPr>
        <w:t xml:space="preserve"> </w:t>
      </w:r>
      <w:r w:rsidRPr="004D5510">
        <w:rPr>
          <w:vanish/>
          <w:sz w:val="16"/>
        </w:rPr>
        <w:t>through</w:t>
      </w:r>
      <w:r w:rsidRPr="004D5510">
        <w:rPr>
          <w:sz w:val="16"/>
        </w:rPr>
        <w:t xml:space="preserve"> </w:t>
      </w:r>
      <w:r w:rsidRPr="004D5510">
        <w:rPr>
          <w:vanish/>
          <w:sz w:val="16"/>
        </w:rPr>
        <w:t>the</w:t>
      </w:r>
      <w:r w:rsidRPr="004D5510">
        <w:rPr>
          <w:sz w:val="16"/>
        </w:rPr>
        <w:t xml:space="preserve"> </w:t>
      </w:r>
      <w:r w:rsidRPr="004D5510">
        <w:rPr>
          <w:vanish/>
          <w:sz w:val="16"/>
        </w:rPr>
        <w:t>Trades</w:t>
      </w:r>
      <w:r w:rsidRPr="004D5510">
        <w:rPr>
          <w:sz w:val="16"/>
        </w:rPr>
        <w:t xml:space="preserve"> </w:t>
      </w:r>
      <w:r w:rsidRPr="004D5510">
        <w:rPr>
          <w:vanish/>
          <w:sz w:val="16"/>
        </w:rPr>
        <w:t>Union</w:t>
      </w:r>
      <w:r w:rsidRPr="004D5510">
        <w:rPr>
          <w:sz w:val="16"/>
        </w:rPr>
        <w:t xml:space="preserve"> </w:t>
      </w:r>
      <w:r w:rsidRPr="004D5510">
        <w:rPr>
          <w:vanish/>
          <w:sz w:val="16"/>
        </w:rPr>
        <w:t>Act</w:t>
      </w:r>
      <w:r w:rsidRPr="004D5510">
        <w:rPr>
          <w:sz w:val="16"/>
        </w:rPr>
        <w:t xml:space="preserve"> </w:t>
      </w:r>
      <w:r w:rsidRPr="004D5510">
        <w:rPr>
          <w:vanish/>
          <w:sz w:val="16"/>
        </w:rPr>
        <w:t>2016</w:t>
      </w:r>
      <w:r w:rsidRPr="004D5510">
        <w:rPr>
          <w:sz w:val="16"/>
        </w:rPr>
        <w:t xml:space="preserve"> </w:t>
      </w:r>
      <w:r w:rsidRPr="004D5510">
        <w:rPr>
          <w:vanish/>
          <w:sz w:val="16"/>
        </w:rPr>
        <w:t>and</w:t>
      </w:r>
      <w:r w:rsidRPr="004D5510">
        <w:rPr>
          <w:sz w:val="16"/>
        </w:rPr>
        <w:t xml:space="preserve"> </w:t>
      </w:r>
      <w:r w:rsidRPr="004D5510">
        <w:rPr>
          <w:vanish/>
          <w:sz w:val="16"/>
        </w:rPr>
        <w:t>the</w:t>
      </w:r>
      <w:r w:rsidRPr="004D5510">
        <w:rPr>
          <w:sz w:val="16"/>
        </w:rPr>
        <w:t xml:space="preserve"> </w:t>
      </w:r>
      <w:r w:rsidRPr="004D5510">
        <w:rPr>
          <w:vanish/>
          <w:sz w:val="16"/>
        </w:rPr>
        <w:t>anti-trade</w:t>
      </w:r>
      <w:r w:rsidRPr="004D5510">
        <w:rPr>
          <w:sz w:val="16"/>
        </w:rPr>
        <w:t xml:space="preserve"> </w:t>
      </w:r>
      <w:r w:rsidRPr="004D5510">
        <w:rPr>
          <w:vanish/>
          <w:sz w:val="16"/>
        </w:rPr>
        <w:t>union</w:t>
      </w:r>
      <w:r w:rsidRPr="004D5510">
        <w:rPr>
          <w:sz w:val="16"/>
        </w:rPr>
        <w:t xml:space="preserve"> </w:t>
      </w:r>
      <w:r w:rsidRPr="004D5510">
        <w:rPr>
          <w:vanish/>
          <w:sz w:val="16"/>
        </w:rPr>
        <w:t>laws</w:t>
      </w:r>
      <w:r w:rsidRPr="004D5510">
        <w:rPr>
          <w:sz w:val="16"/>
        </w:rPr>
        <w:t xml:space="preserve"> </w:t>
      </w:r>
      <w:r w:rsidRPr="004D5510">
        <w:rPr>
          <w:vanish/>
          <w:sz w:val="16"/>
        </w:rPr>
        <w:t>that</w:t>
      </w:r>
      <w:r w:rsidRPr="004D5510">
        <w:rPr>
          <w:sz w:val="16"/>
        </w:rPr>
        <w:t xml:space="preserve"> </w:t>
      </w:r>
      <w:r w:rsidRPr="004D5510">
        <w:rPr>
          <w:vanish/>
          <w:sz w:val="16"/>
        </w:rPr>
        <w:t>preceded</w:t>
      </w:r>
      <w:r w:rsidRPr="004D5510">
        <w:rPr>
          <w:sz w:val="16"/>
        </w:rPr>
        <w:t xml:space="preserve"> </w:t>
      </w:r>
      <w:r w:rsidRPr="004D5510">
        <w:rPr>
          <w:vanish/>
          <w:sz w:val="16"/>
        </w:rPr>
        <w:t>it,</w:t>
      </w:r>
      <w:r w:rsidRPr="004D5510">
        <w:rPr>
          <w:sz w:val="16"/>
        </w:rPr>
        <w:t xml:space="preserve"> </w:t>
      </w:r>
      <w:r w:rsidRPr="004D5510">
        <w:rPr>
          <w:vanish/>
          <w:sz w:val="16"/>
        </w:rPr>
        <w:t>the</w:t>
      </w:r>
      <w:r w:rsidRPr="004D5510">
        <w:rPr>
          <w:sz w:val="16"/>
        </w:rPr>
        <w:t xml:space="preserve"> </w:t>
      </w:r>
      <w:r w:rsidRPr="004D5510">
        <w:rPr>
          <w:vanish/>
          <w:sz w:val="16"/>
        </w:rPr>
        <w:t>government</w:t>
      </w:r>
      <w:r w:rsidRPr="004D5510">
        <w:rPr>
          <w:sz w:val="16"/>
        </w:rPr>
        <w:t xml:space="preserve"> </w:t>
      </w:r>
      <w:r w:rsidRPr="004D5510">
        <w:rPr>
          <w:vanish/>
          <w:sz w:val="16"/>
        </w:rPr>
        <w:t>is</w:t>
      </w:r>
      <w:r w:rsidRPr="004D5510">
        <w:rPr>
          <w:sz w:val="16"/>
        </w:rPr>
        <w:t xml:space="preserve"> </w:t>
      </w:r>
      <w:r w:rsidRPr="004D5510">
        <w:rPr>
          <w:vanish/>
          <w:sz w:val="16"/>
        </w:rPr>
        <w:t>making</w:t>
      </w:r>
      <w:r w:rsidRPr="004D5510">
        <w:rPr>
          <w:sz w:val="16"/>
        </w:rPr>
        <w:t xml:space="preserve"> </w:t>
      </w:r>
      <w:r w:rsidRPr="004D5510">
        <w:rPr>
          <w:vanish/>
          <w:sz w:val="16"/>
        </w:rPr>
        <w:t>it</w:t>
      </w:r>
      <w:r w:rsidRPr="004D5510">
        <w:rPr>
          <w:sz w:val="16"/>
        </w:rPr>
        <w:t xml:space="preserve"> </w:t>
      </w:r>
      <w:r w:rsidRPr="004D5510">
        <w:rPr>
          <w:vanish/>
          <w:sz w:val="16"/>
        </w:rPr>
        <w:t>harder</w:t>
      </w:r>
      <w:r w:rsidRPr="004D5510">
        <w:rPr>
          <w:sz w:val="16"/>
        </w:rPr>
        <w:t xml:space="preserve"> </w:t>
      </w:r>
      <w:r w:rsidRPr="004D5510">
        <w:rPr>
          <w:vanish/>
          <w:sz w:val="16"/>
        </w:rPr>
        <w:t>and</w:t>
      </w:r>
      <w:r w:rsidRPr="004D5510">
        <w:rPr>
          <w:sz w:val="16"/>
        </w:rPr>
        <w:t xml:space="preserve"> </w:t>
      </w:r>
      <w:r w:rsidRPr="004D5510">
        <w:rPr>
          <w:vanish/>
          <w:sz w:val="16"/>
        </w:rPr>
        <w:t>harder</w:t>
      </w:r>
      <w:r w:rsidRPr="004D5510">
        <w:rPr>
          <w:sz w:val="16"/>
        </w:rPr>
        <w:t xml:space="preserve"> </w:t>
      </w:r>
      <w:r w:rsidRPr="004D5510">
        <w:rPr>
          <w:vanish/>
          <w:sz w:val="16"/>
        </w:rPr>
        <w:t>for</w:t>
      </w:r>
      <w:r w:rsidRPr="004D5510">
        <w:rPr>
          <w:sz w:val="16"/>
        </w:rPr>
        <w:t xml:space="preserve"> </w:t>
      </w:r>
      <w:r w:rsidRPr="004D5510">
        <w:rPr>
          <w:vanish/>
          <w:sz w:val="16"/>
        </w:rPr>
        <w:t>trade</w:t>
      </w:r>
      <w:r w:rsidRPr="004D5510">
        <w:rPr>
          <w:sz w:val="16"/>
        </w:rPr>
        <w:t xml:space="preserve"> </w:t>
      </w:r>
      <w:r w:rsidRPr="004D5510">
        <w:rPr>
          <w:vanish/>
          <w:sz w:val="16"/>
        </w:rPr>
        <w:t>unions</w:t>
      </w:r>
      <w:r w:rsidRPr="004D5510">
        <w:rPr>
          <w:sz w:val="16"/>
        </w:rPr>
        <w:t xml:space="preserve"> </w:t>
      </w:r>
      <w:r w:rsidRPr="004D5510">
        <w:rPr>
          <w:vanish/>
          <w:sz w:val="16"/>
        </w:rPr>
        <w:t>to</w:t>
      </w:r>
      <w:r w:rsidRPr="004D5510">
        <w:rPr>
          <w:sz w:val="16"/>
        </w:rPr>
        <w:t xml:space="preserve"> </w:t>
      </w:r>
      <w:r w:rsidRPr="004D5510">
        <w:rPr>
          <w:vanish/>
          <w:sz w:val="16"/>
        </w:rPr>
        <w:t>take</w:t>
      </w:r>
      <w:r w:rsidRPr="004D5510">
        <w:rPr>
          <w:sz w:val="16"/>
        </w:rPr>
        <w:t xml:space="preserve"> </w:t>
      </w:r>
      <w:r w:rsidRPr="004D5510">
        <w:rPr>
          <w:vanish/>
          <w:sz w:val="16"/>
        </w:rPr>
        <w:t>industrial</w:t>
      </w:r>
      <w:r w:rsidRPr="004D5510">
        <w:rPr>
          <w:sz w:val="16"/>
        </w:rPr>
        <w:t xml:space="preserve"> </w:t>
      </w:r>
      <w:r w:rsidRPr="004D5510">
        <w:rPr>
          <w:vanish/>
          <w:sz w:val="16"/>
        </w:rPr>
        <w:t>action.</w:t>
      </w:r>
      <w:r w:rsidRPr="004D5510">
        <w:rPr>
          <w:sz w:val="16"/>
        </w:rPr>
        <w:t xml:space="preserve"> </w:t>
      </w:r>
      <w:r w:rsidRPr="004D5510">
        <w:rPr>
          <w:vanish/>
          <w:sz w:val="16"/>
        </w:rPr>
        <w:t>Kiai</w:t>
      </w:r>
      <w:r w:rsidRPr="004D5510">
        <w:rPr>
          <w:sz w:val="16"/>
        </w:rPr>
        <w:t xml:space="preserve"> </w:t>
      </w:r>
      <w:r w:rsidRPr="004D5510">
        <w:rPr>
          <w:vanish/>
          <w:sz w:val="16"/>
        </w:rPr>
        <w:t>criticised</w:t>
      </w:r>
      <w:r w:rsidRPr="004D5510">
        <w:rPr>
          <w:sz w:val="16"/>
        </w:rPr>
        <w:t xml:space="preserve"> </w:t>
      </w:r>
      <w:r w:rsidRPr="004D5510">
        <w:rPr>
          <w:vanish/>
          <w:sz w:val="16"/>
        </w:rPr>
        <w:t>such</w:t>
      </w:r>
      <w:r w:rsidRPr="004D5510">
        <w:rPr>
          <w:sz w:val="16"/>
        </w:rPr>
        <w:t xml:space="preserve"> </w:t>
      </w:r>
      <w:r w:rsidRPr="004D5510">
        <w:rPr>
          <w:vanish/>
          <w:sz w:val="16"/>
        </w:rPr>
        <w:t>actions,</w:t>
      </w:r>
      <w:r w:rsidRPr="004D5510">
        <w:rPr>
          <w:sz w:val="16"/>
        </w:rPr>
        <w:t xml:space="preserve"> </w:t>
      </w:r>
      <w:r w:rsidRPr="004D5510">
        <w:rPr>
          <w:vanish/>
          <w:sz w:val="16"/>
        </w:rPr>
        <w:t>saying</w:t>
      </w:r>
      <w:r w:rsidRPr="004D5510">
        <w:rPr>
          <w:sz w:val="16"/>
        </w:rPr>
        <w:t xml:space="preserve"> </w:t>
      </w:r>
      <w:r w:rsidRPr="004D5510">
        <w:rPr>
          <w:vanish/>
          <w:sz w:val="16"/>
        </w:rPr>
        <w:t>government’s</w:t>
      </w:r>
      <w:r w:rsidRPr="004D5510">
        <w:rPr>
          <w:sz w:val="16"/>
        </w:rPr>
        <w:t xml:space="preserve"> </w:t>
      </w:r>
      <w:r w:rsidRPr="004D5510">
        <w:rPr>
          <w:vanish/>
          <w:sz w:val="16"/>
        </w:rPr>
        <w:t>have</w:t>
      </w:r>
      <w:r w:rsidRPr="004D5510">
        <w:rPr>
          <w:sz w:val="16"/>
        </w:rPr>
        <w:t xml:space="preserve"> </w:t>
      </w:r>
      <w:r w:rsidRPr="004D5510">
        <w:rPr>
          <w:vanish/>
          <w:sz w:val="16"/>
        </w:rPr>
        <w:t>a</w:t>
      </w:r>
      <w:r w:rsidRPr="004D5510">
        <w:rPr>
          <w:sz w:val="16"/>
        </w:rPr>
        <w:t xml:space="preserve"> </w:t>
      </w:r>
      <w:r w:rsidRPr="004D5510">
        <w:rPr>
          <w:vanish/>
          <w:sz w:val="16"/>
        </w:rPr>
        <w:t>duty</w:t>
      </w:r>
      <w:r w:rsidRPr="004D5510">
        <w:rPr>
          <w:sz w:val="16"/>
        </w:rPr>
        <w:t xml:space="preserve"> </w:t>
      </w:r>
      <w:r w:rsidRPr="004D5510">
        <w:rPr>
          <w:vanish/>
          <w:sz w:val="16"/>
        </w:rPr>
        <w:t>not</w:t>
      </w:r>
      <w:r w:rsidRPr="004D5510">
        <w:rPr>
          <w:sz w:val="16"/>
        </w:rPr>
        <w:t xml:space="preserve"> </w:t>
      </w:r>
      <w:r w:rsidRPr="004D5510">
        <w:rPr>
          <w:vanish/>
          <w:sz w:val="16"/>
        </w:rPr>
        <w:t>to</w:t>
      </w:r>
      <w:r w:rsidRPr="004D5510">
        <w:rPr>
          <w:sz w:val="16"/>
        </w:rPr>
        <w:t xml:space="preserve"> </w:t>
      </w:r>
      <w:r w:rsidRPr="004D5510">
        <w:rPr>
          <w:vanish/>
          <w:sz w:val="16"/>
        </w:rPr>
        <w:t>impede</w:t>
      </w:r>
      <w:r w:rsidRPr="004D5510">
        <w:rPr>
          <w:sz w:val="16"/>
        </w:rPr>
        <w:t xml:space="preserve"> </w:t>
      </w:r>
      <w:r w:rsidRPr="004D5510">
        <w:rPr>
          <w:vanish/>
          <w:sz w:val="16"/>
        </w:rPr>
        <w:t>workers’</w:t>
      </w:r>
      <w:r w:rsidRPr="004D5510">
        <w:rPr>
          <w:sz w:val="16"/>
        </w:rPr>
        <w:t xml:space="preserve"> </w:t>
      </w:r>
      <w:r w:rsidRPr="004D5510">
        <w:rPr>
          <w:vanish/>
          <w:sz w:val="16"/>
        </w:rPr>
        <w:t>ability</w:t>
      </w:r>
      <w:r w:rsidRPr="004D5510">
        <w:rPr>
          <w:sz w:val="16"/>
        </w:rPr>
        <w:t xml:space="preserve"> </w:t>
      </w:r>
      <w:r w:rsidRPr="004D5510">
        <w:rPr>
          <w:vanish/>
          <w:sz w:val="16"/>
        </w:rPr>
        <w:t>to</w:t>
      </w:r>
      <w:r w:rsidRPr="004D5510">
        <w:rPr>
          <w:sz w:val="16"/>
        </w:rPr>
        <w:t xml:space="preserve"> </w:t>
      </w:r>
      <w:r w:rsidRPr="004D5510">
        <w:rPr>
          <w:vanish/>
          <w:sz w:val="16"/>
        </w:rPr>
        <w:t>take</w:t>
      </w:r>
      <w:r w:rsidRPr="004D5510">
        <w:rPr>
          <w:sz w:val="16"/>
        </w:rPr>
        <w:t xml:space="preserve"> </w:t>
      </w:r>
      <w:r w:rsidRPr="004D5510">
        <w:rPr>
          <w:vanish/>
          <w:sz w:val="16"/>
        </w:rPr>
        <w:t>industrial</w:t>
      </w:r>
      <w:r w:rsidRPr="004D5510">
        <w:rPr>
          <w:sz w:val="16"/>
        </w:rPr>
        <w:t xml:space="preserve"> </w:t>
      </w:r>
      <w:r w:rsidRPr="004D5510">
        <w:rPr>
          <w:vanish/>
          <w:sz w:val="16"/>
        </w:rPr>
        <w:t>action.</w:t>
      </w:r>
      <w:r w:rsidRPr="004D5510">
        <w:rPr>
          <w:sz w:val="16"/>
        </w:rPr>
        <w:t xml:space="preserve"> </w:t>
      </w:r>
      <w:r w:rsidRPr="004D5510">
        <w:rPr>
          <w:vanish/>
          <w:sz w:val="16"/>
        </w:rPr>
        <w:t>“I</w:t>
      </w:r>
      <w:r w:rsidRPr="004D5510">
        <w:rPr>
          <w:sz w:val="16"/>
        </w:rPr>
        <w:t xml:space="preserve"> </w:t>
      </w:r>
      <w:r w:rsidRPr="004D5510">
        <w:rPr>
          <w:vanish/>
          <w:sz w:val="16"/>
        </w:rPr>
        <w:t>deplore</w:t>
      </w:r>
      <w:r w:rsidRPr="004D5510">
        <w:rPr>
          <w:sz w:val="16"/>
        </w:rPr>
        <w:t xml:space="preserve"> </w:t>
      </w:r>
      <w:r w:rsidRPr="004D5510">
        <w:rPr>
          <w:vanish/>
          <w:sz w:val="16"/>
        </w:rPr>
        <w:t>the</w:t>
      </w:r>
      <w:r w:rsidRPr="004D5510">
        <w:rPr>
          <w:sz w:val="16"/>
        </w:rPr>
        <w:t xml:space="preserve"> </w:t>
      </w:r>
      <w:r w:rsidRPr="004D5510">
        <w:rPr>
          <w:vanish/>
          <w:sz w:val="16"/>
        </w:rPr>
        <w:t>various</w:t>
      </w:r>
      <w:r w:rsidRPr="004D5510">
        <w:rPr>
          <w:sz w:val="16"/>
        </w:rPr>
        <w:t xml:space="preserve"> </w:t>
      </w:r>
      <w:r w:rsidRPr="004D5510">
        <w:rPr>
          <w:vanish/>
          <w:sz w:val="16"/>
        </w:rPr>
        <w:t>attempts</w:t>
      </w:r>
      <w:r w:rsidRPr="004D5510">
        <w:rPr>
          <w:sz w:val="16"/>
        </w:rPr>
        <w:t xml:space="preserve"> </w:t>
      </w:r>
      <w:r w:rsidRPr="004D5510">
        <w:rPr>
          <w:vanish/>
          <w:sz w:val="16"/>
        </w:rPr>
        <w:t>made</w:t>
      </w:r>
      <w:r w:rsidRPr="004D5510">
        <w:rPr>
          <w:sz w:val="16"/>
        </w:rPr>
        <w:t xml:space="preserve"> </w:t>
      </w:r>
      <w:r w:rsidRPr="004D5510">
        <w:rPr>
          <w:vanish/>
          <w:sz w:val="16"/>
        </w:rPr>
        <w:t>to</w:t>
      </w:r>
      <w:r w:rsidRPr="004D5510">
        <w:rPr>
          <w:sz w:val="16"/>
        </w:rPr>
        <w:t xml:space="preserve"> </w:t>
      </w:r>
      <w:r w:rsidRPr="004D5510">
        <w:rPr>
          <w:vanish/>
          <w:sz w:val="16"/>
        </w:rPr>
        <w:t>erode</w:t>
      </w:r>
      <w:r w:rsidRPr="004D5510">
        <w:rPr>
          <w:sz w:val="16"/>
        </w:rPr>
        <w:t xml:space="preserve"> </w:t>
      </w:r>
      <w:r w:rsidRPr="004D5510">
        <w:rPr>
          <w:vanish/>
          <w:sz w:val="16"/>
        </w:rPr>
        <w:t>the</w:t>
      </w:r>
      <w:r w:rsidRPr="004D5510">
        <w:rPr>
          <w:sz w:val="16"/>
        </w:rPr>
        <w:t xml:space="preserve"> </w:t>
      </w:r>
      <w:r w:rsidRPr="004D5510">
        <w:rPr>
          <w:vanish/>
          <w:sz w:val="16"/>
        </w:rPr>
        <w:t>right</w:t>
      </w:r>
      <w:r w:rsidRPr="004D5510">
        <w:rPr>
          <w:sz w:val="16"/>
        </w:rPr>
        <w:t xml:space="preserve"> </w:t>
      </w:r>
      <w:r w:rsidRPr="004D5510">
        <w:rPr>
          <w:vanish/>
          <w:sz w:val="16"/>
        </w:rPr>
        <w:t>to</w:t>
      </w:r>
      <w:r w:rsidRPr="004D5510">
        <w:rPr>
          <w:sz w:val="16"/>
        </w:rPr>
        <w:t xml:space="preserve"> </w:t>
      </w:r>
      <w:r w:rsidRPr="004D5510">
        <w:rPr>
          <w:vanish/>
          <w:sz w:val="16"/>
        </w:rPr>
        <w:t>strike</w:t>
      </w:r>
      <w:r w:rsidRPr="004D5510">
        <w:rPr>
          <w:sz w:val="16"/>
        </w:rPr>
        <w:t xml:space="preserve"> </w:t>
      </w:r>
      <w:r w:rsidRPr="004D5510">
        <w:rPr>
          <w:vanish/>
          <w:sz w:val="16"/>
        </w:rPr>
        <w:t>at</w:t>
      </w:r>
      <w:r w:rsidRPr="004D5510">
        <w:rPr>
          <w:sz w:val="16"/>
        </w:rPr>
        <w:t xml:space="preserve"> </w:t>
      </w:r>
      <w:r w:rsidRPr="004D5510">
        <w:rPr>
          <w:vanish/>
          <w:sz w:val="16"/>
        </w:rPr>
        <w:t>national</w:t>
      </w:r>
      <w:r w:rsidRPr="004D5510">
        <w:rPr>
          <w:sz w:val="16"/>
        </w:rPr>
        <w:t xml:space="preserve"> </w:t>
      </w:r>
      <w:r w:rsidRPr="004D5510">
        <w:rPr>
          <w:vanish/>
          <w:sz w:val="16"/>
        </w:rPr>
        <w:t>and</w:t>
      </w:r>
      <w:r w:rsidRPr="004D5510">
        <w:rPr>
          <w:sz w:val="16"/>
        </w:rPr>
        <w:t xml:space="preserve"> </w:t>
      </w:r>
      <w:r w:rsidRPr="004D5510">
        <w:rPr>
          <w:vanish/>
          <w:sz w:val="16"/>
        </w:rPr>
        <w:t>multilateral</w:t>
      </w:r>
      <w:r w:rsidRPr="004D5510">
        <w:rPr>
          <w:sz w:val="16"/>
        </w:rPr>
        <w:t xml:space="preserve"> </w:t>
      </w:r>
      <w:r w:rsidRPr="004D5510">
        <w:rPr>
          <w:vanish/>
          <w:sz w:val="16"/>
        </w:rPr>
        <w:t>levels,”</w:t>
      </w:r>
      <w:r w:rsidRPr="004D5510">
        <w:rPr>
          <w:sz w:val="16"/>
        </w:rPr>
        <w:t xml:space="preserve"> </w:t>
      </w:r>
      <w:r w:rsidRPr="004D5510">
        <w:rPr>
          <w:vanish/>
          <w:sz w:val="16"/>
        </w:rPr>
        <w:t>the</w:t>
      </w:r>
      <w:r w:rsidRPr="004D5510">
        <w:rPr>
          <w:sz w:val="16"/>
        </w:rPr>
        <w:t xml:space="preserve"> </w:t>
      </w:r>
      <w:r w:rsidRPr="004D5510">
        <w:rPr>
          <w:vanish/>
          <w:sz w:val="16"/>
        </w:rPr>
        <w:t>expert</w:t>
      </w:r>
      <w:r w:rsidRPr="004D5510">
        <w:rPr>
          <w:sz w:val="16"/>
        </w:rPr>
        <w:t xml:space="preserve"> </w:t>
      </w:r>
      <w:r w:rsidRPr="004D5510">
        <w:rPr>
          <w:vanish/>
          <w:sz w:val="16"/>
        </w:rPr>
        <w:t>said,</w:t>
      </w:r>
      <w:r w:rsidRPr="004D5510">
        <w:rPr>
          <w:sz w:val="16"/>
        </w:rPr>
        <w:t xml:space="preserve"> </w:t>
      </w:r>
      <w:r w:rsidRPr="004D5510">
        <w:rPr>
          <w:vanish/>
          <w:sz w:val="16"/>
        </w:rPr>
        <w:t>reminding</w:t>
      </w:r>
      <w:r w:rsidRPr="004D5510">
        <w:rPr>
          <w:sz w:val="16"/>
        </w:rPr>
        <w:t xml:space="preserve"> </w:t>
      </w:r>
      <w:r w:rsidRPr="004D5510">
        <w:rPr>
          <w:vanish/>
          <w:sz w:val="16"/>
        </w:rPr>
        <w:t>delegates:</w:t>
      </w:r>
      <w:r w:rsidRPr="004D5510">
        <w:rPr>
          <w:sz w:val="16"/>
        </w:rPr>
        <w:t xml:space="preserve"> </w:t>
      </w:r>
      <w:r w:rsidRPr="004D5510">
        <w:rPr>
          <w:vanish/>
          <w:sz w:val="16"/>
        </w:rPr>
        <w:t>“</w:t>
      </w:r>
      <w:r w:rsidRPr="004D5510">
        <w:rPr>
          <w:highlight w:val="cyan"/>
          <w:u w:val="single"/>
        </w:rPr>
        <w:t>Protest</w:t>
      </w:r>
      <w:r w:rsidRPr="004D5510">
        <w:rPr>
          <w:u w:val="single"/>
        </w:rPr>
        <w:t xml:space="preserve"> </w:t>
      </w:r>
      <w:r w:rsidRPr="004D5510">
        <w:rPr>
          <w:vanish/>
          <w:u w:val="single"/>
        </w:rPr>
        <w:t>action</w:t>
      </w:r>
      <w:r w:rsidRPr="004D5510">
        <w:rPr>
          <w:u w:val="single"/>
        </w:rPr>
        <w:t xml:space="preserve"> </w:t>
      </w:r>
      <w:r w:rsidRPr="004D5510">
        <w:rPr>
          <w:vanish/>
          <w:u w:val="single"/>
        </w:rPr>
        <w:t>in</w:t>
      </w:r>
      <w:r w:rsidRPr="004D5510">
        <w:rPr>
          <w:u w:val="single"/>
        </w:rPr>
        <w:t xml:space="preserve"> </w:t>
      </w:r>
      <w:r w:rsidRPr="004D5510">
        <w:rPr>
          <w:vanish/>
          <w:u w:val="single"/>
        </w:rPr>
        <w:t>relation</w:t>
      </w:r>
      <w:r w:rsidRPr="004D5510">
        <w:rPr>
          <w:u w:val="single"/>
        </w:rPr>
        <w:t xml:space="preserve"> </w:t>
      </w:r>
      <w:r w:rsidRPr="004D5510">
        <w:rPr>
          <w:vanish/>
          <w:u w:val="single"/>
        </w:rPr>
        <w:t>to</w:t>
      </w:r>
      <w:r w:rsidRPr="004D5510">
        <w:rPr>
          <w:u w:val="single"/>
        </w:rPr>
        <w:t xml:space="preserve"> </w:t>
      </w:r>
      <w:r w:rsidRPr="004D5510">
        <w:rPr>
          <w:vanish/>
          <w:u w:val="single"/>
        </w:rPr>
        <w:t>government</w:t>
      </w:r>
      <w:r w:rsidRPr="004D5510">
        <w:rPr>
          <w:u w:val="single"/>
        </w:rPr>
        <w:t xml:space="preserve"> </w:t>
      </w:r>
      <w:r w:rsidRPr="004D5510">
        <w:rPr>
          <w:vanish/>
          <w:u w:val="single"/>
        </w:rPr>
        <w:t>social</w:t>
      </w:r>
      <w:r w:rsidRPr="004D5510">
        <w:rPr>
          <w:u w:val="single"/>
        </w:rPr>
        <w:t xml:space="preserve"> </w:t>
      </w:r>
      <w:r w:rsidRPr="004D5510">
        <w:rPr>
          <w:vanish/>
          <w:u w:val="single"/>
        </w:rPr>
        <w:t>and</w:t>
      </w:r>
      <w:r w:rsidRPr="004D5510">
        <w:rPr>
          <w:u w:val="single"/>
        </w:rPr>
        <w:t xml:space="preserve"> </w:t>
      </w:r>
      <w:r w:rsidRPr="004D5510">
        <w:rPr>
          <w:vanish/>
          <w:u w:val="single"/>
        </w:rPr>
        <w:t>economic</w:t>
      </w:r>
      <w:r w:rsidRPr="004D5510">
        <w:rPr>
          <w:u w:val="single"/>
        </w:rPr>
        <w:t xml:space="preserve"> </w:t>
      </w:r>
      <w:r w:rsidRPr="004D5510">
        <w:rPr>
          <w:vanish/>
          <w:u w:val="single"/>
        </w:rPr>
        <w:t>policy,</w:t>
      </w:r>
      <w:r w:rsidRPr="004D5510">
        <w:rPr>
          <w:u w:val="single"/>
        </w:rPr>
        <w:t xml:space="preserve"> </w:t>
      </w:r>
      <w:r w:rsidRPr="004D5510">
        <w:rPr>
          <w:vanish/>
          <w:u w:val="single"/>
        </w:rPr>
        <w:t>and</w:t>
      </w:r>
      <w:r w:rsidRPr="004D5510">
        <w:rPr>
          <w:u w:val="single"/>
        </w:rPr>
        <w:t xml:space="preserve"> </w:t>
      </w:r>
      <w:r w:rsidRPr="004D5510">
        <w:rPr>
          <w:highlight w:val="cyan"/>
          <w:u w:val="single"/>
        </w:rPr>
        <w:t>against negative corporate practices, forms</w:t>
      </w:r>
      <w:r w:rsidRPr="004D5510">
        <w:rPr>
          <w:u w:val="single"/>
        </w:rPr>
        <w:t xml:space="preserve"> </w:t>
      </w:r>
      <w:r w:rsidRPr="004D5510">
        <w:rPr>
          <w:vanish/>
          <w:u w:val="single"/>
        </w:rPr>
        <w:t>part</w:t>
      </w:r>
      <w:r w:rsidRPr="004D5510">
        <w:rPr>
          <w:u w:val="single"/>
        </w:rPr>
        <w:t xml:space="preserve"> </w:t>
      </w:r>
      <w:r w:rsidRPr="004D5510">
        <w:rPr>
          <w:vanish/>
          <w:u w:val="single"/>
        </w:rPr>
        <w:t>of</w:t>
      </w:r>
      <w:r w:rsidRPr="004D5510">
        <w:rPr>
          <w:u w:val="single"/>
        </w:rPr>
        <w:t xml:space="preserve"> </w:t>
      </w:r>
      <w:r w:rsidRPr="004D5510">
        <w:rPr>
          <w:vanish/>
          <w:u w:val="single"/>
        </w:rPr>
        <w:t>the</w:t>
      </w:r>
      <w:r w:rsidRPr="004D5510">
        <w:rPr>
          <w:u w:val="single"/>
        </w:rPr>
        <w:t xml:space="preserve"> </w:t>
      </w:r>
      <w:r w:rsidRPr="004D5510">
        <w:rPr>
          <w:vanish/>
          <w:u w:val="single"/>
        </w:rPr>
        <w:t>basic</w:t>
      </w:r>
      <w:r w:rsidRPr="004D5510">
        <w:rPr>
          <w:u w:val="single"/>
        </w:rPr>
        <w:t xml:space="preserve"> </w:t>
      </w:r>
      <w:r w:rsidRPr="004D5510">
        <w:rPr>
          <w:highlight w:val="cyan"/>
          <w:u w:val="single"/>
        </w:rPr>
        <w:t>civil liberties</w:t>
      </w:r>
      <w:r w:rsidRPr="004D5510">
        <w:rPr>
          <w:u w:val="single"/>
        </w:rPr>
        <w:t xml:space="preserve"> </w:t>
      </w:r>
      <w:r w:rsidRPr="004D5510">
        <w:rPr>
          <w:vanish/>
          <w:u w:val="single"/>
        </w:rPr>
        <w:t>whose</w:t>
      </w:r>
      <w:r w:rsidRPr="004D5510">
        <w:rPr>
          <w:u w:val="single"/>
        </w:rPr>
        <w:t xml:space="preserve"> </w:t>
      </w:r>
      <w:r w:rsidRPr="004D5510">
        <w:rPr>
          <w:vanish/>
          <w:u w:val="single"/>
        </w:rPr>
        <w:t>respect</w:t>
      </w:r>
      <w:r w:rsidRPr="004D5510">
        <w:rPr>
          <w:u w:val="single"/>
        </w:rPr>
        <w:t xml:space="preserve"> </w:t>
      </w:r>
      <w:r w:rsidRPr="004D5510">
        <w:rPr>
          <w:vanish/>
          <w:u w:val="single"/>
        </w:rPr>
        <w:t>is</w:t>
      </w:r>
      <w:r w:rsidRPr="004D5510">
        <w:rPr>
          <w:u w:val="single"/>
        </w:rPr>
        <w:t xml:space="preserve"> </w:t>
      </w:r>
      <w:r w:rsidRPr="004D5510">
        <w:rPr>
          <w:vanish/>
          <w:u w:val="single"/>
        </w:rPr>
        <w:t>essential</w:t>
      </w:r>
      <w:r w:rsidRPr="004D5510">
        <w:rPr>
          <w:u w:val="single"/>
        </w:rPr>
        <w:t xml:space="preserve"> </w:t>
      </w:r>
      <w:r w:rsidRPr="004D5510">
        <w:rPr>
          <w:vanish/>
          <w:u w:val="single"/>
        </w:rPr>
        <w:t>for</w:t>
      </w:r>
      <w:r w:rsidRPr="004D5510">
        <w:rPr>
          <w:u w:val="single"/>
        </w:rPr>
        <w:t xml:space="preserve"> </w:t>
      </w:r>
      <w:r w:rsidRPr="004D5510">
        <w:rPr>
          <w:vanish/>
          <w:u w:val="single"/>
        </w:rPr>
        <w:t>the</w:t>
      </w:r>
      <w:r w:rsidRPr="004D5510">
        <w:rPr>
          <w:u w:val="single"/>
        </w:rPr>
        <w:t xml:space="preserve"> </w:t>
      </w:r>
      <w:r w:rsidRPr="004D5510">
        <w:rPr>
          <w:vanish/>
          <w:u w:val="single"/>
        </w:rPr>
        <w:t>meaningful</w:t>
      </w:r>
      <w:r w:rsidRPr="004D5510">
        <w:rPr>
          <w:u w:val="single"/>
        </w:rPr>
        <w:t xml:space="preserve"> </w:t>
      </w:r>
      <w:r w:rsidRPr="004D5510">
        <w:rPr>
          <w:vanish/>
          <w:u w:val="single"/>
        </w:rPr>
        <w:t>exercise</w:t>
      </w:r>
      <w:r w:rsidRPr="004D5510">
        <w:rPr>
          <w:u w:val="single"/>
        </w:rPr>
        <w:t xml:space="preserve"> </w:t>
      </w:r>
      <w:r w:rsidRPr="004D5510">
        <w:rPr>
          <w:vanish/>
          <w:u w:val="single"/>
        </w:rPr>
        <w:t>of</w:t>
      </w:r>
      <w:r w:rsidRPr="004D5510">
        <w:rPr>
          <w:u w:val="single"/>
        </w:rPr>
        <w:t xml:space="preserve"> </w:t>
      </w:r>
      <w:r w:rsidRPr="004D5510">
        <w:rPr>
          <w:vanish/>
          <w:u w:val="single"/>
        </w:rPr>
        <w:t>trade</w:t>
      </w:r>
      <w:r w:rsidRPr="004D5510">
        <w:rPr>
          <w:u w:val="single"/>
        </w:rPr>
        <w:t xml:space="preserve"> </w:t>
      </w:r>
      <w:r w:rsidRPr="004D5510">
        <w:rPr>
          <w:vanish/>
          <w:u w:val="single"/>
        </w:rPr>
        <w:t>union</w:t>
      </w:r>
      <w:r w:rsidRPr="004D5510">
        <w:rPr>
          <w:u w:val="single"/>
        </w:rPr>
        <w:t xml:space="preserve"> </w:t>
      </w:r>
      <w:r w:rsidRPr="004D5510">
        <w:rPr>
          <w:vanish/>
          <w:u w:val="single"/>
        </w:rPr>
        <w:t>rights.</w:t>
      </w:r>
      <w:r w:rsidRPr="004D5510">
        <w:rPr>
          <w:u w:val="single"/>
        </w:rPr>
        <w:t xml:space="preserve"> </w:t>
      </w:r>
      <w:r w:rsidRPr="004D5510">
        <w:rPr>
          <w:vanish/>
          <w:u w:val="single"/>
        </w:rPr>
        <w:t>This</w:t>
      </w:r>
      <w:r w:rsidRPr="004D5510">
        <w:rPr>
          <w:u w:val="single"/>
        </w:rPr>
        <w:t xml:space="preserve"> </w:t>
      </w:r>
      <w:r w:rsidRPr="004D5510">
        <w:rPr>
          <w:highlight w:val="cyan"/>
          <w:u w:val="single"/>
        </w:rPr>
        <w:t>right enables</w:t>
      </w:r>
      <w:r w:rsidRPr="004D5510">
        <w:rPr>
          <w:u w:val="single"/>
        </w:rPr>
        <w:t xml:space="preserve"> </w:t>
      </w:r>
      <w:r w:rsidRPr="004D5510">
        <w:rPr>
          <w:highlight w:val="cyan"/>
          <w:u w:val="single"/>
        </w:rPr>
        <w:t>them to engage with companies</w:t>
      </w:r>
      <w:r w:rsidRPr="004D5510">
        <w:rPr>
          <w:u w:val="single"/>
        </w:rPr>
        <w:t xml:space="preserve"> </w:t>
      </w:r>
      <w:r w:rsidRPr="004D5510">
        <w:rPr>
          <w:vanish/>
          <w:u w:val="single"/>
        </w:rPr>
        <w:t>and</w:t>
      </w:r>
      <w:r w:rsidRPr="004D5510">
        <w:rPr>
          <w:u w:val="single"/>
        </w:rPr>
        <w:t xml:space="preserve"> </w:t>
      </w:r>
      <w:r w:rsidRPr="004D5510">
        <w:rPr>
          <w:vanish/>
          <w:u w:val="single"/>
        </w:rPr>
        <w:t>governments</w:t>
      </w:r>
      <w:r w:rsidRPr="004D5510">
        <w:rPr>
          <w:u w:val="single"/>
        </w:rPr>
        <w:t xml:space="preserve"> </w:t>
      </w:r>
      <w:r w:rsidRPr="004D5510">
        <w:rPr>
          <w:highlight w:val="cyan"/>
          <w:u w:val="single"/>
        </w:rPr>
        <w:t>on a more equal footing</w:t>
      </w:r>
      <w:r w:rsidRPr="004D5510">
        <w:rPr>
          <w:vanish/>
          <w:u w:val="single"/>
        </w:rPr>
        <w:t>,</w:t>
      </w:r>
      <w:r w:rsidRPr="004D5510">
        <w:rPr>
          <w:u w:val="single"/>
        </w:rPr>
        <w:t xml:space="preserve"> </w:t>
      </w:r>
      <w:r w:rsidRPr="004D5510">
        <w:rPr>
          <w:vanish/>
          <w:u w:val="single"/>
        </w:rPr>
        <w:t>and</w:t>
      </w:r>
      <w:r w:rsidRPr="004D5510">
        <w:rPr>
          <w:u w:val="single"/>
        </w:rPr>
        <w:t xml:space="preserve"> </w:t>
      </w:r>
      <w:r w:rsidRPr="004D5510">
        <w:rPr>
          <w:vanish/>
          <w:u w:val="single"/>
        </w:rPr>
        <w:t>Member</w:t>
      </w:r>
      <w:r w:rsidRPr="004D5510">
        <w:rPr>
          <w:u w:val="single"/>
        </w:rPr>
        <w:t xml:space="preserve"> </w:t>
      </w:r>
      <w:r w:rsidRPr="004D5510">
        <w:rPr>
          <w:highlight w:val="cyan"/>
          <w:u w:val="single"/>
        </w:rPr>
        <w:t>States have a positive obligation to protect this right</w:t>
      </w:r>
      <w:r w:rsidRPr="004D5510">
        <w:rPr>
          <w:vanish/>
          <w:u w:val="single"/>
        </w:rPr>
        <w:t>,</w:t>
      </w:r>
      <w:r w:rsidRPr="004D5510">
        <w:rPr>
          <w:u w:val="single"/>
        </w:rPr>
        <w:t xml:space="preserve"> </w:t>
      </w:r>
      <w:r w:rsidRPr="004D5510">
        <w:rPr>
          <w:vanish/>
          <w:u w:val="single"/>
        </w:rPr>
        <w:t>and</w:t>
      </w:r>
      <w:r w:rsidRPr="004D5510">
        <w:rPr>
          <w:u w:val="single"/>
        </w:rPr>
        <w:t xml:space="preserve"> </w:t>
      </w:r>
      <w:r w:rsidRPr="004D5510">
        <w:rPr>
          <w:vanish/>
          <w:u w:val="single"/>
        </w:rPr>
        <w:t>a</w:t>
      </w:r>
      <w:r w:rsidRPr="004D5510">
        <w:rPr>
          <w:u w:val="single"/>
        </w:rPr>
        <w:t xml:space="preserve"> </w:t>
      </w:r>
      <w:r w:rsidRPr="004D5510">
        <w:rPr>
          <w:vanish/>
          <w:u w:val="single"/>
        </w:rPr>
        <w:t>negative</w:t>
      </w:r>
      <w:r w:rsidRPr="004D5510">
        <w:rPr>
          <w:u w:val="single"/>
        </w:rPr>
        <w:t xml:space="preserve"> </w:t>
      </w:r>
      <w:r w:rsidRPr="004D5510">
        <w:rPr>
          <w:vanish/>
          <w:u w:val="single"/>
        </w:rPr>
        <w:t>obligation</w:t>
      </w:r>
      <w:r w:rsidRPr="004D5510">
        <w:rPr>
          <w:u w:val="single"/>
        </w:rPr>
        <w:t xml:space="preserve"> </w:t>
      </w:r>
      <w:r w:rsidRPr="004D5510">
        <w:rPr>
          <w:vanish/>
          <w:u w:val="single"/>
        </w:rPr>
        <w:t>not</w:t>
      </w:r>
      <w:r w:rsidRPr="004D5510">
        <w:rPr>
          <w:u w:val="single"/>
        </w:rPr>
        <w:t xml:space="preserve"> </w:t>
      </w:r>
      <w:r w:rsidRPr="004D5510">
        <w:rPr>
          <w:vanish/>
          <w:u w:val="single"/>
        </w:rPr>
        <w:t>to</w:t>
      </w:r>
      <w:r w:rsidRPr="004D5510">
        <w:rPr>
          <w:u w:val="single"/>
        </w:rPr>
        <w:t xml:space="preserve"> </w:t>
      </w:r>
      <w:r w:rsidRPr="004D5510">
        <w:rPr>
          <w:vanish/>
          <w:u w:val="single"/>
        </w:rPr>
        <w:t>interfere</w:t>
      </w:r>
      <w:r w:rsidRPr="004D5510">
        <w:rPr>
          <w:u w:val="single"/>
        </w:rPr>
        <w:t xml:space="preserve"> </w:t>
      </w:r>
      <w:r w:rsidRPr="004D5510">
        <w:rPr>
          <w:vanish/>
          <w:u w:val="single"/>
        </w:rPr>
        <w:t>with</w:t>
      </w:r>
      <w:r w:rsidRPr="004D5510">
        <w:rPr>
          <w:u w:val="single"/>
        </w:rPr>
        <w:t xml:space="preserve"> </w:t>
      </w:r>
      <w:r w:rsidRPr="004D5510">
        <w:rPr>
          <w:vanish/>
          <w:u w:val="single"/>
        </w:rPr>
        <w:t>its</w:t>
      </w:r>
      <w:r w:rsidRPr="004D5510">
        <w:rPr>
          <w:u w:val="single"/>
        </w:rPr>
        <w:t xml:space="preserve"> </w:t>
      </w:r>
      <w:r w:rsidRPr="004D5510">
        <w:rPr>
          <w:vanish/>
          <w:u w:val="single"/>
        </w:rPr>
        <w:t>exercise.”</w:t>
      </w:r>
    </w:p>
    <w:p w14:paraId="74A5FA34" w14:textId="1E7C8D36" w:rsidR="007D1AA2" w:rsidRDefault="007D1AA2" w:rsidP="00C01782">
      <w:pPr>
        <w:rPr>
          <w:u w:val="single"/>
        </w:rPr>
      </w:pPr>
    </w:p>
    <w:p w14:paraId="45875798" w14:textId="77777777" w:rsidR="007D1AA2" w:rsidRDefault="007D1AA2" w:rsidP="007D1AA2">
      <w:pPr>
        <w:pStyle w:val="Heading3"/>
      </w:pPr>
      <w:r>
        <w:rPr>
          <w:b w:val="0"/>
          <w:bCs w:val="0"/>
        </w:rPr>
        <w:t>1AC - UV</w:t>
      </w:r>
    </w:p>
    <w:p w14:paraId="74384C3D" w14:textId="77777777" w:rsidR="007D1AA2" w:rsidRDefault="007D1AA2" w:rsidP="007D1AA2">
      <w:pPr>
        <w:pStyle w:val="Heading4"/>
        <w:rPr>
          <w:b w:val="0"/>
          <w:bCs w:val="0"/>
        </w:rPr>
      </w:pPr>
      <w:r>
        <w:rPr>
          <w:b w:val="0"/>
          <w:bCs w:val="0"/>
        </w:rPr>
        <w:t xml:space="preserve">Interpretation: The negative must concede the affirmative framing mechanism. </w:t>
      </w:r>
    </w:p>
    <w:p w14:paraId="2ED1C130" w14:textId="77777777" w:rsidR="007D1AA2" w:rsidRDefault="007D1AA2" w:rsidP="007D1AA2">
      <w:pPr>
        <w:pStyle w:val="Heading4"/>
        <w:rPr>
          <w:b w:val="0"/>
          <w:bCs w:val="0"/>
        </w:rPr>
      </w:pPr>
      <w:r>
        <w:rPr>
          <w:b w:val="0"/>
          <w:bCs w:val="0"/>
        </w:rPr>
        <w:t xml:space="preserve">Violation: </w:t>
      </w:r>
      <w:proofErr w:type="spellStart"/>
      <w:r>
        <w:rPr>
          <w:b w:val="0"/>
          <w:bCs w:val="0"/>
        </w:rPr>
        <w:t>premptive</w:t>
      </w:r>
      <w:proofErr w:type="spellEnd"/>
    </w:p>
    <w:p w14:paraId="3FED202F" w14:textId="77777777" w:rsidR="007D1AA2" w:rsidRDefault="007D1AA2" w:rsidP="007D1AA2">
      <w:pPr>
        <w:pStyle w:val="Heading4"/>
        <w:rPr>
          <w:b w:val="0"/>
          <w:bCs w:val="0"/>
        </w:rPr>
      </w:pPr>
      <w:r>
        <w:rPr>
          <w:b w:val="0"/>
          <w:bCs w:val="0"/>
        </w:rPr>
        <w:t>Standard:</w:t>
      </w:r>
    </w:p>
    <w:p w14:paraId="06F88B70" w14:textId="77777777" w:rsidR="007D1AA2" w:rsidRDefault="007D1AA2" w:rsidP="007D1AA2">
      <w:pPr>
        <w:pStyle w:val="Heading4"/>
        <w:rPr>
          <w:b w:val="0"/>
          <w:bCs w:val="0"/>
        </w:rPr>
      </w:pPr>
      <w:r>
        <w:rPr>
          <w:b w:val="0"/>
          <w:bCs w:val="0"/>
        </w:rPr>
        <w:t xml:space="preserve">1. </w:t>
      </w:r>
      <w:r>
        <w:rPr>
          <w:b w:val="0"/>
          <w:bCs w:val="0"/>
          <w:u w:val="single"/>
        </w:rPr>
        <w:t xml:space="preserve">Time skew </w:t>
      </w:r>
      <w:r>
        <w:rPr>
          <w:b w:val="0"/>
          <w:bCs w:val="0"/>
        </w:rPr>
        <w:t xml:space="preserve">- Winning the negative framework moots 6 minutes of 1AC offense and forces a 1AR restart against a 7 min 1NC – that outweighs on quantifiability and reversibility – I can’t get back time lost and it’s the only way to measure abuse. </w:t>
      </w:r>
    </w:p>
    <w:p w14:paraId="0809EB6F" w14:textId="77777777" w:rsidR="007D1AA2" w:rsidRDefault="007D1AA2" w:rsidP="007D1AA2">
      <w:pPr>
        <w:pStyle w:val="Heading4"/>
        <w:rPr>
          <w:b w:val="0"/>
          <w:bCs w:val="0"/>
        </w:rPr>
      </w:pPr>
      <w:r>
        <w:rPr>
          <w:b w:val="0"/>
          <w:bCs w:val="0"/>
        </w:rPr>
        <w:t xml:space="preserve">2. </w:t>
      </w:r>
      <w:r>
        <w:rPr>
          <w:b w:val="0"/>
          <w:bCs w:val="0"/>
          <w:u w:val="single"/>
        </w:rPr>
        <w:t>Topic Ed</w:t>
      </w:r>
      <w:r>
        <w:rPr>
          <w:b w:val="0"/>
          <w:bCs w:val="0"/>
        </w:rPr>
        <w:t xml:space="preserve">- Every debate would just be a framework debate which crowds out our ability to have core debates about the topic – that outweighs – </w:t>
      </w:r>
    </w:p>
    <w:p w14:paraId="7F99A716" w14:textId="77777777" w:rsidR="007D1AA2" w:rsidRDefault="007D1AA2" w:rsidP="007D1AA2">
      <w:pPr>
        <w:pStyle w:val="Heading4"/>
        <w:rPr>
          <w:b w:val="0"/>
          <w:bCs w:val="0"/>
        </w:rPr>
      </w:pPr>
      <w:r>
        <w:rPr>
          <w:b w:val="0"/>
          <w:bCs w:val="0"/>
        </w:rPr>
        <w:t xml:space="preserve">a. </w:t>
      </w:r>
      <w:r>
        <w:rPr>
          <w:b w:val="0"/>
          <w:bCs w:val="0"/>
          <w:u w:val="single"/>
        </w:rPr>
        <w:t>Time Frame</w:t>
      </w:r>
      <w:r>
        <w:rPr>
          <w:b w:val="0"/>
          <w:bCs w:val="0"/>
        </w:rPr>
        <w:t xml:space="preserve">- We only have 2 months to debate the topic </w:t>
      </w:r>
    </w:p>
    <w:p w14:paraId="44ABE5D0" w14:textId="77777777" w:rsidR="007D1AA2" w:rsidRDefault="007D1AA2" w:rsidP="007D1AA2">
      <w:pPr>
        <w:pStyle w:val="Heading4"/>
        <w:rPr>
          <w:b w:val="0"/>
          <w:bCs w:val="0"/>
        </w:rPr>
      </w:pPr>
      <w:r>
        <w:rPr>
          <w:b w:val="0"/>
          <w:bCs w:val="0"/>
        </w:rPr>
        <w:t xml:space="preserve">b. </w:t>
      </w:r>
      <w:r>
        <w:rPr>
          <w:b w:val="0"/>
          <w:bCs w:val="0"/>
          <w:u w:val="single"/>
        </w:rPr>
        <w:t xml:space="preserve">Inclusion </w:t>
      </w:r>
      <w:r>
        <w:rPr>
          <w:b w:val="0"/>
          <w:bCs w:val="0"/>
        </w:rPr>
        <w:t xml:space="preserve">- Phil and K literature is incredibly dense and requires a vast amount of prior knowledge and experience which excludes novices while topic literature is less esoteric </w:t>
      </w:r>
    </w:p>
    <w:p w14:paraId="119C28EB" w14:textId="77777777" w:rsidR="007D1AA2" w:rsidRDefault="007D1AA2" w:rsidP="007D1AA2">
      <w:pPr>
        <w:pStyle w:val="Heading4"/>
        <w:spacing w:before="2" w:after="2" w:line="240" w:lineRule="auto"/>
        <w:rPr>
          <w:rFonts w:cs="Times New Roman"/>
          <w:b w:val="0"/>
          <w:bCs w:val="0"/>
          <w:color w:val="000000" w:themeColor="text1"/>
        </w:rPr>
      </w:pPr>
      <w:r>
        <w:rPr>
          <w:rFonts w:cs="Times New Roman"/>
          <w:b w:val="0"/>
          <w:bCs w:val="0"/>
          <w:color w:val="000000" w:themeColor="text1"/>
        </w:rPr>
        <w:t>Paradigm:</w:t>
      </w:r>
    </w:p>
    <w:p w14:paraId="2EDA765F" w14:textId="77777777" w:rsidR="007D1AA2" w:rsidRDefault="007D1AA2" w:rsidP="007D1AA2">
      <w:pPr>
        <w:pStyle w:val="Heading4"/>
        <w:spacing w:before="2" w:after="2" w:line="240" w:lineRule="auto"/>
        <w:rPr>
          <w:rFonts w:cs="Times New Roman"/>
          <w:b w:val="0"/>
          <w:bCs w:val="0"/>
          <w:color w:val="000000" w:themeColor="text1"/>
        </w:rPr>
      </w:pPr>
      <w:r>
        <w:rPr>
          <w:rFonts w:cs="Times New Roman"/>
          <w:b w:val="0"/>
          <w:bCs w:val="0"/>
          <w:color w:val="000000" w:themeColor="text1"/>
        </w:rPr>
        <w:t xml:space="preserve">Fairness – Debate is a competitive activity governed by rules. You can’t evaluate who did better debating if the round is structurally skewed, so fairness is a gateway to substantive debate. </w:t>
      </w:r>
    </w:p>
    <w:p w14:paraId="0DFBDA6E" w14:textId="77777777" w:rsidR="007D1AA2" w:rsidRDefault="007D1AA2" w:rsidP="007D1AA2">
      <w:pPr>
        <w:pStyle w:val="Heading4"/>
      </w:pPr>
      <w:r>
        <w:rPr>
          <w:b w:val="0"/>
          <w:bCs w:val="0"/>
        </w:rPr>
        <w:t xml:space="preserve">DTD – Time spent on theory </w:t>
      </w:r>
      <w:proofErr w:type="spellStart"/>
      <w:proofErr w:type="gramStart"/>
      <w:r>
        <w:rPr>
          <w:b w:val="0"/>
          <w:bCs w:val="0"/>
        </w:rPr>
        <w:t>cant</w:t>
      </w:r>
      <w:proofErr w:type="spellEnd"/>
      <w:proofErr w:type="gramEnd"/>
      <w:r>
        <w:rPr>
          <w:b w:val="0"/>
          <w:bCs w:val="0"/>
        </w:rPr>
        <w:t xml:space="preserve"> be compensated for, the 1nc was already skewed, and its key to deterring abuse.</w:t>
      </w:r>
    </w:p>
    <w:p w14:paraId="11F75F1E" w14:textId="77777777" w:rsidR="007D1AA2" w:rsidRDefault="007D1AA2" w:rsidP="007D1AA2">
      <w:pPr>
        <w:pStyle w:val="Heading4"/>
      </w:pPr>
      <w:r>
        <w:rPr>
          <w:b w:val="0"/>
          <w:bCs w:val="0"/>
        </w:rPr>
        <w:t xml:space="preserve">Prefer Competing </w:t>
      </w:r>
      <w:proofErr w:type="spellStart"/>
      <w:r>
        <w:rPr>
          <w:b w:val="0"/>
          <w:bCs w:val="0"/>
        </w:rPr>
        <w:t>interps</w:t>
      </w:r>
      <w:proofErr w:type="spellEnd"/>
      <w:r>
        <w:rPr>
          <w:b w:val="0"/>
          <w:bCs w:val="0"/>
        </w:rPr>
        <w:t xml:space="preserve"> - </w:t>
      </w:r>
    </w:p>
    <w:p w14:paraId="5A08BB5E" w14:textId="77777777" w:rsidR="007D1AA2" w:rsidRDefault="007D1AA2" w:rsidP="007D1AA2">
      <w:pPr>
        <w:pStyle w:val="Heading4"/>
      </w:pPr>
      <w:r>
        <w:rPr>
          <w:b w:val="0"/>
          <w:bCs w:val="0"/>
        </w:rPr>
        <w:t>1. reasonability is arbitrary and invites judge intervention.</w:t>
      </w:r>
    </w:p>
    <w:p w14:paraId="1C08EB34" w14:textId="77777777" w:rsidR="007D1AA2" w:rsidRDefault="007D1AA2" w:rsidP="007D1AA2">
      <w:pPr>
        <w:pStyle w:val="Heading4"/>
      </w:pPr>
      <w:r>
        <w:rPr>
          <w:b w:val="0"/>
          <w:bCs w:val="0"/>
        </w:rPr>
        <w:t>2. it Causes a race to the bottom where debaters push the limit as to how reasonably abusive, they can be.</w:t>
      </w:r>
    </w:p>
    <w:p w14:paraId="1D33EC81" w14:textId="77777777" w:rsidR="007D1AA2" w:rsidRDefault="007D1AA2" w:rsidP="007D1AA2">
      <w:pPr>
        <w:pStyle w:val="Heading4"/>
      </w:pPr>
      <w:r>
        <w:rPr>
          <w:b w:val="0"/>
          <w:bCs w:val="0"/>
        </w:rPr>
        <w:t xml:space="preserve">No RVI’s - </w:t>
      </w:r>
    </w:p>
    <w:p w14:paraId="6C04D6B2" w14:textId="77777777" w:rsidR="007D1AA2" w:rsidRDefault="007D1AA2" w:rsidP="007D1AA2">
      <w:pPr>
        <w:pStyle w:val="Heading4"/>
      </w:pPr>
      <w:r>
        <w:rPr>
          <w:b w:val="0"/>
          <w:bCs w:val="0"/>
        </w:rPr>
        <w:t xml:space="preserve">1. Chills some debaters from reading theory against abusive </w:t>
      </w:r>
      <w:proofErr w:type="spellStart"/>
      <w:r>
        <w:rPr>
          <w:b w:val="0"/>
          <w:bCs w:val="0"/>
        </w:rPr>
        <w:t>postions</w:t>
      </w:r>
      <w:proofErr w:type="spellEnd"/>
      <w:r>
        <w:rPr>
          <w:b w:val="0"/>
          <w:bCs w:val="0"/>
        </w:rPr>
        <w:t>.</w:t>
      </w:r>
    </w:p>
    <w:p w14:paraId="2B420EE2" w14:textId="3E80A1F4" w:rsidR="007D1AA2" w:rsidRPr="007D1AA2" w:rsidRDefault="007D1AA2" w:rsidP="007D1AA2">
      <w:pPr>
        <w:pStyle w:val="Heading4"/>
      </w:pPr>
      <w:r>
        <w:rPr>
          <w:b w:val="0"/>
          <w:bCs w:val="0"/>
        </w:rPr>
        <w:t>2. incentivizes theory baiting where you can just bait theory to win.</w:t>
      </w:r>
    </w:p>
    <w:sectPr w:rsidR="007D1AA2" w:rsidRPr="007D1AA2" w:rsidSect="000D32BB">
      <w:headerReference w:type="even"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AE64A" w14:textId="77777777" w:rsidR="00BC289D" w:rsidRDefault="00BC289D" w:rsidP="00042CCD">
      <w:pPr>
        <w:spacing w:after="0" w:line="240" w:lineRule="auto"/>
      </w:pPr>
      <w:r>
        <w:separator/>
      </w:r>
    </w:p>
  </w:endnote>
  <w:endnote w:type="continuationSeparator" w:id="0">
    <w:p w14:paraId="66FA85F1" w14:textId="77777777" w:rsidR="00BC289D" w:rsidRDefault="00BC289D" w:rsidP="00042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rande"/>
    <w:panose1 w:val="020B0600040502020204"/>
    <w:charset w:val="00"/>
    <w:family w:val="auto"/>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libri"/>
    <w:panose1 w:val="020B0604020202020204"/>
    <w:charset w:val="00"/>
    <w:family w:val="roman"/>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1BE0E" w14:textId="77777777" w:rsidR="00BC289D" w:rsidRDefault="00BC289D" w:rsidP="00042CCD">
      <w:pPr>
        <w:spacing w:after="0" w:line="240" w:lineRule="auto"/>
      </w:pPr>
      <w:r>
        <w:separator/>
      </w:r>
    </w:p>
  </w:footnote>
  <w:footnote w:type="continuationSeparator" w:id="0">
    <w:p w14:paraId="15F1941C" w14:textId="77777777" w:rsidR="00BC289D" w:rsidRDefault="00BC289D" w:rsidP="00042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06065" w14:textId="77777777" w:rsidR="00200E4E" w:rsidRDefault="00BC289D">
    <w:pPr>
      <w:pStyle w:val="Header"/>
    </w:pPr>
    <w:sdt>
      <w:sdtPr>
        <w:id w:val="171999623"/>
        <w:temporary/>
        <w:showingPlcHdr/>
      </w:sdtPr>
      <w:sdtEndPr/>
      <w:sdtContent>
        <w:r w:rsidR="00200E4E">
          <w:t>[Type text]</w:t>
        </w:r>
      </w:sdtContent>
    </w:sdt>
    <w:r w:rsidR="00200E4E">
      <w:ptab w:relativeTo="margin" w:alignment="center" w:leader="none"/>
    </w:r>
    <w:sdt>
      <w:sdtPr>
        <w:id w:val="171999624"/>
        <w:temporary/>
        <w:showingPlcHdr/>
      </w:sdtPr>
      <w:sdtEndPr/>
      <w:sdtContent>
        <w:r w:rsidR="00200E4E">
          <w:t>[Type text]</w:t>
        </w:r>
      </w:sdtContent>
    </w:sdt>
    <w:r w:rsidR="00200E4E">
      <w:ptab w:relativeTo="margin" w:alignment="right" w:leader="none"/>
    </w:r>
    <w:sdt>
      <w:sdtPr>
        <w:id w:val="171999625"/>
        <w:temporary/>
        <w:showingPlcHdr/>
      </w:sdtPr>
      <w:sdtEndPr/>
      <w:sdtContent>
        <w:r w:rsidR="00200E4E">
          <w:t>[Type text]</w:t>
        </w:r>
      </w:sdtContent>
    </w:sdt>
  </w:p>
  <w:p w14:paraId="7ACEE25F" w14:textId="77777777" w:rsidR="00200E4E" w:rsidRDefault="00200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773794"/>
    <w:multiLevelType w:val="hybridMultilevel"/>
    <w:tmpl w:val="89D64D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6120813"/>
    <w:multiLevelType w:val="hybridMultilevel"/>
    <w:tmpl w:val="51905F36"/>
    <w:lvl w:ilvl="0" w:tplc="9F343812">
      <w:start w:val="1"/>
      <w:numFmt w:val="lowerLetter"/>
      <w:lvlText w:val="%1."/>
      <w:lvlJc w:val="left"/>
      <w:pPr>
        <w:ind w:left="1160" w:hanging="40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14" w15:restartNumberingAfterBreak="0">
    <w:nsid w:val="069E7BFF"/>
    <w:multiLevelType w:val="hybridMultilevel"/>
    <w:tmpl w:val="77ACA006"/>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481058"/>
    <w:multiLevelType w:val="hybridMultilevel"/>
    <w:tmpl w:val="454AB5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0A813087"/>
    <w:multiLevelType w:val="hybridMultilevel"/>
    <w:tmpl w:val="0B6C89E6"/>
    <w:lvl w:ilvl="0" w:tplc="F9223FDA">
      <w:start w:val="20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DEE14DB"/>
    <w:multiLevelType w:val="hybridMultilevel"/>
    <w:tmpl w:val="19927DA6"/>
    <w:lvl w:ilvl="0" w:tplc="4824EED6">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F36C07"/>
    <w:multiLevelType w:val="hybridMultilevel"/>
    <w:tmpl w:val="53D69422"/>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10C3E94"/>
    <w:multiLevelType w:val="hybridMultilevel"/>
    <w:tmpl w:val="DA82320A"/>
    <w:lvl w:ilvl="0" w:tplc="39E68D5C">
      <w:start w:val="1"/>
      <w:numFmt w:val="decimal"/>
      <w:lvlText w:val="%1."/>
      <w:lvlJc w:val="left"/>
      <w:pPr>
        <w:ind w:left="720" w:hanging="360"/>
      </w:pPr>
      <w:rPr>
        <w:rFonts w:ascii="Calibri" w:eastAsiaTheme="majorEastAsia" w:hAnsi="Calibri" w:cstheme="maj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3957B90"/>
    <w:multiLevelType w:val="hybridMultilevel"/>
    <w:tmpl w:val="70E47F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4C33683"/>
    <w:multiLevelType w:val="hybridMultilevel"/>
    <w:tmpl w:val="F59CF264"/>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4E413EB"/>
    <w:multiLevelType w:val="hybridMultilevel"/>
    <w:tmpl w:val="E36EA3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91735B9"/>
    <w:multiLevelType w:val="multilevel"/>
    <w:tmpl w:val="7CECF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97558CD"/>
    <w:multiLevelType w:val="hybridMultilevel"/>
    <w:tmpl w:val="F44C96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1B1350F"/>
    <w:multiLevelType w:val="hybridMultilevel"/>
    <w:tmpl w:val="916C83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D7A4CED"/>
    <w:multiLevelType w:val="hybridMultilevel"/>
    <w:tmpl w:val="B32647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E005F78"/>
    <w:multiLevelType w:val="hybridMultilevel"/>
    <w:tmpl w:val="BE008390"/>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533143"/>
    <w:multiLevelType w:val="hybridMultilevel"/>
    <w:tmpl w:val="4612A7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F223A89"/>
    <w:multiLevelType w:val="hybridMultilevel"/>
    <w:tmpl w:val="55C6F682"/>
    <w:lvl w:ilvl="0" w:tplc="E5FCA53A">
      <w:start w:val="1"/>
      <w:numFmt w:val="lowerLetter"/>
      <w:lvlText w:val="%1."/>
      <w:lvlJc w:val="left"/>
      <w:pPr>
        <w:ind w:left="1160" w:hanging="40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31" w15:restartNumberingAfterBreak="0">
    <w:nsid w:val="454E7E35"/>
    <w:multiLevelType w:val="hybridMultilevel"/>
    <w:tmpl w:val="6AC0A2E4"/>
    <w:lvl w:ilvl="0" w:tplc="2924C3FE">
      <w:start w:val="1"/>
      <w:numFmt w:val="upperLetter"/>
      <w:lvlText w:val="%1."/>
      <w:lvlJc w:val="left"/>
      <w:pPr>
        <w:ind w:left="800" w:hanging="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554581C"/>
    <w:multiLevelType w:val="hybridMultilevel"/>
    <w:tmpl w:val="A5CC1EC0"/>
    <w:lvl w:ilvl="0" w:tplc="06728D84">
      <w:start w:val="1"/>
      <w:numFmt w:val="lowerLetter"/>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8CC07EE"/>
    <w:multiLevelType w:val="multilevel"/>
    <w:tmpl w:val="CCF68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E060329"/>
    <w:multiLevelType w:val="hybridMultilevel"/>
    <w:tmpl w:val="75DC0874"/>
    <w:lvl w:ilvl="0" w:tplc="68CE07B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4E38022F"/>
    <w:multiLevelType w:val="hybridMultilevel"/>
    <w:tmpl w:val="2ED2AC4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E5B40D6"/>
    <w:multiLevelType w:val="hybridMultilevel"/>
    <w:tmpl w:val="E7A42B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4CC6052"/>
    <w:multiLevelType w:val="hybridMultilevel"/>
    <w:tmpl w:val="060660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5903FD7"/>
    <w:multiLevelType w:val="multilevel"/>
    <w:tmpl w:val="BEAE8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B5F1D54"/>
    <w:multiLevelType w:val="hybridMultilevel"/>
    <w:tmpl w:val="6770CE8C"/>
    <w:lvl w:ilvl="0" w:tplc="96F4B53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D722734"/>
    <w:multiLevelType w:val="hybridMultilevel"/>
    <w:tmpl w:val="1B8E57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D7353C9"/>
    <w:multiLevelType w:val="hybridMultilevel"/>
    <w:tmpl w:val="2C704FE4"/>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351B25"/>
    <w:multiLevelType w:val="hybridMultilevel"/>
    <w:tmpl w:val="BD166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32C4F3C"/>
    <w:multiLevelType w:val="hybridMultilevel"/>
    <w:tmpl w:val="EBD284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55A0035"/>
    <w:multiLevelType w:val="hybridMultilevel"/>
    <w:tmpl w:val="7506D204"/>
    <w:lvl w:ilvl="0" w:tplc="FB9677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D940708"/>
    <w:multiLevelType w:val="hybridMultilevel"/>
    <w:tmpl w:val="04A0AA5A"/>
    <w:lvl w:ilvl="0" w:tplc="09BE145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2916C26"/>
    <w:multiLevelType w:val="hybridMultilevel"/>
    <w:tmpl w:val="8A1001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9337747"/>
    <w:multiLevelType w:val="hybridMultilevel"/>
    <w:tmpl w:val="729A1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8"/>
  </w:num>
  <w:num w:numId="13">
    <w:abstractNumId w:val="33"/>
  </w:num>
  <w:num w:numId="14">
    <w:abstractNumId w:val="42"/>
  </w:num>
  <w:num w:numId="15">
    <w:abstractNumId w:val="27"/>
  </w:num>
  <w:num w:numId="16">
    <w:abstractNumId w:val="25"/>
  </w:num>
  <w:num w:numId="17">
    <w:abstractNumId w:val="15"/>
  </w:num>
  <w:num w:numId="18">
    <w:abstractNumId w:val="19"/>
  </w:num>
  <w:num w:numId="19">
    <w:abstractNumId w:val="21"/>
  </w:num>
  <w:num w:numId="20">
    <w:abstractNumId w:val="35"/>
  </w:num>
  <w:num w:numId="21">
    <w:abstractNumId w:val="43"/>
  </w:num>
  <w:num w:numId="22">
    <w:abstractNumId w:val="37"/>
  </w:num>
  <w:num w:numId="23">
    <w:abstractNumId w:val="40"/>
  </w:num>
  <w:num w:numId="24">
    <w:abstractNumId w:val="49"/>
  </w:num>
  <w:num w:numId="25">
    <w:abstractNumId w:val="47"/>
  </w:num>
  <w:num w:numId="26">
    <w:abstractNumId w:val="12"/>
  </w:num>
  <w:num w:numId="27">
    <w:abstractNumId w:val="24"/>
  </w:num>
  <w:num w:numId="28">
    <w:abstractNumId w:val="34"/>
  </w:num>
  <w:num w:numId="29">
    <w:abstractNumId w:val="23"/>
  </w:num>
  <w:num w:numId="30">
    <w:abstractNumId w:val="36"/>
  </w:num>
  <w:num w:numId="31">
    <w:abstractNumId w:val="48"/>
  </w:num>
  <w:num w:numId="32">
    <w:abstractNumId w:val="16"/>
  </w:num>
  <w:num w:numId="33">
    <w:abstractNumId w:val="22"/>
  </w:num>
  <w:num w:numId="34">
    <w:abstractNumId w:val="13"/>
  </w:num>
  <w:num w:numId="35">
    <w:abstractNumId w:val="31"/>
  </w:num>
  <w:num w:numId="36">
    <w:abstractNumId w:val="14"/>
  </w:num>
  <w:num w:numId="37">
    <w:abstractNumId w:val="28"/>
  </w:num>
  <w:num w:numId="38">
    <w:abstractNumId w:val="30"/>
  </w:num>
  <w:num w:numId="39">
    <w:abstractNumId w:val="18"/>
  </w:num>
  <w:num w:numId="40">
    <w:abstractNumId w:val="32"/>
  </w:num>
  <w:num w:numId="41">
    <w:abstractNumId w:val="41"/>
  </w:num>
  <w:num w:numId="42">
    <w:abstractNumId w:val="39"/>
  </w:num>
  <w:num w:numId="43">
    <w:abstractNumId w:val="44"/>
  </w:num>
  <w:num w:numId="44">
    <w:abstractNumId w:val="45"/>
  </w:num>
  <w:num w:numId="45">
    <w:abstractNumId w:val="17"/>
  </w:num>
  <w:num w:numId="46">
    <w:abstractNumId w:val="20"/>
  </w:num>
  <w:num w:numId="47">
    <w:abstractNumId w:val="46"/>
  </w:num>
  <w:num w:numId="48">
    <w:abstractNumId w:val="29"/>
  </w:num>
  <w:num w:numId="49">
    <w:abstractNumId w:val="26"/>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hideSpellingErrors/>
  <w:hideGrammaticalErrors/>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A38"/>
    <w:rsid w:val="000008D4"/>
    <w:rsid w:val="000029E3"/>
    <w:rsid w:val="000029E8"/>
    <w:rsid w:val="00003488"/>
    <w:rsid w:val="00004225"/>
    <w:rsid w:val="000066CA"/>
    <w:rsid w:val="00007264"/>
    <w:rsid w:val="000076A9"/>
    <w:rsid w:val="00014FAD"/>
    <w:rsid w:val="00015D2A"/>
    <w:rsid w:val="00021242"/>
    <w:rsid w:val="0002490B"/>
    <w:rsid w:val="00026465"/>
    <w:rsid w:val="00030204"/>
    <w:rsid w:val="000312A0"/>
    <w:rsid w:val="0003396C"/>
    <w:rsid w:val="00035337"/>
    <w:rsid w:val="00042CCD"/>
    <w:rsid w:val="00043989"/>
    <w:rsid w:val="00044F3B"/>
    <w:rsid w:val="000528B7"/>
    <w:rsid w:val="00052FB1"/>
    <w:rsid w:val="00054276"/>
    <w:rsid w:val="000547B1"/>
    <w:rsid w:val="0006091E"/>
    <w:rsid w:val="000638C1"/>
    <w:rsid w:val="00065FEE"/>
    <w:rsid w:val="00066E3C"/>
    <w:rsid w:val="00072718"/>
    <w:rsid w:val="0007381E"/>
    <w:rsid w:val="00076094"/>
    <w:rsid w:val="00082764"/>
    <w:rsid w:val="0008785F"/>
    <w:rsid w:val="00090CBE"/>
    <w:rsid w:val="00094DEC"/>
    <w:rsid w:val="000A0B2A"/>
    <w:rsid w:val="000A2D8A"/>
    <w:rsid w:val="000A70E5"/>
    <w:rsid w:val="000D1544"/>
    <w:rsid w:val="000D26A6"/>
    <w:rsid w:val="000D2B90"/>
    <w:rsid w:val="000D2F8B"/>
    <w:rsid w:val="000D32BB"/>
    <w:rsid w:val="000D6ED8"/>
    <w:rsid w:val="000D717B"/>
    <w:rsid w:val="00100B28"/>
    <w:rsid w:val="00105A8E"/>
    <w:rsid w:val="001108A8"/>
    <w:rsid w:val="00115CE4"/>
    <w:rsid w:val="00116BB1"/>
    <w:rsid w:val="00117316"/>
    <w:rsid w:val="001209B4"/>
    <w:rsid w:val="00120EC7"/>
    <w:rsid w:val="001238EB"/>
    <w:rsid w:val="00140EC3"/>
    <w:rsid w:val="00152820"/>
    <w:rsid w:val="00156F6E"/>
    <w:rsid w:val="00165782"/>
    <w:rsid w:val="001761FC"/>
    <w:rsid w:val="00182655"/>
    <w:rsid w:val="001840F2"/>
    <w:rsid w:val="00185134"/>
    <w:rsid w:val="001856C6"/>
    <w:rsid w:val="00191B5F"/>
    <w:rsid w:val="00192487"/>
    <w:rsid w:val="00193416"/>
    <w:rsid w:val="00195073"/>
    <w:rsid w:val="0019668D"/>
    <w:rsid w:val="001A25FD"/>
    <w:rsid w:val="001A5371"/>
    <w:rsid w:val="001A72C7"/>
    <w:rsid w:val="001B59A7"/>
    <w:rsid w:val="001B73E3"/>
    <w:rsid w:val="001B7CD1"/>
    <w:rsid w:val="001C316D"/>
    <w:rsid w:val="001C48FB"/>
    <w:rsid w:val="001D1A0D"/>
    <w:rsid w:val="001D36BF"/>
    <w:rsid w:val="001D4C28"/>
    <w:rsid w:val="001E0B1F"/>
    <w:rsid w:val="001E0C0F"/>
    <w:rsid w:val="001E1E0B"/>
    <w:rsid w:val="001E48F4"/>
    <w:rsid w:val="001F1173"/>
    <w:rsid w:val="001F187E"/>
    <w:rsid w:val="001F396A"/>
    <w:rsid w:val="002005A8"/>
    <w:rsid w:val="00200E4E"/>
    <w:rsid w:val="00203DD8"/>
    <w:rsid w:val="00204E1D"/>
    <w:rsid w:val="00204F79"/>
    <w:rsid w:val="00205263"/>
    <w:rsid w:val="002059BD"/>
    <w:rsid w:val="00207003"/>
    <w:rsid w:val="00207FD8"/>
    <w:rsid w:val="00210FAF"/>
    <w:rsid w:val="00213B1E"/>
    <w:rsid w:val="00215284"/>
    <w:rsid w:val="002168F2"/>
    <w:rsid w:val="00223D29"/>
    <w:rsid w:val="0022589F"/>
    <w:rsid w:val="00230279"/>
    <w:rsid w:val="002343FE"/>
    <w:rsid w:val="00235F7B"/>
    <w:rsid w:val="00236A27"/>
    <w:rsid w:val="00245EBC"/>
    <w:rsid w:val="002502CF"/>
    <w:rsid w:val="00252B16"/>
    <w:rsid w:val="00267EBB"/>
    <w:rsid w:val="0027023B"/>
    <w:rsid w:val="00272F3F"/>
    <w:rsid w:val="00274EDB"/>
    <w:rsid w:val="0027729E"/>
    <w:rsid w:val="00280BE4"/>
    <w:rsid w:val="002843B2"/>
    <w:rsid w:val="00284ED6"/>
    <w:rsid w:val="00287C8B"/>
    <w:rsid w:val="00290C5A"/>
    <w:rsid w:val="00290C92"/>
    <w:rsid w:val="0029647A"/>
    <w:rsid w:val="00296504"/>
    <w:rsid w:val="002B5511"/>
    <w:rsid w:val="002B7ACF"/>
    <w:rsid w:val="002E0643"/>
    <w:rsid w:val="002E392E"/>
    <w:rsid w:val="002E6BBC"/>
    <w:rsid w:val="002F1BA9"/>
    <w:rsid w:val="002F2E10"/>
    <w:rsid w:val="002F6E74"/>
    <w:rsid w:val="00302815"/>
    <w:rsid w:val="00305292"/>
    <w:rsid w:val="003106B3"/>
    <w:rsid w:val="0031385D"/>
    <w:rsid w:val="00316CA8"/>
    <w:rsid w:val="003171AB"/>
    <w:rsid w:val="00317665"/>
    <w:rsid w:val="003223B2"/>
    <w:rsid w:val="00322A67"/>
    <w:rsid w:val="00330ABC"/>
    <w:rsid w:val="00330E13"/>
    <w:rsid w:val="00335A23"/>
    <w:rsid w:val="003361C2"/>
    <w:rsid w:val="00340707"/>
    <w:rsid w:val="00341C61"/>
    <w:rsid w:val="003425E0"/>
    <w:rsid w:val="00351841"/>
    <w:rsid w:val="003539F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30B"/>
    <w:rsid w:val="003B1668"/>
    <w:rsid w:val="003C10DF"/>
    <w:rsid w:val="003C31FE"/>
    <w:rsid w:val="003C34DB"/>
    <w:rsid w:val="003C3A42"/>
    <w:rsid w:val="003C5F4C"/>
    <w:rsid w:val="003D215C"/>
    <w:rsid w:val="003D5EA8"/>
    <w:rsid w:val="003D7B28"/>
    <w:rsid w:val="003E305E"/>
    <w:rsid w:val="003E32E8"/>
    <w:rsid w:val="003E34DB"/>
    <w:rsid w:val="003E5302"/>
    <w:rsid w:val="003E5BF1"/>
    <w:rsid w:val="003F2452"/>
    <w:rsid w:val="003F41EA"/>
    <w:rsid w:val="003F7DF0"/>
    <w:rsid w:val="0040367D"/>
    <w:rsid w:val="004039AF"/>
    <w:rsid w:val="00407AFF"/>
    <w:rsid w:val="0041155D"/>
    <w:rsid w:val="004170BF"/>
    <w:rsid w:val="004247E7"/>
    <w:rsid w:val="00425DA4"/>
    <w:rsid w:val="004270E3"/>
    <w:rsid w:val="004348DC"/>
    <w:rsid w:val="00434921"/>
    <w:rsid w:val="00442018"/>
    <w:rsid w:val="00446567"/>
    <w:rsid w:val="00447B10"/>
    <w:rsid w:val="00452EE4"/>
    <w:rsid w:val="00452F0B"/>
    <w:rsid w:val="004536D6"/>
    <w:rsid w:val="00456E6B"/>
    <w:rsid w:val="00457224"/>
    <w:rsid w:val="0047482C"/>
    <w:rsid w:val="00475436"/>
    <w:rsid w:val="00475AE6"/>
    <w:rsid w:val="0048047E"/>
    <w:rsid w:val="00482AF9"/>
    <w:rsid w:val="00487807"/>
    <w:rsid w:val="00490AF9"/>
    <w:rsid w:val="00496BB2"/>
    <w:rsid w:val="004A50E1"/>
    <w:rsid w:val="004B37B4"/>
    <w:rsid w:val="004B72B4"/>
    <w:rsid w:val="004C0314"/>
    <w:rsid w:val="004C0D3D"/>
    <w:rsid w:val="004C213E"/>
    <w:rsid w:val="004C376C"/>
    <w:rsid w:val="004C657F"/>
    <w:rsid w:val="004C7DF2"/>
    <w:rsid w:val="004D17D8"/>
    <w:rsid w:val="004D52D8"/>
    <w:rsid w:val="004D5510"/>
    <w:rsid w:val="004D7227"/>
    <w:rsid w:val="004E355B"/>
    <w:rsid w:val="004E6827"/>
    <w:rsid w:val="004E7727"/>
    <w:rsid w:val="005016EE"/>
    <w:rsid w:val="00502153"/>
    <w:rsid w:val="00502688"/>
    <w:rsid w:val="005028E5"/>
    <w:rsid w:val="00503735"/>
    <w:rsid w:val="00516A88"/>
    <w:rsid w:val="00520081"/>
    <w:rsid w:val="00522065"/>
    <w:rsid w:val="005224F2"/>
    <w:rsid w:val="0053037D"/>
    <w:rsid w:val="00533F1C"/>
    <w:rsid w:val="00535C2E"/>
    <w:rsid w:val="00536D8B"/>
    <w:rsid w:val="005379C3"/>
    <w:rsid w:val="00541B6D"/>
    <w:rsid w:val="005519C2"/>
    <w:rsid w:val="005523E0"/>
    <w:rsid w:val="0055320F"/>
    <w:rsid w:val="005539D9"/>
    <w:rsid w:val="0055699B"/>
    <w:rsid w:val="0056020A"/>
    <w:rsid w:val="005625C2"/>
    <w:rsid w:val="00563D3D"/>
    <w:rsid w:val="005659AA"/>
    <w:rsid w:val="005676E8"/>
    <w:rsid w:val="00574D84"/>
    <w:rsid w:val="0057740B"/>
    <w:rsid w:val="00577C12"/>
    <w:rsid w:val="00580BFC"/>
    <w:rsid w:val="00581048"/>
    <w:rsid w:val="00581203"/>
    <w:rsid w:val="00582A83"/>
    <w:rsid w:val="0058349C"/>
    <w:rsid w:val="00585FBE"/>
    <w:rsid w:val="005870E8"/>
    <w:rsid w:val="0058789C"/>
    <w:rsid w:val="005966ED"/>
    <w:rsid w:val="00596E4E"/>
    <w:rsid w:val="005A4D4E"/>
    <w:rsid w:val="005A7237"/>
    <w:rsid w:val="005B21FA"/>
    <w:rsid w:val="005B3244"/>
    <w:rsid w:val="005B6373"/>
    <w:rsid w:val="005B6EE8"/>
    <w:rsid w:val="005B7731"/>
    <w:rsid w:val="005C4515"/>
    <w:rsid w:val="005C5602"/>
    <w:rsid w:val="005C74A6"/>
    <w:rsid w:val="005D3B4D"/>
    <w:rsid w:val="005D615C"/>
    <w:rsid w:val="005E1860"/>
    <w:rsid w:val="005F063B"/>
    <w:rsid w:val="005F192D"/>
    <w:rsid w:val="005F24C8"/>
    <w:rsid w:val="005F26AF"/>
    <w:rsid w:val="006066DE"/>
    <w:rsid w:val="006069EB"/>
    <w:rsid w:val="00607D6C"/>
    <w:rsid w:val="00611527"/>
    <w:rsid w:val="0061383D"/>
    <w:rsid w:val="00614D69"/>
    <w:rsid w:val="00617030"/>
    <w:rsid w:val="00617E35"/>
    <w:rsid w:val="00621301"/>
    <w:rsid w:val="0062173F"/>
    <w:rsid w:val="006235FB"/>
    <w:rsid w:val="00625815"/>
    <w:rsid w:val="00626A15"/>
    <w:rsid w:val="00631154"/>
    <w:rsid w:val="00632352"/>
    <w:rsid w:val="006350F1"/>
    <w:rsid w:val="006379E9"/>
    <w:rsid w:val="006438CB"/>
    <w:rsid w:val="00650E71"/>
    <w:rsid w:val="006510A0"/>
    <w:rsid w:val="006510E2"/>
    <w:rsid w:val="006529B9"/>
    <w:rsid w:val="00654695"/>
    <w:rsid w:val="0065500A"/>
    <w:rsid w:val="00655217"/>
    <w:rsid w:val="0065727C"/>
    <w:rsid w:val="00663A34"/>
    <w:rsid w:val="00674A78"/>
    <w:rsid w:val="00696A16"/>
    <w:rsid w:val="006978A6"/>
    <w:rsid w:val="006A4840"/>
    <w:rsid w:val="006A52A0"/>
    <w:rsid w:val="006A7E1D"/>
    <w:rsid w:val="006B0BD3"/>
    <w:rsid w:val="006B6E27"/>
    <w:rsid w:val="006C3A56"/>
    <w:rsid w:val="006D13F4"/>
    <w:rsid w:val="006D6AED"/>
    <w:rsid w:val="006E6D0B"/>
    <w:rsid w:val="006F126E"/>
    <w:rsid w:val="006F32C9"/>
    <w:rsid w:val="006F3834"/>
    <w:rsid w:val="006F5693"/>
    <w:rsid w:val="006F5D4C"/>
    <w:rsid w:val="00706757"/>
    <w:rsid w:val="00714844"/>
    <w:rsid w:val="007148B1"/>
    <w:rsid w:val="00717B01"/>
    <w:rsid w:val="0072261E"/>
    <w:rsid w:val="007227D9"/>
    <w:rsid w:val="0072349E"/>
    <w:rsid w:val="0072491F"/>
    <w:rsid w:val="00725598"/>
    <w:rsid w:val="00735DE2"/>
    <w:rsid w:val="00736AC7"/>
    <w:rsid w:val="007374A1"/>
    <w:rsid w:val="0074284A"/>
    <w:rsid w:val="00752712"/>
    <w:rsid w:val="00753A84"/>
    <w:rsid w:val="007611F5"/>
    <w:rsid w:val="007618A3"/>
    <w:rsid w:val="007619E4"/>
    <w:rsid w:val="00761E75"/>
    <w:rsid w:val="00762996"/>
    <w:rsid w:val="0076495E"/>
    <w:rsid w:val="00765FC8"/>
    <w:rsid w:val="00775694"/>
    <w:rsid w:val="0079227E"/>
    <w:rsid w:val="00793F46"/>
    <w:rsid w:val="007A07A5"/>
    <w:rsid w:val="007A1325"/>
    <w:rsid w:val="007A1A18"/>
    <w:rsid w:val="007A3BAF"/>
    <w:rsid w:val="007B53D8"/>
    <w:rsid w:val="007C22C5"/>
    <w:rsid w:val="007C57E1"/>
    <w:rsid w:val="007C5811"/>
    <w:rsid w:val="007D0A38"/>
    <w:rsid w:val="007D114F"/>
    <w:rsid w:val="007D1AA2"/>
    <w:rsid w:val="007D2DF5"/>
    <w:rsid w:val="007D451A"/>
    <w:rsid w:val="007D5E3E"/>
    <w:rsid w:val="007D7596"/>
    <w:rsid w:val="007E2264"/>
    <w:rsid w:val="007E242C"/>
    <w:rsid w:val="007E41FF"/>
    <w:rsid w:val="007E6631"/>
    <w:rsid w:val="00803A12"/>
    <w:rsid w:val="00805417"/>
    <w:rsid w:val="00815D1D"/>
    <w:rsid w:val="0081782D"/>
    <w:rsid w:val="008266F9"/>
    <w:rsid w:val="008267E2"/>
    <w:rsid w:val="00826A9B"/>
    <w:rsid w:val="00834842"/>
    <w:rsid w:val="00837BCF"/>
    <w:rsid w:val="00840E7B"/>
    <w:rsid w:val="00850434"/>
    <w:rsid w:val="008536AF"/>
    <w:rsid w:val="00853D40"/>
    <w:rsid w:val="008560F2"/>
    <w:rsid w:val="008564FC"/>
    <w:rsid w:val="00864E76"/>
    <w:rsid w:val="00867EA0"/>
    <w:rsid w:val="00872581"/>
    <w:rsid w:val="0087459D"/>
    <w:rsid w:val="0087680F"/>
    <w:rsid w:val="00876D81"/>
    <w:rsid w:val="00881D86"/>
    <w:rsid w:val="00883306"/>
    <w:rsid w:val="00886EF4"/>
    <w:rsid w:val="008904F9"/>
    <w:rsid w:val="00890E4C"/>
    <w:rsid w:val="00890E74"/>
    <w:rsid w:val="00892798"/>
    <w:rsid w:val="0089418F"/>
    <w:rsid w:val="00897C29"/>
    <w:rsid w:val="008A1A9C"/>
    <w:rsid w:val="008A2F58"/>
    <w:rsid w:val="008A4633"/>
    <w:rsid w:val="008A5E33"/>
    <w:rsid w:val="008B032E"/>
    <w:rsid w:val="008B7D79"/>
    <w:rsid w:val="008C0719"/>
    <w:rsid w:val="008C0FA2"/>
    <w:rsid w:val="008C2342"/>
    <w:rsid w:val="008C77B6"/>
    <w:rsid w:val="008C7A66"/>
    <w:rsid w:val="008D0F51"/>
    <w:rsid w:val="008D1B91"/>
    <w:rsid w:val="008D724A"/>
    <w:rsid w:val="008E7A3E"/>
    <w:rsid w:val="008F41FD"/>
    <w:rsid w:val="008F4479"/>
    <w:rsid w:val="008F4BA0"/>
    <w:rsid w:val="00901726"/>
    <w:rsid w:val="00911983"/>
    <w:rsid w:val="00915437"/>
    <w:rsid w:val="00920E6A"/>
    <w:rsid w:val="00931816"/>
    <w:rsid w:val="00932C71"/>
    <w:rsid w:val="00936520"/>
    <w:rsid w:val="00941432"/>
    <w:rsid w:val="009509D5"/>
    <w:rsid w:val="00952369"/>
    <w:rsid w:val="009538F5"/>
    <w:rsid w:val="0095568E"/>
    <w:rsid w:val="00957187"/>
    <w:rsid w:val="00960255"/>
    <w:rsid w:val="009603E1"/>
    <w:rsid w:val="00961C9D"/>
    <w:rsid w:val="00962679"/>
    <w:rsid w:val="00963065"/>
    <w:rsid w:val="00966C08"/>
    <w:rsid w:val="0097151F"/>
    <w:rsid w:val="00973777"/>
    <w:rsid w:val="00976E78"/>
    <w:rsid w:val="009775C0"/>
    <w:rsid w:val="00981F23"/>
    <w:rsid w:val="0098312D"/>
    <w:rsid w:val="00990634"/>
    <w:rsid w:val="00991733"/>
    <w:rsid w:val="00992078"/>
    <w:rsid w:val="00992BE3"/>
    <w:rsid w:val="009A1467"/>
    <w:rsid w:val="009A4DA3"/>
    <w:rsid w:val="009A6464"/>
    <w:rsid w:val="009B69F5"/>
    <w:rsid w:val="009B7422"/>
    <w:rsid w:val="009C5FF7"/>
    <w:rsid w:val="009C6292"/>
    <w:rsid w:val="009D15DB"/>
    <w:rsid w:val="009D3133"/>
    <w:rsid w:val="009D567F"/>
    <w:rsid w:val="009E160D"/>
    <w:rsid w:val="009F1CBB"/>
    <w:rsid w:val="009F3305"/>
    <w:rsid w:val="009F6FB2"/>
    <w:rsid w:val="00A071C0"/>
    <w:rsid w:val="00A1193F"/>
    <w:rsid w:val="00A159F4"/>
    <w:rsid w:val="00A22670"/>
    <w:rsid w:val="00A247EE"/>
    <w:rsid w:val="00A24B35"/>
    <w:rsid w:val="00A271BA"/>
    <w:rsid w:val="00A27F86"/>
    <w:rsid w:val="00A35816"/>
    <w:rsid w:val="00A40C58"/>
    <w:rsid w:val="00A431C6"/>
    <w:rsid w:val="00A50027"/>
    <w:rsid w:val="00A54315"/>
    <w:rsid w:val="00A54F0C"/>
    <w:rsid w:val="00A56F96"/>
    <w:rsid w:val="00A60FBC"/>
    <w:rsid w:val="00A65C0B"/>
    <w:rsid w:val="00A73AC0"/>
    <w:rsid w:val="00A776BA"/>
    <w:rsid w:val="00A81FD2"/>
    <w:rsid w:val="00A8441A"/>
    <w:rsid w:val="00A845C4"/>
    <w:rsid w:val="00A85546"/>
    <w:rsid w:val="00A8674A"/>
    <w:rsid w:val="00A96E24"/>
    <w:rsid w:val="00AA549E"/>
    <w:rsid w:val="00AA6F6E"/>
    <w:rsid w:val="00AB122B"/>
    <w:rsid w:val="00AB21B0"/>
    <w:rsid w:val="00AB48D3"/>
    <w:rsid w:val="00AC421A"/>
    <w:rsid w:val="00AD1501"/>
    <w:rsid w:val="00AD5652"/>
    <w:rsid w:val="00AE0243"/>
    <w:rsid w:val="00AE1BAD"/>
    <w:rsid w:val="00AE2124"/>
    <w:rsid w:val="00AE24BC"/>
    <w:rsid w:val="00AE3E3F"/>
    <w:rsid w:val="00AF2516"/>
    <w:rsid w:val="00AF42F9"/>
    <w:rsid w:val="00AF4760"/>
    <w:rsid w:val="00AF55D4"/>
    <w:rsid w:val="00B04D3E"/>
    <w:rsid w:val="00B0505F"/>
    <w:rsid w:val="00B05C2D"/>
    <w:rsid w:val="00B12933"/>
    <w:rsid w:val="00B12B88"/>
    <w:rsid w:val="00B12EDE"/>
    <w:rsid w:val="00B137E0"/>
    <w:rsid w:val="00B13BC8"/>
    <w:rsid w:val="00B159C8"/>
    <w:rsid w:val="00B177AE"/>
    <w:rsid w:val="00B17C5B"/>
    <w:rsid w:val="00B24662"/>
    <w:rsid w:val="00B3569C"/>
    <w:rsid w:val="00B43676"/>
    <w:rsid w:val="00B51C69"/>
    <w:rsid w:val="00B5602D"/>
    <w:rsid w:val="00B60125"/>
    <w:rsid w:val="00B65E9C"/>
    <w:rsid w:val="00B6632D"/>
    <w:rsid w:val="00B664DE"/>
    <w:rsid w:val="00B6656B"/>
    <w:rsid w:val="00B707EA"/>
    <w:rsid w:val="00B71625"/>
    <w:rsid w:val="00B75C54"/>
    <w:rsid w:val="00B8710E"/>
    <w:rsid w:val="00B905A1"/>
    <w:rsid w:val="00B92A93"/>
    <w:rsid w:val="00BA17A8"/>
    <w:rsid w:val="00BA3362"/>
    <w:rsid w:val="00BA3C33"/>
    <w:rsid w:val="00BA4127"/>
    <w:rsid w:val="00BB0878"/>
    <w:rsid w:val="00BB1879"/>
    <w:rsid w:val="00BC0ABE"/>
    <w:rsid w:val="00BC289D"/>
    <w:rsid w:val="00BC30DB"/>
    <w:rsid w:val="00BC5CF5"/>
    <w:rsid w:val="00BC64FF"/>
    <w:rsid w:val="00BC7C37"/>
    <w:rsid w:val="00BD1ADB"/>
    <w:rsid w:val="00BD2244"/>
    <w:rsid w:val="00BD2764"/>
    <w:rsid w:val="00BE0590"/>
    <w:rsid w:val="00BE6472"/>
    <w:rsid w:val="00BF29B8"/>
    <w:rsid w:val="00BF46EA"/>
    <w:rsid w:val="00C003B8"/>
    <w:rsid w:val="00C01782"/>
    <w:rsid w:val="00C07769"/>
    <w:rsid w:val="00C07D05"/>
    <w:rsid w:val="00C10856"/>
    <w:rsid w:val="00C115B2"/>
    <w:rsid w:val="00C15C16"/>
    <w:rsid w:val="00C203FA"/>
    <w:rsid w:val="00C244F5"/>
    <w:rsid w:val="00C314E2"/>
    <w:rsid w:val="00C3164F"/>
    <w:rsid w:val="00C31B5E"/>
    <w:rsid w:val="00C34D3E"/>
    <w:rsid w:val="00C35B37"/>
    <w:rsid w:val="00C3747A"/>
    <w:rsid w:val="00C37F29"/>
    <w:rsid w:val="00C56DCC"/>
    <w:rsid w:val="00C57075"/>
    <w:rsid w:val="00C72AFE"/>
    <w:rsid w:val="00C767B0"/>
    <w:rsid w:val="00C81619"/>
    <w:rsid w:val="00C81822"/>
    <w:rsid w:val="00C85CF3"/>
    <w:rsid w:val="00C90072"/>
    <w:rsid w:val="00C92753"/>
    <w:rsid w:val="00C96BCE"/>
    <w:rsid w:val="00C9710C"/>
    <w:rsid w:val="00CA013C"/>
    <w:rsid w:val="00CA4A2F"/>
    <w:rsid w:val="00CA4BF1"/>
    <w:rsid w:val="00CA6D6D"/>
    <w:rsid w:val="00CB5778"/>
    <w:rsid w:val="00CC7A4E"/>
    <w:rsid w:val="00CD1359"/>
    <w:rsid w:val="00CD1BA1"/>
    <w:rsid w:val="00CD4C83"/>
    <w:rsid w:val="00D01EDC"/>
    <w:rsid w:val="00D02983"/>
    <w:rsid w:val="00D034E7"/>
    <w:rsid w:val="00D03BA4"/>
    <w:rsid w:val="00D04A56"/>
    <w:rsid w:val="00D078AA"/>
    <w:rsid w:val="00D10058"/>
    <w:rsid w:val="00D11978"/>
    <w:rsid w:val="00D15E30"/>
    <w:rsid w:val="00D16129"/>
    <w:rsid w:val="00D2044B"/>
    <w:rsid w:val="00D25DBD"/>
    <w:rsid w:val="00D26929"/>
    <w:rsid w:val="00D30CBD"/>
    <w:rsid w:val="00D30D9E"/>
    <w:rsid w:val="00D32A91"/>
    <w:rsid w:val="00D33908"/>
    <w:rsid w:val="00D354F2"/>
    <w:rsid w:val="00D36C30"/>
    <w:rsid w:val="00D37C90"/>
    <w:rsid w:val="00D4251C"/>
    <w:rsid w:val="00D43A8C"/>
    <w:rsid w:val="00D50015"/>
    <w:rsid w:val="00D53072"/>
    <w:rsid w:val="00D61A4E"/>
    <w:rsid w:val="00D634EA"/>
    <w:rsid w:val="00D713A1"/>
    <w:rsid w:val="00D77956"/>
    <w:rsid w:val="00D80F0C"/>
    <w:rsid w:val="00D841C9"/>
    <w:rsid w:val="00D85A82"/>
    <w:rsid w:val="00D87684"/>
    <w:rsid w:val="00D92077"/>
    <w:rsid w:val="00D951E2"/>
    <w:rsid w:val="00D9565A"/>
    <w:rsid w:val="00DA5862"/>
    <w:rsid w:val="00DB2337"/>
    <w:rsid w:val="00DB5F87"/>
    <w:rsid w:val="00DB699B"/>
    <w:rsid w:val="00DB6CB5"/>
    <w:rsid w:val="00DC0376"/>
    <w:rsid w:val="00DC099B"/>
    <w:rsid w:val="00DC2BE5"/>
    <w:rsid w:val="00DC6B1F"/>
    <w:rsid w:val="00DD2254"/>
    <w:rsid w:val="00DD2FEF"/>
    <w:rsid w:val="00DD4CD4"/>
    <w:rsid w:val="00DD65A2"/>
    <w:rsid w:val="00DD6770"/>
    <w:rsid w:val="00DE0749"/>
    <w:rsid w:val="00DE1CE2"/>
    <w:rsid w:val="00DE22BC"/>
    <w:rsid w:val="00DF1210"/>
    <w:rsid w:val="00DF31E9"/>
    <w:rsid w:val="00DF3279"/>
    <w:rsid w:val="00DF3BF9"/>
    <w:rsid w:val="00DF400D"/>
    <w:rsid w:val="00DF5C23"/>
    <w:rsid w:val="00E01DAD"/>
    <w:rsid w:val="00E021DC"/>
    <w:rsid w:val="00E03F91"/>
    <w:rsid w:val="00E0571E"/>
    <w:rsid w:val="00E064EF"/>
    <w:rsid w:val="00E064F2"/>
    <w:rsid w:val="00E0717B"/>
    <w:rsid w:val="00E07AE6"/>
    <w:rsid w:val="00E14A6C"/>
    <w:rsid w:val="00E15598"/>
    <w:rsid w:val="00E20D65"/>
    <w:rsid w:val="00E353A2"/>
    <w:rsid w:val="00E36881"/>
    <w:rsid w:val="00E36893"/>
    <w:rsid w:val="00E42E4C"/>
    <w:rsid w:val="00E47013"/>
    <w:rsid w:val="00E53C44"/>
    <w:rsid w:val="00E541F9"/>
    <w:rsid w:val="00E57124"/>
    <w:rsid w:val="00E57B79"/>
    <w:rsid w:val="00E63419"/>
    <w:rsid w:val="00E64496"/>
    <w:rsid w:val="00E72115"/>
    <w:rsid w:val="00E8322E"/>
    <w:rsid w:val="00E903E0"/>
    <w:rsid w:val="00E90526"/>
    <w:rsid w:val="00E91DDB"/>
    <w:rsid w:val="00E96035"/>
    <w:rsid w:val="00EA1115"/>
    <w:rsid w:val="00EA39EB"/>
    <w:rsid w:val="00EA58CE"/>
    <w:rsid w:val="00EB17CD"/>
    <w:rsid w:val="00EB33FF"/>
    <w:rsid w:val="00EB3D1A"/>
    <w:rsid w:val="00EC2188"/>
    <w:rsid w:val="00EC2759"/>
    <w:rsid w:val="00EC7106"/>
    <w:rsid w:val="00ED0120"/>
    <w:rsid w:val="00ED3BBA"/>
    <w:rsid w:val="00ED4E12"/>
    <w:rsid w:val="00EE051B"/>
    <w:rsid w:val="00EE07FB"/>
    <w:rsid w:val="00EE54B4"/>
    <w:rsid w:val="00EF0818"/>
    <w:rsid w:val="00EF1AD8"/>
    <w:rsid w:val="00EF2B5C"/>
    <w:rsid w:val="00EF7794"/>
    <w:rsid w:val="00F02046"/>
    <w:rsid w:val="00F04342"/>
    <w:rsid w:val="00F053D8"/>
    <w:rsid w:val="00F07888"/>
    <w:rsid w:val="00F1313D"/>
    <w:rsid w:val="00F13ACD"/>
    <w:rsid w:val="00F17B05"/>
    <w:rsid w:val="00F201E7"/>
    <w:rsid w:val="00F204E0"/>
    <w:rsid w:val="00F20B16"/>
    <w:rsid w:val="00F21C79"/>
    <w:rsid w:val="00F238C9"/>
    <w:rsid w:val="00F23CA5"/>
    <w:rsid w:val="00F25B7B"/>
    <w:rsid w:val="00F277AA"/>
    <w:rsid w:val="00F3144F"/>
    <w:rsid w:val="00F31955"/>
    <w:rsid w:val="00F34C06"/>
    <w:rsid w:val="00F34E8A"/>
    <w:rsid w:val="00F40CD7"/>
    <w:rsid w:val="00F43EA3"/>
    <w:rsid w:val="00F50C55"/>
    <w:rsid w:val="00F57FFB"/>
    <w:rsid w:val="00F601E6"/>
    <w:rsid w:val="00F6334F"/>
    <w:rsid w:val="00F64953"/>
    <w:rsid w:val="00F64F26"/>
    <w:rsid w:val="00F73954"/>
    <w:rsid w:val="00F757A2"/>
    <w:rsid w:val="00F81D03"/>
    <w:rsid w:val="00F92ECA"/>
    <w:rsid w:val="00F94060"/>
    <w:rsid w:val="00FA56F6"/>
    <w:rsid w:val="00FB329D"/>
    <w:rsid w:val="00FB6EE1"/>
    <w:rsid w:val="00FB70D7"/>
    <w:rsid w:val="00FC27E3"/>
    <w:rsid w:val="00FC74C7"/>
    <w:rsid w:val="00FD451D"/>
    <w:rsid w:val="00FD56E3"/>
    <w:rsid w:val="00FD5B22"/>
    <w:rsid w:val="00FE1B01"/>
    <w:rsid w:val="00FE6060"/>
    <w:rsid w:val="00FF02F2"/>
    <w:rsid w:val="00FF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56A8E"/>
  <w14:defaultImageDpi w14:val="300"/>
  <w15:docId w15:val="{BE805C04-F25F-B24D-9838-BC412D3E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C5CF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C5C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BC5CF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BC5CF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BC5CF5"/>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0571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BC5C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5CF5"/>
  </w:style>
  <w:style w:type="character" w:customStyle="1" w:styleId="Heading1Char">
    <w:name w:val="Heading 1 Char"/>
    <w:aliases w:val="Pocket Char"/>
    <w:basedOn w:val="DefaultParagraphFont"/>
    <w:link w:val="Heading1"/>
    <w:uiPriority w:val="9"/>
    <w:rsid w:val="00BC5CF5"/>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BC5CF5"/>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BC5CF5"/>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BC5CF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C5CF5"/>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BC5CF5"/>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BC5CF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C5CF5"/>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BC5CF5"/>
    <w:rPr>
      <w:color w:val="auto"/>
      <w:u w:val="none"/>
    </w:rPr>
  </w:style>
  <w:style w:type="paragraph" w:styleId="DocumentMap">
    <w:name w:val="Document Map"/>
    <w:basedOn w:val="Normal"/>
    <w:link w:val="DocumentMapChar"/>
    <w:uiPriority w:val="99"/>
    <w:semiHidden/>
    <w:unhideWhenUsed/>
    <w:rsid w:val="00BC5CF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C5CF5"/>
    <w:rPr>
      <w:rFonts w:ascii="Lucida Grande" w:hAnsi="Lucida Grande" w:cs="Lucida Grande"/>
    </w:rPr>
  </w:style>
  <w:style w:type="character" w:customStyle="1" w:styleId="apple-converted-space">
    <w:name w:val="apple-converted-space"/>
    <w:basedOn w:val="DefaultParagraphFont"/>
    <w:rsid w:val="007D0A38"/>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7D0A3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D0A38"/>
    <w:pPr>
      <w:ind w:left="720"/>
      <w:jc w:val="both"/>
    </w:pPr>
    <w:rPr>
      <w:b/>
      <w:iCs/>
      <w:u w:val="single"/>
    </w:rPr>
  </w:style>
  <w:style w:type="paragraph" w:styleId="ListParagraph">
    <w:name w:val="List Paragraph"/>
    <w:aliases w:val="6 font"/>
    <w:basedOn w:val="Normal"/>
    <w:uiPriority w:val="34"/>
    <w:qFormat/>
    <w:rsid w:val="007D0A38"/>
    <w:pPr>
      <w:ind w:left="720"/>
      <w:contextualSpacing/>
    </w:pPr>
  </w:style>
  <w:style w:type="paragraph" w:customStyle="1" w:styleId="Analytics">
    <w:name w:val="Analytics"/>
    <w:basedOn w:val="Heading4"/>
    <w:link w:val="AnalyticsChar"/>
    <w:uiPriority w:val="4"/>
    <w:qFormat/>
    <w:rsid w:val="007D0A38"/>
    <w:rPr>
      <w:rFonts w:ascii="Times New Roman" w:hAnsi="Times New Roman"/>
      <w:bCs w:val="0"/>
      <w:iCs/>
      <w:szCs w:val="22"/>
    </w:rPr>
  </w:style>
  <w:style w:type="character" w:customStyle="1" w:styleId="AnalyticsChar">
    <w:name w:val="Analytics Char"/>
    <w:basedOn w:val="DefaultParagraphFont"/>
    <w:link w:val="Analytics"/>
    <w:uiPriority w:val="4"/>
    <w:rsid w:val="007D0A38"/>
    <w:rPr>
      <w:rFonts w:ascii="Times New Roman" w:eastAsiaTheme="majorEastAsia" w:hAnsi="Times New Roman" w:cstheme="majorBidi"/>
      <w:b/>
      <w:iCs/>
      <w:sz w:val="26"/>
      <w:szCs w:val="22"/>
    </w:rPr>
  </w:style>
  <w:style w:type="character" w:customStyle="1" w:styleId="Style11pt">
    <w:name w:val="Style 11 pt"/>
    <w:basedOn w:val="DefaultParagraphFont"/>
    <w:rsid w:val="007D0A38"/>
    <w:rPr>
      <w:sz w:val="20"/>
    </w:rPr>
  </w:style>
  <w:style w:type="character" w:customStyle="1" w:styleId="StyleStyle4CharTimesNewRoman11pt">
    <w:name w:val="Style Style4 Char + Times New Roman 11 pt"/>
    <w:basedOn w:val="DefaultParagraphFont"/>
    <w:rsid w:val="007D0A38"/>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
    <w:link w:val="NoSpacingChar"/>
    <w:uiPriority w:val="1"/>
    <w:qFormat/>
    <w:rsid w:val="007D0A38"/>
    <w:rPr>
      <w:rFonts w:ascii="Calibri" w:hAnsi="Calibri" w:cs="Calibri"/>
      <w:sz w:val="22"/>
    </w:rPr>
  </w:style>
  <w:style w:type="character" w:customStyle="1" w:styleId="Heading6Char">
    <w:name w:val="Heading 6 Char"/>
    <w:basedOn w:val="DefaultParagraphFont"/>
    <w:link w:val="Heading6"/>
    <w:uiPriority w:val="9"/>
    <w:semiHidden/>
    <w:rsid w:val="00E0571E"/>
    <w:rPr>
      <w:rFonts w:asciiTheme="majorHAnsi" w:eastAsiaTheme="majorEastAsia" w:hAnsiTheme="majorHAnsi" w:cstheme="majorBidi"/>
      <w:i/>
      <w:iCs/>
      <w:color w:val="243F60" w:themeColor="accent1" w:themeShade="7F"/>
      <w:sz w:val="40"/>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E0571E"/>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E0571E"/>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rsid w:val="00E0571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57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71E"/>
    <w:rPr>
      <w:rFonts w:ascii="Lucida Grande" w:hAnsi="Lucida Grande" w:cs="Lucida Grande"/>
      <w:sz w:val="18"/>
      <w:szCs w:val="18"/>
    </w:rPr>
  </w:style>
  <w:style w:type="paragraph" w:customStyle="1" w:styleId="Cards">
    <w:name w:val="Cards"/>
    <w:basedOn w:val="Normal"/>
    <w:link w:val="CardsChar"/>
    <w:qFormat/>
    <w:rsid w:val="00E0571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0571E"/>
    <w:rPr>
      <w:rFonts w:ascii="Times New Roman" w:hAnsi="Times New Roman" w:cs="Times New Roman"/>
      <w:b/>
      <w:color w:val="auto"/>
      <w:sz w:val="24"/>
      <w:u w:val="single"/>
    </w:rPr>
  </w:style>
  <w:style w:type="character" w:customStyle="1" w:styleId="LDCut">
    <w:name w:val="LD Cut"/>
    <w:basedOn w:val="DefaultParagraphFont"/>
    <w:uiPriority w:val="1"/>
    <w:qFormat/>
    <w:rsid w:val="00E0571E"/>
    <w:rPr>
      <w:rFonts w:ascii="Times New Roman" w:hAnsi="Times New Roman"/>
      <w:b w:val="0"/>
      <w:color w:val="auto"/>
      <w:sz w:val="12"/>
    </w:rPr>
  </w:style>
  <w:style w:type="character" w:customStyle="1" w:styleId="CardsChar">
    <w:name w:val="Cards Char"/>
    <w:basedOn w:val="DefaultParagraphFont"/>
    <w:link w:val="Cards"/>
    <w:rsid w:val="00E0571E"/>
    <w:rPr>
      <w:rFonts w:ascii="Calibri" w:eastAsiaTheme="minorHAns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0571E"/>
    <w:pPr>
      <w:spacing w:before="100" w:beforeAutospacing="1" w:after="100" w:afterAutospacing="1"/>
    </w:pPr>
    <w:rPr>
      <w:rFonts w:cs="Calibri"/>
    </w:rPr>
  </w:style>
  <w:style w:type="character" w:customStyle="1" w:styleId="UnresolvedMention1">
    <w:name w:val="Unresolved Mention1"/>
    <w:basedOn w:val="DefaultParagraphFont"/>
    <w:uiPriority w:val="99"/>
    <w:rsid w:val="00E0571E"/>
    <w:rPr>
      <w:color w:val="605E5C"/>
      <w:shd w:val="clear" w:color="auto" w:fill="E1DFDD"/>
    </w:rPr>
  </w:style>
  <w:style w:type="paragraph" w:customStyle="1" w:styleId="Cardtext">
    <w:name w:val="Card text"/>
    <w:link w:val="CardtextChar"/>
    <w:rsid w:val="00E0571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0571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E0571E"/>
    <w:rPr>
      <w:rFonts w:ascii="Calibri" w:hAnsi="Calibri" w:cs="Calibri"/>
      <w:sz w:val="22"/>
    </w:rPr>
  </w:style>
  <w:style w:type="paragraph" w:customStyle="1" w:styleId="css-1ygdjhk">
    <w:name w:val="css-1ygdjhk"/>
    <w:basedOn w:val="Normal"/>
    <w:rsid w:val="00E0571E"/>
    <w:pPr>
      <w:spacing w:before="100" w:beforeAutospacing="1" w:after="100" w:afterAutospacing="1"/>
    </w:pPr>
  </w:style>
  <w:style w:type="paragraph" w:customStyle="1" w:styleId="Emphasize">
    <w:name w:val="Emphasize"/>
    <w:basedOn w:val="Normal"/>
    <w:uiPriority w:val="7"/>
    <w:qFormat/>
    <w:rsid w:val="00E0571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0571E"/>
    <w:rPr>
      <w:b/>
      <w:sz w:val="26"/>
      <w:u w:val="single"/>
    </w:rPr>
  </w:style>
  <w:style w:type="character" w:customStyle="1" w:styleId="m-8497948306993107372gmail-style13ptbold">
    <w:name w:val="m_-8497948306993107372gmail-style13ptbold"/>
    <w:basedOn w:val="DefaultParagraphFont"/>
    <w:rsid w:val="00E0571E"/>
  </w:style>
  <w:style w:type="paragraph" w:customStyle="1" w:styleId="UnderlinePara">
    <w:name w:val="Underline Para"/>
    <w:basedOn w:val="Normal"/>
    <w:uiPriority w:val="1"/>
    <w:qFormat/>
    <w:rsid w:val="00E0571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E0571E"/>
    <w:rPr>
      <w:vertAlign w:val="superscript"/>
    </w:rPr>
  </w:style>
  <w:style w:type="paragraph" w:styleId="FootnoteText">
    <w:name w:val="footnote text"/>
    <w:link w:val="FootnoteTextChar"/>
    <w:uiPriority w:val="99"/>
    <w:qFormat/>
    <w:rsid w:val="00E0571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0571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0571E"/>
    <w:rPr>
      <w:rFonts w:ascii="Georgia" w:hAnsi="Georgia"/>
      <w:b/>
      <w:bdr w:val="single" w:sz="12" w:space="0" w:color="auto"/>
    </w:rPr>
  </w:style>
  <w:style w:type="character" w:customStyle="1" w:styleId="underline">
    <w:name w:val="underline"/>
    <w:basedOn w:val="DefaultParagraphFont"/>
    <w:qFormat/>
    <w:rsid w:val="00E0571E"/>
    <w:rPr>
      <w:b/>
      <w:bCs w:val="0"/>
      <w:u w:val="single"/>
    </w:rPr>
  </w:style>
  <w:style w:type="character" w:styleId="Strong">
    <w:name w:val="Strong"/>
    <w:basedOn w:val="DefaultParagraphFont"/>
    <w:uiPriority w:val="22"/>
    <w:qFormat/>
    <w:rsid w:val="00E0571E"/>
    <w:rPr>
      <w:b/>
      <w:bCs/>
    </w:rPr>
  </w:style>
  <w:style w:type="character" w:customStyle="1" w:styleId="wikiexternallink">
    <w:name w:val="wikiexternallink"/>
    <w:basedOn w:val="DefaultParagraphFont"/>
    <w:rsid w:val="00E0571E"/>
  </w:style>
  <w:style w:type="character" w:customStyle="1" w:styleId="wikigeneratedlinkcontent">
    <w:name w:val="wikigeneratedlinkcontent"/>
    <w:basedOn w:val="DefaultParagraphFont"/>
    <w:rsid w:val="00E0571E"/>
  </w:style>
  <w:style w:type="character" w:customStyle="1" w:styleId="m-6319868430541246662gmail-heading4char">
    <w:name w:val="m_-6319868430541246662gmail-heading4char"/>
    <w:basedOn w:val="DefaultParagraphFont"/>
    <w:rsid w:val="00E0571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0571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0571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0571E"/>
    <w:rPr>
      <w:rFonts w:eastAsiaTheme="minorHAnsi"/>
      <w:sz w:val="22"/>
      <w:szCs w:val="22"/>
      <w:u w:val="single"/>
    </w:rPr>
  </w:style>
  <w:style w:type="character" w:customStyle="1" w:styleId="BoldUnderline">
    <w:name w:val="Bold.Underline"/>
    <w:uiPriority w:val="1"/>
    <w:qFormat/>
    <w:rsid w:val="00E0571E"/>
    <w:rPr>
      <w:b/>
      <w:u w:val="single"/>
    </w:rPr>
  </w:style>
  <w:style w:type="character" w:customStyle="1" w:styleId="Minimize">
    <w:name w:val="Minimize"/>
    <w:uiPriority w:val="1"/>
    <w:qFormat/>
    <w:rsid w:val="00E0571E"/>
    <w:rPr>
      <w:rFonts w:asciiTheme="minorHAnsi" w:hAnsiTheme="minorHAnsi"/>
      <w:sz w:val="16"/>
    </w:rPr>
  </w:style>
  <w:style w:type="character" w:customStyle="1" w:styleId="grame">
    <w:name w:val="grame"/>
    <w:basedOn w:val="DefaultParagraphFont"/>
    <w:rsid w:val="00E0571E"/>
  </w:style>
  <w:style w:type="character" w:customStyle="1" w:styleId="spelle">
    <w:name w:val="spelle"/>
    <w:basedOn w:val="DefaultParagraphFont"/>
    <w:rsid w:val="00E0571E"/>
  </w:style>
  <w:style w:type="character" w:customStyle="1" w:styleId="LDDebateCard">
    <w:name w:val="LD Debate Card"/>
    <w:qFormat/>
    <w:rsid w:val="00E0571E"/>
    <w:rPr>
      <w:rFonts w:ascii="Times New Roman" w:hAnsi="Times New Roman"/>
      <w:b/>
      <w:color w:val="000000"/>
      <w:sz w:val="24"/>
      <w:u w:val="single"/>
    </w:rPr>
  </w:style>
  <w:style w:type="paragraph" w:customStyle="1" w:styleId="Nothing">
    <w:name w:val="Nothing"/>
    <w:link w:val="NothingChar"/>
    <w:rsid w:val="00E0571E"/>
    <w:rPr>
      <w:rFonts w:ascii="Times New Roman" w:eastAsia="Calibri" w:hAnsi="Times New Roman" w:cs="Times New Roman"/>
      <w:sz w:val="20"/>
      <w:szCs w:val="20"/>
    </w:rPr>
  </w:style>
  <w:style w:type="character" w:customStyle="1" w:styleId="NothingChar">
    <w:name w:val="Nothing Char"/>
    <w:basedOn w:val="DefaultParagraphFont"/>
    <w:link w:val="Nothing"/>
    <w:rsid w:val="00E0571E"/>
    <w:rPr>
      <w:rFonts w:ascii="Times New Roman" w:eastAsia="Calibri" w:hAnsi="Times New Roman" w:cs="Times New Roman"/>
      <w:sz w:val="20"/>
      <w:szCs w:val="20"/>
    </w:rPr>
  </w:style>
  <w:style w:type="paragraph" w:customStyle="1" w:styleId="generic-articlebody">
    <w:name w:val="generic-article__body"/>
    <w:basedOn w:val="Normal"/>
    <w:rsid w:val="00E0571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0571E"/>
    <w:pPr>
      <w:ind w:left="288"/>
    </w:pPr>
  </w:style>
  <w:style w:type="character" w:customStyle="1" w:styleId="CardIndentedChar">
    <w:name w:val="Card (Indented) Char"/>
    <w:basedOn w:val="DefaultParagraphFont"/>
    <w:link w:val="CardIndented"/>
    <w:rsid w:val="00E0571E"/>
    <w:rPr>
      <w:rFonts w:ascii="Calibri" w:eastAsiaTheme="minorHAnsi" w:hAnsi="Calibri"/>
      <w:sz w:val="22"/>
      <w:szCs w:val="22"/>
    </w:rPr>
  </w:style>
  <w:style w:type="paragraph" w:customStyle="1" w:styleId="paragraph">
    <w:name w:val="paragraph"/>
    <w:basedOn w:val="Normal"/>
    <w:rsid w:val="00E0571E"/>
    <w:pPr>
      <w:spacing w:before="100" w:beforeAutospacing="1" w:after="100" w:afterAutospacing="1"/>
    </w:pPr>
  </w:style>
  <w:style w:type="character" w:customStyle="1" w:styleId="normaltextrun">
    <w:name w:val="normaltextrun"/>
    <w:basedOn w:val="DefaultParagraphFont"/>
    <w:rsid w:val="00E0571E"/>
  </w:style>
  <w:style w:type="character" w:customStyle="1" w:styleId="eop">
    <w:name w:val="eop"/>
    <w:basedOn w:val="DefaultParagraphFont"/>
    <w:rsid w:val="00E0571E"/>
  </w:style>
  <w:style w:type="paragraph" w:customStyle="1" w:styleId="evidencetext">
    <w:name w:val="evidence text"/>
    <w:basedOn w:val="Normal"/>
    <w:next w:val="Normal"/>
    <w:link w:val="evidencetextChar1"/>
    <w:qFormat/>
    <w:rsid w:val="00E0571E"/>
    <w:pPr>
      <w:ind w:left="432" w:right="432"/>
    </w:pPr>
    <w:rPr>
      <w:rFonts w:ascii="Arial" w:hAnsi="Arial"/>
      <w:color w:val="000000"/>
      <w:sz w:val="16"/>
    </w:rPr>
  </w:style>
  <w:style w:type="character" w:customStyle="1" w:styleId="highlight2">
    <w:name w:val="highlight2"/>
    <w:rsid w:val="00E0571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0571E"/>
    <w:rPr>
      <w:rFonts w:ascii="Arial" w:hAnsi="Arial"/>
      <w:color w:val="000000"/>
      <w:sz w:val="16"/>
    </w:rPr>
  </w:style>
  <w:style w:type="character" w:customStyle="1" w:styleId="m-4510396277978220598style13ptbold">
    <w:name w:val="m_-4510396277978220598style13ptbold"/>
    <w:basedOn w:val="DefaultParagraphFont"/>
    <w:rsid w:val="00E0571E"/>
  </w:style>
  <w:style w:type="character" w:customStyle="1" w:styleId="Emph">
    <w:name w:val="Emph"/>
    <w:basedOn w:val="DefaultParagraphFont"/>
    <w:uiPriority w:val="1"/>
    <w:qFormat/>
    <w:rsid w:val="00E0571E"/>
    <w:rPr>
      <w:rFonts w:ascii="Arial" w:hAnsi="Arial"/>
      <w:b/>
      <w:sz w:val="20"/>
      <w:u w:val="single"/>
      <w:bdr w:val="single" w:sz="8" w:space="0" w:color="auto"/>
    </w:rPr>
  </w:style>
  <w:style w:type="character" w:customStyle="1" w:styleId="pull-quote">
    <w:name w:val="pull-quote"/>
    <w:basedOn w:val="DefaultParagraphFont"/>
    <w:rsid w:val="00E0571E"/>
  </w:style>
  <w:style w:type="paragraph" w:customStyle="1" w:styleId="FUCKTHISFONT">
    <w:name w:val="FUCK THIS FONT"/>
    <w:basedOn w:val="Normal"/>
    <w:link w:val="IntenseEmphasis"/>
    <w:rsid w:val="00E0571E"/>
    <w:pPr>
      <w:autoSpaceDE w:val="0"/>
      <w:autoSpaceDN w:val="0"/>
      <w:adjustRightInd w:val="0"/>
      <w:jc w:val="both"/>
    </w:pPr>
    <w:rPr>
      <w:rFonts w:asciiTheme="minorHAnsi" w:hAnsiTheme="minorHAnsi"/>
      <w:b/>
      <w:u w:val="single"/>
    </w:rPr>
  </w:style>
  <w:style w:type="paragraph" w:customStyle="1" w:styleId="trt0xe">
    <w:name w:val="trt0xe"/>
    <w:basedOn w:val="Normal"/>
    <w:rsid w:val="00E0571E"/>
    <w:pPr>
      <w:spacing w:before="100" w:beforeAutospacing="1" w:after="100" w:afterAutospacing="1"/>
    </w:pPr>
  </w:style>
  <w:style w:type="character" w:styleId="UnresolvedMention">
    <w:name w:val="Unresolved Mention"/>
    <w:basedOn w:val="DefaultParagraphFont"/>
    <w:uiPriority w:val="99"/>
    <w:semiHidden/>
    <w:unhideWhenUsed/>
    <w:rsid w:val="00E0571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0571E"/>
    <w:rPr>
      <w:rFonts w:ascii="Calibri" w:hAnsi="Calibri" w:cs="Calibri"/>
      <w:sz w:val="40"/>
    </w:rPr>
  </w:style>
  <w:style w:type="paragraph" w:customStyle="1" w:styleId="dx-doi">
    <w:name w:val="dx-doi"/>
    <w:basedOn w:val="Normal"/>
    <w:rsid w:val="00EB17CD"/>
    <w:pPr>
      <w:spacing w:before="100" w:beforeAutospacing="1" w:after="100" w:afterAutospacing="1"/>
    </w:pPr>
  </w:style>
  <w:style w:type="character" w:customStyle="1" w:styleId="authors">
    <w:name w:val="authors"/>
    <w:basedOn w:val="DefaultParagraphFont"/>
    <w:rsid w:val="00EB17CD"/>
  </w:style>
  <w:style w:type="character" w:customStyle="1" w:styleId="Date1">
    <w:name w:val="Date1"/>
    <w:basedOn w:val="DefaultParagraphFont"/>
    <w:rsid w:val="00EB17CD"/>
  </w:style>
  <w:style w:type="character" w:customStyle="1" w:styleId="arttitle">
    <w:name w:val="art_title"/>
    <w:basedOn w:val="DefaultParagraphFont"/>
    <w:rsid w:val="00EB17CD"/>
  </w:style>
  <w:style w:type="character" w:customStyle="1" w:styleId="serialtitle">
    <w:name w:val="serial_title"/>
    <w:basedOn w:val="DefaultParagraphFont"/>
    <w:rsid w:val="00EB17CD"/>
  </w:style>
  <w:style w:type="character" w:customStyle="1" w:styleId="volumeissue">
    <w:name w:val="volume_issue"/>
    <w:basedOn w:val="DefaultParagraphFont"/>
    <w:rsid w:val="00EB17CD"/>
  </w:style>
  <w:style w:type="character" w:customStyle="1" w:styleId="pagerange">
    <w:name w:val="page_range"/>
    <w:basedOn w:val="DefaultParagraphFont"/>
    <w:rsid w:val="00EB17CD"/>
  </w:style>
  <w:style w:type="character" w:customStyle="1" w:styleId="doilink">
    <w:name w:val="doi_link"/>
    <w:basedOn w:val="DefaultParagraphFont"/>
    <w:rsid w:val="00EB17CD"/>
  </w:style>
  <w:style w:type="character" w:customStyle="1" w:styleId="subtitle-colon">
    <w:name w:val="subtitle-colon"/>
    <w:basedOn w:val="DefaultParagraphFont"/>
    <w:rsid w:val="00EB17CD"/>
  </w:style>
  <w:style w:type="character" w:customStyle="1" w:styleId="Subtitle1">
    <w:name w:val="Subtitle1"/>
    <w:basedOn w:val="DefaultParagraphFont"/>
    <w:rsid w:val="00EB17CD"/>
  </w:style>
  <w:style w:type="paragraph" w:styleId="BodyText">
    <w:name w:val="Body Text"/>
    <w:basedOn w:val="Normal"/>
    <w:link w:val="BodyTextChar"/>
    <w:rsid w:val="00F3144F"/>
    <w:pPr>
      <w:spacing w:after="140" w:line="276" w:lineRule="auto"/>
    </w:pPr>
    <w:rPr>
      <w:rFonts w:eastAsia="Calibri" w:cs="Times New Roman"/>
    </w:rPr>
  </w:style>
  <w:style w:type="character" w:customStyle="1" w:styleId="BodyTextChar">
    <w:name w:val="Body Text Char"/>
    <w:basedOn w:val="DefaultParagraphFont"/>
    <w:link w:val="BodyText"/>
    <w:rsid w:val="00F3144F"/>
    <w:rPr>
      <w:rFonts w:ascii="Calibri" w:eastAsia="Calibri" w:hAnsi="Calibri" w:cs="Times New Roman"/>
      <w:sz w:val="22"/>
    </w:rPr>
  </w:style>
  <w:style w:type="paragraph" w:customStyle="1" w:styleId="font--body">
    <w:name w:val="font--body"/>
    <w:basedOn w:val="Normal"/>
    <w:rsid w:val="00CB5778"/>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FB6EE1"/>
    <w:rPr>
      <w:rFonts w:eastAsiaTheme="minorHAnsi" w:cs="Calibri"/>
      <w:b/>
      <w:szCs w:val="22"/>
      <w:u w:val="single"/>
    </w:rPr>
  </w:style>
  <w:style w:type="character" w:customStyle="1" w:styleId="Underline2Char">
    <w:name w:val="Underline2 Char"/>
    <w:basedOn w:val="DefaultParagraphFont"/>
    <w:link w:val="Underline2"/>
    <w:uiPriority w:val="4"/>
    <w:rsid w:val="00FB6EE1"/>
    <w:rPr>
      <w:rFonts w:ascii="Calibri" w:eastAsiaTheme="minorHAnsi" w:hAnsi="Calibri" w:cs="Calibri"/>
      <w:b/>
      <w:sz w:val="22"/>
      <w:szCs w:val="22"/>
      <w:u w:val="single"/>
    </w:rPr>
  </w:style>
  <w:style w:type="paragraph" w:customStyle="1" w:styleId="Cites">
    <w:name w:val="Cites"/>
    <w:rsid w:val="00FB6EE1"/>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FB6EE1"/>
    <w:rPr>
      <w:rFonts w:ascii="Arial" w:hAnsi="Arial"/>
      <w:b/>
      <w:sz w:val="20"/>
      <w:u w:val="single"/>
    </w:rPr>
  </w:style>
  <w:style w:type="character" w:customStyle="1" w:styleId="BoldUnderlineChar">
    <w:name w:val="Bold Underline Char"/>
    <w:basedOn w:val="DefaultParagraphFont"/>
    <w:uiPriority w:val="4"/>
    <w:rsid w:val="00FB6EE1"/>
    <w:rPr>
      <w:rFonts w:ascii="Arial" w:hAnsi="Arial" w:cs="Arial"/>
      <w:b/>
      <w:u w:val="single"/>
    </w:rPr>
  </w:style>
  <w:style w:type="character" w:customStyle="1" w:styleId="Author-Date">
    <w:name w:val="Author-Date"/>
    <w:rsid w:val="00FB6EE1"/>
    <w:rPr>
      <w:b/>
      <w:sz w:val="24"/>
    </w:rPr>
  </w:style>
  <w:style w:type="character" w:customStyle="1" w:styleId="CardsChar1">
    <w:name w:val="Cards Char1"/>
    <w:locked/>
    <w:rsid w:val="00FB6EE1"/>
    <w:rPr>
      <w:rFonts w:ascii="Times New Roman" w:eastAsia="Times New Roman" w:hAnsi="Times New Roman" w:cs="Times New Roman"/>
    </w:rPr>
  </w:style>
  <w:style w:type="paragraph" w:customStyle="1" w:styleId="CiteSpacing">
    <w:name w:val="Cite Spacing"/>
    <w:basedOn w:val="Normal"/>
    <w:uiPriority w:val="4"/>
    <w:qFormat/>
    <w:rsid w:val="00FB6EE1"/>
    <w:pPr>
      <w:spacing w:before="60" w:after="60"/>
    </w:pPr>
    <w:rPr>
      <w:rFonts w:eastAsiaTheme="minorHAnsi" w:cs="Calibri"/>
      <w:szCs w:val="22"/>
    </w:rPr>
  </w:style>
  <w:style w:type="character" w:customStyle="1" w:styleId="BoldUnderlineChar0">
    <w:name w:val="BoldUnderline Char"/>
    <w:locked/>
    <w:rsid w:val="00FB6EE1"/>
    <w:rPr>
      <w:rFonts w:cs="Times New Roman"/>
      <w:b/>
      <w:sz w:val="24"/>
      <w:szCs w:val="24"/>
      <w:u w:val="single"/>
      <w:lang w:val="en-US" w:eastAsia="en-US" w:bidi="ar-SA"/>
    </w:rPr>
  </w:style>
  <w:style w:type="character" w:customStyle="1" w:styleId="LDDebateCut">
    <w:name w:val="LD Debate Cut"/>
    <w:rsid w:val="00FB6EE1"/>
    <w:rPr>
      <w:rFonts w:ascii="Times New Roman" w:hAnsi="Times New Roman" w:hint="default"/>
      <w:color w:val="808080"/>
      <w:sz w:val="14"/>
    </w:rPr>
  </w:style>
  <w:style w:type="character" w:customStyle="1" w:styleId="A0">
    <w:name w:val="A0"/>
    <w:uiPriority w:val="99"/>
    <w:rsid w:val="00FB6EE1"/>
    <w:rPr>
      <w:rFonts w:ascii="Scala" w:hAnsi="Scala" w:cs="Scala" w:hint="default"/>
      <w:color w:val="000000"/>
      <w:sz w:val="16"/>
      <w:szCs w:val="16"/>
    </w:rPr>
  </w:style>
  <w:style w:type="paragraph" w:styleId="Header">
    <w:name w:val="header"/>
    <w:basedOn w:val="Normal"/>
    <w:link w:val="HeaderChar"/>
    <w:uiPriority w:val="99"/>
    <w:unhideWhenUsed/>
    <w:rsid w:val="00115CE4"/>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115CE4"/>
    <w:rPr>
      <w:rFonts w:eastAsiaTheme="minorHAnsi"/>
      <w:sz w:val="22"/>
      <w:szCs w:val="22"/>
    </w:rPr>
  </w:style>
  <w:style w:type="paragraph" w:customStyle="1" w:styleId="Body">
    <w:name w:val="Body"/>
    <w:rsid w:val="00115CE4"/>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200E4E"/>
    <w:pPr>
      <w:spacing w:before="100" w:beforeAutospacing="1" w:after="100" w:afterAutospacing="1"/>
    </w:pPr>
  </w:style>
  <w:style w:type="paragraph" w:customStyle="1" w:styleId="selectionshareable">
    <w:name w:val="selectionshareable"/>
    <w:basedOn w:val="Normal"/>
    <w:rsid w:val="0040367D"/>
    <w:pPr>
      <w:spacing w:before="100" w:beforeAutospacing="1" w:after="100" w:afterAutospacing="1" w:line="240" w:lineRule="auto"/>
    </w:pPr>
    <w:rPr>
      <w:rFonts w:ascii="Times New Roman" w:eastAsia="Times New Roman" w:hAnsi="Times New Roman" w:cs="Times New Roman"/>
      <w:sz w:val="24"/>
    </w:rPr>
  </w:style>
  <w:style w:type="paragraph" w:customStyle="1" w:styleId="tiny">
    <w:name w:val="tiny"/>
    <w:next w:val="Normal"/>
    <w:link w:val="tinyChar"/>
    <w:autoRedefine/>
    <w:rsid w:val="00C01782"/>
    <w:pPr>
      <w:contextualSpacing/>
    </w:pPr>
    <w:rPr>
      <w:rFonts w:eastAsia="Malgun Gothic" w:cs="Times New Roman"/>
      <w:sz w:val="12"/>
      <w:lang w:eastAsia="ko-KR"/>
    </w:rPr>
  </w:style>
  <w:style w:type="paragraph" w:customStyle="1" w:styleId="underlined">
    <w:name w:val="underlined"/>
    <w:next w:val="Normal"/>
    <w:link w:val="underlinedChar"/>
    <w:autoRedefine/>
    <w:rsid w:val="00C01782"/>
    <w:pPr>
      <w:contextualSpacing/>
    </w:pPr>
    <w:rPr>
      <w:rFonts w:ascii="Times New Roman" w:eastAsia="Malgun Gothic" w:hAnsi="Times New Roman" w:cs="Times New Roman"/>
      <w:sz w:val="21"/>
      <w:u w:val="single"/>
    </w:rPr>
  </w:style>
  <w:style w:type="character" w:customStyle="1" w:styleId="underlinedChar">
    <w:name w:val="underlined Char"/>
    <w:link w:val="underlined"/>
    <w:rsid w:val="00C01782"/>
    <w:rPr>
      <w:rFonts w:ascii="Times New Roman" w:eastAsia="Malgun Gothic" w:hAnsi="Times New Roman" w:cs="Times New Roman"/>
      <w:sz w:val="21"/>
      <w:u w:val="single"/>
    </w:rPr>
  </w:style>
  <w:style w:type="character" w:customStyle="1" w:styleId="tinyChar">
    <w:name w:val="tiny Char"/>
    <w:link w:val="tiny"/>
    <w:rsid w:val="00C01782"/>
    <w:rPr>
      <w:rFonts w:eastAsia="Malgun Gothic" w:cs="Times New Roman"/>
      <w:sz w:val="1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09471">
      <w:bodyDiv w:val="1"/>
      <w:marLeft w:val="0"/>
      <w:marRight w:val="0"/>
      <w:marTop w:val="0"/>
      <w:marBottom w:val="0"/>
      <w:divBdr>
        <w:top w:val="none" w:sz="0" w:space="0" w:color="auto"/>
        <w:left w:val="none" w:sz="0" w:space="0" w:color="auto"/>
        <w:bottom w:val="none" w:sz="0" w:space="0" w:color="auto"/>
        <w:right w:val="none" w:sz="0" w:space="0" w:color="auto"/>
      </w:divBdr>
      <w:divsChild>
        <w:div w:id="1908757948">
          <w:marLeft w:val="0"/>
          <w:marRight w:val="0"/>
          <w:marTop w:val="0"/>
          <w:marBottom w:val="0"/>
          <w:divBdr>
            <w:top w:val="none" w:sz="0" w:space="0" w:color="auto"/>
            <w:left w:val="none" w:sz="0" w:space="0" w:color="auto"/>
            <w:bottom w:val="none" w:sz="0" w:space="0" w:color="auto"/>
            <w:right w:val="none" w:sz="0" w:space="0" w:color="auto"/>
          </w:divBdr>
        </w:div>
        <w:div w:id="1732388056">
          <w:marLeft w:val="0"/>
          <w:marRight w:val="0"/>
          <w:marTop w:val="0"/>
          <w:marBottom w:val="0"/>
          <w:divBdr>
            <w:top w:val="none" w:sz="0" w:space="0" w:color="auto"/>
            <w:left w:val="none" w:sz="0" w:space="0" w:color="auto"/>
            <w:bottom w:val="none" w:sz="0" w:space="0" w:color="auto"/>
            <w:right w:val="none" w:sz="0" w:space="0" w:color="auto"/>
          </w:divBdr>
          <w:divsChild>
            <w:div w:id="1137527339">
              <w:marLeft w:val="0"/>
              <w:marRight w:val="0"/>
              <w:marTop w:val="0"/>
              <w:marBottom w:val="0"/>
              <w:divBdr>
                <w:top w:val="none" w:sz="0" w:space="0" w:color="auto"/>
                <w:left w:val="none" w:sz="0" w:space="0" w:color="auto"/>
                <w:bottom w:val="none" w:sz="0" w:space="0" w:color="auto"/>
                <w:right w:val="none" w:sz="0" w:space="0" w:color="auto"/>
              </w:divBdr>
              <w:divsChild>
                <w:div w:id="1078870669">
                  <w:marLeft w:val="0"/>
                  <w:marRight w:val="0"/>
                  <w:marTop w:val="0"/>
                  <w:marBottom w:val="0"/>
                  <w:divBdr>
                    <w:top w:val="none" w:sz="0" w:space="0" w:color="auto"/>
                    <w:left w:val="none" w:sz="0" w:space="0" w:color="auto"/>
                    <w:bottom w:val="none" w:sz="0" w:space="0" w:color="auto"/>
                    <w:right w:val="none" w:sz="0" w:space="0" w:color="auto"/>
                  </w:divBdr>
                </w:div>
                <w:div w:id="654258118">
                  <w:marLeft w:val="0"/>
                  <w:marRight w:val="0"/>
                  <w:marTop w:val="0"/>
                  <w:marBottom w:val="0"/>
                  <w:divBdr>
                    <w:top w:val="none" w:sz="0" w:space="0" w:color="auto"/>
                    <w:left w:val="none" w:sz="0" w:space="0" w:color="auto"/>
                    <w:bottom w:val="none" w:sz="0" w:space="0" w:color="auto"/>
                    <w:right w:val="none" w:sz="0" w:space="0" w:color="auto"/>
                  </w:divBdr>
                </w:div>
                <w:div w:id="151395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543469">
      <w:bodyDiv w:val="1"/>
      <w:marLeft w:val="0"/>
      <w:marRight w:val="0"/>
      <w:marTop w:val="0"/>
      <w:marBottom w:val="0"/>
      <w:divBdr>
        <w:top w:val="none" w:sz="0" w:space="0" w:color="auto"/>
        <w:left w:val="none" w:sz="0" w:space="0" w:color="auto"/>
        <w:bottom w:val="none" w:sz="0" w:space="0" w:color="auto"/>
        <w:right w:val="none" w:sz="0" w:space="0" w:color="auto"/>
      </w:divBdr>
      <w:divsChild>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sChild>
    </w:div>
    <w:div w:id="247008930">
      <w:bodyDiv w:val="1"/>
      <w:marLeft w:val="0"/>
      <w:marRight w:val="0"/>
      <w:marTop w:val="0"/>
      <w:marBottom w:val="0"/>
      <w:divBdr>
        <w:top w:val="none" w:sz="0" w:space="0" w:color="auto"/>
        <w:left w:val="none" w:sz="0" w:space="0" w:color="auto"/>
        <w:bottom w:val="none" w:sz="0" w:space="0" w:color="auto"/>
        <w:right w:val="none" w:sz="0" w:space="0" w:color="auto"/>
      </w:divBdr>
    </w:div>
    <w:div w:id="504832137">
      <w:bodyDiv w:val="1"/>
      <w:marLeft w:val="0"/>
      <w:marRight w:val="0"/>
      <w:marTop w:val="0"/>
      <w:marBottom w:val="0"/>
      <w:divBdr>
        <w:top w:val="none" w:sz="0" w:space="0" w:color="auto"/>
        <w:left w:val="none" w:sz="0" w:space="0" w:color="auto"/>
        <w:bottom w:val="none" w:sz="0" w:space="0" w:color="auto"/>
        <w:right w:val="none" w:sz="0" w:space="0" w:color="auto"/>
      </w:divBdr>
      <w:divsChild>
        <w:div w:id="615912523">
          <w:marLeft w:val="0"/>
          <w:marRight w:val="0"/>
          <w:marTop w:val="0"/>
          <w:marBottom w:val="0"/>
          <w:divBdr>
            <w:top w:val="none" w:sz="0" w:space="0" w:color="auto"/>
            <w:left w:val="none" w:sz="0" w:space="0" w:color="auto"/>
            <w:bottom w:val="none" w:sz="0" w:space="0" w:color="auto"/>
            <w:right w:val="none" w:sz="0" w:space="0" w:color="auto"/>
          </w:divBdr>
          <w:divsChild>
            <w:div w:id="239944606">
              <w:marLeft w:val="0"/>
              <w:marRight w:val="0"/>
              <w:marTop w:val="0"/>
              <w:marBottom w:val="0"/>
              <w:divBdr>
                <w:top w:val="none" w:sz="0" w:space="0" w:color="auto"/>
                <w:left w:val="none" w:sz="0" w:space="0" w:color="auto"/>
                <w:bottom w:val="none" w:sz="0" w:space="0" w:color="auto"/>
                <w:right w:val="none" w:sz="0" w:space="0" w:color="auto"/>
              </w:divBdr>
              <w:divsChild>
                <w:div w:id="2885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720607">
      <w:bodyDiv w:val="1"/>
      <w:marLeft w:val="0"/>
      <w:marRight w:val="0"/>
      <w:marTop w:val="0"/>
      <w:marBottom w:val="0"/>
      <w:divBdr>
        <w:top w:val="none" w:sz="0" w:space="0" w:color="auto"/>
        <w:left w:val="none" w:sz="0" w:space="0" w:color="auto"/>
        <w:bottom w:val="none" w:sz="0" w:space="0" w:color="auto"/>
        <w:right w:val="none" w:sz="0" w:space="0" w:color="auto"/>
      </w:divBdr>
    </w:div>
    <w:div w:id="675117300">
      <w:bodyDiv w:val="1"/>
      <w:marLeft w:val="0"/>
      <w:marRight w:val="0"/>
      <w:marTop w:val="0"/>
      <w:marBottom w:val="0"/>
      <w:divBdr>
        <w:top w:val="none" w:sz="0" w:space="0" w:color="auto"/>
        <w:left w:val="none" w:sz="0" w:space="0" w:color="auto"/>
        <w:bottom w:val="none" w:sz="0" w:space="0" w:color="auto"/>
        <w:right w:val="none" w:sz="0" w:space="0" w:color="auto"/>
      </w:divBdr>
    </w:div>
    <w:div w:id="777992689">
      <w:bodyDiv w:val="1"/>
      <w:marLeft w:val="0"/>
      <w:marRight w:val="0"/>
      <w:marTop w:val="0"/>
      <w:marBottom w:val="0"/>
      <w:divBdr>
        <w:top w:val="none" w:sz="0" w:space="0" w:color="auto"/>
        <w:left w:val="none" w:sz="0" w:space="0" w:color="auto"/>
        <w:bottom w:val="none" w:sz="0" w:space="0" w:color="auto"/>
        <w:right w:val="none" w:sz="0" w:space="0" w:color="auto"/>
      </w:divBdr>
      <w:divsChild>
        <w:div w:id="50617051">
          <w:marLeft w:val="0"/>
          <w:marRight w:val="0"/>
          <w:marTop w:val="0"/>
          <w:marBottom w:val="0"/>
          <w:divBdr>
            <w:top w:val="none" w:sz="0" w:space="0" w:color="auto"/>
            <w:left w:val="none" w:sz="0" w:space="0" w:color="auto"/>
            <w:bottom w:val="none" w:sz="0" w:space="0" w:color="auto"/>
            <w:right w:val="none" w:sz="0" w:space="0" w:color="auto"/>
          </w:divBdr>
        </w:div>
        <w:div w:id="906644049">
          <w:marLeft w:val="0"/>
          <w:marRight w:val="0"/>
          <w:marTop w:val="0"/>
          <w:marBottom w:val="0"/>
          <w:divBdr>
            <w:top w:val="none" w:sz="0" w:space="0" w:color="auto"/>
            <w:left w:val="none" w:sz="0" w:space="0" w:color="auto"/>
            <w:bottom w:val="none" w:sz="0" w:space="0" w:color="auto"/>
            <w:right w:val="none" w:sz="0" w:space="0" w:color="auto"/>
          </w:divBdr>
        </w:div>
        <w:div w:id="433474586">
          <w:marLeft w:val="0"/>
          <w:marRight w:val="0"/>
          <w:marTop w:val="0"/>
          <w:marBottom w:val="0"/>
          <w:divBdr>
            <w:top w:val="none" w:sz="0" w:space="0" w:color="auto"/>
            <w:left w:val="none" w:sz="0" w:space="0" w:color="auto"/>
            <w:bottom w:val="none" w:sz="0" w:space="0" w:color="auto"/>
            <w:right w:val="none" w:sz="0" w:space="0" w:color="auto"/>
          </w:divBdr>
        </w:div>
      </w:divsChild>
    </w:div>
    <w:div w:id="967275162">
      <w:bodyDiv w:val="1"/>
      <w:marLeft w:val="0"/>
      <w:marRight w:val="0"/>
      <w:marTop w:val="0"/>
      <w:marBottom w:val="0"/>
      <w:divBdr>
        <w:top w:val="none" w:sz="0" w:space="0" w:color="auto"/>
        <w:left w:val="none" w:sz="0" w:space="0" w:color="auto"/>
        <w:bottom w:val="none" w:sz="0" w:space="0" w:color="auto"/>
        <w:right w:val="none" w:sz="0" w:space="0" w:color="auto"/>
      </w:divBdr>
      <w:divsChild>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sChild>
    </w:div>
    <w:div w:id="1258295256">
      <w:bodyDiv w:val="1"/>
      <w:marLeft w:val="0"/>
      <w:marRight w:val="0"/>
      <w:marTop w:val="0"/>
      <w:marBottom w:val="0"/>
      <w:divBdr>
        <w:top w:val="none" w:sz="0" w:space="0" w:color="auto"/>
        <w:left w:val="none" w:sz="0" w:space="0" w:color="auto"/>
        <w:bottom w:val="none" w:sz="0" w:space="0" w:color="auto"/>
        <w:right w:val="none" w:sz="0" w:space="0" w:color="auto"/>
      </w:divBdr>
    </w:div>
    <w:div w:id="1459950569">
      <w:bodyDiv w:val="1"/>
      <w:marLeft w:val="0"/>
      <w:marRight w:val="0"/>
      <w:marTop w:val="0"/>
      <w:marBottom w:val="0"/>
      <w:divBdr>
        <w:top w:val="none" w:sz="0" w:space="0" w:color="auto"/>
        <w:left w:val="none" w:sz="0" w:space="0" w:color="auto"/>
        <w:bottom w:val="none" w:sz="0" w:space="0" w:color="auto"/>
        <w:right w:val="none" w:sz="0" w:space="0" w:color="auto"/>
      </w:divBdr>
      <w:divsChild>
        <w:div w:id="869999627">
          <w:marLeft w:val="0"/>
          <w:marRight w:val="0"/>
          <w:marTop w:val="0"/>
          <w:marBottom w:val="0"/>
          <w:divBdr>
            <w:top w:val="none" w:sz="0" w:space="0" w:color="auto"/>
            <w:left w:val="none" w:sz="0" w:space="0" w:color="auto"/>
            <w:bottom w:val="none" w:sz="0" w:space="0" w:color="auto"/>
            <w:right w:val="none" w:sz="0" w:space="0" w:color="auto"/>
          </w:divBdr>
          <w:divsChild>
            <w:div w:id="353314490">
              <w:marLeft w:val="0"/>
              <w:marRight w:val="0"/>
              <w:marTop w:val="0"/>
              <w:marBottom w:val="0"/>
              <w:divBdr>
                <w:top w:val="none" w:sz="0" w:space="0" w:color="auto"/>
                <w:left w:val="none" w:sz="0" w:space="0" w:color="auto"/>
                <w:bottom w:val="none" w:sz="0" w:space="0" w:color="auto"/>
                <w:right w:val="none" w:sz="0" w:space="0" w:color="auto"/>
              </w:divBdr>
              <w:divsChild>
                <w:div w:id="2136412365">
                  <w:marLeft w:val="0"/>
                  <w:marRight w:val="0"/>
                  <w:marTop w:val="0"/>
                  <w:marBottom w:val="0"/>
                  <w:divBdr>
                    <w:top w:val="none" w:sz="0" w:space="0" w:color="auto"/>
                    <w:left w:val="none" w:sz="0" w:space="0" w:color="auto"/>
                    <w:bottom w:val="none" w:sz="0" w:space="0" w:color="auto"/>
                    <w:right w:val="none" w:sz="0" w:space="0" w:color="auto"/>
                  </w:divBdr>
                </w:div>
              </w:divsChild>
            </w:div>
            <w:div w:id="1428424762">
              <w:marLeft w:val="0"/>
              <w:marRight w:val="0"/>
              <w:marTop w:val="0"/>
              <w:marBottom w:val="0"/>
              <w:divBdr>
                <w:top w:val="none" w:sz="0" w:space="0" w:color="auto"/>
                <w:left w:val="none" w:sz="0" w:space="0" w:color="auto"/>
                <w:bottom w:val="none" w:sz="0" w:space="0" w:color="auto"/>
                <w:right w:val="none" w:sz="0" w:space="0" w:color="auto"/>
              </w:divBdr>
              <w:divsChild>
                <w:div w:id="123682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06630">
      <w:bodyDiv w:val="1"/>
      <w:marLeft w:val="0"/>
      <w:marRight w:val="0"/>
      <w:marTop w:val="0"/>
      <w:marBottom w:val="0"/>
      <w:divBdr>
        <w:top w:val="none" w:sz="0" w:space="0" w:color="auto"/>
        <w:left w:val="none" w:sz="0" w:space="0" w:color="auto"/>
        <w:bottom w:val="none" w:sz="0" w:space="0" w:color="auto"/>
        <w:right w:val="none" w:sz="0" w:space="0" w:color="auto"/>
      </w:divBdr>
    </w:div>
    <w:div w:id="1924607989">
      <w:bodyDiv w:val="1"/>
      <w:marLeft w:val="0"/>
      <w:marRight w:val="0"/>
      <w:marTop w:val="0"/>
      <w:marBottom w:val="0"/>
      <w:divBdr>
        <w:top w:val="none" w:sz="0" w:space="0" w:color="auto"/>
        <w:left w:val="none" w:sz="0" w:space="0" w:color="auto"/>
        <w:bottom w:val="none" w:sz="0" w:space="0" w:color="auto"/>
        <w:right w:val="none" w:sz="0" w:space="0" w:color="auto"/>
      </w:divBdr>
    </w:div>
    <w:div w:id="1969243424">
      <w:bodyDiv w:val="1"/>
      <w:marLeft w:val="0"/>
      <w:marRight w:val="0"/>
      <w:marTop w:val="0"/>
      <w:marBottom w:val="0"/>
      <w:divBdr>
        <w:top w:val="none" w:sz="0" w:space="0" w:color="auto"/>
        <w:left w:val="none" w:sz="0" w:space="0" w:color="auto"/>
        <w:bottom w:val="none" w:sz="0" w:space="0" w:color="auto"/>
        <w:right w:val="none" w:sz="0" w:space="0" w:color="auto"/>
      </w:divBdr>
    </w:div>
    <w:div w:id="1999765612">
      <w:bodyDiv w:val="1"/>
      <w:marLeft w:val="0"/>
      <w:marRight w:val="0"/>
      <w:marTop w:val="0"/>
      <w:marBottom w:val="0"/>
      <w:divBdr>
        <w:top w:val="none" w:sz="0" w:space="0" w:color="auto"/>
        <w:left w:val="none" w:sz="0" w:space="0" w:color="auto"/>
        <w:bottom w:val="none" w:sz="0" w:space="0" w:color="auto"/>
        <w:right w:val="none" w:sz="0" w:space="0" w:color="auto"/>
      </w:divBdr>
    </w:div>
    <w:div w:id="2014457698">
      <w:bodyDiv w:val="1"/>
      <w:marLeft w:val="0"/>
      <w:marRight w:val="0"/>
      <w:marTop w:val="0"/>
      <w:marBottom w:val="0"/>
      <w:divBdr>
        <w:top w:val="none" w:sz="0" w:space="0" w:color="auto"/>
        <w:left w:val="none" w:sz="0" w:space="0" w:color="auto"/>
        <w:bottom w:val="none" w:sz="0" w:space="0" w:color="auto"/>
        <w:right w:val="none" w:sz="0" w:space="0" w:color="auto"/>
      </w:divBdr>
      <w:divsChild>
        <w:div w:id="2109883500">
          <w:marLeft w:val="0"/>
          <w:marRight w:val="0"/>
          <w:marTop w:val="0"/>
          <w:marBottom w:val="0"/>
          <w:divBdr>
            <w:top w:val="none" w:sz="0" w:space="0" w:color="auto"/>
            <w:left w:val="none" w:sz="0" w:space="0" w:color="auto"/>
            <w:bottom w:val="none" w:sz="0" w:space="0" w:color="auto"/>
            <w:right w:val="none" w:sz="0" w:space="0" w:color="auto"/>
          </w:divBdr>
          <w:divsChild>
            <w:div w:id="889924367">
              <w:marLeft w:val="0"/>
              <w:marRight w:val="0"/>
              <w:marTop w:val="0"/>
              <w:marBottom w:val="0"/>
              <w:divBdr>
                <w:top w:val="none" w:sz="0" w:space="0" w:color="auto"/>
                <w:left w:val="none" w:sz="0" w:space="0" w:color="auto"/>
                <w:bottom w:val="none" w:sz="0" w:space="0" w:color="auto"/>
                <w:right w:val="none" w:sz="0" w:space="0" w:color="auto"/>
              </w:divBdr>
              <w:divsChild>
                <w:div w:id="5252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733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commons.law.yale.edu/cgi/viewcontent.cgi?article=1710&amp;context=yji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iredspace.wits.ac.za/bitstream/handle/10539/7301/MARR%2009.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6446569/"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kemccathr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0E47DA7C-0999-5E41-B87B-686C045D6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65</TotalTime>
  <Pages>1</Pages>
  <Words>17991</Words>
  <Characters>102553</Characters>
  <Application>Microsoft Office Word</Application>
  <DocSecurity>0</DocSecurity>
  <Lines>854</Lines>
  <Paragraphs>240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120304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Amy McCathran</cp:lastModifiedBy>
  <cp:revision>15</cp:revision>
  <dcterms:created xsi:type="dcterms:W3CDTF">2021-11-14T08:12:00Z</dcterms:created>
  <dcterms:modified xsi:type="dcterms:W3CDTF">2021-12-04T13:30:00Z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