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5D41E" w14:textId="77C08840" w:rsidR="0072694B" w:rsidRPr="006863C0" w:rsidRDefault="003274F7" w:rsidP="005A1122">
      <w:pPr>
        <w:pStyle w:val="Heading1"/>
      </w:pPr>
      <w:r w:rsidRPr="006863C0">
        <w:t>R1 – TOC – 1NC vs Mercer Island</w:t>
      </w:r>
    </w:p>
    <w:p w14:paraId="58112CF6" w14:textId="19F6BB8C" w:rsidR="009E13DC" w:rsidRPr="006863C0" w:rsidRDefault="009A19BD" w:rsidP="009A19BD">
      <w:pPr>
        <w:pStyle w:val="Heading2"/>
      </w:pPr>
      <w:r w:rsidRPr="006863C0">
        <w:lastRenderedPageBreak/>
        <w:t>1</w:t>
      </w:r>
      <w:r w:rsidR="003274F7" w:rsidRPr="006863C0">
        <w:t xml:space="preserve"> </w:t>
      </w:r>
    </w:p>
    <w:p w14:paraId="58AEAE62" w14:textId="4DD4FEFE" w:rsidR="009A19BD" w:rsidRPr="006863C0" w:rsidRDefault="009A19BD" w:rsidP="009A19BD">
      <w:pPr>
        <w:pStyle w:val="Heading4"/>
        <w:shd w:val="clear" w:color="auto" w:fill="FFFFFF"/>
        <w:spacing w:before="0" w:line="276" w:lineRule="auto"/>
        <w:rPr>
          <w:rFonts w:eastAsia="Times New Roman" w:cs="Calibri"/>
          <w:bCs w:val="0"/>
          <w:color w:val="000000" w:themeColor="text1"/>
        </w:rPr>
      </w:pPr>
      <w:r w:rsidRPr="006863C0">
        <w:rPr>
          <w:rFonts w:cs="Calibri"/>
          <w:color w:val="000000" w:themeColor="text1"/>
        </w:rPr>
        <w:t xml:space="preserve">Interpretation: </w:t>
      </w:r>
      <w:r w:rsidRPr="006863C0">
        <w:rPr>
          <w:rFonts w:eastAsia="Times New Roman" w:cs="Calibri"/>
          <w:color w:val="000000" w:themeColor="text1"/>
        </w:rPr>
        <w:t xml:space="preserve">The affirmative may only garner offense from the hypothetical implementation </w:t>
      </w:r>
      <w:r w:rsidR="00224ECF" w:rsidRPr="006863C0">
        <w:rPr>
          <w:rFonts w:eastAsia="Times New Roman" w:cs="Calibri"/>
          <w:color w:val="000000" w:themeColor="text1"/>
        </w:rPr>
        <w:t>of the resolution</w:t>
      </w:r>
      <w:r w:rsidRPr="006863C0">
        <w:rPr>
          <w:rFonts w:eastAsia="Times New Roman" w:cs="Calibri"/>
          <w:color w:val="000000" w:themeColor="text1"/>
        </w:rPr>
        <w:t xml:space="preserve"> and may not garner offense </w:t>
      </w:r>
      <w:r w:rsidRPr="006863C0">
        <w:rPr>
          <w:rFonts w:eastAsia="Times New Roman" w:cs="Calibri"/>
          <w:color w:val="000000" w:themeColor="text1"/>
          <w:u w:val="single"/>
        </w:rPr>
        <w:t>external</w:t>
      </w:r>
      <w:r w:rsidRPr="006863C0">
        <w:rPr>
          <w:rFonts w:eastAsia="Times New Roman" w:cs="Calibri"/>
          <w:color w:val="000000" w:themeColor="text1"/>
        </w:rPr>
        <w:t xml:space="preserve"> to that.</w:t>
      </w:r>
      <w:r w:rsidR="00224ECF" w:rsidRPr="006863C0">
        <w:rPr>
          <w:rFonts w:eastAsia="Times New Roman" w:cs="Calibri"/>
          <w:color w:val="000000" w:themeColor="text1"/>
        </w:rPr>
        <w:t xml:space="preserve">  To clarify the affirmative MUST defend the consequences of the ending of private appropriation because it is unjust.</w:t>
      </w:r>
    </w:p>
    <w:p w14:paraId="4064CE0D" w14:textId="77777777" w:rsidR="009A19BD" w:rsidRPr="006863C0" w:rsidRDefault="009A19BD" w:rsidP="009A19BD">
      <w:pPr>
        <w:pStyle w:val="Heading4"/>
      </w:pPr>
      <w:r w:rsidRPr="006863C0">
        <w:t>Resolved indicates a policy action.</w:t>
      </w:r>
    </w:p>
    <w:p w14:paraId="7641AA80" w14:textId="77777777" w:rsidR="009A19BD" w:rsidRPr="006863C0" w:rsidRDefault="009A19BD" w:rsidP="009A19BD">
      <w:pPr>
        <w:rPr>
          <w:sz w:val="16"/>
          <w:szCs w:val="26"/>
        </w:rPr>
      </w:pPr>
      <w:r w:rsidRPr="006863C0">
        <w:rPr>
          <w:rStyle w:val="Style13ptBold"/>
          <w:szCs w:val="26"/>
          <w:u w:val="single"/>
        </w:rPr>
        <w:t>Parcher 01</w:t>
      </w:r>
      <w:r w:rsidRPr="006863C0">
        <w:rPr>
          <w:sz w:val="16"/>
          <w:szCs w:val="26"/>
        </w:rPr>
        <w:t xml:space="preserve">. [Jeff. 2/26/01. “Re: Jeff P--Is the resolution a question?” </w:t>
      </w:r>
      <w:hyperlink r:id="rId11" w:history="1">
        <w:r w:rsidRPr="006863C0">
          <w:rPr>
            <w:sz w:val="16"/>
            <w:szCs w:val="26"/>
          </w:rPr>
          <w:t>https://web.archive.org/web/20050122044927/http://www.ndtceda.com/archives/200102/0790.html</w:t>
        </w:r>
      </w:hyperlink>
      <w:r w:rsidRPr="006863C0">
        <w:rPr>
          <w:sz w:val="16"/>
          <w:szCs w:val="26"/>
        </w:rPr>
        <w:t>] Justin</w:t>
      </w:r>
    </w:p>
    <w:p w14:paraId="5036F246" w14:textId="6064C70F" w:rsidR="009A19BD" w:rsidRPr="006863C0" w:rsidRDefault="009A19BD" w:rsidP="009A19BD">
      <w:pPr>
        <w:rPr>
          <w:sz w:val="16"/>
          <w:szCs w:val="26"/>
        </w:rPr>
      </w:pPr>
      <w:r w:rsidRPr="006863C0">
        <w:rPr>
          <w:sz w:val="16"/>
          <w:szCs w:val="26"/>
        </w:rPr>
        <w:t xml:space="preserve">(1) Pardon me if I turn to a source besides Bill. </w:t>
      </w:r>
      <w:r w:rsidRPr="006863C0">
        <w:rPr>
          <w:szCs w:val="26"/>
          <w:u w:val="single"/>
        </w:rPr>
        <w:t>American Heritage Dictionary: Resolve: 1. To make a firm decision about. 2. To decide or express by formal vote</w:t>
      </w:r>
      <w:r w:rsidRPr="006863C0">
        <w:rPr>
          <w:sz w:val="16"/>
          <w:szCs w:val="26"/>
        </w:rPr>
        <w:t xml:space="preserve">. 3. To separate something into constiutent parts See Syns at *analyze* (emphasis in orginal) 4. Find a solution to. See Syns at *Solve* (emphasis in original) 5. To dispel: resolve a doubt. - n 1. Frimness of purpose; </w:t>
      </w:r>
      <w:r w:rsidRPr="006863C0">
        <w:rPr>
          <w:szCs w:val="26"/>
          <w:u w:val="single"/>
        </w:rPr>
        <w:t>resolution</w:t>
      </w:r>
      <w:r w:rsidRPr="006863C0">
        <w:rPr>
          <w:sz w:val="16"/>
          <w:szCs w:val="26"/>
        </w:rPr>
        <w:t xml:space="preserve">. 2. </w:t>
      </w:r>
      <w:r w:rsidRPr="006863C0">
        <w:rPr>
          <w:szCs w:val="26"/>
          <w:u w:val="single"/>
        </w:rPr>
        <w:t xml:space="preserve">A determination or decision. </w:t>
      </w:r>
      <w:r w:rsidRPr="006863C0">
        <w:rPr>
          <w:sz w:val="16"/>
          <w:szCs w:val="26"/>
        </w:rPr>
        <w:t xml:space="preserve">(2) </w:t>
      </w:r>
      <w:r w:rsidRPr="006863C0">
        <w:rPr>
          <w:szCs w:val="26"/>
          <w:u w:val="single"/>
        </w:rPr>
        <w:t>The very nature of the word "resolution"</w:t>
      </w:r>
      <w:r w:rsidRPr="006863C0">
        <w:rPr>
          <w:sz w:val="16"/>
          <w:szCs w:val="26"/>
        </w:rPr>
        <w:t xml:space="preserve"> makes it a question. American Heritage: </w:t>
      </w:r>
      <w:r w:rsidRPr="006863C0">
        <w:rPr>
          <w:szCs w:val="26"/>
          <w:u w:val="single"/>
        </w:rPr>
        <w:t xml:space="preserve">A course of action determined or decided on. A formal statemnt of a deciion, as by a legislature. </w:t>
      </w:r>
      <w:r w:rsidRPr="006863C0">
        <w:rPr>
          <w:sz w:val="16"/>
          <w:szCs w:val="26"/>
        </w:rPr>
        <w:t xml:space="preserve">(3) </w:t>
      </w:r>
      <w:r w:rsidRPr="006863C0">
        <w:rPr>
          <w:szCs w:val="26"/>
          <w:u w:val="single"/>
        </w:rPr>
        <w:t>The resolution is obviously a question</w:t>
      </w:r>
      <w:r w:rsidRPr="006863C0">
        <w:rPr>
          <w:sz w:val="16"/>
          <w:szCs w:val="26"/>
        </w:rPr>
        <w:t xml:space="preserve">. Any other conclusion is utterly inconcievable. Why? Context. </w:t>
      </w:r>
      <w:r w:rsidRPr="006863C0">
        <w:rPr>
          <w:szCs w:val="26"/>
          <w:u w:val="single"/>
        </w:rPr>
        <w:t>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desireablility of that resolution</w:t>
      </w:r>
      <w:r w:rsidRPr="006863C0">
        <w:rPr>
          <w:sz w:val="16"/>
          <w:szCs w:val="26"/>
        </w:rPr>
        <w:t xml:space="preserve">. That's not only what they do, but </w:t>
      </w:r>
      <w:r w:rsidRPr="006863C0">
        <w:rPr>
          <w:szCs w:val="26"/>
          <w:u w:val="single"/>
        </w:rPr>
        <w:t>it's what we REQUIRE them to do</w:t>
      </w:r>
      <w:r w:rsidRPr="006863C0">
        <w:rPr>
          <w:sz w:val="16"/>
          <w:szCs w:val="26"/>
        </w:rPr>
        <w:t xml:space="preserve">. We don't just send the topic committtee somewhere to adopt their own group resolution. It's not the end point of a resolution adopted by a body - it's the prelimanary wording of a resolution sent to others to be answered or decided upon. (4) Further context: </w:t>
      </w:r>
      <w:r w:rsidRPr="006863C0">
        <w:rPr>
          <w:szCs w:val="26"/>
          <w:u w:val="single"/>
        </w:rPr>
        <w:t>the word resolved is used to emphasis the fact that it's policy debate. Resolved comes from the adoption of resolutions by legislative bodies. A resolution is either adopted or it is not. It's a question before a legislative body.</w:t>
      </w:r>
      <w:r w:rsidRPr="006863C0">
        <w:rPr>
          <w:sz w:val="16"/>
          <w:szCs w:val="26"/>
        </w:rPr>
        <w:t xml:space="preserve"> Should this statement be adopted or not. </w:t>
      </w:r>
    </w:p>
    <w:p w14:paraId="15358050" w14:textId="40884C30" w:rsidR="006C1B60" w:rsidRPr="006863C0" w:rsidRDefault="006C1B60" w:rsidP="009A19BD">
      <w:pPr>
        <w:rPr>
          <w:sz w:val="16"/>
          <w:szCs w:val="26"/>
        </w:rPr>
      </w:pPr>
    </w:p>
    <w:p w14:paraId="690D2CE1" w14:textId="1E6864C9" w:rsidR="006C1B60" w:rsidRPr="006863C0" w:rsidRDefault="006C1B60" w:rsidP="006C1B60">
      <w:pPr>
        <w:pStyle w:val="Heading4"/>
        <w:rPr>
          <w:rFonts w:asciiTheme="majorHAnsi" w:hAnsiTheme="majorHAnsi" w:cstheme="majorHAnsi"/>
        </w:rPr>
      </w:pPr>
      <w:r w:rsidRPr="006863C0">
        <w:rPr>
          <w:rFonts w:asciiTheme="majorHAnsi" w:hAnsiTheme="majorHAnsi" w:cstheme="majorHAnsi"/>
        </w:rPr>
        <w:t>Ought means should.</w:t>
      </w:r>
    </w:p>
    <w:p w14:paraId="397F991E" w14:textId="77777777" w:rsidR="006C1B60" w:rsidRPr="006863C0" w:rsidRDefault="006C1B60" w:rsidP="006C1B60">
      <w:pPr>
        <w:rPr>
          <w:rFonts w:asciiTheme="majorHAnsi" w:hAnsiTheme="majorHAnsi" w:cstheme="majorHAnsi"/>
          <w:sz w:val="16"/>
          <w:szCs w:val="26"/>
        </w:rPr>
      </w:pPr>
      <w:r w:rsidRPr="006863C0">
        <w:rPr>
          <w:rStyle w:val="Style13ptBold"/>
          <w:rFonts w:asciiTheme="majorHAnsi" w:hAnsiTheme="majorHAnsi" w:cstheme="majorHAnsi"/>
          <w:szCs w:val="26"/>
        </w:rPr>
        <w:t>Merriam Webster, No Date</w:t>
      </w:r>
      <w:r w:rsidRPr="006863C0">
        <w:rPr>
          <w:rFonts w:asciiTheme="majorHAnsi" w:hAnsiTheme="majorHAnsi" w:cstheme="majorHAnsi"/>
          <w:sz w:val="16"/>
          <w:szCs w:val="26"/>
        </w:rPr>
        <w:t xml:space="preserve"> – Merriam Webster’s Learner’s Dictionary, “ought”, </w:t>
      </w:r>
      <w:hyperlink r:id="rId12" w:history="1">
        <w:r w:rsidRPr="006863C0">
          <w:rPr>
            <w:rStyle w:val="Hyperlink"/>
            <w:rFonts w:asciiTheme="majorHAnsi" w:hAnsiTheme="majorHAnsi" w:cstheme="majorHAnsi"/>
            <w:sz w:val="16"/>
            <w:szCs w:val="26"/>
          </w:rPr>
          <w:t>http://www.learnersdictionary.com/definition/ought</w:t>
        </w:r>
      </w:hyperlink>
      <w:r w:rsidRPr="006863C0">
        <w:rPr>
          <w:rFonts w:asciiTheme="majorHAnsi" w:hAnsiTheme="majorHAnsi" w:cstheme="majorHAnsi"/>
          <w:sz w:val="16"/>
          <w:szCs w:val="26"/>
        </w:rPr>
        <w:br/>
        <w:t>ought /ˈɑːt/ verb</w:t>
      </w:r>
      <w:r w:rsidRPr="006863C0">
        <w:rPr>
          <w:rFonts w:asciiTheme="majorHAnsi" w:hAnsiTheme="majorHAnsi" w:cstheme="majorHAnsi"/>
          <w:sz w:val="16"/>
          <w:szCs w:val="26"/>
        </w:rPr>
        <w:br/>
        <w:t xml:space="preserve">Learner's definition of OUGHT [modal verb] 1 ◊ Ought is almost always followed by to and the infinitive form of a verb. </w:t>
      </w:r>
      <w:r w:rsidRPr="006863C0">
        <w:rPr>
          <w:rStyle w:val="StyleUnderline"/>
          <w:rFonts w:asciiTheme="majorHAnsi" w:hAnsiTheme="majorHAnsi" w:cstheme="majorHAnsi"/>
          <w:sz w:val="26"/>
          <w:szCs w:val="26"/>
        </w:rPr>
        <w:t>The phrase ought to has the same meaning as should and is used in the same ways</w:t>
      </w:r>
      <w:r w:rsidRPr="006863C0">
        <w:rPr>
          <w:rFonts w:asciiTheme="majorHAnsi" w:hAnsiTheme="majorHAnsi" w:cstheme="majorHAnsi"/>
          <w:sz w:val="16"/>
          <w:szCs w:val="26"/>
        </w:rPr>
        <w:t xml:space="preserve">, </w:t>
      </w:r>
      <w:r w:rsidRPr="006863C0">
        <w:rPr>
          <w:rStyle w:val="StyleUnderline"/>
          <w:rFonts w:asciiTheme="majorHAnsi" w:hAnsiTheme="majorHAnsi" w:cstheme="majorHAnsi"/>
          <w:sz w:val="26"/>
          <w:szCs w:val="26"/>
        </w:rPr>
        <w:t>but it is less common and somewhat more formal.</w:t>
      </w:r>
      <w:r w:rsidRPr="006863C0">
        <w:rPr>
          <w:rFonts w:asciiTheme="majorHAnsi" w:hAnsiTheme="majorHAnsi" w:cstheme="majorHAnsi"/>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6863C0">
        <w:rPr>
          <w:rStyle w:val="StyleUnderline"/>
          <w:rFonts w:asciiTheme="majorHAnsi" w:hAnsiTheme="majorHAnsi" w:cstheme="majorHAnsi"/>
          <w:sz w:val="26"/>
          <w:szCs w:val="26"/>
        </w:rPr>
        <w:t>used to say or suggest what should be done</w:t>
      </w:r>
      <w:r w:rsidRPr="006863C0">
        <w:rPr>
          <w:rFonts w:asciiTheme="majorHAnsi" w:hAnsiTheme="majorHAnsi" w:cstheme="majorHAnsi"/>
          <w:sz w:val="16"/>
          <w:szCs w:val="26"/>
        </w:rPr>
        <w:t xml:space="preserve"> You ought to get some rest. That leak ought to be fixed. You ought to do your homework.</w:t>
      </w:r>
    </w:p>
    <w:p w14:paraId="6F21E485" w14:textId="25EF3E2D" w:rsidR="006C1B60" w:rsidRPr="006863C0" w:rsidRDefault="006C1B60" w:rsidP="006C1B60">
      <w:pPr>
        <w:pStyle w:val="Heading4"/>
        <w:spacing w:before="100" w:beforeAutospacing="1"/>
        <w:rPr>
          <w:rFonts w:asciiTheme="majorHAnsi" w:hAnsiTheme="majorHAnsi" w:cstheme="majorHAnsi"/>
        </w:rPr>
      </w:pPr>
      <w:r w:rsidRPr="006863C0">
        <w:rPr>
          <w:rFonts w:asciiTheme="majorHAnsi" w:hAnsiTheme="majorHAnsi" w:cstheme="majorHAnsi"/>
        </w:rPr>
        <w:lastRenderedPageBreak/>
        <w:t>Should requires legal effect.</w:t>
      </w:r>
    </w:p>
    <w:p w14:paraId="0248AD3E" w14:textId="77777777" w:rsidR="006C1B60" w:rsidRPr="006863C0" w:rsidRDefault="006C1B60" w:rsidP="006C1B60">
      <w:pPr>
        <w:rPr>
          <w:rFonts w:asciiTheme="majorHAnsi" w:hAnsiTheme="majorHAnsi" w:cstheme="majorHAnsi"/>
          <w:sz w:val="16"/>
          <w:szCs w:val="26"/>
        </w:rPr>
      </w:pPr>
      <w:r w:rsidRPr="006863C0">
        <w:rPr>
          <w:rStyle w:val="Style13ptBold"/>
          <w:rFonts w:asciiTheme="majorHAnsi" w:eastAsiaTheme="majorEastAsia" w:hAnsiTheme="majorHAnsi" w:cstheme="majorHAnsi"/>
          <w:szCs w:val="26"/>
          <w:u w:val="single"/>
        </w:rPr>
        <w:t>Summers 94</w:t>
      </w:r>
      <w:r w:rsidRPr="006863C0">
        <w:rPr>
          <w:rFonts w:asciiTheme="majorHAnsi" w:hAnsiTheme="majorHAnsi" w:cstheme="majorHAnsi"/>
          <w:sz w:val="16"/>
          <w:szCs w:val="26"/>
        </w:rPr>
        <w:t xml:space="preserve"> (Justice – Oklahoma Supreme Court, “Kelsey v. Dollarsaver Food Warehouse of Durant”, 1994 OK 123, 11-8, http://www.oscn.net/applications/oscn/DeliverDocument.asp?CiteID=20287#marker3fn13)</w:t>
      </w:r>
    </w:p>
    <w:p w14:paraId="47DFA015" w14:textId="26FDEA4D" w:rsidR="006C1B60" w:rsidRPr="006863C0" w:rsidRDefault="006C1B60" w:rsidP="006C1B60">
      <w:pPr>
        <w:ind w:right="288"/>
        <w:rPr>
          <w:rFonts w:asciiTheme="majorHAnsi" w:hAnsiTheme="majorHAnsi" w:cstheme="majorHAnsi"/>
          <w:sz w:val="16"/>
          <w:szCs w:val="26"/>
        </w:rPr>
      </w:pPr>
      <w:r w:rsidRPr="006863C0">
        <w:rPr>
          <w:rFonts w:asciiTheme="majorHAnsi" w:hAnsiTheme="majorHAnsi" w:cstheme="majorHAnsi"/>
          <w:sz w:val="16"/>
          <w:szCs w:val="26"/>
        </w:rPr>
        <w:t xml:space="preserve">¶4 </w:t>
      </w:r>
      <w:r w:rsidRPr="006863C0">
        <w:rPr>
          <w:rStyle w:val="IntenseEmphasis"/>
          <w:rFonts w:asciiTheme="majorHAnsi" w:hAnsiTheme="majorHAnsi" w:cstheme="majorHAnsi"/>
          <w:szCs w:val="26"/>
        </w:rPr>
        <w:t>The legal question to be resolved by the court is whether the word "should"</w:t>
      </w:r>
      <w:hyperlink r:id="rId13" w:anchor="marker3fn13" w:history="1">
        <w:r w:rsidRPr="006863C0">
          <w:rPr>
            <w:rFonts w:asciiTheme="majorHAnsi" w:hAnsiTheme="majorHAnsi" w:cstheme="majorHAnsi"/>
            <w:sz w:val="16"/>
            <w:szCs w:val="26"/>
          </w:rPr>
          <w:t>13</w:t>
        </w:r>
      </w:hyperlink>
      <w:r w:rsidRPr="006863C0">
        <w:rPr>
          <w:rFonts w:asciiTheme="majorHAnsi" w:hAnsiTheme="majorHAnsi" w:cstheme="majorHAnsi"/>
          <w:sz w:val="16"/>
          <w:szCs w:val="26"/>
        </w:rPr>
        <w:t xml:space="preserve"> in the May 18 order connotes futurity or </w:t>
      </w:r>
      <w:r w:rsidRPr="006863C0">
        <w:rPr>
          <w:rStyle w:val="IntenseEmphasis"/>
          <w:rFonts w:asciiTheme="majorHAnsi" w:hAnsiTheme="majorHAnsi" w:cstheme="majorHAnsi"/>
          <w:szCs w:val="26"/>
        </w:rPr>
        <w:t xml:space="preserve">may be deemed a ruling </w:t>
      </w:r>
      <w:r w:rsidRPr="006863C0">
        <w:rPr>
          <w:rStyle w:val="IntenseEmphasis"/>
          <w:rFonts w:asciiTheme="majorHAnsi" w:hAnsiTheme="majorHAnsi" w:cstheme="majorHAnsi"/>
          <w:i/>
          <w:szCs w:val="26"/>
        </w:rPr>
        <w:t>in praesenti</w:t>
      </w:r>
      <w:r w:rsidRPr="006863C0">
        <w:rPr>
          <w:rFonts w:asciiTheme="majorHAnsi" w:hAnsiTheme="majorHAnsi" w:cstheme="majorHAnsi"/>
          <w:sz w:val="16"/>
          <w:szCs w:val="26"/>
        </w:rPr>
        <w:t>.</w:t>
      </w:r>
      <w:hyperlink r:id="rId14" w:anchor="marker3fn14" w:history="1">
        <w:r w:rsidRPr="006863C0">
          <w:rPr>
            <w:rFonts w:asciiTheme="majorHAnsi" w:hAnsiTheme="majorHAnsi" w:cstheme="majorHAnsi"/>
            <w:sz w:val="16"/>
            <w:szCs w:val="26"/>
          </w:rPr>
          <w:t>14</w:t>
        </w:r>
      </w:hyperlink>
      <w:r w:rsidRPr="006863C0">
        <w:rPr>
          <w:rFonts w:asciiTheme="majorHAnsi" w:hAnsiTheme="majorHAnsi" w:cstheme="majorHAnsi"/>
          <w:sz w:val="16"/>
          <w:szCs w:val="26"/>
        </w:rPr>
        <w:t xml:space="preserve"> The answer to this query is not to be divined from rules of grammar;</w:t>
      </w:r>
      <w:hyperlink r:id="rId15" w:anchor="marker3fn15" w:history="1">
        <w:r w:rsidRPr="006863C0">
          <w:rPr>
            <w:rFonts w:asciiTheme="majorHAnsi" w:hAnsiTheme="majorHAnsi" w:cstheme="majorHAnsi"/>
            <w:sz w:val="16"/>
            <w:szCs w:val="26"/>
          </w:rPr>
          <w:t>15</w:t>
        </w:r>
      </w:hyperlink>
      <w:r w:rsidRPr="006863C0">
        <w:rPr>
          <w:rFonts w:asciiTheme="majorHAnsi" w:hAnsiTheme="majorHAnsi" w:cstheme="majorHAnsi"/>
          <w:sz w:val="16"/>
          <w:szCs w:val="2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6" w:anchor="marker2fn13" w:history="1">
        <w:r w:rsidRPr="006863C0">
          <w:rPr>
            <w:rFonts w:asciiTheme="majorHAnsi" w:hAnsiTheme="majorHAnsi" w:cstheme="majorHAnsi"/>
            <w:sz w:val="16"/>
            <w:szCs w:val="26"/>
          </w:rPr>
          <w:t>13</w:t>
        </w:r>
      </w:hyperlink>
      <w:r w:rsidRPr="006863C0">
        <w:rPr>
          <w:rFonts w:asciiTheme="majorHAnsi" w:hAnsiTheme="majorHAnsi" w:cstheme="majorHAnsi"/>
          <w:sz w:val="16"/>
          <w:szCs w:val="26"/>
        </w:rPr>
        <w:t xml:space="preserve"> "</w:t>
      </w:r>
      <w:r w:rsidRPr="006863C0">
        <w:rPr>
          <w:rFonts w:asciiTheme="majorHAnsi" w:hAnsiTheme="majorHAnsi" w:cstheme="majorHAnsi"/>
          <w:i/>
          <w:iCs/>
          <w:sz w:val="16"/>
          <w:szCs w:val="26"/>
        </w:rPr>
        <w:t>Should</w:t>
      </w:r>
      <w:r w:rsidRPr="006863C0">
        <w:rPr>
          <w:rFonts w:asciiTheme="majorHAnsi" w:hAnsiTheme="majorHAnsi" w:cstheme="majorHAnsi"/>
          <w:sz w:val="16"/>
          <w:szCs w:val="26"/>
        </w:rPr>
        <w:t xml:space="preserve">" not only is used as a "present indicative" synonymous with </w:t>
      </w:r>
      <w:r w:rsidRPr="006863C0">
        <w:rPr>
          <w:rFonts w:asciiTheme="majorHAnsi" w:hAnsiTheme="majorHAnsi" w:cstheme="majorHAnsi"/>
          <w:i/>
          <w:iCs/>
          <w:sz w:val="16"/>
          <w:szCs w:val="26"/>
        </w:rPr>
        <w:t>ought</w:t>
      </w:r>
      <w:r w:rsidRPr="006863C0">
        <w:rPr>
          <w:rFonts w:asciiTheme="majorHAnsi" w:hAnsiTheme="majorHAnsi" w:cstheme="majorHAnsi"/>
          <w:sz w:val="16"/>
          <w:szCs w:val="2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863C0">
        <w:rPr>
          <w:rStyle w:val="IntenseEmphasis"/>
          <w:rFonts w:asciiTheme="majorHAnsi" w:hAnsiTheme="majorHAnsi" w:cstheme="majorHAnsi"/>
          <w:szCs w:val="26"/>
        </w:rPr>
        <w:t xml:space="preserve">Certain contexts mandate a construction of the term "should" as </w:t>
      </w:r>
      <w:r w:rsidRPr="006863C0">
        <w:rPr>
          <w:rStyle w:val="Emphasis"/>
          <w:rFonts w:asciiTheme="majorHAnsi" w:hAnsiTheme="majorHAnsi" w:cstheme="majorHAnsi"/>
          <w:sz w:val="26"/>
          <w:szCs w:val="26"/>
        </w:rPr>
        <w:t>more</w:t>
      </w:r>
      <w:r w:rsidRPr="006863C0">
        <w:rPr>
          <w:rStyle w:val="IntenseEmphasis"/>
          <w:rFonts w:asciiTheme="majorHAnsi" w:hAnsiTheme="majorHAnsi" w:cstheme="majorHAnsi"/>
          <w:szCs w:val="26"/>
        </w:rPr>
        <w:t xml:space="preserve"> than merely indicating</w:t>
      </w:r>
      <w:r w:rsidRPr="006863C0">
        <w:rPr>
          <w:rFonts w:asciiTheme="majorHAnsi" w:hAnsiTheme="majorHAnsi" w:cstheme="majorHAnsi"/>
          <w:sz w:val="16"/>
          <w:szCs w:val="26"/>
        </w:rPr>
        <w:t xml:space="preserve"> preference or </w:t>
      </w:r>
      <w:r w:rsidRPr="006863C0">
        <w:rPr>
          <w:rStyle w:val="IntenseEmphasis"/>
          <w:rFonts w:asciiTheme="majorHAnsi" w:hAnsiTheme="majorHAnsi" w:cstheme="majorHAnsi"/>
          <w:szCs w:val="26"/>
        </w:rPr>
        <w:t>desirability</w:t>
      </w:r>
      <w:r w:rsidRPr="006863C0">
        <w:rPr>
          <w:rFonts w:asciiTheme="majorHAnsi" w:hAnsiTheme="majorHAnsi" w:cstheme="majorHAnsi"/>
          <w:sz w:val="16"/>
          <w:szCs w:val="26"/>
        </w:rPr>
        <w:t xml:space="preserve">. Brown, supra at 1080-81 (jury instructions stating that jurors "should" reduce the amount of damages in proportion to the amount of contributory negligence of the plaintiff was held to imply an </w:t>
      </w:r>
      <w:r w:rsidRPr="006863C0">
        <w:rPr>
          <w:rFonts w:asciiTheme="majorHAnsi" w:hAnsiTheme="majorHAnsi" w:cstheme="majorHAnsi"/>
          <w:i/>
          <w:iCs/>
          <w:sz w:val="16"/>
          <w:szCs w:val="26"/>
        </w:rPr>
        <w:t>obligation</w:t>
      </w:r>
      <w:r w:rsidRPr="006863C0">
        <w:rPr>
          <w:rFonts w:asciiTheme="majorHAnsi" w:hAnsiTheme="majorHAnsi" w:cstheme="majorHAnsi"/>
          <w:sz w:val="16"/>
          <w:szCs w:val="26"/>
        </w:rPr>
        <w:t xml:space="preserve"> </w:t>
      </w:r>
      <w:r w:rsidRPr="006863C0">
        <w:rPr>
          <w:rFonts w:asciiTheme="majorHAnsi" w:hAnsiTheme="majorHAnsi" w:cstheme="majorHAnsi"/>
          <w:i/>
          <w:iCs/>
          <w:sz w:val="16"/>
          <w:szCs w:val="26"/>
        </w:rPr>
        <w:t>and to be more than advisory</w:t>
      </w:r>
      <w:r w:rsidRPr="006863C0">
        <w:rPr>
          <w:rFonts w:asciiTheme="majorHAnsi" w:hAnsiTheme="majorHAnsi" w:cstheme="majorHAnsi"/>
          <w:sz w:val="16"/>
          <w:szCs w:val="26"/>
        </w:rPr>
        <w:t xml:space="preserve">); Carrigan v. California Horse Racing Board, 60 Wash. App. 79, </w:t>
      </w:r>
      <w:hyperlink r:id="rId17" w:history="1">
        <w:r w:rsidRPr="006863C0">
          <w:rPr>
            <w:rFonts w:asciiTheme="majorHAnsi" w:hAnsiTheme="majorHAnsi" w:cstheme="majorHAnsi"/>
            <w:sz w:val="16"/>
            <w:szCs w:val="26"/>
          </w:rPr>
          <w:t>802 P.2d 813</w:t>
        </w:r>
      </w:hyperlink>
      <w:r w:rsidRPr="006863C0">
        <w:rPr>
          <w:rFonts w:asciiTheme="majorHAnsi" w:hAnsiTheme="majorHAnsi" w:cstheme="majorHAnsi"/>
          <w:sz w:val="16"/>
          <w:szCs w:val="26"/>
        </w:rPr>
        <w:t xml:space="preserve"> (1990) (one of the Rules of Appellate Procedure requiring that a party "should devote a section of the brief to the request for the fee or expenses" was interpreted to mean that a party is under an </w:t>
      </w:r>
      <w:r w:rsidRPr="006863C0">
        <w:rPr>
          <w:rFonts w:asciiTheme="majorHAnsi" w:hAnsiTheme="majorHAnsi" w:cstheme="majorHAnsi"/>
          <w:i/>
          <w:iCs/>
          <w:sz w:val="16"/>
          <w:szCs w:val="26"/>
        </w:rPr>
        <w:t>obligation</w:t>
      </w:r>
      <w:r w:rsidRPr="006863C0">
        <w:rPr>
          <w:rFonts w:asciiTheme="majorHAnsi" w:hAnsiTheme="majorHAnsi" w:cstheme="majorHAnsi"/>
          <w:sz w:val="16"/>
          <w:szCs w:val="26"/>
        </w:rPr>
        <w:t xml:space="preserve"> to include the requested segment); State v. Rack, 318 S.W.2d 211, 215 (Mo. 1958) </w:t>
      </w:r>
      <w:r w:rsidRPr="006863C0">
        <w:rPr>
          <w:rStyle w:val="IntenseEmphasis"/>
          <w:rFonts w:asciiTheme="majorHAnsi" w:hAnsiTheme="majorHAnsi" w:cstheme="majorHAnsi"/>
          <w:szCs w:val="26"/>
        </w:rPr>
        <w:t>("should" would mean the same as</w:t>
      </w:r>
      <w:r w:rsidRPr="006863C0">
        <w:rPr>
          <w:rFonts w:asciiTheme="majorHAnsi" w:hAnsiTheme="majorHAnsi" w:cstheme="majorHAnsi"/>
          <w:sz w:val="16"/>
          <w:szCs w:val="26"/>
        </w:rPr>
        <w:t xml:space="preserve"> "shall" or </w:t>
      </w:r>
      <w:r w:rsidRPr="006863C0">
        <w:rPr>
          <w:rStyle w:val="IntenseEmphasis"/>
          <w:rFonts w:asciiTheme="majorHAnsi" w:hAnsiTheme="majorHAnsi" w:cstheme="majorHAnsi"/>
          <w:szCs w:val="26"/>
        </w:rPr>
        <w:t xml:space="preserve">"must" </w:t>
      </w:r>
      <w:r w:rsidRPr="006863C0">
        <w:rPr>
          <w:rFonts w:asciiTheme="majorHAnsi" w:hAnsiTheme="majorHAnsi" w:cstheme="majorHAnsi"/>
          <w:sz w:val="16"/>
          <w:szCs w:val="26"/>
        </w:rPr>
        <w:t xml:space="preserve">when used in an instruction to the jury which tells the triers they "should disregard false testimony"). </w:t>
      </w:r>
      <w:hyperlink r:id="rId18" w:anchor="marker2fn14" w:history="1">
        <w:r w:rsidRPr="006863C0">
          <w:rPr>
            <w:rFonts w:asciiTheme="majorHAnsi" w:hAnsiTheme="majorHAnsi" w:cstheme="majorHAnsi"/>
            <w:sz w:val="16"/>
            <w:szCs w:val="26"/>
          </w:rPr>
          <w:t>14</w:t>
        </w:r>
      </w:hyperlink>
      <w:r w:rsidRPr="006863C0">
        <w:rPr>
          <w:rFonts w:asciiTheme="majorHAnsi" w:hAnsiTheme="majorHAnsi" w:cstheme="majorHAnsi"/>
          <w:sz w:val="16"/>
          <w:szCs w:val="26"/>
        </w:rPr>
        <w:t xml:space="preserve"> </w:t>
      </w:r>
      <w:r w:rsidRPr="006863C0">
        <w:rPr>
          <w:rStyle w:val="IntenseEmphasis"/>
          <w:rFonts w:asciiTheme="majorHAnsi" w:hAnsiTheme="majorHAnsi" w:cstheme="majorHAnsi"/>
          <w:i/>
          <w:szCs w:val="26"/>
        </w:rPr>
        <w:t>In praesenti</w:t>
      </w:r>
      <w:r w:rsidRPr="006863C0">
        <w:rPr>
          <w:rStyle w:val="Heading3Char"/>
          <w:rFonts w:asciiTheme="majorHAnsi" w:hAnsiTheme="majorHAnsi" w:cstheme="majorHAnsi"/>
          <w:sz w:val="26"/>
          <w:szCs w:val="26"/>
        </w:rPr>
        <w:t xml:space="preserve"> </w:t>
      </w:r>
      <w:r w:rsidRPr="006863C0">
        <w:rPr>
          <w:rStyle w:val="IntenseEmphasis"/>
          <w:rFonts w:asciiTheme="majorHAnsi" w:hAnsiTheme="majorHAnsi" w:cstheme="majorHAnsi"/>
          <w:szCs w:val="26"/>
        </w:rPr>
        <w:t>means literally "at the present time."</w:t>
      </w:r>
      <w:r w:rsidRPr="006863C0">
        <w:rPr>
          <w:rFonts w:asciiTheme="majorHAnsi" w:hAnsiTheme="majorHAnsi" w:cstheme="majorHAnsi"/>
          <w:sz w:val="16"/>
          <w:szCs w:val="26"/>
        </w:rPr>
        <w:t xml:space="preserve"> BLACK'S LAW DICTIONARY 792 (6th Ed. 1990). In legal parlance </w:t>
      </w:r>
      <w:r w:rsidRPr="006863C0">
        <w:rPr>
          <w:rStyle w:val="IntenseEmphasis"/>
          <w:rFonts w:asciiTheme="majorHAnsi" w:hAnsiTheme="majorHAnsi" w:cstheme="majorHAnsi"/>
          <w:szCs w:val="26"/>
        </w:rPr>
        <w:t>the phrase denotes</w:t>
      </w:r>
      <w:r w:rsidRPr="006863C0">
        <w:rPr>
          <w:rFonts w:asciiTheme="majorHAnsi" w:hAnsiTheme="majorHAnsi" w:cstheme="majorHAnsi"/>
          <w:sz w:val="16"/>
          <w:szCs w:val="26"/>
        </w:rPr>
        <w:t xml:space="preserve"> that which in </w:t>
      </w:r>
      <w:r w:rsidRPr="006863C0">
        <w:rPr>
          <w:rStyle w:val="IntenseEmphasis"/>
          <w:rFonts w:asciiTheme="majorHAnsi" w:hAnsiTheme="majorHAnsi" w:cstheme="majorHAnsi"/>
          <w:szCs w:val="26"/>
        </w:rPr>
        <w:t>law is</w:t>
      </w:r>
      <w:r w:rsidRPr="006863C0">
        <w:rPr>
          <w:rFonts w:asciiTheme="majorHAnsi" w:hAnsiTheme="majorHAnsi" w:cstheme="majorHAnsi"/>
          <w:sz w:val="16"/>
          <w:szCs w:val="26"/>
        </w:rPr>
        <w:t xml:space="preserve"> </w:t>
      </w:r>
      <w:r w:rsidRPr="006863C0">
        <w:rPr>
          <w:rFonts w:asciiTheme="majorHAnsi" w:hAnsiTheme="majorHAnsi" w:cstheme="majorHAnsi"/>
          <w:i/>
          <w:iCs/>
          <w:sz w:val="16"/>
          <w:szCs w:val="26"/>
        </w:rPr>
        <w:t>presently</w:t>
      </w:r>
      <w:r w:rsidRPr="006863C0">
        <w:rPr>
          <w:rFonts w:asciiTheme="majorHAnsi" w:hAnsiTheme="majorHAnsi" w:cstheme="majorHAnsi"/>
          <w:sz w:val="16"/>
          <w:szCs w:val="26"/>
        </w:rPr>
        <w:t xml:space="preserve"> or </w:t>
      </w:r>
      <w:r w:rsidRPr="006863C0">
        <w:rPr>
          <w:rStyle w:val="Emphasis"/>
          <w:rFonts w:asciiTheme="majorHAnsi" w:hAnsiTheme="majorHAnsi" w:cstheme="majorHAnsi"/>
          <w:i/>
          <w:sz w:val="26"/>
          <w:szCs w:val="26"/>
        </w:rPr>
        <w:t>immediately effective</w:t>
      </w:r>
      <w:r w:rsidRPr="006863C0">
        <w:rPr>
          <w:rStyle w:val="IntenseEmphasis"/>
          <w:rFonts w:asciiTheme="majorHAnsi" w:hAnsiTheme="majorHAnsi" w:cstheme="majorHAnsi"/>
          <w:szCs w:val="26"/>
        </w:rPr>
        <w:t xml:space="preserve">, as opposed to something that </w:t>
      </w:r>
      <w:r w:rsidRPr="006863C0">
        <w:rPr>
          <w:rStyle w:val="IntenseEmphasis"/>
          <w:rFonts w:asciiTheme="majorHAnsi" w:hAnsiTheme="majorHAnsi" w:cstheme="majorHAnsi"/>
          <w:i/>
          <w:szCs w:val="26"/>
        </w:rPr>
        <w:t>will</w:t>
      </w:r>
      <w:r w:rsidRPr="006863C0">
        <w:rPr>
          <w:rFonts w:asciiTheme="majorHAnsi" w:hAnsiTheme="majorHAnsi" w:cstheme="majorHAnsi"/>
          <w:sz w:val="16"/>
          <w:szCs w:val="26"/>
        </w:rPr>
        <w:t xml:space="preserve"> or </w:t>
      </w:r>
      <w:r w:rsidRPr="006863C0">
        <w:rPr>
          <w:rFonts w:asciiTheme="majorHAnsi" w:hAnsiTheme="majorHAnsi" w:cstheme="majorHAnsi"/>
          <w:i/>
          <w:iCs/>
          <w:sz w:val="16"/>
          <w:szCs w:val="26"/>
        </w:rPr>
        <w:t>would</w:t>
      </w:r>
      <w:r w:rsidRPr="006863C0">
        <w:rPr>
          <w:rFonts w:asciiTheme="majorHAnsi" w:hAnsiTheme="majorHAnsi" w:cstheme="majorHAnsi"/>
          <w:sz w:val="16"/>
          <w:szCs w:val="26"/>
        </w:rPr>
        <w:t xml:space="preserve"> </w:t>
      </w:r>
      <w:r w:rsidRPr="006863C0">
        <w:rPr>
          <w:rStyle w:val="IntenseEmphasis"/>
          <w:rFonts w:asciiTheme="majorHAnsi" w:hAnsiTheme="majorHAnsi" w:cstheme="majorHAnsi"/>
          <w:szCs w:val="26"/>
        </w:rPr>
        <w:t xml:space="preserve">become effective </w:t>
      </w:r>
      <w:r w:rsidRPr="006863C0">
        <w:rPr>
          <w:rStyle w:val="Emphasis"/>
          <w:rFonts w:asciiTheme="majorHAnsi" w:hAnsiTheme="majorHAnsi" w:cstheme="majorHAnsi"/>
          <w:i/>
          <w:sz w:val="26"/>
          <w:szCs w:val="26"/>
        </w:rPr>
        <w:t>in the future</w:t>
      </w:r>
      <w:r w:rsidRPr="006863C0">
        <w:rPr>
          <w:rFonts w:asciiTheme="majorHAnsi" w:hAnsiTheme="majorHAnsi" w:cstheme="majorHAnsi"/>
          <w:i/>
          <w:iCs/>
          <w:sz w:val="16"/>
          <w:szCs w:val="26"/>
        </w:rPr>
        <w:t xml:space="preserve"> [in futurol</w:t>
      </w:r>
      <w:r w:rsidRPr="006863C0">
        <w:rPr>
          <w:rFonts w:asciiTheme="majorHAnsi" w:hAnsiTheme="majorHAnsi" w:cstheme="majorHAnsi"/>
          <w:sz w:val="16"/>
          <w:szCs w:val="26"/>
        </w:rPr>
        <w:t xml:space="preserve">]. See Van Wyck v. Knevals, </w:t>
      </w:r>
      <w:hyperlink r:id="rId19" w:history="1">
        <w:r w:rsidRPr="006863C0">
          <w:rPr>
            <w:rFonts w:asciiTheme="majorHAnsi" w:hAnsiTheme="majorHAnsi" w:cstheme="majorHAnsi"/>
            <w:sz w:val="16"/>
            <w:szCs w:val="26"/>
          </w:rPr>
          <w:t>106 U.S. 360</w:t>
        </w:r>
      </w:hyperlink>
      <w:r w:rsidRPr="006863C0">
        <w:rPr>
          <w:rFonts w:asciiTheme="majorHAnsi" w:hAnsiTheme="majorHAnsi" w:cstheme="majorHAnsi"/>
          <w:sz w:val="16"/>
          <w:szCs w:val="26"/>
        </w:rPr>
        <w:t xml:space="preserve">, 365, 1 S.Ct. 336, 337, 27 L.Ed. 201 (1882). </w:t>
      </w:r>
    </w:p>
    <w:p w14:paraId="36A2BEBC" w14:textId="77777777" w:rsidR="00FB561F" w:rsidRPr="006863C0" w:rsidRDefault="00FB561F" w:rsidP="00FB561F">
      <w:pPr>
        <w:pStyle w:val="Heading4"/>
      </w:pPr>
      <w:r w:rsidRPr="006863C0">
        <w:t xml:space="preserve">Appropriation of outer space” by private entities refers to the exercise of exclusive control of space. </w:t>
      </w:r>
    </w:p>
    <w:p w14:paraId="1C7BF044" w14:textId="77777777" w:rsidR="00FB561F" w:rsidRPr="006863C0" w:rsidRDefault="00FB561F" w:rsidP="00FB561F">
      <w:pPr>
        <w:rPr>
          <w:sz w:val="16"/>
        </w:rPr>
      </w:pPr>
      <w:r w:rsidRPr="006863C0">
        <w:rPr>
          <w:sz w:val="16"/>
        </w:rPr>
        <w:t xml:space="preserve">TIMOTHY JUSTIN </w:t>
      </w:r>
      <w:r w:rsidRPr="006863C0">
        <w:rPr>
          <w:rStyle w:val="Style13ptBold"/>
          <w:u w:val="single"/>
        </w:rPr>
        <w:t>TRAPP</w:t>
      </w:r>
      <w:r w:rsidRPr="006863C0">
        <w:rPr>
          <w:sz w:val="16"/>
        </w:rPr>
        <w:t xml:space="preserve">, JD Candidate @ UIUC Law, </w:t>
      </w:r>
      <w:r w:rsidRPr="006863C0">
        <w:rPr>
          <w:rStyle w:val="Style13ptBold"/>
          <w:u w:val="single"/>
        </w:rPr>
        <w:t>’13</w:t>
      </w:r>
      <w:r w:rsidRPr="006863C0">
        <w:rPr>
          <w:sz w:val="16"/>
        </w:rPr>
        <w:t>, TAKING UP SPACE BY ANY OTHER MEANS: COMING TO TERMS WITH THE NONAPPROPRIATION ARTICLE OF THE OUTER SPACE TREATY UNIVERSITY OF ILLINOIS LAW REVIEW [Vol. 2013 No. 4]</w:t>
      </w:r>
    </w:p>
    <w:p w14:paraId="59BD1C7F" w14:textId="77777777" w:rsidR="00FB561F" w:rsidRPr="006863C0" w:rsidRDefault="00FB561F" w:rsidP="00FB561F">
      <w:pPr>
        <w:rPr>
          <w:sz w:val="16"/>
          <w:szCs w:val="26"/>
        </w:rPr>
      </w:pPr>
      <w:r w:rsidRPr="006863C0">
        <w:rPr>
          <w:sz w:val="16"/>
          <w:szCs w:val="26"/>
        </w:rPr>
        <w:t>The issues presented in relation to the nonappropriation article of the Outer Space Treaty should be clear.214 The ITU has, quite blatantly, created something akin to “</w:t>
      </w:r>
      <w:r w:rsidRPr="006863C0">
        <w:rPr>
          <w:rStyle w:val="StyleUnderline"/>
          <w:sz w:val="26"/>
          <w:szCs w:val="26"/>
        </w:rPr>
        <w:t>property interests in outer space</w:t>
      </w:r>
      <w:r w:rsidRPr="006863C0">
        <w:rPr>
          <w:sz w:val="16"/>
          <w:szCs w:val="26"/>
        </w:rPr>
        <w:t xml:space="preserve">.”215 It allows nations to exclude others from their orbital slots, even when the nation is not currently using that slot.216 This </w:t>
      </w:r>
      <w:r w:rsidRPr="006863C0">
        <w:rPr>
          <w:rStyle w:val="StyleUnderline"/>
          <w:sz w:val="26"/>
          <w:szCs w:val="26"/>
        </w:rPr>
        <w:t>is directly in line with at least one definition of outer-space appropriation</w:t>
      </w:r>
      <w:r w:rsidRPr="006863C0">
        <w:rPr>
          <w:sz w:val="16"/>
          <w:szCs w:val="26"/>
        </w:rPr>
        <w:t>.217 [**Start Footnote 217**Id. at 236 (“</w:t>
      </w:r>
      <w:r w:rsidRPr="006863C0">
        <w:rPr>
          <w:rStyle w:val="Emphasis"/>
          <w:sz w:val="26"/>
          <w:szCs w:val="26"/>
        </w:rPr>
        <w:t>Appropriation of outer space</w:t>
      </w:r>
      <w:r w:rsidRPr="006863C0">
        <w:rPr>
          <w:sz w:val="16"/>
          <w:szCs w:val="26"/>
        </w:rPr>
        <w:t xml:space="preserve">, </w:t>
      </w:r>
      <w:r w:rsidRPr="006863C0">
        <w:rPr>
          <w:rStyle w:val="Emphasis"/>
          <w:sz w:val="26"/>
          <w:szCs w:val="26"/>
        </w:rPr>
        <w:t>therefore, is ‘the exercise of exclusive control or exclusive use’ with a sense of permanence, which limits other nations’ access to i</w:t>
      </w:r>
      <w:r w:rsidRPr="006863C0">
        <w:rPr>
          <w:sz w:val="16"/>
          <w:szCs w:val="2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61249B6" w14:textId="77777777" w:rsidR="00FB561F" w:rsidRPr="006863C0" w:rsidRDefault="00FB561F" w:rsidP="006C1B60">
      <w:pPr>
        <w:ind w:right="288"/>
        <w:rPr>
          <w:rFonts w:asciiTheme="majorHAnsi" w:eastAsia="Times New Roman" w:hAnsiTheme="majorHAnsi" w:cstheme="majorHAnsi"/>
          <w:sz w:val="16"/>
          <w:szCs w:val="26"/>
        </w:rPr>
      </w:pPr>
    </w:p>
    <w:p w14:paraId="66F95858" w14:textId="77777777" w:rsidR="009A19BD" w:rsidRPr="006863C0" w:rsidRDefault="009A19BD" w:rsidP="009A19BD">
      <w:pPr>
        <w:pStyle w:val="Heading4"/>
        <w:rPr>
          <w:rFonts w:cs="Calibri"/>
        </w:rPr>
      </w:pPr>
      <w:r w:rsidRPr="006863C0">
        <w:rPr>
          <w:rFonts w:cs="Calibri"/>
        </w:rPr>
        <w:lastRenderedPageBreak/>
        <w:t>Violation:</w:t>
      </w:r>
    </w:p>
    <w:p w14:paraId="06BF1DE9" w14:textId="77777777" w:rsidR="009A19BD" w:rsidRPr="006863C0" w:rsidRDefault="009A19BD" w:rsidP="009A19BD">
      <w:pPr>
        <w:pStyle w:val="Heading4"/>
      </w:pPr>
      <w:r w:rsidRPr="006863C0">
        <w:t>Standards:</w:t>
      </w:r>
    </w:p>
    <w:p w14:paraId="6CEB235F" w14:textId="52ADE7FA" w:rsidR="009A19BD" w:rsidRPr="006863C0" w:rsidRDefault="009A19BD" w:rsidP="009A19BD">
      <w:pPr>
        <w:pStyle w:val="Heading4"/>
        <w:rPr>
          <w:rFonts w:cs="Calibri"/>
          <w:bCs w:val="0"/>
        </w:rPr>
      </w:pPr>
      <w:r w:rsidRPr="006863C0">
        <w:rPr>
          <w:rFonts w:cs="Calibri"/>
        </w:rPr>
        <w:t xml:space="preserve">1 - competitive equity and clash </w:t>
      </w:r>
      <w:r w:rsidR="00FB561F" w:rsidRPr="006863C0">
        <w:rPr>
          <w:rFonts w:cs="Calibri"/>
        </w:rPr>
        <w:t>–</w:t>
      </w:r>
      <w:r w:rsidRPr="006863C0">
        <w:rPr>
          <w:rFonts w:cs="Calibri"/>
        </w:rPr>
        <w:t xml:space="preserve"> </w:t>
      </w:r>
      <w:r w:rsidR="00FB561F" w:rsidRPr="006863C0">
        <w:rPr>
          <w:rFonts w:cs="Calibri"/>
        </w:rPr>
        <w:t>Not defending</w:t>
      </w:r>
      <w:r w:rsidRPr="006863C0">
        <w:rPr>
          <w:rFonts w:cs="Calibri"/>
        </w:rPr>
        <w:t xml:space="preserve"> </w:t>
      </w:r>
      <w:r w:rsidR="00FB561F" w:rsidRPr="006863C0">
        <w:rPr>
          <w:rFonts w:cs="Calibri"/>
        </w:rPr>
        <w:t>the effects of the resolution</w:t>
      </w:r>
      <w:r w:rsidRPr="006863C0">
        <w:rPr>
          <w:rFonts w:cs="Calibri"/>
        </w:rPr>
        <w:t xml:space="preserve"> favors the aff because it destroys the only stasis point and makes prep impossible because any ground is self-serving, concessionary, and from distorted literature bases. Their model allows someone to specialize for 4 years giving them an edge over people who switch every 2 months.</w:t>
      </w:r>
      <w:r w:rsidR="00FB561F" w:rsidRPr="006863C0">
        <w:rPr>
          <w:rFonts w:cs="Calibri"/>
        </w:rPr>
        <w:t xml:space="preserve">  There is in round abuse – them not defending the consequences of the resolution decks neg ground bc we lose access to all DAs and CPs which is horrible.</w:t>
      </w:r>
      <w:r w:rsidRPr="006863C0">
        <w:rPr>
          <w:rFonts w:cs="Calibri"/>
        </w:rPr>
        <w:t xml:space="preserve"> Filter this through debate’s nature of being a game where both teams want to win, which becomes meaningless without constraints.</w:t>
      </w:r>
    </w:p>
    <w:p w14:paraId="37B878AE" w14:textId="1D4B3E15" w:rsidR="009A19BD" w:rsidRPr="006863C0" w:rsidRDefault="009A19BD" w:rsidP="009A19BD">
      <w:pPr>
        <w:pStyle w:val="Heading4"/>
      </w:pPr>
      <w:r w:rsidRPr="006863C0">
        <w:t xml:space="preserve">Comes first - </w:t>
      </w:r>
      <w:r w:rsidRPr="006863C0">
        <w:rPr>
          <w:rFonts w:cs="Calibri"/>
        </w:rPr>
        <w:t>Procedural fairness outweighs—1] intrinsicness—debate is a game and equity is necessary to sustain the activity 2] probability—debate can’t alter subjectivity, but it can rectify skews 3] metaconstraint—all your arguments concede fairness since you assume they will be evaluated fairly 4] application—your model only indicts how fairness has been applied</w:t>
      </w:r>
      <w:r w:rsidRPr="006863C0">
        <w:rPr>
          <w:rFonts w:cs="Calibri"/>
          <w:i/>
        </w:rPr>
        <w:t xml:space="preserve"> </w:t>
      </w:r>
      <w:r w:rsidRPr="006863C0">
        <w:rPr>
          <w:rFonts w:cs="Calibri"/>
        </w:rPr>
        <w:t>not that it’s intrinsically bad—their model would justify exclusion.</w:t>
      </w:r>
    </w:p>
    <w:p w14:paraId="37BD2DCB" w14:textId="77777777" w:rsidR="009A19BD" w:rsidRPr="006863C0" w:rsidRDefault="009A19BD" w:rsidP="009A19BD">
      <w:pPr>
        <w:pStyle w:val="Heading4"/>
      </w:pPr>
      <w:r w:rsidRPr="006863C0">
        <w:t>Paradigm issues:</w:t>
      </w:r>
    </w:p>
    <w:p w14:paraId="6F92A507" w14:textId="77777777" w:rsidR="009A19BD" w:rsidRPr="006863C0" w:rsidRDefault="009A19BD" w:rsidP="009A19BD">
      <w:pPr>
        <w:pStyle w:val="Heading4"/>
      </w:pPr>
      <w:r w:rsidRPr="006863C0">
        <w:t>TFW is drop the debater – it indicts their method of engagement and proves we couldn’t engage fairly with their aff.</w:t>
      </w:r>
    </w:p>
    <w:p w14:paraId="67D1E70A" w14:textId="77777777" w:rsidR="009A19BD" w:rsidRPr="006863C0" w:rsidRDefault="009A19BD" w:rsidP="009A19BD">
      <w:pPr>
        <w:pStyle w:val="Heading4"/>
      </w:pPr>
      <w:r w:rsidRPr="006863C0">
        <w:t>Competing interps – reasonability is arbitrary, you can’t be reasonably topical, and causes a race to the bottom of questionable argumentation.</w:t>
      </w:r>
    </w:p>
    <w:p w14:paraId="7A99613E" w14:textId="77777777" w:rsidR="009A19BD" w:rsidRPr="006863C0" w:rsidRDefault="009A19BD" w:rsidP="009A19BD">
      <w:pPr>
        <w:pStyle w:val="Heading4"/>
      </w:pPr>
      <w:r w:rsidRPr="006863C0">
        <w:t>No impact turns or RVIs -</w:t>
      </w:r>
    </w:p>
    <w:p w14:paraId="693475F7" w14:textId="77777777" w:rsidR="009A19BD" w:rsidRPr="006863C0" w:rsidRDefault="009A19BD" w:rsidP="009A19BD">
      <w:pPr>
        <w:pStyle w:val="Heading4"/>
      </w:pPr>
      <w:r w:rsidRPr="006863C0">
        <w:t>1 - Perfcon – if T’s bad and you vote for them on that arg, you’re voting on T.</w:t>
      </w:r>
    </w:p>
    <w:p w14:paraId="1C9E7B0B" w14:textId="77777777" w:rsidR="009A19BD" w:rsidRPr="006863C0" w:rsidRDefault="009A19BD" w:rsidP="009A19BD">
      <w:pPr>
        <w:pStyle w:val="Heading4"/>
      </w:pPr>
      <w:r w:rsidRPr="006863C0">
        <w:t>2 - Substance – if T’s bad then we should try debating on substance – impact turns force me to go for T since I need to defend my position.</w:t>
      </w:r>
    </w:p>
    <w:p w14:paraId="2985A6DA" w14:textId="77777777" w:rsidR="009A19BD" w:rsidRPr="006863C0" w:rsidRDefault="009A19BD" w:rsidP="009A19BD"/>
    <w:p w14:paraId="5CE65F2F" w14:textId="5FCFF569" w:rsidR="003274F7" w:rsidRPr="006863C0" w:rsidRDefault="009A19BD" w:rsidP="003274F7">
      <w:pPr>
        <w:pStyle w:val="Heading2"/>
      </w:pPr>
      <w:r w:rsidRPr="006863C0">
        <w:lastRenderedPageBreak/>
        <w:t>2</w:t>
      </w:r>
    </w:p>
    <w:p w14:paraId="3986B4E9" w14:textId="77777777" w:rsidR="003274F7" w:rsidRPr="006863C0" w:rsidRDefault="003274F7" w:rsidP="003274F7">
      <w:pPr>
        <w:pStyle w:val="Heading4"/>
      </w:pPr>
      <w:r w:rsidRPr="006863C0">
        <w:t>Robust neuroscience proves pleasure and pain are intrinsically binding and control motivation and decision making.</w:t>
      </w:r>
    </w:p>
    <w:p w14:paraId="7E00C6D9" w14:textId="7E80E39C" w:rsidR="00336D99" w:rsidRPr="006863C0" w:rsidRDefault="00336D99" w:rsidP="00336D99">
      <w:pPr>
        <w:pStyle w:val="Heading4"/>
        <w:rPr>
          <w:rFonts w:asciiTheme="majorHAnsi" w:hAnsiTheme="majorHAnsi" w:cstheme="majorHAnsi"/>
          <w:bCs w:val="0"/>
          <w:u w:val="single"/>
        </w:rPr>
      </w:pPr>
      <w:r w:rsidRPr="006863C0">
        <w:rPr>
          <w:rFonts w:asciiTheme="majorHAnsi" w:hAnsiTheme="majorHAnsi" w:cstheme="majorHAnsi"/>
        </w:rPr>
        <w:t xml:space="preserve">Pleasure and pain are intrinsic </w:t>
      </w:r>
      <w:r w:rsidRPr="006863C0">
        <w:rPr>
          <w:rFonts w:asciiTheme="majorHAnsi" w:hAnsiTheme="majorHAnsi" w:cstheme="majorHAnsi"/>
          <w:u w:val="single"/>
        </w:rPr>
        <w:t>value</w:t>
      </w:r>
      <w:r w:rsidRPr="006863C0">
        <w:rPr>
          <w:rFonts w:asciiTheme="majorHAnsi" w:hAnsiTheme="majorHAnsi" w:cstheme="majorHAnsi"/>
        </w:rPr>
        <w:t xml:space="preserve"> and </w:t>
      </w:r>
      <w:r w:rsidRPr="006863C0">
        <w:rPr>
          <w:rFonts w:asciiTheme="majorHAnsi" w:hAnsiTheme="majorHAnsi" w:cstheme="majorHAnsi"/>
          <w:u w:val="single"/>
        </w:rPr>
        <w:t>disvalue</w:t>
      </w:r>
      <w:r w:rsidRPr="006863C0">
        <w:rPr>
          <w:rFonts w:asciiTheme="majorHAnsi" w:hAnsiTheme="majorHAnsi" w:cstheme="majorHAnsi"/>
        </w:rPr>
        <w:t xml:space="preserve"> – everything else regresses – </w:t>
      </w:r>
      <w:r w:rsidRPr="006863C0">
        <w:rPr>
          <w:rFonts w:asciiTheme="majorHAnsi" w:hAnsiTheme="majorHAnsi" w:cstheme="majorHAnsi"/>
          <w:u w:val="single"/>
        </w:rPr>
        <w:t>robust neuroscience.</w:t>
      </w:r>
    </w:p>
    <w:p w14:paraId="7ED971C2" w14:textId="77777777" w:rsidR="00336D99" w:rsidRPr="006863C0" w:rsidRDefault="00336D99" w:rsidP="00336D99">
      <w:pPr>
        <w:rPr>
          <w:rFonts w:asciiTheme="majorHAnsi" w:hAnsiTheme="majorHAnsi" w:cstheme="majorHAnsi"/>
          <w:b/>
          <w:sz w:val="16"/>
          <w:szCs w:val="26"/>
        </w:rPr>
      </w:pPr>
      <w:r w:rsidRPr="006863C0">
        <w:rPr>
          <w:rStyle w:val="Style13ptBold"/>
          <w:rFonts w:asciiTheme="majorHAnsi" w:hAnsiTheme="majorHAnsi" w:cstheme="majorHAnsi"/>
          <w:szCs w:val="26"/>
          <w:u w:val="single"/>
        </w:rPr>
        <w:t>Blum et al. 18</w:t>
      </w:r>
      <w:r w:rsidRPr="006863C0">
        <w:rPr>
          <w:rStyle w:val="Style13ptBold"/>
          <w:rFonts w:asciiTheme="majorHAnsi" w:hAnsiTheme="majorHAnsi" w:cstheme="majorHAnsi"/>
          <w:sz w:val="16"/>
          <w:szCs w:val="26"/>
        </w:rPr>
        <w:t xml:space="preserve"> </w:t>
      </w:r>
      <w:r w:rsidRPr="006863C0">
        <w:rPr>
          <w:rFonts w:asciiTheme="majorHAnsi" w:hAnsiTheme="majorHAnsi" w:cstheme="majorHAnsi"/>
          <w:sz w:val="16"/>
          <w:szCs w:val="2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863C0">
          <w:rPr>
            <w:rStyle w:val="Hyperlink"/>
            <w:rFonts w:asciiTheme="majorHAnsi" w:hAnsiTheme="majorHAnsi" w:cstheme="majorHAnsi"/>
            <w:color w:val="000000"/>
            <w:sz w:val="16"/>
            <w:szCs w:val="26"/>
          </w:rPr>
          <w:t>https://www.ncbi.nlm.nih.gov/pmc/articles/PMC6446569/</w:t>
        </w:r>
      </w:hyperlink>
      <w:r w:rsidRPr="006863C0">
        <w:rPr>
          <w:rFonts w:asciiTheme="majorHAnsi" w:hAnsiTheme="majorHAnsi" w:cstheme="majorHAnsi"/>
          <w:sz w:val="16"/>
          <w:szCs w:val="26"/>
        </w:rPr>
        <w:t>, R.S.</w:t>
      </w:r>
    </w:p>
    <w:p w14:paraId="76EE1449"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b/>
          <w:bCs/>
          <w:szCs w:val="26"/>
          <w:u w:val="single"/>
        </w:rPr>
        <w:t>Pleasure</w:t>
      </w:r>
      <w:r w:rsidRPr="006863C0">
        <w:rPr>
          <w:rFonts w:asciiTheme="majorHAnsi" w:hAnsiTheme="majorHAnsi" w:cstheme="majorHAnsi"/>
          <w:szCs w:val="26"/>
          <w:u w:val="single"/>
        </w:rPr>
        <w:t xml:space="preserve"> is not only</w:t>
      </w:r>
      <w:r w:rsidRPr="006863C0">
        <w:rPr>
          <w:rFonts w:asciiTheme="majorHAnsi" w:hAnsiTheme="majorHAnsi" w:cstheme="majorHAnsi"/>
          <w:sz w:val="16"/>
          <w:szCs w:val="26"/>
        </w:rPr>
        <w:t xml:space="preserve"> one of the three </w:t>
      </w:r>
      <w:r w:rsidRPr="006863C0">
        <w:rPr>
          <w:rFonts w:asciiTheme="majorHAnsi" w:hAnsiTheme="majorHAnsi" w:cstheme="majorHAnsi"/>
          <w:szCs w:val="26"/>
          <w:u w:val="single"/>
        </w:rPr>
        <w:t>primary reward functions</w:t>
      </w:r>
      <w:r w:rsidRPr="006863C0">
        <w:rPr>
          <w:rFonts w:asciiTheme="majorHAnsi" w:hAnsiTheme="majorHAnsi" w:cstheme="majorHAnsi"/>
          <w:sz w:val="16"/>
          <w:szCs w:val="26"/>
        </w:rPr>
        <w:t xml:space="preserve"> but </w:t>
      </w:r>
      <w:r w:rsidRPr="006863C0">
        <w:rPr>
          <w:rFonts w:asciiTheme="majorHAnsi" w:hAnsiTheme="majorHAnsi" w:cstheme="majorHAnsi"/>
          <w:szCs w:val="26"/>
          <w:u w:val="single"/>
        </w:rPr>
        <w:t xml:space="preserve">it also </w:t>
      </w:r>
      <w:r w:rsidRPr="006863C0">
        <w:rPr>
          <w:rFonts w:asciiTheme="majorHAnsi" w:hAnsiTheme="majorHAnsi" w:cstheme="majorHAnsi"/>
          <w:b/>
          <w:bCs/>
          <w:szCs w:val="26"/>
          <w:u w:val="single"/>
        </w:rPr>
        <w:t>defines reward.</w:t>
      </w:r>
      <w:r w:rsidRPr="006863C0">
        <w:rPr>
          <w:rFonts w:asciiTheme="majorHAnsi" w:hAnsiTheme="majorHAnsi" w:cstheme="majorHAnsi"/>
          <w:sz w:val="16"/>
          <w:szCs w:val="26"/>
        </w:rPr>
        <w:t xml:space="preserve"> As homeostasis explains the </w:t>
      </w:r>
      <w:r w:rsidRPr="006863C0">
        <w:rPr>
          <w:rFonts w:asciiTheme="majorHAnsi" w:hAnsiTheme="majorHAnsi" w:cstheme="majorHAnsi"/>
          <w:szCs w:val="26"/>
          <w:u w:val="single"/>
        </w:rPr>
        <w:t>functions of</w:t>
      </w:r>
      <w:r w:rsidRPr="006863C0">
        <w:rPr>
          <w:rFonts w:asciiTheme="majorHAnsi" w:hAnsiTheme="majorHAnsi" w:cstheme="majorHAnsi"/>
          <w:sz w:val="16"/>
          <w:szCs w:val="26"/>
        </w:rPr>
        <w:t xml:space="preserve"> only a limited number of </w:t>
      </w:r>
      <w:r w:rsidRPr="006863C0">
        <w:rPr>
          <w:rFonts w:asciiTheme="majorHAnsi" w:hAnsiTheme="majorHAnsi" w:cstheme="majorHAnsi"/>
          <w:szCs w:val="26"/>
          <w:u w:val="single"/>
        </w:rPr>
        <w:t>rewards, the</w:t>
      </w:r>
      <w:r w:rsidRPr="006863C0">
        <w:rPr>
          <w:rFonts w:asciiTheme="majorHAnsi" w:hAnsiTheme="majorHAnsi" w:cstheme="majorHAnsi"/>
          <w:sz w:val="16"/>
          <w:szCs w:val="26"/>
        </w:rPr>
        <w:t xml:space="preserve"> principal </w:t>
      </w:r>
      <w:r w:rsidRPr="006863C0">
        <w:rPr>
          <w:rFonts w:asciiTheme="majorHAnsi" w:hAnsiTheme="majorHAnsi" w:cstheme="majorHAnsi"/>
          <w:szCs w:val="26"/>
          <w:u w:val="single"/>
        </w:rPr>
        <w:t>reason why particular stimuli, objects, events, situations, and activities are rewarding</w:t>
      </w:r>
      <w:r w:rsidRPr="006863C0">
        <w:rPr>
          <w:rFonts w:asciiTheme="majorHAnsi" w:hAnsiTheme="majorHAnsi" w:cstheme="majorHAnsi"/>
          <w:sz w:val="16"/>
          <w:szCs w:val="26"/>
        </w:rPr>
        <w:t xml:space="preserve"> may be </w:t>
      </w:r>
      <w:r w:rsidRPr="006863C0">
        <w:rPr>
          <w:rFonts w:asciiTheme="majorHAnsi" w:hAnsiTheme="majorHAnsi" w:cstheme="majorHAnsi"/>
          <w:szCs w:val="26"/>
          <w:u w:val="single"/>
        </w:rPr>
        <w:t>due to pleasure.</w:t>
      </w:r>
      <w:r w:rsidRPr="006863C0">
        <w:rPr>
          <w:rFonts w:asciiTheme="majorHAnsi" w:hAnsiTheme="majorHAnsi" w:cstheme="majorHAnsi"/>
          <w:sz w:val="16"/>
          <w:szCs w:val="26"/>
        </w:rPr>
        <w:t xml:space="preserve"> This applies first of all to sex and to the primary homeostatic rewards of food and liquid and extends to money, taste, beauty, social encounters and nonmaterial, internally set, and intrinsic rewards. </w:t>
      </w:r>
      <w:r w:rsidRPr="006863C0">
        <w:rPr>
          <w:rFonts w:asciiTheme="majorHAnsi" w:hAnsiTheme="majorHAnsi" w:cstheme="majorHAnsi"/>
          <w:szCs w:val="26"/>
          <w:u w:val="single"/>
        </w:rPr>
        <w:t>Pleasure, as the primary effect of rewards</w:t>
      </w:r>
      <w:r w:rsidRPr="006863C0">
        <w:rPr>
          <w:rFonts w:asciiTheme="majorHAnsi" w:hAnsiTheme="majorHAnsi" w:cstheme="majorHAnsi"/>
          <w:sz w:val="16"/>
          <w:szCs w:val="26"/>
        </w:rPr>
        <w:t xml:space="preserve">, drives the prime reward functions of learning, approach behavior, and decision making and </w:t>
      </w:r>
      <w:r w:rsidRPr="006863C0">
        <w:rPr>
          <w:rFonts w:asciiTheme="majorHAnsi" w:hAnsiTheme="majorHAnsi" w:cstheme="majorHAnsi"/>
          <w:szCs w:val="26"/>
          <w:u w:val="single"/>
        </w:rPr>
        <w:t xml:space="preserve">provides the </w:t>
      </w:r>
      <w:r w:rsidRPr="006863C0">
        <w:rPr>
          <w:rFonts w:asciiTheme="majorHAnsi" w:hAnsiTheme="majorHAnsi" w:cstheme="majorHAnsi"/>
          <w:b/>
          <w:bCs/>
          <w:szCs w:val="26"/>
          <w:u w:val="single"/>
        </w:rPr>
        <w:t>basis for hedonic theories</w:t>
      </w:r>
      <w:r w:rsidRPr="006863C0">
        <w:rPr>
          <w:rFonts w:asciiTheme="majorHAnsi" w:hAnsiTheme="majorHAnsi" w:cstheme="majorHAnsi"/>
          <w:szCs w:val="26"/>
          <w:u w:val="single"/>
        </w:rPr>
        <w:t xml:space="preserve"> of reward function. We are attracted by</w:t>
      </w:r>
      <w:r w:rsidRPr="006863C0">
        <w:rPr>
          <w:rFonts w:asciiTheme="majorHAnsi" w:hAnsiTheme="majorHAnsi" w:cstheme="majorHAnsi"/>
          <w:sz w:val="16"/>
          <w:szCs w:val="26"/>
        </w:rPr>
        <w:t xml:space="preserve"> most </w:t>
      </w:r>
      <w:r w:rsidRPr="006863C0">
        <w:rPr>
          <w:rFonts w:asciiTheme="majorHAnsi" w:hAnsiTheme="majorHAnsi" w:cstheme="majorHAnsi"/>
          <w:szCs w:val="26"/>
          <w:u w:val="single"/>
        </w:rPr>
        <w:t>rewards and exert intense efforts to obtain them</w:t>
      </w:r>
      <w:r w:rsidRPr="006863C0">
        <w:rPr>
          <w:rFonts w:asciiTheme="majorHAnsi" w:hAnsiTheme="majorHAnsi" w:cstheme="majorHAnsi"/>
          <w:sz w:val="16"/>
          <w:szCs w:val="26"/>
        </w:rPr>
        <w:t xml:space="preserve">, just </w:t>
      </w:r>
      <w:r w:rsidRPr="006863C0">
        <w:rPr>
          <w:rFonts w:asciiTheme="majorHAnsi" w:hAnsiTheme="majorHAnsi" w:cstheme="majorHAnsi"/>
          <w:szCs w:val="26"/>
          <w:u w:val="single"/>
        </w:rPr>
        <w:t>because they are enjoyable</w:t>
      </w:r>
      <w:r w:rsidRPr="006863C0">
        <w:rPr>
          <w:rFonts w:asciiTheme="majorHAnsi" w:hAnsiTheme="majorHAnsi" w:cstheme="majorHAnsi"/>
          <w:sz w:val="16"/>
          <w:szCs w:val="26"/>
        </w:rPr>
        <w:t xml:space="preserve"> [10]. </w:t>
      </w:r>
    </w:p>
    <w:p w14:paraId="268D3B9E"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863C0">
        <w:rPr>
          <w:rFonts w:asciiTheme="majorHAnsi" w:hAnsiTheme="majorHAnsi" w:cstheme="majorHAnsi"/>
          <w:szCs w:val="26"/>
          <w:u w:val="single"/>
        </w:rPr>
        <w:t>using both humans and detailed invasive brain analysis of animals has discovered some critical ways that the brain processes pleasure</w:t>
      </w:r>
      <w:r w:rsidRPr="006863C0">
        <w:rPr>
          <w:rFonts w:asciiTheme="majorHAnsi" w:hAnsiTheme="majorHAnsi" w:cstheme="majorHAnsi"/>
          <w:sz w:val="16"/>
          <w:szCs w:val="26"/>
        </w:rPr>
        <w:t xml:space="preserve"> [14]. </w:t>
      </w:r>
    </w:p>
    <w:p w14:paraId="1334E30F"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Cs w:val="26"/>
          <w:u w:val="single"/>
        </w:rPr>
        <w:t>Pleasure as a hallmark of reward is sufficient for defining a reward</w:t>
      </w:r>
      <w:r w:rsidRPr="006863C0">
        <w:rPr>
          <w:rFonts w:asciiTheme="majorHAnsi" w:hAnsiTheme="majorHAnsi" w:cstheme="majorHAnsi"/>
          <w:sz w:val="16"/>
          <w:szCs w:val="26"/>
        </w:rPr>
        <w:t xml:space="preserve">, but it may not be necessary. </w:t>
      </w:r>
      <w:r w:rsidRPr="006863C0">
        <w:rPr>
          <w:rFonts w:asciiTheme="majorHAnsi" w:hAnsiTheme="majorHAnsi" w:cstheme="majorHAnsi"/>
          <w:szCs w:val="26"/>
          <w:u w:val="single"/>
        </w:rPr>
        <w:t>A reward may generate positive</w:t>
      </w:r>
      <w:r w:rsidRPr="006863C0">
        <w:rPr>
          <w:rFonts w:asciiTheme="majorHAnsi" w:hAnsiTheme="majorHAnsi" w:cstheme="majorHAnsi"/>
          <w:sz w:val="16"/>
          <w:szCs w:val="26"/>
        </w:rPr>
        <w:t xml:space="preserve"> learning and approach </w:t>
      </w:r>
      <w:r w:rsidRPr="006863C0">
        <w:rPr>
          <w:rFonts w:asciiTheme="majorHAnsi" w:hAnsiTheme="majorHAnsi" w:cstheme="majorHAnsi"/>
          <w:szCs w:val="26"/>
          <w:u w:val="single"/>
        </w:rPr>
        <w:t>behavior</w:t>
      </w:r>
      <w:r w:rsidRPr="006863C0">
        <w:rPr>
          <w:rFonts w:asciiTheme="majorHAnsi" w:hAnsiTheme="majorHAnsi" w:cstheme="majorHAnsi"/>
          <w:sz w:val="16"/>
          <w:szCs w:val="26"/>
        </w:rPr>
        <w:t xml:space="preserve"> simply </w:t>
      </w:r>
      <w:r w:rsidRPr="006863C0">
        <w:rPr>
          <w:rFonts w:asciiTheme="majorHAnsi" w:hAnsiTheme="majorHAnsi" w:cstheme="majorHAnsi"/>
          <w:szCs w:val="26"/>
          <w:u w:val="single"/>
        </w:rPr>
        <w:t>because it contains substances that are essential for body function.</w:t>
      </w:r>
      <w:r w:rsidRPr="006863C0">
        <w:rPr>
          <w:rFonts w:asciiTheme="majorHAnsi" w:hAnsiTheme="majorHAnsi" w:cstheme="majorHAnsi"/>
          <w:sz w:val="16"/>
          <w:szCs w:val="2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EF774F0"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lastRenderedPageBreak/>
        <w:t xml:space="preserve">Evolutionary theories of pleasure: The love connection BO:D </w:t>
      </w:r>
    </w:p>
    <w:p w14:paraId="264E07C3"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Charles Darwin and other biological scientists that have examined the biological </w:t>
      </w:r>
      <w:r w:rsidRPr="006863C0">
        <w:rPr>
          <w:rFonts w:asciiTheme="majorHAnsi" w:hAnsiTheme="majorHAnsi" w:cstheme="majorHAnsi"/>
          <w:szCs w:val="26"/>
          <w:u w:val="single"/>
        </w:rPr>
        <w:t>evolution and its basic principles found</w:t>
      </w:r>
      <w:r w:rsidRPr="006863C0">
        <w:rPr>
          <w:rFonts w:asciiTheme="majorHAnsi" w:hAnsiTheme="majorHAnsi" w:cstheme="majorHAnsi"/>
          <w:sz w:val="16"/>
          <w:szCs w:val="26"/>
        </w:rPr>
        <w:t xml:space="preserve"> various </w:t>
      </w:r>
      <w:r w:rsidRPr="006863C0">
        <w:rPr>
          <w:rFonts w:asciiTheme="majorHAnsi" w:hAnsiTheme="majorHAnsi" w:cstheme="majorHAnsi"/>
          <w:szCs w:val="26"/>
          <w:u w:val="single"/>
        </w:rPr>
        <w:t>mechanisms that steer behavior and biological development.</w:t>
      </w:r>
      <w:r w:rsidRPr="006863C0">
        <w:rPr>
          <w:rFonts w:asciiTheme="majorHAnsi" w:hAnsiTheme="majorHAnsi" w:cstheme="majorHAnsi"/>
          <w:sz w:val="16"/>
          <w:szCs w:val="2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A8C7EF6"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It is well established that modern biological theory conjectures that </w:t>
      </w:r>
      <w:r w:rsidRPr="006863C0">
        <w:rPr>
          <w:rFonts w:asciiTheme="majorHAnsi" w:hAnsiTheme="majorHAnsi" w:cstheme="majorHAnsi"/>
          <w:b/>
          <w:bCs/>
          <w:szCs w:val="26"/>
          <w:u w:val="single"/>
        </w:rPr>
        <w:t>organisms are</w:t>
      </w:r>
      <w:r w:rsidRPr="006863C0">
        <w:rPr>
          <w:rFonts w:asciiTheme="majorHAnsi" w:hAnsiTheme="majorHAnsi" w:cstheme="majorHAnsi"/>
          <w:szCs w:val="26"/>
          <w:u w:val="single"/>
        </w:rPr>
        <w:t xml:space="preserve"> the </w:t>
      </w:r>
      <w:r w:rsidRPr="006863C0">
        <w:rPr>
          <w:rFonts w:asciiTheme="majorHAnsi" w:hAnsiTheme="majorHAnsi" w:cstheme="majorHAnsi"/>
          <w:b/>
          <w:bCs/>
          <w:szCs w:val="26"/>
          <w:u w:val="single"/>
        </w:rPr>
        <w:t>result of evolutionary competition.</w:t>
      </w:r>
      <w:r w:rsidRPr="006863C0">
        <w:rPr>
          <w:rFonts w:asciiTheme="majorHAnsi" w:hAnsiTheme="majorHAnsi" w:cstheme="majorHAnsi"/>
          <w:sz w:val="16"/>
          <w:szCs w:val="26"/>
        </w:rPr>
        <w:t xml:space="preserve"> In fact, Richard </w:t>
      </w:r>
      <w:r w:rsidRPr="006863C0">
        <w:rPr>
          <w:rFonts w:asciiTheme="majorHAnsi" w:hAnsiTheme="majorHAnsi" w:cstheme="majorHAnsi"/>
          <w:szCs w:val="26"/>
          <w:u w:val="single"/>
        </w:rPr>
        <w:t>Dawkins stresses gene survival and propagation as the basic mechanism of life</w:t>
      </w:r>
      <w:r w:rsidRPr="006863C0">
        <w:rPr>
          <w:rFonts w:asciiTheme="majorHAnsi" w:hAnsiTheme="majorHAnsi" w:cstheme="majorHAnsi"/>
          <w:sz w:val="16"/>
          <w:szCs w:val="26"/>
        </w:rPr>
        <w:t xml:space="preserve"> [20]. Only genes that lead to </w:t>
      </w:r>
      <w:r w:rsidRPr="006863C0">
        <w:rPr>
          <w:rFonts w:asciiTheme="majorHAnsi" w:hAnsiTheme="majorHAnsi" w:cstheme="majorHAnsi"/>
          <w:szCs w:val="26"/>
          <w:u w:val="single"/>
        </w:rPr>
        <w:t>the fittest phenotype will make it.</w:t>
      </w:r>
      <w:r w:rsidRPr="006863C0">
        <w:rPr>
          <w:rFonts w:asciiTheme="majorHAnsi" w:hAnsiTheme="majorHAnsi" w:cstheme="majorHAnsi"/>
          <w:sz w:val="16"/>
          <w:szCs w:val="26"/>
        </w:rPr>
        <w:t xml:space="preserve"> It is noteworthy that the phenotype is selected based on behavior that maximizes gene propagation. To do so, the phenotype must survive and generate offspring, and be better at it than its competitors. Thus, </w:t>
      </w:r>
      <w:r w:rsidRPr="006863C0">
        <w:rPr>
          <w:rFonts w:asciiTheme="majorHAnsi" w:hAnsiTheme="majorHAnsi" w:cstheme="majorHAnsi"/>
          <w:szCs w:val="26"/>
          <w:u w:val="single"/>
        </w:rPr>
        <w:t>the ultimate, distal function of rewards is to increase evolutionary fitness</w:t>
      </w:r>
      <w:r w:rsidRPr="006863C0">
        <w:rPr>
          <w:rFonts w:asciiTheme="majorHAnsi" w:hAnsiTheme="majorHAnsi" w:cstheme="majorHAnsi"/>
          <w:sz w:val="16"/>
          <w:szCs w:val="2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AEF62E9" w14:textId="77777777" w:rsidR="00336D99" w:rsidRPr="006863C0" w:rsidRDefault="00336D99" w:rsidP="00336D99">
      <w:pPr>
        <w:rPr>
          <w:rFonts w:asciiTheme="majorHAnsi" w:hAnsiTheme="majorHAnsi" w:cstheme="majorHAnsi"/>
          <w:szCs w:val="26"/>
          <w:u w:val="single"/>
        </w:rPr>
      </w:pPr>
      <w:r w:rsidRPr="006863C0">
        <w:rPr>
          <w:rFonts w:asciiTheme="majorHAnsi" w:hAnsiTheme="majorHAnsi" w:cstheme="majorHAnsi"/>
          <w:szCs w:val="26"/>
          <w:u w:val="single"/>
        </w:rPr>
        <w:t>Behavioral reward functions have evolved to help individuals to survive and propagate their genes</w:t>
      </w:r>
      <w:r w:rsidRPr="006863C0">
        <w:rPr>
          <w:rFonts w:asciiTheme="majorHAnsi" w:hAnsiTheme="majorHAnsi" w:cstheme="majorHAnsi"/>
          <w:sz w:val="16"/>
          <w:szCs w:val="26"/>
        </w:rPr>
        <w:t xml:space="preserve">. Apparently, </w:t>
      </w:r>
      <w:r w:rsidRPr="006863C0">
        <w:rPr>
          <w:rFonts w:asciiTheme="majorHAnsi" w:hAnsiTheme="majorHAnsi" w:cstheme="majorHAnsi"/>
          <w:szCs w:val="26"/>
          <w:u w:val="single"/>
        </w:rPr>
        <w:t>people need to live well and long enough to reproduce.</w:t>
      </w:r>
      <w:r w:rsidRPr="006863C0">
        <w:rPr>
          <w:rFonts w:asciiTheme="majorHAnsi" w:hAnsiTheme="majorHAnsi" w:cstheme="majorHAnsi"/>
          <w:sz w:val="16"/>
          <w:szCs w:val="2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863C0">
        <w:rPr>
          <w:rFonts w:asciiTheme="majorHAnsi" w:hAnsiTheme="majorHAnsi" w:cstheme="majorHAnsi"/>
          <w:szCs w:val="26"/>
          <w:u w:val="single"/>
        </w:rPr>
        <w:t>any small edge will ultimately result in evolutionary advantage</w:t>
      </w:r>
      <w:r w:rsidRPr="006863C0">
        <w:rPr>
          <w:rFonts w:asciiTheme="majorHAnsi" w:hAnsiTheme="majorHAnsi" w:cstheme="majorHAnsi"/>
          <w:sz w:val="16"/>
          <w:szCs w:val="2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863C0">
        <w:rPr>
          <w:rFonts w:asciiTheme="majorHAnsi" w:hAnsiTheme="majorHAnsi" w:cstheme="majorHAnsi"/>
          <w:szCs w:val="26"/>
          <w:u w:val="single"/>
        </w:rPr>
        <w:t>Thus the distal reward function in gene propagation and evolutionary fitness defines the proximal reward functions that we see</w:t>
      </w:r>
      <w:r w:rsidRPr="006863C0">
        <w:rPr>
          <w:rFonts w:asciiTheme="majorHAnsi" w:hAnsiTheme="majorHAnsi" w:cstheme="majorHAnsi"/>
          <w:sz w:val="16"/>
          <w:szCs w:val="26"/>
        </w:rPr>
        <w:t xml:space="preserve"> in everyday behavior. </w:t>
      </w:r>
      <w:r w:rsidRPr="006863C0">
        <w:rPr>
          <w:rFonts w:asciiTheme="majorHAnsi" w:hAnsiTheme="majorHAnsi" w:cstheme="majorHAnsi"/>
          <w:szCs w:val="26"/>
          <w:u w:val="single"/>
        </w:rPr>
        <w:t>That is why foods, drinks, mates, and offspring are rewarding.</w:t>
      </w:r>
    </w:p>
    <w:p w14:paraId="6CB23951"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There have been theories linking pleasure as a required component of health benefits salutogenesis, (salugenesis). In essence, under these terms, </w:t>
      </w:r>
      <w:r w:rsidRPr="006863C0">
        <w:rPr>
          <w:rFonts w:asciiTheme="majorHAnsi" w:hAnsiTheme="majorHAnsi" w:cstheme="majorHAnsi"/>
          <w:szCs w:val="26"/>
          <w:u w:val="single"/>
        </w:rPr>
        <w:t>pleasure is described as a state or feeling of happiness and satisfaction resulting from an experience that one enjoys.</w:t>
      </w:r>
      <w:r w:rsidRPr="006863C0">
        <w:rPr>
          <w:rFonts w:asciiTheme="majorHAnsi" w:hAnsiTheme="majorHAnsi" w:cstheme="majorHAnsi"/>
          <w:sz w:val="16"/>
          <w:szCs w:val="2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C4DCCDE"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FB91E9E"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Finding happiness is different between apes and humans </w:t>
      </w:r>
    </w:p>
    <w:p w14:paraId="1BD84F32"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5462E2B1"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lastRenderedPageBreak/>
        <w:t xml:space="preserve">Remarkably, there are </w:t>
      </w:r>
      <w:r w:rsidRPr="006863C0">
        <w:rPr>
          <w:rFonts w:asciiTheme="majorHAnsi" w:hAnsiTheme="majorHAnsi" w:cstheme="majorHAnsi"/>
          <w:szCs w:val="26"/>
          <w:u w:val="single"/>
        </w:rPr>
        <w:t>pathways for ordinary liking and pleasure</w:t>
      </w:r>
      <w:r w:rsidRPr="006863C0">
        <w:rPr>
          <w:rFonts w:asciiTheme="majorHAnsi" w:hAnsiTheme="majorHAnsi" w:cstheme="majorHAnsi"/>
          <w:sz w:val="16"/>
          <w:szCs w:val="26"/>
        </w:rPr>
        <w:t xml:space="preserve">, which </w:t>
      </w:r>
      <w:r w:rsidRPr="006863C0">
        <w:rPr>
          <w:rFonts w:asciiTheme="majorHAnsi" w:hAnsiTheme="majorHAnsi" w:cstheme="majorHAnsi"/>
          <w:szCs w:val="26"/>
          <w:u w:val="single"/>
        </w:rPr>
        <w:t>are limited in scope</w:t>
      </w:r>
      <w:r w:rsidRPr="006863C0">
        <w:rPr>
          <w:rFonts w:asciiTheme="majorHAnsi" w:hAnsiTheme="majorHAnsi" w:cstheme="majorHAnsi"/>
          <w:sz w:val="16"/>
          <w:szCs w:val="26"/>
        </w:rPr>
        <w:t xml:space="preserve"> as described above in this commentary. However, </w:t>
      </w:r>
      <w:r w:rsidRPr="006863C0">
        <w:rPr>
          <w:rFonts w:asciiTheme="majorHAnsi" w:hAnsiTheme="majorHAnsi" w:cstheme="majorHAnsi"/>
          <w:szCs w:val="26"/>
          <w:u w:val="single"/>
        </w:rPr>
        <w:t xml:space="preserve">there are </w:t>
      </w:r>
      <w:r w:rsidRPr="006863C0">
        <w:rPr>
          <w:rFonts w:asciiTheme="majorHAnsi" w:hAnsiTheme="majorHAnsi" w:cstheme="majorHAnsi"/>
          <w:b/>
          <w:bCs/>
          <w:szCs w:val="26"/>
          <w:u w:val="single"/>
        </w:rPr>
        <w:t>many brain regions</w:t>
      </w:r>
      <w:r w:rsidRPr="006863C0">
        <w:rPr>
          <w:rFonts w:asciiTheme="majorHAnsi" w:hAnsiTheme="majorHAnsi" w:cstheme="majorHAnsi"/>
          <w:sz w:val="16"/>
          <w:szCs w:val="26"/>
        </w:rPr>
        <w:t xml:space="preserve">, often termed hot and cold spots, </w:t>
      </w:r>
      <w:r w:rsidRPr="006863C0">
        <w:rPr>
          <w:rFonts w:asciiTheme="majorHAnsi" w:hAnsiTheme="majorHAnsi" w:cstheme="majorHAnsi"/>
          <w:szCs w:val="26"/>
          <w:u w:val="single"/>
        </w:rPr>
        <w:t xml:space="preserve">that significantly </w:t>
      </w:r>
      <w:r w:rsidRPr="006863C0">
        <w:rPr>
          <w:rFonts w:asciiTheme="majorHAnsi" w:hAnsiTheme="majorHAnsi" w:cstheme="majorHAnsi"/>
          <w:b/>
          <w:bCs/>
          <w:szCs w:val="26"/>
          <w:u w:val="single"/>
        </w:rPr>
        <w:t>modulate</w:t>
      </w:r>
      <w:r w:rsidRPr="006863C0">
        <w:rPr>
          <w:rFonts w:asciiTheme="majorHAnsi" w:hAnsiTheme="majorHAnsi" w:cstheme="majorHAnsi"/>
          <w:sz w:val="16"/>
          <w:szCs w:val="26"/>
        </w:rPr>
        <w:t xml:space="preserve"> (increase or decrease) </w:t>
      </w:r>
      <w:r w:rsidRPr="006863C0">
        <w:rPr>
          <w:rFonts w:asciiTheme="majorHAnsi" w:hAnsiTheme="majorHAnsi" w:cstheme="majorHAnsi"/>
          <w:szCs w:val="26"/>
          <w:u w:val="single"/>
        </w:rPr>
        <w:t xml:space="preserve">our </w:t>
      </w:r>
      <w:r w:rsidRPr="006863C0">
        <w:rPr>
          <w:rFonts w:asciiTheme="majorHAnsi" w:hAnsiTheme="majorHAnsi" w:cstheme="majorHAnsi"/>
          <w:b/>
          <w:bCs/>
          <w:szCs w:val="26"/>
          <w:u w:val="single"/>
        </w:rPr>
        <w:t>pleasure or</w:t>
      </w:r>
      <w:r w:rsidRPr="006863C0">
        <w:rPr>
          <w:rFonts w:asciiTheme="majorHAnsi" w:hAnsiTheme="majorHAnsi" w:cstheme="majorHAnsi"/>
          <w:szCs w:val="26"/>
          <w:u w:val="single"/>
        </w:rPr>
        <w:t xml:space="preserve"> even produce</w:t>
      </w:r>
      <w:r w:rsidRPr="006863C0">
        <w:rPr>
          <w:rFonts w:asciiTheme="majorHAnsi" w:hAnsiTheme="majorHAnsi" w:cstheme="majorHAnsi"/>
          <w:b/>
          <w:bCs/>
          <w:szCs w:val="26"/>
          <w:u w:val="single"/>
        </w:rPr>
        <w:t xml:space="preserve"> the opposite</w:t>
      </w:r>
      <w:r w:rsidRPr="006863C0">
        <w:rPr>
          <w:rFonts w:asciiTheme="majorHAnsi" w:hAnsiTheme="majorHAnsi" w:cstheme="majorHAnsi"/>
          <w:sz w:val="16"/>
          <w:szCs w:val="26"/>
        </w:rPr>
        <w:t xml:space="preserve"> of pleasure— that is </w:t>
      </w:r>
      <w:r w:rsidRPr="006863C0">
        <w:rPr>
          <w:rFonts w:asciiTheme="majorHAnsi" w:hAnsiTheme="majorHAnsi" w:cstheme="majorHAnsi"/>
          <w:szCs w:val="26"/>
          <w:u w:val="single"/>
        </w:rPr>
        <w:t>disgust and fear</w:t>
      </w:r>
      <w:r w:rsidRPr="006863C0">
        <w:rPr>
          <w:rFonts w:asciiTheme="majorHAnsi" w:hAnsiTheme="majorHAnsi" w:cstheme="majorHAnsi"/>
          <w:sz w:val="16"/>
          <w:szCs w:val="26"/>
        </w:rPr>
        <w:t xml:space="preserve"> [39]. </w:t>
      </w:r>
      <w:r w:rsidRPr="006863C0">
        <w:rPr>
          <w:rFonts w:asciiTheme="majorHAnsi" w:hAnsiTheme="majorHAnsi" w:cstheme="majorHAnsi"/>
          <w:szCs w:val="26"/>
          <w:u w:val="single"/>
        </w:rPr>
        <w:t>One</w:t>
      </w:r>
      <w:r w:rsidRPr="006863C0">
        <w:rPr>
          <w:rFonts w:asciiTheme="majorHAnsi" w:hAnsiTheme="majorHAnsi" w:cstheme="majorHAnsi"/>
          <w:sz w:val="16"/>
          <w:szCs w:val="26"/>
        </w:rPr>
        <w:t xml:space="preserve"> specific </w:t>
      </w:r>
      <w:r w:rsidRPr="006863C0">
        <w:rPr>
          <w:rFonts w:asciiTheme="majorHAnsi" w:hAnsiTheme="majorHAnsi" w:cstheme="majorHAnsi"/>
          <w:szCs w:val="26"/>
          <w:u w:val="single"/>
        </w:rPr>
        <w:t>region</w:t>
      </w:r>
      <w:r w:rsidRPr="006863C0">
        <w:rPr>
          <w:rFonts w:asciiTheme="majorHAnsi" w:hAnsiTheme="majorHAnsi" w:cstheme="majorHAnsi"/>
          <w:sz w:val="16"/>
          <w:szCs w:val="26"/>
        </w:rPr>
        <w:t xml:space="preserve"> of the nucleus accumbens </w:t>
      </w:r>
      <w:r w:rsidRPr="006863C0">
        <w:rPr>
          <w:rFonts w:asciiTheme="majorHAnsi" w:hAnsiTheme="majorHAnsi" w:cstheme="majorHAnsi"/>
          <w:szCs w:val="26"/>
          <w:u w:val="single"/>
        </w:rPr>
        <w:t>is organized like a computer keyboard, with particular stimulus triggers in rows</w:t>
      </w:r>
      <w:r w:rsidRPr="006863C0">
        <w:rPr>
          <w:rFonts w:asciiTheme="majorHAnsi" w:hAnsiTheme="majorHAnsi" w:cstheme="majorHAnsi"/>
          <w:sz w:val="16"/>
          <w:szCs w:val="26"/>
        </w:rPr>
        <w:t xml:space="preserve">— producing an increase and decrease of pleasure and disgust. Moreover, </w:t>
      </w:r>
      <w:r w:rsidRPr="006863C0">
        <w:rPr>
          <w:rFonts w:asciiTheme="majorHAnsi" w:hAnsiTheme="majorHAnsi" w:cstheme="majorHAnsi"/>
          <w:szCs w:val="26"/>
          <w:u w:val="single"/>
        </w:rPr>
        <w:t>the cortex has unique roles in the cognitive evaluation of our feelings of pleasure</w:t>
      </w:r>
      <w:r w:rsidRPr="006863C0">
        <w:rPr>
          <w:rFonts w:asciiTheme="majorHAnsi" w:hAnsiTheme="majorHAnsi" w:cstheme="majorHAnsi"/>
          <w:sz w:val="16"/>
          <w:szCs w:val="26"/>
        </w:rPr>
        <w:t xml:space="preserve"> [40]. Importantly, the interplay of these multiple triggers and the higher brain centers in the prefrontal cortex are very intricate and are just being uncovered. </w:t>
      </w:r>
    </w:p>
    <w:p w14:paraId="709F7C9C"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Desire and reward centers </w:t>
      </w:r>
    </w:p>
    <w:p w14:paraId="317C647C"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C27AD9C"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93BF4DD"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Furthermore, ordinary </w:t>
      </w:r>
      <w:r w:rsidRPr="006863C0">
        <w:rPr>
          <w:rFonts w:asciiTheme="majorHAnsi" w:hAnsiTheme="majorHAnsi" w:cstheme="majorHAnsi"/>
          <w:szCs w:val="26"/>
          <w:u w:val="single"/>
        </w:rPr>
        <w:t>“liking” of something, or pure pleasure, is represented by</w:t>
      </w:r>
      <w:r w:rsidRPr="006863C0">
        <w:rPr>
          <w:rFonts w:asciiTheme="majorHAnsi" w:hAnsiTheme="majorHAnsi" w:cstheme="majorHAnsi"/>
          <w:sz w:val="16"/>
          <w:szCs w:val="26"/>
        </w:rPr>
        <w:t xml:space="preserve"> small </w:t>
      </w:r>
      <w:r w:rsidRPr="006863C0">
        <w:rPr>
          <w:rFonts w:asciiTheme="majorHAnsi" w:hAnsiTheme="majorHAnsi" w:cstheme="majorHAnsi"/>
          <w:szCs w:val="26"/>
          <w:u w:val="single"/>
        </w:rPr>
        <w:t>regions</w:t>
      </w:r>
      <w:r w:rsidRPr="006863C0">
        <w:rPr>
          <w:rFonts w:asciiTheme="majorHAnsi" w:hAnsiTheme="majorHAnsi" w:cstheme="majorHAnsi"/>
          <w:sz w:val="16"/>
          <w:szCs w:val="26"/>
        </w:rPr>
        <w:t xml:space="preserve"> mainly </w:t>
      </w:r>
      <w:r w:rsidRPr="006863C0">
        <w:rPr>
          <w:rFonts w:asciiTheme="majorHAnsi" w:hAnsiTheme="majorHAnsi" w:cstheme="majorHAnsi"/>
          <w:szCs w:val="26"/>
          <w:u w:val="single"/>
        </w:rPr>
        <w:t>in the limbic system</w:t>
      </w:r>
      <w:r w:rsidRPr="006863C0">
        <w:rPr>
          <w:rFonts w:asciiTheme="majorHAnsi" w:hAnsiTheme="majorHAnsi" w:cstheme="majorHAnsi"/>
          <w:sz w:val="16"/>
          <w:szCs w:val="26"/>
        </w:rPr>
        <w:t xml:space="preserve"> (old reptilian part of the brain). These may be </w:t>
      </w:r>
      <w:r w:rsidRPr="006863C0">
        <w:rPr>
          <w:rFonts w:asciiTheme="majorHAnsi" w:hAnsiTheme="majorHAnsi" w:cstheme="majorHAnsi"/>
          <w:szCs w:val="26"/>
          <w:u w:val="single"/>
        </w:rPr>
        <w:t>part of larger neural circuits.</w:t>
      </w:r>
      <w:r w:rsidRPr="006863C0">
        <w:rPr>
          <w:rFonts w:asciiTheme="majorHAnsi" w:hAnsiTheme="majorHAnsi" w:cstheme="majorHAnsi"/>
          <w:sz w:val="16"/>
          <w:szCs w:val="2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C2DAF28"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FA56873"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7A4D23A"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w:t>
      </w:r>
      <w:r w:rsidRPr="006863C0">
        <w:rPr>
          <w:rFonts w:asciiTheme="majorHAnsi" w:hAnsiTheme="majorHAnsi" w:cstheme="majorHAnsi"/>
          <w:sz w:val="16"/>
          <w:szCs w:val="16"/>
        </w:rPr>
        <w:lastRenderedPageBreak/>
        <w:t xml:space="preserve">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921DBBB" w14:textId="77777777" w:rsidR="00336D99" w:rsidRPr="006863C0" w:rsidRDefault="00336D99" w:rsidP="00336D99">
      <w:pPr>
        <w:rPr>
          <w:rFonts w:asciiTheme="majorHAnsi" w:hAnsiTheme="majorHAnsi" w:cstheme="majorHAnsi"/>
          <w:sz w:val="16"/>
          <w:szCs w:val="16"/>
        </w:rPr>
      </w:pPr>
      <w:r w:rsidRPr="006863C0">
        <w:rPr>
          <w:rFonts w:asciiTheme="majorHAnsi" w:hAnsiTheme="majorHAnsi" w:cstheme="majorHAnsi"/>
          <w:sz w:val="16"/>
          <w:szCs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2F7548C"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In essence, although nonhuman primate brains are similar to our own, the disparity between other primates and those of human cognitive abilities tells us that surface similarity is not the whole story. </w:t>
      </w:r>
      <w:r w:rsidRPr="006863C0">
        <w:rPr>
          <w:rFonts w:asciiTheme="majorHAnsi" w:hAnsiTheme="majorHAnsi" w:cstheme="majorHAnsi"/>
          <w:szCs w:val="26"/>
          <w:u w:val="single"/>
        </w:rPr>
        <w:t>Sousa et al.</w:t>
      </w:r>
      <w:r w:rsidRPr="006863C0">
        <w:rPr>
          <w:rFonts w:asciiTheme="majorHAnsi" w:hAnsiTheme="majorHAnsi" w:cstheme="majorHAnsi"/>
          <w:sz w:val="16"/>
          <w:szCs w:val="26"/>
        </w:rPr>
        <w:t xml:space="preserve"> [50] small case </w:t>
      </w:r>
      <w:r w:rsidRPr="006863C0">
        <w:rPr>
          <w:rFonts w:asciiTheme="majorHAnsi" w:hAnsiTheme="majorHAnsi" w:cstheme="majorHAnsi"/>
          <w:szCs w:val="26"/>
          <w:u w:val="single"/>
        </w:rPr>
        <w:t>found various differentially expressed genes, to associate with pleasure related systems.</w:t>
      </w:r>
      <w:r w:rsidRPr="006863C0">
        <w:rPr>
          <w:rFonts w:asciiTheme="majorHAnsi" w:hAnsiTheme="majorHAnsi" w:cstheme="majorHAnsi"/>
          <w:sz w:val="16"/>
          <w:szCs w:val="2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57360DE" w14:textId="77777777" w:rsidR="00336D99"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863C0">
        <w:rPr>
          <w:rFonts w:asciiTheme="majorHAnsi" w:hAnsiTheme="majorHAnsi" w:cstheme="majorHAnsi"/>
          <w:szCs w:val="26"/>
          <w:u w:val="single"/>
        </w:rPr>
        <w:t>researchers examined 247 specimens of neural tissue from six humans, five chimpanzees, and five macaque monkeys.</w:t>
      </w:r>
      <w:r w:rsidRPr="006863C0">
        <w:rPr>
          <w:rFonts w:asciiTheme="majorHAnsi" w:hAnsiTheme="majorHAnsi" w:cstheme="majorHAnsi"/>
          <w:sz w:val="16"/>
          <w:szCs w:val="26"/>
        </w:rPr>
        <w:t xml:space="preserve"> Moreover, these </w:t>
      </w:r>
      <w:r w:rsidRPr="006863C0">
        <w:rPr>
          <w:rFonts w:asciiTheme="majorHAnsi" w:hAnsiTheme="majorHAnsi" w:cstheme="majorHAnsi"/>
          <w:szCs w:val="26"/>
          <w:u w:val="single"/>
        </w:rPr>
        <w:t>investigators analyzed which genes were turned on or off in 16 regions of the brain.</w:t>
      </w:r>
      <w:r w:rsidRPr="006863C0">
        <w:rPr>
          <w:rFonts w:asciiTheme="majorHAnsi" w:hAnsiTheme="majorHAnsi" w:cstheme="majorHAnsi"/>
          <w:sz w:val="16"/>
          <w:szCs w:val="26"/>
        </w:rPr>
        <w:t xml:space="preserve"> While </w:t>
      </w:r>
      <w:r w:rsidRPr="006863C0">
        <w:rPr>
          <w:rFonts w:asciiTheme="majorHAnsi" w:hAnsiTheme="majorHAnsi" w:cstheme="majorHAnsi"/>
          <w:szCs w:val="26"/>
          <w:u w:val="single"/>
        </w:rPr>
        <w:t xml:space="preserve">the differences among species were subtle, </w:t>
      </w:r>
      <w:r w:rsidRPr="006863C0">
        <w:rPr>
          <w:rFonts w:asciiTheme="majorHAnsi" w:hAnsiTheme="majorHAnsi" w:cstheme="majorHAnsi"/>
          <w:b/>
          <w:bCs/>
          <w:szCs w:val="26"/>
          <w:u w:val="single"/>
        </w:rPr>
        <w:t>there was</w:t>
      </w:r>
      <w:r w:rsidRPr="006863C0">
        <w:rPr>
          <w:rFonts w:asciiTheme="majorHAnsi" w:hAnsiTheme="majorHAnsi" w:cstheme="majorHAnsi"/>
          <w:szCs w:val="26"/>
          <w:u w:val="single"/>
        </w:rPr>
        <w:t xml:space="preserve"> a </w:t>
      </w:r>
      <w:r w:rsidRPr="006863C0">
        <w:rPr>
          <w:rFonts w:asciiTheme="majorHAnsi" w:hAnsiTheme="majorHAnsi" w:cstheme="majorHAnsi"/>
          <w:b/>
          <w:bCs/>
          <w:szCs w:val="26"/>
          <w:u w:val="single"/>
        </w:rPr>
        <w:t>remarkable contrast in</w:t>
      </w:r>
      <w:r w:rsidRPr="006863C0">
        <w:rPr>
          <w:rFonts w:asciiTheme="majorHAnsi" w:hAnsiTheme="majorHAnsi" w:cstheme="majorHAnsi"/>
          <w:szCs w:val="26"/>
          <w:u w:val="single"/>
        </w:rPr>
        <w:t xml:space="preserve"> the</w:t>
      </w:r>
      <w:r w:rsidRPr="006863C0">
        <w:rPr>
          <w:rFonts w:asciiTheme="majorHAnsi" w:hAnsiTheme="majorHAnsi" w:cstheme="majorHAnsi"/>
          <w:b/>
          <w:bCs/>
          <w:szCs w:val="26"/>
          <w:u w:val="single"/>
        </w:rPr>
        <w:t xml:space="preserve"> neocortices</w:t>
      </w:r>
      <w:r w:rsidRPr="006863C0">
        <w:rPr>
          <w:rFonts w:asciiTheme="majorHAnsi" w:hAnsiTheme="majorHAnsi" w:cstheme="majorHAnsi"/>
          <w:sz w:val="16"/>
          <w:szCs w:val="26"/>
        </w:rPr>
        <w:t xml:space="preserve">, specifically </w:t>
      </w:r>
      <w:r w:rsidRPr="006863C0">
        <w:rPr>
          <w:rFonts w:asciiTheme="majorHAnsi" w:hAnsiTheme="majorHAnsi" w:cstheme="majorHAnsi"/>
          <w:szCs w:val="26"/>
          <w:u w:val="single"/>
        </w:rPr>
        <w:t>in an area of the brain that is much more developed in humans than in chimpanzees.</w:t>
      </w:r>
      <w:r w:rsidRPr="006863C0">
        <w:rPr>
          <w:rFonts w:asciiTheme="majorHAnsi" w:hAnsiTheme="majorHAnsi" w:cstheme="majorHAnsi"/>
          <w:sz w:val="16"/>
          <w:szCs w:val="26"/>
        </w:rPr>
        <w:t xml:space="preserve"> In fact, these researchers found that a gene called </w:t>
      </w:r>
      <w:r w:rsidRPr="006863C0">
        <w:rPr>
          <w:rFonts w:asciiTheme="majorHAnsi" w:hAnsiTheme="majorHAnsi" w:cstheme="majorHAnsi"/>
          <w:szCs w:val="26"/>
          <w:u w:val="single"/>
        </w:rPr>
        <w:t>tyrosine hydroxylase (TH) for the enzyme, responsible for the production of dopamine</w:t>
      </w:r>
      <w:r w:rsidRPr="006863C0">
        <w:rPr>
          <w:rFonts w:asciiTheme="majorHAnsi" w:hAnsiTheme="majorHAnsi" w:cstheme="majorHAnsi"/>
          <w:sz w:val="16"/>
          <w:szCs w:val="26"/>
        </w:rPr>
        <w:t xml:space="preserve">, was </w:t>
      </w:r>
      <w:r w:rsidRPr="006863C0">
        <w:rPr>
          <w:rFonts w:asciiTheme="majorHAnsi" w:hAnsiTheme="majorHAnsi" w:cstheme="majorHAnsi"/>
          <w:szCs w:val="26"/>
          <w:u w:val="single"/>
        </w:rPr>
        <w:t>expressed in the neocortex of humans, but not chimpanzees.</w:t>
      </w:r>
      <w:r w:rsidRPr="006863C0">
        <w:rPr>
          <w:rFonts w:asciiTheme="majorHAnsi" w:hAnsiTheme="majorHAnsi" w:cstheme="majorHAnsi"/>
          <w:sz w:val="16"/>
          <w:szCs w:val="26"/>
        </w:rPr>
        <w:t xml:space="preserve"> As discussed earlier, </w:t>
      </w:r>
      <w:r w:rsidRPr="006863C0">
        <w:rPr>
          <w:rFonts w:asciiTheme="majorHAnsi" w:hAnsiTheme="majorHAnsi" w:cstheme="majorHAnsi"/>
          <w:szCs w:val="26"/>
          <w:u w:val="single"/>
        </w:rPr>
        <w:t>dopamine is</w:t>
      </w:r>
      <w:r w:rsidRPr="006863C0">
        <w:rPr>
          <w:rFonts w:asciiTheme="majorHAnsi" w:hAnsiTheme="majorHAnsi" w:cstheme="majorHAnsi"/>
          <w:sz w:val="16"/>
          <w:szCs w:val="26"/>
        </w:rPr>
        <w:t xml:space="preserve"> best </w:t>
      </w:r>
      <w:r w:rsidRPr="006863C0">
        <w:rPr>
          <w:rFonts w:asciiTheme="majorHAnsi" w:hAnsiTheme="majorHAnsi" w:cstheme="majorHAnsi"/>
          <w:szCs w:val="26"/>
          <w:u w:val="single"/>
        </w:rPr>
        <w:t>known for its</w:t>
      </w:r>
      <w:r w:rsidRPr="006863C0">
        <w:rPr>
          <w:rFonts w:asciiTheme="majorHAnsi" w:hAnsiTheme="majorHAnsi" w:cstheme="majorHAnsi"/>
          <w:sz w:val="16"/>
          <w:szCs w:val="26"/>
        </w:rPr>
        <w:t xml:space="preserve"> essential </w:t>
      </w:r>
      <w:r w:rsidRPr="006863C0">
        <w:rPr>
          <w:rFonts w:asciiTheme="majorHAnsi" w:hAnsiTheme="majorHAnsi" w:cstheme="majorHAnsi"/>
          <w:szCs w:val="26"/>
          <w:u w:val="single"/>
        </w:rPr>
        <w:t>role within the brain’s reward system; the</w:t>
      </w:r>
      <w:r w:rsidRPr="006863C0">
        <w:rPr>
          <w:rFonts w:asciiTheme="majorHAnsi" w:hAnsiTheme="majorHAnsi" w:cstheme="majorHAnsi"/>
          <w:sz w:val="16"/>
          <w:szCs w:val="26"/>
        </w:rPr>
        <w:t xml:space="preserve"> very </w:t>
      </w:r>
      <w:r w:rsidRPr="006863C0">
        <w:rPr>
          <w:rFonts w:asciiTheme="majorHAnsi" w:hAnsiTheme="majorHAnsi" w:cstheme="majorHAnsi"/>
          <w:szCs w:val="26"/>
          <w:u w:val="single"/>
        </w:rPr>
        <w:t>system that responds to everything from sex, to gambling, to food, and to addictive drugs.</w:t>
      </w:r>
      <w:r w:rsidRPr="006863C0">
        <w:rPr>
          <w:rFonts w:asciiTheme="majorHAnsi" w:hAnsiTheme="majorHAnsi" w:cstheme="majorHAnsi"/>
          <w:sz w:val="16"/>
          <w:szCs w:val="2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111EF02" w14:textId="380AF479" w:rsidR="005D54FC" w:rsidRPr="006863C0" w:rsidRDefault="00336D99" w:rsidP="00336D99">
      <w:pPr>
        <w:rPr>
          <w:rFonts w:asciiTheme="majorHAnsi" w:hAnsiTheme="majorHAnsi" w:cstheme="majorHAnsi"/>
          <w:sz w:val="16"/>
          <w:szCs w:val="26"/>
        </w:rPr>
      </w:pPr>
      <w:r w:rsidRPr="006863C0">
        <w:rPr>
          <w:rFonts w:asciiTheme="majorHAnsi" w:hAnsiTheme="majorHAnsi" w:cstheme="majorHAnsi"/>
          <w:sz w:val="16"/>
          <w:szCs w:val="26"/>
        </w:rPr>
        <w:t xml:space="preserve">Nora Volkow, the director of NIDA, pointed out that one alluring possibility is that the neurotransmitter </w:t>
      </w:r>
      <w:r w:rsidRPr="006863C0">
        <w:rPr>
          <w:rFonts w:asciiTheme="majorHAnsi" w:hAnsiTheme="majorHAnsi" w:cstheme="majorHAnsi"/>
          <w:szCs w:val="26"/>
          <w:u w:val="single"/>
        </w:rPr>
        <w:t>dopamine plays a substantial role in humans’ ability to pursue various rewards that are perhaps months or even years away</w:t>
      </w:r>
      <w:r w:rsidRPr="006863C0">
        <w:rPr>
          <w:rFonts w:asciiTheme="majorHAnsi" w:hAnsiTheme="majorHAnsi" w:cstheme="majorHAnsi"/>
          <w:sz w:val="16"/>
          <w:szCs w:val="2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863C0">
        <w:rPr>
          <w:rFonts w:asciiTheme="majorHAnsi" w:hAnsiTheme="majorHAnsi" w:cstheme="majorHAnsi"/>
          <w:szCs w:val="26"/>
          <w:u w:val="single"/>
        </w:rPr>
        <w:t>This may explain what often motivates people to work for things that have no apparent short-term benefit</w:t>
      </w:r>
      <w:r w:rsidRPr="006863C0">
        <w:rPr>
          <w:rFonts w:asciiTheme="majorHAnsi" w:hAnsiTheme="majorHAnsi" w:cstheme="majorHAnsi"/>
          <w:sz w:val="16"/>
          <w:szCs w:val="2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BB77529" w14:textId="41271922" w:rsidR="003274F7" w:rsidRPr="006863C0" w:rsidRDefault="003274F7" w:rsidP="003274F7">
      <w:pPr>
        <w:pStyle w:val="Heading4"/>
        <w:rPr>
          <w:rFonts w:cs="Calibri"/>
        </w:rPr>
      </w:pPr>
      <w:r w:rsidRPr="006863C0">
        <w:rPr>
          <w:rFonts w:cs="Calibri"/>
        </w:rPr>
        <w:lastRenderedPageBreak/>
        <w:t>The standard is maximizing expected wellbeing.</w:t>
      </w:r>
    </w:p>
    <w:p w14:paraId="13FC16DB" w14:textId="109AB49D" w:rsidR="003274F7" w:rsidRPr="006863C0" w:rsidRDefault="003274F7" w:rsidP="003274F7">
      <w:pPr>
        <w:pStyle w:val="Heading4"/>
        <w:rPr>
          <w:rFonts w:cs="Calibri"/>
        </w:rPr>
      </w:pPr>
      <w:r w:rsidRPr="006863C0">
        <w:rPr>
          <w:rFonts w:cs="Calibri"/>
        </w:rPr>
        <w:t>1 - ASPEC - governments must use util because they don’t have intentions and are constantly dealing with tradeoffs—outweighs since different agents have different obligations—takes out calc indicts since they are empirically denied.</w:t>
      </w:r>
    </w:p>
    <w:p w14:paraId="1935F01A" w14:textId="57161CBB" w:rsidR="003274F7" w:rsidRPr="006863C0" w:rsidRDefault="003274F7" w:rsidP="003274F7">
      <w:pPr>
        <w:pStyle w:val="Heading4"/>
      </w:pPr>
      <w:r w:rsidRPr="006863C0">
        <w:t>2 - Extinction comes first.</w:t>
      </w:r>
    </w:p>
    <w:p w14:paraId="4548DA9B" w14:textId="77777777" w:rsidR="003274F7" w:rsidRPr="006863C0" w:rsidRDefault="003274F7" w:rsidP="003274F7">
      <w:pPr>
        <w:rPr>
          <w:sz w:val="16"/>
        </w:rPr>
      </w:pPr>
      <w:r w:rsidRPr="006863C0">
        <w:rPr>
          <w:b/>
          <w:bCs/>
          <w:u w:val="single"/>
        </w:rPr>
        <w:t>Pummer 15</w:t>
      </w:r>
      <w:r w:rsidRPr="006863C0">
        <w:rPr>
          <w:sz w:val="16"/>
        </w:rPr>
        <w:t>, Theron. [Theron is a Senior Lecturer in </w:t>
      </w:r>
      <w:hyperlink r:id="rId21" w:history="1">
        <w:r w:rsidRPr="006863C0">
          <w:rPr>
            <w:rStyle w:val="Hyperlink"/>
            <w:sz w:val="16"/>
          </w:rPr>
          <w:t>Philosophy @University of St Andrews</w:t>
        </w:r>
      </w:hyperlink>
      <w:r w:rsidRPr="006863C0">
        <w:rPr>
          <w:sz w:val="16"/>
        </w:rPr>
        <w:t> and Director of the </w:t>
      </w:r>
      <w:hyperlink r:id="rId22" w:history="1">
        <w:r w:rsidRPr="006863C0">
          <w:rPr>
            <w:rStyle w:val="Hyperlink"/>
            <w:sz w:val="16"/>
          </w:rPr>
          <w:t>Centre for Ethics, Philosophy and Public Affairs</w:t>
        </w:r>
      </w:hyperlink>
      <w:r w:rsidRPr="006863C0">
        <w:rPr>
          <w:sz w:val="16"/>
        </w:rPr>
        <w:t xml:space="preserve">.] “Moral Agreement on Saving the World.” Practical Ethics, 18 May 2015, </w:t>
      </w:r>
      <w:hyperlink r:id="rId23" w:history="1">
        <w:r w:rsidRPr="006863C0">
          <w:rPr>
            <w:rStyle w:val="Hyperlink"/>
            <w:sz w:val="16"/>
          </w:rPr>
          <w:t>https://bioethics.georgetown.edu/2015/05/moral-agreement-on-saving-the-world/</w:t>
        </w:r>
      </w:hyperlink>
      <w:r w:rsidRPr="006863C0">
        <w:rPr>
          <w:sz w:val="16"/>
        </w:rPr>
        <w:t xml:space="preserve"> //JQ</w:t>
      </w:r>
    </w:p>
    <w:p w14:paraId="16F738E3" w14:textId="77777777" w:rsidR="003274F7" w:rsidRPr="006863C0" w:rsidRDefault="003274F7" w:rsidP="003274F7">
      <w:pPr>
        <w:rPr>
          <w:u w:val="single"/>
        </w:rPr>
      </w:pPr>
      <w:r w:rsidRPr="006863C0">
        <w:rPr>
          <w:u w:val="single"/>
        </w:rPr>
        <w:t>There appears to be lot of disagreement in moral philosophy</w:t>
      </w:r>
      <w:r w:rsidRPr="006863C0">
        <w:rPr>
          <w:sz w:val="16"/>
        </w:rPr>
        <w:t xml:space="preserve">.  Whether these many apparent disagreements are deep and irresolvable, I believe </w:t>
      </w:r>
      <w:r w:rsidRPr="006863C0">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6863C0">
        <w:rPr>
          <w:sz w:val="16"/>
        </w:rPr>
        <w:t>  How we might in fact try to reduce such </w:t>
      </w:r>
      <w:hyperlink r:id="rId24" w:history="1">
        <w:r w:rsidRPr="006863C0">
          <w:rPr>
            <w:rStyle w:val="Hyperlink"/>
            <w:sz w:val="16"/>
          </w:rPr>
          <w:t>existential risks</w:t>
        </w:r>
      </w:hyperlink>
      <w:r w:rsidRPr="006863C0">
        <w:rPr>
          <w:sz w:val="16"/>
        </w:rPr>
        <w:t> is </w:t>
      </w:r>
      <w:hyperlink r:id="rId25" w:history="1">
        <w:r w:rsidRPr="006863C0">
          <w:rPr>
            <w:rStyle w:val="Hyperlink"/>
            <w:sz w:val="16"/>
          </w:rPr>
          <w:t>discussed elsewhere</w:t>
        </w:r>
      </w:hyperlink>
      <w:r w:rsidRPr="006863C0">
        <w:rPr>
          <w:sz w:val="16"/>
        </w:rPr>
        <w:t xml:space="preserve">.  </w:t>
      </w:r>
      <w:r w:rsidRPr="006863C0">
        <w:rPr>
          <w:u w:val="single"/>
        </w:rPr>
        <w:t>My claim here is only that we – whether we’re </w:t>
      </w:r>
      <w:hyperlink r:id="rId26" w:history="1">
        <w:r w:rsidRPr="006863C0">
          <w:rPr>
            <w:rStyle w:val="Hyperlink"/>
            <w:u w:val="single"/>
          </w:rPr>
          <w:t>consequentialists, deontologists, or virtue ethicists</w:t>
        </w:r>
      </w:hyperlink>
      <w:r w:rsidRPr="006863C0">
        <w:rPr>
          <w:u w:val="single"/>
        </w:rPr>
        <w:t> – should all agree that we should try to save the world.</w:t>
      </w:r>
    </w:p>
    <w:p w14:paraId="254E285F" w14:textId="77777777" w:rsidR="003274F7" w:rsidRPr="006863C0" w:rsidRDefault="003274F7" w:rsidP="003274F7">
      <w:pPr>
        <w:rPr>
          <w:u w:val="single"/>
        </w:rPr>
      </w:pPr>
      <w:r w:rsidRPr="006863C0">
        <w:rPr>
          <w:sz w:val="16"/>
        </w:rPr>
        <w:t xml:space="preserve">According to consequentialism, we should maximize the good, where this is taken to be the goodness, from an impartial perspective, of outcomes.  Clearly one thing that makes an outcome good is that the people in it are doing well.  There is little disagreement here.  </w:t>
      </w:r>
      <w:r w:rsidRPr="006863C0">
        <w:rPr>
          <w:u w:val="single"/>
        </w:rPr>
        <w:t>If the happiness or well-being of possible future people is just as important as that of people who already exist, and if they would have good lives, it is not hard to see how reducing existential risk is easily the most important thing in the whole world</w:t>
      </w:r>
      <w:r w:rsidRPr="006863C0">
        <w:rPr>
          <w:sz w:val="16"/>
        </w:rPr>
        <w:t xml:space="preserve">.  </w:t>
      </w:r>
      <w:r w:rsidRPr="006863C0">
        <w:rPr>
          <w:u w:val="single"/>
        </w:rPr>
        <w:t>This is for the familiar reason that there are so many people who could exist in the future – there are trillions upon trillions… upon trillions.</w:t>
      </w:r>
    </w:p>
    <w:p w14:paraId="426F7810" w14:textId="77777777" w:rsidR="003274F7" w:rsidRPr="006863C0" w:rsidRDefault="003274F7" w:rsidP="003274F7">
      <w:pPr>
        <w:rPr>
          <w:sz w:val="16"/>
        </w:rPr>
      </w:pPr>
      <w:r w:rsidRPr="006863C0">
        <w:rPr>
          <w:u w:val="single"/>
        </w:rPr>
        <w:t>There are so many possible future people that reducing existential risk is arguably the most important thing in the world, even if the well-being of these possible people were given only 0.001% as much weight</w:t>
      </w:r>
      <w:r w:rsidRPr="006863C0">
        <w:rPr>
          <w:sz w:val="16"/>
        </w:rPr>
        <w:t xml:space="preserve"> as that of existing people.  Even on a wholly person-affecting view – according to which there’s nothing (apart from effects on existing people) to be said in favor of creating happy people – the case for reducing existential risk is very strong.  As noted in </w:t>
      </w:r>
      <w:hyperlink r:id="rId27" w:history="1">
        <w:r w:rsidRPr="006863C0">
          <w:rPr>
            <w:rStyle w:val="Hyperlink"/>
            <w:sz w:val="16"/>
          </w:rPr>
          <w:t>this seminal paper</w:t>
        </w:r>
      </w:hyperlink>
      <w:r w:rsidRPr="006863C0">
        <w:rPr>
          <w:sz w:val="16"/>
        </w:rPr>
        <w:t>, this case is strengthened by the fact that there’s a good chance that many existing people will, with the aid of life-extension technology, live very long and very high quality lives.</w:t>
      </w:r>
    </w:p>
    <w:p w14:paraId="495DD674" w14:textId="77777777" w:rsidR="003274F7" w:rsidRPr="006863C0" w:rsidRDefault="003274F7" w:rsidP="003274F7">
      <w:pPr>
        <w:rPr>
          <w:sz w:val="16"/>
        </w:rPr>
      </w:pPr>
      <w:r w:rsidRPr="006863C0">
        <w:rPr>
          <w:sz w:val="16"/>
        </w:rPr>
        <w:t xml:space="preserve">You might think what I have just argued applies to consequentialists only.  </w:t>
      </w:r>
      <w:r w:rsidRPr="006863C0">
        <w:rPr>
          <w:u w:val="single"/>
        </w:rPr>
        <w:t>There is a tendency to assume that, if an argument appeals to consequentialist considerations (the goodness of outcomes), it is irrelevant to non-consequentialists</w:t>
      </w:r>
      <w:r w:rsidRPr="006863C0">
        <w:rPr>
          <w:sz w:val="16"/>
        </w:rPr>
        <w:t xml:space="preserve">.   But that is a huge mistake.  </w:t>
      </w:r>
      <w:r w:rsidRPr="006863C0">
        <w:rPr>
          <w:u w:val="single"/>
        </w:rPr>
        <w:t>Non-consequentialism is the view that there’s more that determines rightness than the goodness of consequences or outcomes; it is not the view that the latter don’t matter</w:t>
      </w:r>
      <w:r w:rsidRPr="006863C0">
        <w:rPr>
          <w:sz w:val="16"/>
        </w:rPr>
        <w:t>.  Even </w:t>
      </w:r>
      <w:hyperlink r:id="rId28" w:anchor="v=onepage&amp;q=john%20rawls%20a%20theory%20of%20justice&amp;f=false" w:history="1">
        <w:r w:rsidRPr="006863C0">
          <w:rPr>
            <w:rStyle w:val="Hyperlink"/>
            <w:sz w:val="16"/>
          </w:rPr>
          <w:t>John Rawls wrote</w:t>
        </w:r>
      </w:hyperlink>
      <w:r w:rsidRPr="006863C0">
        <w:rPr>
          <w:sz w:val="16"/>
        </w:rPr>
        <w:t>, “All ethical doctrines worth our attention take consequences into account in judging rightness.  One which did not would simply be irrational, crazy.”  Minimally plausible versions of deontology and virtue ethics must be concerned in part with promoting the good, from an impartial point of view.  They’d thus imply very strong reasons to reduce existential risk, at least when this doesn’t significantly involve doing harm to others or damaging one’s character.</w:t>
      </w:r>
    </w:p>
    <w:p w14:paraId="2FF8F569" w14:textId="77777777" w:rsidR="003274F7" w:rsidRPr="006863C0" w:rsidRDefault="003274F7" w:rsidP="003274F7">
      <w:pPr>
        <w:rPr>
          <w:sz w:val="16"/>
          <w:szCs w:val="16"/>
        </w:rPr>
      </w:pPr>
      <w:r w:rsidRPr="006863C0">
        <w:rPr>
          <w:sz w:val="16"/>
          <w:szCs w:val="16"/>
        </w:rPr>
        <w:t>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t>
      </w:r>
      <w:hyperlink r:id="rId29" w:history="1">
        <w:r w:rsidRPr="006863C0">
          <w:rPr>
            <w:rStyle w:val="Hyperlink"/>
            <w:sz w:val="16"/>
            <w:szCs w:val="16"/>
          </w:rPr>
          <w:t>what one’s own good consists in</w:t>
        </w:r>
      </w:hyperlink>
      <w:r w:rsidRPr="006863C0">
        <w:rPr>
          <w:sz w:val="16"/>
          <w:szCs w:val="16"/>
        </w:rPr>
        <w:t xml:space="preserve">.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w:t>
      </w:r>
      <w:r w:rsidRPr="006863C0">
        <w:rPr>
          <w:sz w:val="16"/>
          <w:szCs w:val="16"/>
        </w:rPr>
        <w:lastRenderedPageBreak/>
        <w:t>addition to hedonistic egoism, I here have in mind views that imply that one has no reason to perform an act unless one actually desires to do that act).</w:t>
      </w:r>
    </w:p>
    <w:p w14:paraId="7CEB8BBE" w14:textId="77777777" w:rsidR="003274F7" w:rsidRPr="006863C0" w:rsidRDefault="003274F7" w:rsidP="003274F7">
      <w:pPr>
        <w:rPr>
          <w:sz w:val="16"/>
          <w:szCs w:val="16"/>
        </w:rPr>
      </w:pPr>
      <w:r w:rsidRPr="006863C0">
        <w:rPr>
          <w:sz w:val="16"/>
          <w:szCs w:val="16"/>
        </w:rPr>
        <w:t>To be minimally plausible, egoism will need to be paired with a more sophisticated account of well-being.  To see this, it is enough to consider, </w:t>
      </w:r>
      <w:hyperlink r:id="rId30" w:history="1">
        <w:r w:rsidRPr="006863C0">
          <w:rPr>
            <w:rStyle w:val="Hyperlink"/>
            <w:sz w:val="16"/>
            <w:szCs w:val="16"/>
          </w:rPr>
          <w:t>as Plato did</w:t>
        </w:r>
      </w:hyperlink>
      <w:r w:rsidRPr="006863C0">
        <w:rPr>
          <w:sz w:val="16"/>
          <w:szCs w:val="16"/>
        </w:rPr>
        <w:t>,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w:t>
      </w:r>
      <w:hyperlink r:id="rId31" w:history="1">
        <w:r w:rsidRPr="006863C0">
          <w:rPr>
            <w:rStyle w:val="Hyperlink"/>
            <w:sz w:val="16"/>
            <w:szCs w:val="16"/>
          </w:rPr>
          <w:t>this classic intro to ethics</w:t>
        </w:r>
      </w:hyperlink>
      <w:r w:rsidRPr="006863C0">
        <w:rPr>
          <w:sz w:val="16"/>
          <w:szCs w:val="16"/>
        </w:rPr>
        <w:t>).  But once these elements are included, we can (roughly, as above) argue that this sort of egoism will imply strong reasons to reduce existential risk.  Add to all of this </w:t>
      </w:r>
      <w:hyperlink r:id="rId32" w:history="1">
        <w:r w:rsidRPr="006863C0">
          <w:rPr>
            <w:rStyle w:val="Hyperlink"/>
            <w:sz w:val="16"/>
            <w:szCs w:val="16"/>
          </w:rPr>
          <w:t>Samuel Scheffler’s recent intriguing arguments</w:t>
        </w:r>
      </w:hyperlink>
      <w:r w:rsidRPr="006863C0">
        <w:rPr>
          <w:sz w:val="16"/>
          <w:szCs w:val="16"/>
        </w:rPr>
        <w:t> (quick podcast version </w:t>
      </w:r>
      <w:hyperlink r:id="rId33" w:history="1">
        <w:r w:rsidRPr="006863C0">
          <w:rPr>
            <w:rStyle w:val="Hyperlink"/>
            <w:sz w:val="16"/>
            <w:szCs w:val="16"/>
          </w:rPr>
          <w:t>available here</w:t>
        </w:r>
      </w:hyperlink>
      <w:r w:rsidRPr="006863C0">
        <w:rPr>
          <w:sz w:val="16"/>
          <w:szCs w:val="16"/>
        </w:rPr>
        <w:t>)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w:t>
      </w:r>
    </w:p>
    <w:p w14:paraId="735CE69D" w14:textId="77777777" w:rsidR="003274F7" w:rsidRPr="006863C0" w:rsidRDefault="003274F7" w:rsidP="003274F7">
      <w:pPr>
        <w:rPr>
          <w:sz w:val="16"/>
        </w:rPr>
      </w:pPr>
      <w:r w:rsidRPr="006863C0">
        <w:rPr>
          <w:u w:val="single"/>
        </w:rPr>
        <w:t>We should also take into account </w:t>
      </w:r>
      <w:hyperlink r:id="rId34" w:history="1">
        <w:r w:rsidRPr="006863C0">
          <w:rPr>
            <w:rStyle w:val="Hyperlink"/>
            <w:u w:val="single"/>
          </w:rPr>
          <w:t>moral uncertainty</w:t>
        </w:r>
      </w:hyperlink>
      <w:r w:rsidRPr="006863C0">
        <w:rPr>
          <w:u w:val="single"/>
        </w:rPr>
        <w:t>.  What is it reasonable for one to do, when one is uncertain not (only) about the empirical facts, but also about the moral facts?</w:t>
      </w:r>
      <w:r w:rsidRPr="006863C0">
        <w:rPr>
          <w:sz w:val="16"/>
        </w:rPr>
        <w:t xml:space="preserve">  I’ve just argued that </w:t>
      </w:r>
      <w:r w:rsidRPr="006863C0">
        <w:rPr>
          <w:u w:val="single"/>
        </w:rPr>
        <w:t>there’s agreement among minimally plausible ethical views that we have strong reason to reduce existential risk – not only consequentialists, but also deontologists, virtue ethicists, and sophisticated egoists should agree.</w:t>
      </w:r>
      <w:r w:rsidRPr="006863C0">
        <w:rPr>
          <w:sz w:val="16"/>
        </w:rPr>
        <w:t xml:space="preserve">  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pretty strong reason, from the standpoint of moral uncertainty, to reduce existential risk.  </w:t>
      </w:r>
      <w:r w:rsidRPr="006863C0">
        <w:rPr>
          <w:u w:val="single"/>
        </w:rPr>
        <w:t>Perhaps most disturbingly still, even if we are only 1% sure that the well-being of possible future people matters, it is at least arguable that, from the standpoint of moral uncertainty, reducing existential risk is the most important thing in the world</w:t>
      </w:r>
      <w:r w:rsidRPr="006863C0">
        <w:rPr>
          <w:sz w:val="16"/>
        </w:rPr>
        <w:t xml:space="preserve">.  </w:t>
      </w:r>
      <w:r w:rsidRPr="006863C0">
        <w:rPr>
          <w:u w:val="single"/>
        </w:rPr>
        <w:t>Again, this is largely for the reason that there are so many people who could exist in the future – there are trillions upon trillions… upon trillions.</w:t>
      </w:r>
      <w:r w:rsidRPr="006863C0">
        <w:rPr>
          <w:sz w:val="16"/>
        </w:rPr>
        <w:t>  (For more on this and other related issues, see </w:t>
      </w:r>
      <w:hyperlink r:id="rId35" w:history="1">
        <w:r w:rsidRPr="006863C0">
          <w:rPr>
            <w:rStyle w:val="Hyperlink"/>
            <w:sz w:val="16"/>
          </w:rPr>
          <w:t>this excellent dissertation</w:t>
        </w:r>
      </w:hyperlink>
      <w:r w:rsidRPr="006863C0">
        <w:rPr>
          <w:sz w:val="16"/>
        </w:rPr>
        <w:t>).</w:t>
      </w:r>
    </w:p>
    <w:p w14:paraId="4E081922" w14:textId="77777777" w:rsidR="003274F7" w:rsidRPr="006863C0" w:rsidRDefault="003274F7" w:rsidP="003274F7">
      <w:pPr>
        <w:rPr>
          <w:sz w:val="16"/>
        </w:rPr>
      </w:pPr>
      <w:r w:rsidRPr="006863C0">
        <w:rPr>
          <w:sz w:val="16"/>
        </w:rPr>
        <w:t>Of course, it is uncertain whether these untold trillions would, in general, have good lives.  It’s possible they’ll be miserable</w:t>
      </w:r>
      <w:r w:rsidRPr="006863C0">
        <w:rPr>
          <w:u w:val="single"/>
        </w:rPr>
        <w:t>.  It is enough for my claim that there is moral agreement in the relevant sense if, at least given certain empirical claims about what future lives would most likely be like, all minimally plausible moral views would converge on the conclusion that we should try to save the world. </w:t>
      </w:r>
      <w:r w:rsidRPr="006863C0">
        <w:rPr>
          <w:sz w:val="16"/>
        </w:rPr>
        <w:t xml:space="preserve"> While there are some non-crazy views that place significantly greater moral weight on avoiding suffering than on promoting happiness, for reasons </w:t>
      </w:r>
      <w:hyperlink r:id="rId36" w:history="1">
        <w:r w:rsidRPr="006863C0">
          <w:rPr>
            <w:rStyle w:val="Hyperlink"/>
            <w:sz w:val="16"/>
          </w:rPr>
          <w:t>others have offered</w:t>
        </w:r>
      </w:hyperlink>
      <w:r w:rsidRPr="006863C0">
        <w:rPr>
          <w:sz w:val="16"/>
        </w:rPr>
        <w:t>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w:t>
      </w:r>
      <w:hyperlink r:id="rId37" w:history="1">
        <w:r w:rsidRPr="006863C0">
          <w:rPr>
            <w:rStyle w:val="Hyperlink"/>
            <w:sz w:val="16"/>
          </w:rPr>
          <w:t>continue to improve</w:t>
        </w:r>
      </w:hyperlink>
      <w:r w:rsidRPr="006863C0">
        <w:rPr>
          <w:sz w:val="16"/>
        </w:rPr>
        <w:t>.  Derek Parfit, whose work has emphasized </w:t>
      </w:r>
      <w:hyperlink r:id="rId38" w:history="1">
        <w:r w:rsidRPr="006863C0">
          <w:rPr>
            <w:rStyle w:val="Hyperlink"/>
            <w:sz w:val="16"/>
          </w:rPr>
          <w:t>future generations</w:t>
        </w:r>
      </w:hyperlink>
      <w:r w:rsidRPr="006863C0">
        <w:rPr>
          <w:sz w:val="16"/>
        </w:rPr>
        <w:t> as well as agreement in ethics, described our situation clearly and accurately:</w:t>
      </w:r>
    </w:p>
    <w:p w14:paraId="625F7855" w14:textId="77777777" w:rsidR="003274F7" w:rsidRPr="006863C0" w:rsidRDefault="003274F7" w:rsidP="003274F7">
      <w:pPr>
        <w:pStyle w:val="Heading4"/>
      </w:pPr>
      <w:r w:rsidRPr="006863C0">
        <w:lastRenderedPageBreak/>
        <w:t xml:space="preserve">Death is bad and outweighs – </w:t>
      </w:r>
    </w:p>
    <w:p w14:paraId="03984773" w14:textId="77777777" w:rsidR="003274F7" w:rsidRPr="006863C0" w:rsidRDefault="003274F7" w:rsidP="003274F7">
      <w:pPr>
        <w:pStyle w:val="Heading4"/>
        <w:rPr>
          <w:rFonts w:cs="Calibri"/>
        </w:rPr>
      </w:pPr>
      <w:r w:rsidRPr="006863C0">
        <w:t xml:space="preserve">A - </w:t>
      </w:r>
      <w:r w:rsidRPr="006863C0">
        <w:rPr>
          <w:rFonts w:cs="Calibri"/>
        </w:rPr>
        <w:t>agents can’t act if they fear for their bodily security which constrains every ethical theory.</w:t>
      </w:r>
    </w:p>
    <w:p w14:paraId="03F9AFD8" w14:textId="77777777" w:rsidR="003274F7" w:rsidRPr="006863C0" w:rsidRDefault="003274F7" w:rsidP="003274F7">
      <w:pPr>
        <w:pStyle w:val="Heading4"/>
        <w:rPr>
          <w:rFonts w:cs="Calibri"/>
        </w:rPr>
      </w:pPr>
      <w:r w:rsidRPr="006863C0">
        <w:rPr>
          <w:rFonts w:cs="Calibri"/>
        </w:rPr>
        <w:t>B - it destroys the subject itself – kills any ability to achieve value in ethics since life is a prerequisite which means it’s a side constraint since we can’t reach the end goal of ethics without life.</w:t>
      </w:r>
    </w:p>
    <w:p w14:paraId="1CDB9344" w14:textId="77777777" w:rsidR="003274F7" w:rsidRPr="006863C0" w:rsidRDefault="003274F7" w:rsidP="003274F7">
      <w:pPr>
        <w:pStyle w:val="Heading4"/>
      </w:pPr>
      <w:r w:rsidRPr="006863C0">
        <w:t>C - Structural violence - death causes suffering because people can’t get access to resources and basic necessities.</w:t>
      </w:r>
    </w:p>
    <w:p w14:paraId="3C857901" w14:textId="1924E813" w:rsidR="003274F7" w:rsidRPr="006863C0" w:rsidRDefault="003274F7" w:rsidP="003274F7">
      <w:pPr>
        <w:pStyle w:val="Heading4"/>
      </w:pPr>
      <w:r w:rsidRPr="006863C0">
        <w:t>3 -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OW on intuition.</w:t>
      </w:r>
    </w:p>
    <w:p w14:paraId="677FEBE9" w14:textId="77777777" w:rsidR="003274F7" w:rsidRPr="006863C0" w:rsidRDefault="003274F7" w:rsidP="003274F7">
      <w:pPr>
        <w:pStyle w:val="Heading4"/>
      </w:pPr>
      <w:r w:rsidRPr="006863C0">
        <w:t xml:space="preserve">Outweighs – </w:t>
      </w:r>
    </w:p>
    <w:p w14:paraId="318A2D9A" w14:textId="77777777" w:rsidR="003274F7" w:rsidRPr="006863C0" w:rsidRDefault="003274F7" w:rsidP="003274F7">
      <w:pPr>
        <w:pStyle w:val="Heading4"/>
      </w:pPr>
      <w:r w:rsidRPr="006863C0">
        <w:t xml:space="preserve">A – Parsimony - metaphysics relies on long chains of questionable claims that make conclusions less likely. </w:t>
      </w:r>
    </w:p>
    <w:p w14:paraId="1D042C43" w14:textId="77777777" w:rsidR="003274F7" w:rsidRPr="006863C0" w:rsidRDefault="003274F7" w:rsidP="003274F7">
      <w:pPr>
        <w:pStyle w:val="Heading4"/>
        <w:rPr>
          <w:rFonts w:cs="Calibri"/>
        </w:rPr>
      </w:pPr>
      <w:r w:rsidRPr="006863C0">
        <w:t xml:space="preserve">B – Hijacks - intuitions are inevitable since even every framework must take some unjustified assumption as a starting point. </w:t>
      </w:r>
    </w:p>
    <w:p w14:paraId="5F188BC9" w14:textId="411B6C47" w:rsidR="003274F7" w:rsidRPr="006863C0" w:rsidRDefault="009A19BD" w:rsidP="003274F7">
      <w:pPr>
        <w:pStyle w:val="Heading2"/>
      </w:pPr>
      <w:r w:rsidRPr="006863C0">
        <w:lastRenderedPageBreak/>
        <w:t>3</w:t>
      </w:r>
    </w:p>
    <w:p w14:paraId="665AF718" w14:textId="3996E4DD" w:rsidR="003274F7" w:rsidRPr="006863C0" w:rsidRDefault="006E258C" w:rsidP="003274F7">
      <w:pPr>
        <w:pStyle w:val="Heading4"/>
      </w:pPr>
      <w:r w:rsidRPr="006863C0">
        <w:t xml:space="preserve">CP Text: </w:t>
      </w:r>
      <w:r w:rsidR="003274F7" w:rsidRPr="006863C0">
        <w:t>The private appropriation of outer space is unjust except for the use of private Chinese space weather satellites for the sole use of collecting data and studying space weather.</w:t>
      </w:r>
    </w:p>
    <w:p w14:paraId="25EF7ECF" w14:textId="77777777" w:rsidR="003274F7" w:rsidRPr="006863C0" w:rsidRDefault="003274F7" w:rsidP="003274F7">
      <w:pPr>
        <w:pStyle w:val="Heading4"/>
        <w:rPr>
          <w:rStyle w:val="Style13ptBold"/>
          <w:rFonts w:cs="Arial"/>
          <w:b/>
        </w:rPr>
      </w:pPr>
      <w:r w:rsidRPr="006863C0">
        <w:rPr>
          <w:rStyle w:val="Style13ptBold"/>
          <w:rFonts w:cs="Arial"/>
          <w:b/>
        </w:rPr>
        <w:t>China’s private satellite data is uniquely key to advanced space weather forecasting – that prevents catastrophe.</w:t>
      </w:r>
    </w:p>
    <w:p w14:paraId="6FE0A051" w14:textId="77777777" w:rsidR="003274F7" w:rsidRPr="006863C0" w:rsidRDefault="003274F7" w:rsidP="003274F7">
      <w:pPr>
        <w:rPr>
          <w:rStyle w:val="Style13ptBold"/>
          <w:b w:val="0"/>
          <w:sz w:val="16"/>
          <w:szCs w:val="26"/>
        </w:rPr>
      </w:pPr>
      <w:r w:rsidRPr="006863C0">
        <w:rPr>
          <w:rStyle w:val="Style13ptBold"/>
          <w:szCs w:val="26"/>
          <w:u w:val="single"/>
        </w:rPr>
        <w:t>Aghajanian 12</w:t>
      </w:r>
      <w:r w:rsidRPr="006863C0">
        <w:rPr>
          <w:rStyle w:val="Style13ptBold"/>
          <w:sz w:val="16"/>
          <w:szCs w:val="26"/>
        </w:rPr>
        <w:t xml:space="preserve"> </w:t>
      </w:r>
      <w:r w:rsidRPr="006863C0">
        <w:rPr>
          <w:sz w:val="16"/>
          <w:szCs w:val="26"/>
        </w:rPr>
        <w:t>[Liana Aghajanian, journalist, citing Dr. Rainer Schwenn, one of the developers of KuaFu; Dr. William Liu, a senior scientist at the Canadian Space Agency; the 2008 National Academy of Sciences Report;   May 14, 2012. “Cloudy With a Chance of Catastrophe: Predicting the Weather in Space.” http://mentalfloss.com/article/30665/cloudy-chance-catastrophe-predicting-weather-space]</w:t>
      </w:r>
    </w:p>
    <w:p w14:paraId="17732A74" w14:textId="77777777" w:rsidR="003274F7" w:rsidRPr="006863C0" w:rsidRDefault="003274F7" w:rsidP="003274F7">
      <w:pPr>
        <w:ind w:right="240"/>
        <w:rPr>
          <w:sz w:val="16"/>
          <w:szCs w:val="26"/>
        </w:rPr>
      </w:pPr>
      <w:r w:rsidRPr="006863C0">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6863C0">
        <w:rPr>
          <w:rStyle w:val="StyleUnderline"/>
          <w:sz w:val="26"/>
          <w:szCs w:val="26"/>
        </w:rPr>
        <w:t>the science of space weather, the changing environmental conditions in near-Earth space, has largely managed to elude us</w:t>
      </w:r>
      <w:r w:rsidRPr="006863C0">
        <w:rPr>
          <w:sz w:val="16"/>
          <w:szCs w:val="26"/>
        </w:rPr>
        <w:t xml:space="preserve">. In fact even the term “space weather” is new; it wasn’t used regularly until the 1990s. Now, an international project led by </w:t>
      </w:r>
      <w:r w:rsidRPr="006863C0">
        <w:rPr>
          <w:rStyle w:val="Emphasis"/>
          <w:sz w:val="26"/>
          <w:szCs w:val="26"/>
        </w:rPr>
        <w:t>China</w:t>
      </w:r>
      <w:r w:rsidRPr="006863C0">
        <w:rPr>
          <w:sz w:val="16"/>
          <w:szCs w:val="26"/>
        </w:rPr>
        <w:t xml:space="preserve"> </w:t>
      </w:r>
      <w:r w:rsidRPr="006863C0">
        <w:rPr>
          <w:rStyle w:val="StyleUnderline"/>
          <w:sz w:val="26"/>
          <w:szCs w:val="26"/>
        </w:rPr>
        <w:t>is hoping to advance the study of space weather by</w:t>
      </w:r>
      <w:r w:rsidRPr="006863C0">
        <w:rPr>
          <w:sz w:val="16"/>
          <w:szCs w:val="26"/>
        </w:rPr>
        <w:t xml:space="preserve"> </w:t>
      </w:r>
      <w:r w:rsidRPr="006863C0">
        <w:rPr>
          <w:rStyle w:val="Emphasis"/>
          <w:sz w:val="26"/>
          <w:szCs w:val="26"/>
        </w:rPr>
        <w:t>light-years</w:t>
      </w:r>
      <w:r w:rsidRPr="006863C0">
        <w:rPr>
          <w:sz w:val="16"/>
          <w:szCs w:val="26"/>
        </w:rPr>
        <w:t xml:space="preserve"> in order </w:t>
      </w:r>
      <w:r w:rsidRPr="006863C0">
        <w:rPr>
          <w:rStyle w:val="StyleUnderline"/>
          <w:sz w:val="26"/>
          <w:szCs w:val="26"/>
        </w:rPr>
        <w:t xml:space="preserve">to minimize the </w:t>
      </w:r>
      <w:r w:rsidRPr="006863C0">
        <w:rPr>
          <w:rStyle w:val="Emphasis"/>
          <w:sz w:val="26"/>
          <w:szCs w:val="26"/>
        </w:rPr>
        <w:t>dangerous impact</w:t>
      </w:r>
      <w:r w:rsidRPr="006863C0">
        <w:rPr>
          <w:sz w:val="16"/>
          <w:szCs w:val="26"/>
        </w:rPr>
        <w:t xml:space="preserve"> </w:t>
      </w:r>
      <w:r w:rsidRPr="006863C0">
        <w:rPr>
          <w:rStyle w:val="StyleUnderline"/>
          <w:sz w:val="26"/>
          <w:szCs w:val="26"/>
        </w:rPr>
        <w:t>a storm in space might have on</w:t>
      </w:r>
      <w:r w:rsidRPr="006863C0">
        <w:rPr>
          <w:sz w:val="16"/>
          <w:szCs w:val="26"/>
        </w:rPr>
        <w:t xml:space="preserve"> us </w:t>
      </w:r>
      <w:r w:rsidRPr="006863C0">
        <w:rPr>
          <w:rStyle w:val="Emphasis"/>
          <w:sz w:val="26"/>
          <w:szCs w:val="26"/>
        </w:rPr>
        <w:t>fragile Earth</w:t>
      </w:r>
      <w:r w:rsidRPr="006863C0">
        <w:rPr>
          <w:sz w:val="16"/>
          <w:szCs w:val="26"/>
        </w:rPr>
        <w:t xml:space="preserve">lings. If </w:t>
      </w:r>
      <w:r w:rsidRPr="006863C0">
        <w:rPr>
          <w:rStyle w:val="StyleUnderline"/>
          <w:sz w:val="26"/>
          <w:szCs w:val="26"/>
        </w:rPr>
        <w:t>experts are correct</w:t>
      </w:r>
      <w:r w:rsidRPr="006863C0">
        <w:rPr>
          <w:sz w:val="16"/>
          <w:szCs w:val="26"/>
        </w:rPr>
        <w:t xml:space="preserve">, there's a chance that </w:t>
      </w:r>
      <w:r w:rsidRPr="006863C0">
        <w:rPr>
          <w:rStyle w:val="StyleUnderline"/>
          <w:sz w:val="26"/>
          <w:szCs w:val="26"/>
        </w:rPr>
        <w:t xml:space="preserve">a </w:t>
      </w:r>
      <w:r w:rsidRPr="006863C0">
        <w:rPr>
          <w:rStyle w:val="Emphasis"/>
          <w:sz w:val="26"/>
          <w:szCs w:val="26"/>
        </w:rPr>
        <w:t>serious</w:t>
      </w:r>
      <w:r w:rsidRPr="006863C0">
        <w:rPr>
          <w:sz w:val="16"/>
          <w:szCs w:val="26"/>
        </w:rPr>
        <w:t xml:space="preserve"> </w:t>
      </w:r>
      <w:r w:rsidRPr="006863C0">
        <w:rPr>
          <w:rStyle w:val="StyleUnderline"/>
          <w:sz w:val="26"/>
          <w:szCs w:val="26"/>
        </w:rPr>
        <w:t xml:space="preserve">space weather threat will arrive </w:t>
      </w:r>
      <w:r w:rsidRPr="006863C0">
        <w:rPr>
          <w:rStyle w:val="Emphasis"/>
          <w:sz w:val="26"/>
          <w:szCs w:val="26"/>
        </w:rPr>
        <w:t>sooner rather than later</w:t>
      </w:r>
      <w:r w:rsidRPr="006863C0">
        <w:rPr>
          <w:sz w:val="16"/>
          <w:szCs w:val="26"/>
        </w:rPr>
        <w:t xml:space="preserve"> – </w:t>
      </w:r>
      <w:r w:rsidRPr="006863C0">
        <w:rPr>
          <w:rStyle w:val="StyleUnderline"/>
          <w:sz w:val="26"/>
          <w:szCs w:val="26"/>
        </w:rPr>
        <w:t xml:space="preserve">and the risk to humans is </w:t>
      </w:r>
      <w:r w:rsidRPr="006863C0">
        <w:rPr>
          <w:rStyle w:val="Emphasis"/>
          <w:sz w:val="26"/>
          <w:szCs w:val="26"/>
        </w:rPr>
        <w:t>greater than you think</w:t>
      </w:r>
      <w:r w:rsidRPr="006863C0">
        <w:rPr>
          <w:sz w:val="16"/>
          <w:szCs w:val="26"/>
        </w:rPr>
        <w:t xml:space="preserve">. Oddly, the trouble is that we’ve become too advanced. </w:t>
      </w:r>
      <w:r w:rsidRPr="006863C0">
        <w:rPr>
          <w:rStyle w:val="StyleUnderline"/>
          <w:sz w:val="26"/>
          <w:szCs w:val="26"/>
        </w:rPr>
        <w:t xml:space="preserve">Because humans today are </w:t>
      </w:r>
      <w:r w:rsidRPr="006863C0">
        <w:rPr>
          <w:rStyle w:val="Emphasis"/>
          <w:sz w:val="26"/>
          <w:szCs w:val="26"/>
        </w:rPr>
        <w:t>so dependent</w:t>
      </w:r>
      <w:r w:rsidRPr="006863C0">
        <w:rPr>
          <w:rStyle w:val="StyleUnderline"/>
          <w:sz w:val="26"/>
          <w:szCs w:val="26"/>
        </w:rPr>
        <w:t xml:space="preserve"> upon modern electrical technology, a space storm the size of the one Carrington recorded in 1859 could cause </w:t>
      </w:r>
      <w:r w:rsidRPr="006863C0">
        <w:rPr>
          <w:rStyle w:val="Emphasis"/>
          <w:sz w:val="26"/>
          <w:szCs w:val="26"/>
        </w:rPr>
        <w:t>catastrophic problems</w:t>
      </w:r>
      <w:r w:rsidRPr="006863C0">
        <w:rPr>
          <w:rStyle w:val="StyleUnderline"/>
          <w:sz w:val="26"/>
          <w:szCs w:val="26"/>
        </w:rPr>
        <w:t xml:space="preserve"> if it occurred tomorrow</w:t>
      </w:r>
      <w:r w:rsidRPr="006863C0">
        <w:rPr>
          <w:sz w:val="16"/>
          <w:szCs w:val="26"/>
        </w:rPr>
        <w:t xml:space="preserve">. According to a 2008 National Academy of Sciences Report, from </w:t>
      </w:r>
      <w:r w:rsidRPr="006863C0">
        <w:rPr>
          <w:rStyle w:val="StyleUnderline"/>
          <w:sz w:val="26"/>
          <w:szCs w:val="26"/>
        </w:rPr>
        <w:t xml:space="preserve">long-term electrical blackouts to damage to communication satellites and GPS systems (not to mention billions in financial losses), the results could be </w:t>
      </w:r>
      <w:r w:rsidRPr="006863C0">
        <w:rPr>
          <w:rStyle w:val="Emphasis"/>
          <w:sz w:val="26"/>
          <w:szCs w:val="26"/>
        </w:rPr>
        <w:t>devastating worldwide</w:t>
      </w:r>
      <w:r w:rsidRPr="006863C0">
        <w:rPr>
          <w:sz w:val="16"/>
          <w:szCs w:val="26"/>
        </w:rPr>
        <w:t xml:space="preserve">. Luckily, scientists are hopeful </w:t>
      </w:r>
      <w:r w:rsidRPr="006863C0">
        <w:rPr>
          <w:rStyle w:val="StyleUnderline"/>
          <w:sz w:val="26"/>
          <w:szCs w:val="26"/>
        </w:rPr>
        <w:t>the</w:t>
      </w:r>
      <w:r w:rsidRPr="006863C0">
        <w:rPr>
          <w:sz w:val="16"/>
          <w:szCs w:val="26"/>
        </w:rPr>
        <w:t xml:space="preserve"> </w:t>
      </w:r>
      <w:r w:rsidRPr="006863C0">
        <w:rPr>
          <w:rStyle w:val="Emphasis"/>
          <w:sz w:val="26"/>
          <w:szCs w:val="26"/>
        </w:rPr>
        <w:t>KuaFu</w:t>
      </w:r>
      <w:r w:rsidRPr="006863C0">
        <w:rPr>
          <w:sz w:val="16"/>
          <w:szCs w:val="26"/>
        </w:rPr>
        <w:t xml:space="preserve"> </w:t>
      </w:r>
      <w:r w:rsidRPr="006863C0">
        <w:rPr>
          <w:rStyle w:val="StyleUnderline"/>
          <w:sz w:val="26"/>
          <w:szCs w:val="26"/>
        </w:rPr>
        <w:t>project</w:t>
      </w:r>
      <w:r w:rsidRPr="006863C0">
        <w:rPr>
          <w:sz w:val="16"/>
          <w:szCs w:val="26"/>
        </w:rPr>
        <w:t xml:space="preserve"> </w:t>
      </w:r>
      <w:r w:rsidRPr="006863C0">
        <w:rPr>
          <w:rStyle w:val="StyleUnderline"/>
          <w:sz w:val="26"/>
          <w:szCs w:val="26"/>
        </w:rPr>
        <w:t>will</w:t>
      </w:r>
      <w:r w:rsidRPr="006863C0">
        <w:rPr>
          <w:sz w:val="16"/>
          <w:szCs w:val="26"/>
        </w:rPr>
        <w:t xml:space="preserve"> </w:t>
      </w:r>
      <w:r w:rsidRPr="006863C0">
        <w:rPr>
          <w:rStyle w:val="Emphasis"/>
          <w:sz w:val="26"/>
          <w:szCs w:val="26"/>
        </w:rPr>
        <w:t>prevent</w:t>
      </w:r>
      <w:r w:rsidRPr="006863C0">
        <w:rPr>
          <w:sz w:val="16"/>
          <w:szCs w:val="26"/>
        </w:rPr>
        <w:t xml:space="preserve"> (</w:t>
      </w:r>
      <w:r w:rsidRPr="006863C0">
        <w:rPr>
          <w:rStyle w:val="StyleUnderline"/>
          <w:sz w:val="26"/>
          <w:szCs w:val="26"/>
        </w:rPr>
        <w:t xml:space="preserve">or </w:t>
      </w:r>
      <w:r w:rsidRPr="006863C0">
        <w:rPr>
          <w:rStyle w:val="Emphasis"/>
          <w:sz w:val="26"/>
          <w:szCs w:val="26"/>
        </w:rPr>
        <w:t>at least minimize</w:t>
      </w:r>
      <w:r w:rsidRPr="006863C0">
        <w:rPr>
          <w:sz w:val="16"/>
          <w:szCs w:val="26"/>
        </w:rPr>
        <w:t xml:space="preserve"> </w:t>
      </w:r>
      <w:r w:rsidRPr="006863C0">
        <w:rPr>
          <w:rStyle w:val="StyleUnderline"/>
          <w:sz w:val="26"/>
          <w:szCs w:val="26"/>
        </w:rPr>
        <w:t>the impact of</w:t>
      </w:r>
      <w:r w:rsidRPr="006863C0">
        <w:rPr>
          <w:sz w:val="16"/>
          <w:szCs w:val="26"/>
        </w:rPr>
        <w:t xml:space="preserve">) </w:t>
      </w:r>
      <w:r w:rsidRPr="006863C0">
        <w:rPr>
          <w:rStyle w:val="StyleUnderline"/>
          <w:sz w:val="26"/>
          <w:szCs w:val="26"/>
        </w:rPr>
        <w:t xml:space="preserve">this kind of </w:t>
      </w:r>
      <w:r w:rsidRPr="006863C0">
        <w:rPr>
          <w:rStyle w:val="Emphasis"/>
          <w:sz w:val="26"/>
          <w:szCs w:val="26"/>
        </w:rPr>
        <w:t>disaster</w:t>
      </w:r>
      <w:r w:rsidRPr="006863C0">
        <w:rPr>
          <w:sz w:val="16"/>
          <w:szCs w:val="26"/>
        </w:rPr>
        <w:t xml:space="preserve">. Our Eyes on the Sun, The Sun in Our Eyes Named for Kua Fu, a sun-chasing giant from a Chinese folktale whose pursuit to tame the brightest star in our solar system ended after he died of thirst, the </w:t>
      </w:r>
      <w:r w:rsidRPr="006863C0">
        <w:rPr>
          <w:rStyle w:val="Emphasis"/>
          <w:sz w:val="26"/>
          <w:szCs w:val="26"/>
        </w:rPr>
        <w:t>KuaFu</w:t>
      </w:r>
      <w:r w:rsidRPr="006863C0">
        <w:rPr>
          <w:rStyle w:val="StyleUnderline"/>
          <w:sz w:val="26"/>
          <w:szCs w:val="26"/>
        </w:rPr>
        <w:t xml:space="preserve"> project will create a space weather forecasting system 1.5 million kilometers from the Earth's surface</w:t>
      </w:r>
      <w:r w:rsidRPr="006863C0">
        <w:rPr>
          <w:sz w:val="16"/>
          <w:szCs w:val="26"/>
        </w:rPr>
        <w:t xml:space="preserve">. The goal is similar to the one from the legend: </w:t>
      </w:r>
      <w:r w:rsidRPr="006863C0">
        <w:rPr>
          <w:rStyle w:val="StyleUnderline"/>
          <w:sz w:val="26"/>
          <w:szCs w:val="26"/>
        </w:rPr>
        <w:t>to observe</w:t>
      </w:r>
      <w:r w:rsidRPr="006863C0">
        <w:rPr>
          <w:sz w:val="16"/>
          <w:szCs w:val="26"/>
        </w:rPr>
        <w:t xml:space="preserve"> changes in solar-terrestrial </w:t>
      </w:r>
      <w:r w:rsidRPr="006863C0">
        <w:rPr>
          <w:rStyle w:val="Emphasis"/>
          <w:sz w:val="26"/>
          <w:szCs w:val="26"/>
        </w:rPr>
        <w:t>storms</w:t>
      </w:r>
      <w:r w:rsidRPr="006863C0">
        <w:rPr>
          <w:sz w:val="16"/>
          <w:szCs w:val="26"/>
        </w:rPr>
        <w:t xml:space="preserve">, investigate flows of energy and solar material, </w:t>
      </w:r>
      <w:r w:rsidRPr="006863C0">
        <w:rPr>
          <w:rStyle w:val="StyleUnderline"/>
          <w:sz w:val="26"/>
          <w:szCs w:val="26"/>
        </w:rPr>
        <w:t>and improve</w:t>
      </w:r>
      <w:r w:rsidRPr="006863C0">
        <w:rPr>
          <w:sz w:val="16"/>
          <w:szCs w:val="26"/>
        </w:rPr>
        <w:t xml:space="preserve"> the </w:t>
      </w:r>
      <w:r w:rsidRPr="006863C0">
        <w:rPr>
          <w:rStyle w:val="Emphasis"/>
          <w:sz w:val="26"/>
          <w:szCs w:val="26"/>
        </w:rPr>
        <w:t>forecasting of space weather</w:t>
      </w:r>
      <w:r w:rsidRPr="006863C0">
        <w:rPr>
          <w:sz w:val="16"/>
          <w:szCs w:val="26"/>
        </w:rPr>
        <w:t>. Not necessarily to tame the sun, but, at least, to understand it. Proposed in 2003 by scientist Chuanyi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6863C0">
        <w:rPr>
          <w:rStyle w:val="StyleUnderline"/>
          <w:sz w:val="26"/>
          <w:szCs w:val="26"/>
        </w:rPr>
        <w:t xml:space="preserve">Being </w:t>
      </w:r>
      <w:r w:rsidRPr="006863C0">
        <w:rPr>
          <w:rStyle w:val="Emphasis"/>
          <w:sz w:val="26"/>
          <w:szCs w:val="26"/>
        </w:rPr>
        <w:t>aware</w:t>
      </w:r>
      <w:r w:rsidRPr="006863C0">
        <w:rPr>
          <w:rStyle w:val="StyleUnderline"/>
          <w:sz w:val="26"/>
          <w:szCs w:val="26"/>
        </w:rPr>
        <w:t xml:space="preserve"> of the impending blindness to space weather and its effects, we consider a mission like </w:t>
      </w:r>
      <w:r w:rsidRPr="006863C0">
        <w:rPr>
          <w:rStyle w:val="Emphasis"/>
          <w:sz w:val="26"/>
          <w:szCs w:val="26"/>
        </w:rPr>
        <w:t>KuaFu absolutely mandatory</w:t>
      </w:r>
      <w:r w:rsidRPr="006863C0">
        <w:rPr>
          <w:sz w:val="16"/>
          <w:szCs w:val="26"/>
        </w:rPr>
        <w:t xml:space="preserve">,” said Dr. Rainer Schwenn, one of the developers of KuaFu. “If 'space weather' keeps being considered an important science goal, then </w:t>
      </w:r>
      <w:r w:rsidRPr="006863C0">
        <w:rPr>
          <w:rStyle w:val="Emphasis"/>
          <w:sz w:val="26"/>
          <w:szCs w:val="26"/>
        </w:rPr>
        <w:t>KuaFu is a real key project</w:t>
      </w:r>
      <w:r w:rsidRPr="006863C0">
        <w:rPr>
          <w:sz w:val="16"/>
          <w:szCs w:val="26"/>
        </w:rPr>
        <w:t xml:space="preserve">.” </w:t>
      </w:r>
      <w:r w:rsidRPr="006863C0">
        <w:rPr>
          <w:rStyle w:val="StyleUnderline"/>
          <w:sz w:val="26"/>
          <w:szCs w:val="26"/>
        </w:rPr>
        <w:t xml:space="preserve">The satellites will offer an </w:t>
      </w:r>
      <w:r w:rsidRPr="006863C0">
        <w:rPr>
          <w:rStyle w:val="Emphasis"/>
          <w:sz w:val="26"/>
          <w:szCs w:val="26"/>
        </w:rPr>
        <w:t>unprecedented ability</w:t>
      </w:r>
      <w:r w:rsidRPr="006863C0">
        <w:rPr>
          <w:sz w:val="16"/>
          <w:szCs w:val="26"/>
        </w:rPr>
        <w:t xml:space="preserve"> </w:t>
      </w:r>
      <w:r w:rsidRPr="006863C0">
        <w:rPr>
          <w:rStyle w:val="StyleUnderline"/>
          <w:sz w:val="26"/>
          <w:szCs w:val="26"/>
        </w:rPr>
        <w:t>to glean information</w:t>
      </w:r>
      <w:r w:rsidRPr="006863C0">
        <w:rPr>
          <w:sz w:val="16"/>
          <w:szCs w:val="26"/>
        </w:rPr>
        <w:t xml:space="preserve"> </w:t>
      </w:r>
      <w:r w:rsidRPr="006863C0">
        <w:rPr>
          <w:rStyle w:val="StyleUnderline"/>
          <w:sz w:val="26"/>
          <w:szCs w:val="26"/>
        </w:rPr>
        <w:t>about the</w:t>
      </w:r>
      <w:r w:rsidRPr="006863C0">
        <w:rPr>
          <w:sz w:val="16"/>
          <w:szCs w:val="26"/>
        </w:rPr>
        <w:t xml:space="preserve"> often </w:t>
      </w:r>
      <w:r w:rsidRPr="006863C0">
        <w:rPr>
          <w:sz w:val="16"/>
          <w:szCs w:val="26"/>
        </w:rPr>
        <w:lastRenderedPageBreak/>
        <w:t xml:space="preserve">tumultuous relationship between the </w:t>
      </w:r>
      <w:r w:rsidRPr="006863C0">
        <w:rPr>
          <w:rStyle w:val="Emphasis"/>
          <w:sz w:val="26"/>
          <w:szCs w:val="26"/>
        </w:rPr>
        <w:t>sun</w:t>
      </w:r>
      <w:r w:rsidRPr="006863C0">
        <w:rPr>
          <w:sz w:val="16"/>
          <w:szCs w:val="26"/>
        </w:rPr>
        <w:t xml:space="preserve"> and Earth, </w:t>
      </w:r>
      <w:r w:rsidRPr="006863C0">
        <w:rPr>
          <w:rStyle w:val="StyleUnderline"/>
          <w:sz w:val="26"/>
          <w:szCs w:val="26"/>
        </w:rPr>
        <w:t>by allowing scientists to observe both the star and its effects on the planet simultaneously</w:t>
      </w:r>
      <w:r w:rsidRPr="006863C0">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Chuanyi Tu retired two years ago. “It's a real observation; it's what's actually happening.” Space Storm Showdown: What Do We Do? So, </w:t>
      </w:r>
      <w:r w:rsidRPr="006863C0">
        <w:rPr>
          <w:rStyle w:val="StyleUnderline"/>
          <w:sz w:val="26"/>
          <w:szCs w:val="26"/>
        </w:rPr>
        <w:t xml:space="preserve">if the </w:t>
      </w:r>
      <w:r w:rsidRPr="006863C0">
        <w:rPr>
          <w:rStyle w:val="Emphasis"/>
          <w:sz w:val="26"/>
          <w:szCs w:val="26"/>
        </w:rPr>
        <w:t>power-grid frying</w:t>
      </w:r>
      <w:r w:rsidRPr="006863C0">
        <w:rPr>
          <w:sz w:val="16"/>
          <w:szCs w:val="26"/>
        </w:rPr>
        <w:t xml:space="preserve">, </w:t>
      </w:r>
      <w:r w:rsidRPr="006863C0">
        <w:rPr>
          <w:rStyle w:val="StyleUnderline"/>
          <w:sz w:val="26"/>
          <w:szCs w:val="26"/>
        </w:rPr>
        <w:t xml:space="preserve">billion dollar </w:t>
      </w:r>
      <w:r w:rsidRPr="006863C0">
        <w:rPr>
          <w:rStyle w:val="Emphasis"/>
          <w:sz w:val="26"/>
          <w:szCs w:val="26"/>
        </w:rPr>
        <w:t>damage-wreaking</w:t>
      </w:r>
      <w:r w:rsidRPr="006863C0">
        <w:rPr>
          <w:sz w:val="16"/>
          <w:szCs w:val="26"/>
        </w:rPr>
        <w:t xml:space="preserve"> </w:t>
      </w:r>
      <w:r w:rsidRPr="006863C0">
        <w:rPr>
          <w:rStyle w:val="StyleUnderline"/>
          <w:sz w:val="26"/>
          <w:szCs w:val="26"/>
        </w:rPr>
        <w:t>storm is inevitable</w:t>
      </w:r>
      <w:r w:rsidRPr="006863C0">
        <w:rPr>
          <w:sz w:val="16"/>
          <w:szCs w:val="26"/>
        </w:rPr>
        <w:t xml:space="preserve">, </w:t>
      </w:r>
      <w:r w:rsidRPr="006863C0">
        <w:rPr>
          <w:rStyle w:val="StyleUnderline"/>
          <w:sz w:val="26"/>
          <w:szCs w:val="26"/>
        </w:rPr>
        <w:t>how much will</w:t>
      </w:r>
      <w:r w:rsidRPr="006863C0">
        <w:rPr>
          <w:sz w:val="16"/>
          <w:szCs w:val="26"/>
        </w:rPr>
        <w:t xml:space="preserve"> </w:t>
      </w:r>
      <w:r w:rsidRPr="006863C0">
        <w:rPr>
          <w:rStyle w:val="StyleUnderline"/>
          <w:sz w:val="26"/>
          <w:szCs w:val="26"/>
        </w:rPr>
        <w:t>forecasting</w:t>
      </w:r>
      <w:r w:rsidRPr="006863C0">
        <w:rPr>
          <w:sz w:val="16"/>
          <w:szCs w:val="26"/>
        </w:rPr>
        <w:t xml:space="preserve"> it </w:t>
      </w:r>
      <w:r w:rsidRPr="006863C0">
        <w:rPr>
          <w:rStyle w:val="StyleUnderline"/>
          <w:sz w:val="26"/>
          <w:szCs w:val="26"/>
        </w:rPr>
        <w:t>actually help?</w:t>
      </w:r>
      <w:r w:rsidRPr="006863C0">
        <w:rPr>
          <w:sz w:val="16"/>
          <w:szCs w:val="26"/>
        </w:rPr>
        <w:t xml:space="preserve"> </w:t>
      </w:r>
      <w:r w:rsidRPr="006863C0">
        <w:rPr>
          <w:rStyle w:val="Emphasis"/>
          <w:sz w:val="26"/>
          <w:szCs w:val="26"/>
        </w:rPr>
        <w:t>Lots</w:t>
      </w:r>
      <w:r w:rsidRPr="006863C0">
        <w:rPr>
          <w:sz w:val="16"/>
          <w:szCs w:val="26"/>
        </w:rPr>
        <w:t xml:space="preserve">. According to Liu, </w:t>
      </w:r>
      <w:r w:rsidRPr="006863C0">
        <w:rPr>
          <w:rStyle w:val="StyleUnderline"/>
          <w:sz w:val="26"/>
          <w:szCs w:val="26"/>
        </w:rPr>
        <w:t>predicting space weather</w:t>
      </w:r>
      <w:r w:rsidRPr="006863C0">
        <w:rPr>
          <w:sz w:val="16"/>
          <w:szCs w:val="26"/>
        </w:rPr>
        <w:t xml:space="preserve"> activity </w:t>
      </w:r>
      <w:r w:rsidRPr="006863C0">
        <w:rPr>
          <w:rStyle w:val="StyleUnderline"/>
          <w:sz w:val="26"/>
          <w:szCs w:val="26"/>
        </w:rPr>
        <w:t>can give</w:t>
      </w:r>
      <w:r w:rsidRPr="006863C0">
        <w:rPr>
          <w:sz w:val="16"/>
          <w:szCs w:val="26"/>
        </w:rPr>
        <w:t xml:space="preserve"> the </w:t>
      </w:r>
      <w:r w:rsidRPr="006863C0">
        <w:rPr>
          <w:rStyle w:val="StyleUnderline"/>
          <w:sz w:val="26"/>
          <w:szCs w:val="26"/>
        </w:rPr>
        <w:t>operators who maneuver satellites</w:t>
      </w:r>
      <w:r w:rsidRPr="006863C0">
        <w:rPr>
          <w:sz w:val="16"/>
          <w:szCs w:val="26"/>
        </w:rPr>
        <w:t xml:space="preserve"> in space </w:t>
      </w:r>
      <w:r w:rsidRPr="006863C0">
        <w:rPr>
          <w:rStyle w:val="StyleUnderline"/>
          <w:sz w:val="26"/>
          <w:szCs w:val="26"/>
        </w:rPr>
        <w:t>the info</w:t>
      </w:r>
      <w:r w:rsidRPr="006863C0">
        <w:rPr>
          <w:sz w:val="16"/>
          <w:szCs w:val="26"/>
        </w:rPr>
        <w:t xml:space="preserve">rmation </w:t>
      </w:r>
      <w:r w:rsidRPr="006863C0">
        <w:rPr>
          <w:rStyle w:val="StyleUnderline"/>
          <w:sz w:val="26"/>
          <w:szCs w:val="26"/>
        </w:rPr>
        <w:t xml:space="preserve">they need to </w:t>
      </w:r>
      <w:r w:rsidRPr="006863C0">
        <w:rPr>
          <w:rStyle w:val="Emphasis"/>
          <w:sz w:val="26"/>
          <w:szCs w:val="26"/>
        </w:rPr>
        <w:t>protect them and us</w:t>
      </w:r>
      <w:r w:rsidRPr="006863C0">
        <w:rPr>
          <w:sz w:val="16"/>
          <w:szCs w:val="26"/>
        </w:rPr>
        <w:t xml:space="preserve"> </w:t>
      </w:r>
      <w:r w:rsidRPr="006863C0">
        <w:rPr>
          <w:rStyle w:val="StyleUnderline"/>
          <w:sz w:val="26"/>
          <w:szCs w:val="26"/>
        </w:rPr>
        <w:t>from harm</w:t>
      </w:r>
      <w:r w:rsidRPr="006863C0">
        <w:rPr>
          <w:sz w:val="16"/>
          <w:szCs w:val="26"/>
        </w:rPr>
        <w:t xml:space="preserve">. For example: </w:t>
      </w:r>
      <w:r w:rsidRPr="006863C0">
        <w:rPr>
          <w:rStyle w:val="StyleUnderline"/>
          <w:sz w:val="26"/>
          <w:szCs w:val="26"/>
        </w:rPr>
        <w:t xml:space="preserve">If companies know a storm is approaching, it gives them a chance to tweak their loads before their systems </w:t>
      </w:r>
      <w:r w:rsidRPr="006863C0">
        <w:rPr>
          <w:rStyle w:val="Emphasis"/>
          <w:sz w:val="26"/>
          <w:szCs w:val="26"/>
        </w:rPr>
        <w:t>descend into chaos</w:t>
      </w:r>
      <w:r w:rsidRPr="006863C0">
        <w:rPr>
          <w:rStyle w:val="StyleUnderline"/>
          <w:sz w:val="26"/>
          <w:szCs w:val="26"/>
        </w:rPr>
        <w:t xml:space="preserve"> and shut off power for</w:t>
      </w:r>
      <w:r w:rsidRPr="006863C0">
        <w:rPr>
          <w:sz w:val="16"/>
          <w:szCs w:val="26"/>
        </w:rPr>
        <w:t>, say, the entire East Coast of the United States. “</w:t>
      </w:r>
      <w:r w:rsidRPr="006863C0">
        <w:rPr>
          <w:rStyle w:val="Emphasis"/>
          <w:sz w:val="26"/>
          <w:szCs w:val="26"/>
        </w:rPr>
        <w:t>That's how you prevent catastrophe</w:t>
      </w:r>
      <w:r w:rsidRPr="006863C0">
        <w:rPr>
          <w:sz w:val="16"/>
          <w:szCs w:val="26"/>
        </w:rPr>
        <w:t>,” Liu explained. “You reduce the load on the parts that are more sensitive.” While the project was originally scheduled to be completed this year, Liu’s current estimates put its debut at 2016. Despite the delays, he remains optimistic it will come to fruition, pointing out that international collaborations like this one often stir up scientific and financial challenges that delay the launch process. Whether the KuaFu project will be able to predict space weather accurately all of the time is up for debate. Liu, however, is confident that, at the very least, it's a step toward that direction . “With this launch and operation, we'll make our predictions better. Whether it will be 100 percent, that will be too much to ask, but it will definitely improve our knowledge.”</w:t>
      </w:r>
    </w:p>
    <w:p w14:paraId="35F967E5" w14:textId="77777777" w:rsidR="003274F7" w:rsidRPr="006863C0" w:rsidRDefault="003274F7" w:rsidP="003274F7">
      <w:pPr>
        <w:rPr>
          <w:szCs w:val="26"/>
        </w:rPr>
      </w:pPr>
    </w:p>
    <w:p w14:paraId="3C137B82" w14:textId="77777777" w:rsidR="003274F7" w:rsidRPr="006863C0" w:rsidRDefault="003274F7" w:rsidP="003274F7">
      <w:pPr>
        <w:pStyle w:val="Heading4"/>
        <w:rPr>
          <w:rFonts w:cs="Arial"/>
        </w:rPr>
      </w:pPr>
      <w:r w:rsidRPr="006863C0">
        <w:rPr>
          <w:rFonts w:cs="Arial"/>
        </w:rPr>
        <w:t xml:space="preserve">Severe space weather is a </w:t>
      </w:r>
      <w:r w:rsidRPr="006863C0">
        <w:rPr>
          <w:rFonts w:cs="Arial"/>
          <w:u w:val="single"/>
        </w:rPr>
        <w:t>great filter</w:t>
      </w:r>
      <w:r w:rsidRPr="006863C0">
        <w:rPr>
          <w:rFonts w:cs="Arial"/>
        </w:rPr>
        <w:t xml:space="preserve"> event that sparks </w:t>
      </w:r>
      <w:r w:rsidRPr="006863C0">
        <w:rPr>
          <w:rFonts w:cs="Arial"/>
          <w:u w:val="single"/>
        </w:rPr>
        <w:t>resource wars</w:t>
      </w:r>
      <w:r w:rsidRPr="006863C0">
        <w:rPr>
          <w:rFonts w:cs="Arial"/>
        </w:rPr>
        <w:t xml:space="preserve">, </w:t>
      </w:r>
      <w:r w:rsidRPr="006863C0">
        <w:rPr>
          <w:rFonts w:cs="Arial"/>
          <w:u w:val="single"/>
        </w:rPr>
        <w:t>economic collapse</w:t>
      </w:r>
      <w:r w:rsidRPr="006863C0">
        <w:rPr>
          <w:rFonts w:cs="Arial"/>
        </w:rPr>
        <w:t xml:space="preserve">, </w:t>
      </w:r>
      <w:r w:rsidRPr="006863C0">
        <w:rPr>
          <w:rFonts w:cs="Arial"/>
          <w:u w:val="single"/>
        </w:rPr>
        <w:t>grid failure</w:t>
      </w:r>
      <w:r w:rsidRPr="006863C0">
        <w:rPr>
          <w:rFonts w:cs="Arial"/>
        </w:rPr>
        <w:t xml:space="preserve">, </w:t>
      </w:r>
      <w:r w:rsidRPr="006863C0">
        <w:rPr>
          <w:rFonts w:cs="Arial"/>
          <w:u w:val="single"/>
        </w:rPr>
        <w:t>pandemics</w:t>
      </w:r>
      <w:r w:rsidRPr="006863C0">
        <w:rPr>
          <w:rFonts w:cs="Arial"/>
        </w:rPr>
        <w:t xml:space="preserve">, and nuclear </w:t>
      </w:r>
      <w:r w:rsidRPr="006863C0">
        <w:rPr>
          <w:rFonts w:cs="Arial"/>
          <w:u w:val="single"/>
        </w:rPr>
        <w:t>miscalc</w:t>
      </w:r>
      <w:r w:rsidRPr="006863C0">
        <w:rPr>
          <w:rFonts w:cs="Arial"/>
        </w:rPr>
        <w:t>.</w:t>
      </w:r>
    </w:p>
    <w:p w14:paraId="5275F05C" w14:textId="77777777" w:rsidR="003274F7" w:rsidRPr="006863C0" w:rsidRDefault="003274F7" w:rsidP="003274F7">
      <w:pPr>
        <w:rPr>
          <w:rStyle w:val="Style13ptBold"/>
          <w:b w:val="0"/>
          <w:sz w:val="16"/>
          <w:szCs w:val="26"/>
        </w:rPr>
      </w:pPr>
      <w:r w:rsidRPr="006863C0">
        <w:rPr>
          <w:rStyle w:val="Style13ptBold"/>
          <w:szCs w:val="26"/>
          <w:u w:val="single"/>
        </w:rPr>
        <w:t>Loper 19</w:t>
      </w:r>
      <w:r w:rsidRPr="006863C0">
        <w:rPr>
          <w:rStyle w:val="Style13ptBold"/>
          <w:sz w:val="16"/>
          <w:szCs w:val="26"/>
        </w:rPr>
        <w:t xml:space="preserve"> </w:t>
      </w:r>
      <w:r w:rsidRPr="006863C0">
        <w:rPr>
          <w:sz w:val="16"/>
          <w:szCs w:val="26"/>
        </w:rPr>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1192D3DD" w14:textId="77777777" w:rsidR="003274F7" w:rsidRPr="006863C0" w:rsidRDefault="003274F7" w:rsidP="003274F7">
      <w:pPr>
        <w:rPr>
          <w:sz w:val="16"/>
          <w:szCs w:val="26"/>
        </w:rPr>
      </w:pPr>
      <w:r w:rsidRPr="006863C0">
        <w:rPr>
          <w:sz w:val="16"/>
          <w:szCs w:val="26"/>
        </w:rPr>
        <w:t xml:space="preserve">Eastwood et al. (2017), the National Academy of Sciences (2008), and the Royal Academy of Engineering (2013) outline the potential economic </w:t>
      </w:r>
      <w:r w:rsidRPr="006863C0">
        <w:rPr>
          <w:rStyle w:val="StyleUnderline"/>
          <w:sz w:val="26"/>
          <w:szCs w:val="26"/>
        </w:rPr>
        <w:t xml:space="preserve">impacts of </w:t>
      </w:r>
      <w:r w:rsidRPr="006863C0">
        <w:rPr>
          <w:rStyle w:val="Emphasis"/>
          <w:sz w:val="26"/>
          <w:szCs w:val="26"/>
        </w:rPr>
        <w:t>severe space weather</w:t>
      </w:r>
      <w:r w:rsidRPr="006863C0">
        <w:rPr>
          <w:sz w:val="16"/>
          <w:szCs w:val="26"/>
        </w:rPr>
        <w:t xml:space="preserve">. In particular, major direct </w:t>
      </w:r>
      <w:r w:rsidRPr="006863C0">
        <w:rPr>
          <w:rStyle w:val="StyleUnderline"/>
          <w:sz w:val="26"/>
          <w:szCs w:val="26"/>
        </w:rPr>
        <w:t xml:space="preserve">impacts from a Carrington-class </w:t>
      </w:r>
      <w:r w:rsidRPr="006863C0">
        <w:rPr>
          <w:rStyle w:val="Emphasis"/>
          <w:sz w:val="26"/>
          <w:szCs w:val="26"/>
        </w:rPr>
        <w:t>CME</w:t>
      </w:r>
      <w:r w:rsidRPr="006863C0">
        <w:rPr>
          <w:sz w:val="16"/>
          <w:szCs w:val="26"/>
        </w:rPr>
        <w:t xml:space="preserve"> could be outlined as </w:t>
      </w:r>
      <w:r w:rsidRPr="006863C0">
        <w:rPr>
          <w:rStyle w:val="StyleUnderline"/>
          <w:sz w:val="26"/>
          <w:szCs w:val="26"/>
        </w:rPr>
        <w:t>includ</w:t>
      </w:r>
      <w:r w:rsidRPr="006863C0">
        <w:rPr>
          <w:sz w:val="16"/>
          <w:szCs w:val="26"/>
        </w:rPr>
        <w:t xml:space="preserve">ing the following. 1. </w:t>
      </w:r>
      <w:r w:rsidRPr="006863C0">
        <w:rPr>
          <w:rStyle w:val="Emphasis"/>
          <w:sz w:val="26"/>
          <w:szCs w:val="26"/>
        </w:rPr>
        <w:t>Power grid failure</w:t>
      </w:r>
      <w:r w:rsidRPr="006863C0">
        <w:rPr>
          <w:sz w:val="16"/>
          <w:szCs w:val="26"/>
        </w:rPr>
        <w:t xml:space="preserve"> </w:t>
      </w:r>
      <w:r w:rsidRPr="006863C0">
        <w:rPr>
          <w:rStyle w:val="StyleUnderline"/>
          <w:sz w:val="26"/>
          <w:szCs w:val="26"/>
        </w:rPr>
        <w:t>due to destruction of large transformers by geomagnetically induced currents</w:t>
      </w:r>
      <w:r w:rsidRPr="006863C0">
        <w:rPr>
          <w:sz w:val="16"/>
          <w:szCs w:val="26"/>
        </w:rPr>
        <w:t xml:space="preserve">. The large </w:t>
      </w:r>
      <w:r w:rsidRPr="006863C0">
        <w:rPr>
          <w:rStyle w:val="StyleUnderline"/>
          <w:sz w:val="26"/>
          <w:szCs w:val="26"/>
        </w:rPr>
        <w:t>transformers</w:t>
      </w:r>
      <w:r w:rsidRPr="006863C0">
        <w:rPr>
          <w:sz w:val="16"/>
          <w:szCs w:val="26"/>
        </w:rPr>
        <w:t xml:space="preserve"> in question here generally cost about $1 million per unit and </w:t>
      </w:r>
      <w:r w:rsidRPr="006863C0">
        <w:rPr>
          <w:rStyle w:val="StyleUnderline"/>
          <w:sz w:val="26"/>
          <w:szCs w:val="26"/>
        </w:rPr>
        <w:t>require</w:t>
      </w:r>
      <w:r w:rsidRPr="006863C0">
        <w:rPr>
          <w:sz w:val="16"/>
          <w:szCs w:val="26"/>
        </w:rPr>
        <w:t xml:space="preserve"> about </w:t>
      </w:r>
      <w:r w:rsidRPr="006863C0">
        <w:rPr>
          <w:rStyle w:val="Emphasis"/>
          <w:sz w:val="26"/>
          <w:szCs w:val="26"/>
        </w:rPr>
        <w:t>18 months</w:t>
      </w:r>
      <w:r w:rsidRPr="006863C0">
        <w:rPr>
          <w:sz w:val="16"/>
          <w:szCs w:val="26"/>
        </w:rPr>
        <w:t xml:space="preserve"> </w:t>
      </w:r>
      <w:r w:rsidRPr="006863C0">
        <w:rPr>
          <w:rStyle w:val="StyleUnderline"/>
          <w:sz w:val="26"/>
          <w:szCs w:val="26"/>
        </w:rPr>
        <w:t>to</w:t>
      </w:r>
      <w:r w:rsidRPr="006863C0">
        <w:rPr>
          <w:sz w:val="16"/>
          <w:szCs w:val="26"/>
        </w:rPr>
        <w:t xml:space="preserve"> manufacture, ship, and </w:t>
      </w:r>
      <w:r w:rsidRPr="006863C0">
        <w:rPr>
          <w:rStyle w:val="StyleUnderline"/>
          <w:sz w:val="26"/>
          <w:szCs w:val="26"/>
        </w:rPr>
        <w:t>install</w:t>
      </w:r>
      <w:r w:rsidRPr="006863C0">
        <w:rPr>
          <w:sz w:val="16"/>
          <w:szCs w:val="26"/>
        </w:rPr>
        <w:t xml:space="preserve">. The National Academy of Sciences (2008) report estimates </w:t>
      </w:r>
      <w:r w:rsidRPr="006863C0">
        <w:rPr>
          <w:rStyle w:val="StyleUnderline"/>
          <w:sz w:val="26"/>
          <w:szCs w:val="26"/>
        </w:rPr>
        <w:t>such a power grid failure would cost</w:t>
      </w:r>
      <w:r w:rsidRPr="006863C0">
        <w:rPr>
          <w:sz w:val="16"/>
          <w:szCs w:val="26"/>
        </w:rPr>
        <w:t xml:space="preserve"> $1–</w:t>
      </w:r>
      <w:r w:rsidRPr="006863C0">
        <w:rPr>
          <w:rStyle w:val="Emphasis"/>
          <w:sz w:val="26"/>
          <w:szCs w:val="26"/>
        </w:rPr>
        <w:t>2 trillion per year</w:t>
      </w:r>
      <w:r w:rsidRPr="006863C0">
        <w:rPr>
          <w:sz w:val="16"/>
          <w:szCs w:val="26"/>
        </w:rPr>
        <w:t xml:space="preserve">6 </w:t>
      </w:r>
      <w:r w:rsidRPr="006863C0">
        <w:rPr>
          <w:rStyle w:val="StyleUnderline"/>
          <w:sz w:val="26"/>
          <w:szCs w:val="26"/>
        </w:rPr>
        <w:t>and last</w:t>
      </w:r>
      <w:r w:rsidRPr="006863C0">
        <w:rPr>
          <w:sz w:val="16"/>
          <w:szCs w:val="26"/>
        </w:rPr>
        <w:t xml:space="preserve"> four to </w:t>
      </w:r>
      <w:r w:rsidRPr="006863C0">
        <w:rPr>
          <w:rStyle w:val="Emphasis"/>
          <w:sz w:val="26"/>
          <w:szCs w:val="26"/>
        </w:rPr>
        <w:t>ten years</w:t>
      </w:r>
      <w:r w:rsidRPr="006863C0">
        <w:rPr>
          <w:sz w:val="16"/>
          <w:szCs w:val="26"/>
        </w:rPr>
        <w:t xml:space="preserve">. 2. Outages or </w:t>
      </w:r>
      <w:r w:rsidRPr="006863C0">
        <w:rPr>
          <w:rStyle w:val="Emphasis"/>
          <w:sz w:val="26"/>
          <w:szCs w:val="26"/>
        </w:rPr>
        <w:t>failures</w:t>
      </w:r>
      <w:r w:rsidRPr="006863C0">
        <w:rPr>
          <w:rStyle w:val="StyleUnderline"/>
          <w:sz w:val="26"/>
          <w:szCs w:val="26"/>
        </w:rPr>
        <w:t xml:space="preserve"> of LEO</w:t>
      </w:r>
      <w:r w:rsidRPr="006863C0">
        <w:rPr>
          <w:sz w:val="16"/>
          <w:szCs w:val="26"/>
        </w:rPr>
        <w:t xml:space="preserve"> (low Earth orbit) </w:t>
      </w:r>
      <w:r w:rsidRPr="006863C0">
        <w:rPr>
          <w:rStyle w:val="Emphasis"/>
          <w:sz w:val="26"/>
          <w:szCs w:val="26"/>
        </w:rPr>
        <w:t>space assets</w:t>
      </w:r>
      <w:r w:rsidRPr="006863C0">
        <w:rPr>
          <w:sz w:val="16"/>
          <w:szCs w:val="26"/>
        </w:rPr>
        <w:t xml:space="preserve"> due to enhancement of the inner Van Allen belt. A </w:t>
      </w:r>
      <w:r w:rsidRPr="006863C0">
        <w:rPr>
          <w:rStyle w:val="Emphasis"/>
          <w:sz w:val="26"/>
          <w:szCs w:val="26"/>
        </w:rPr>
        <w:t>severe solar storm</w:t>
      </w:r>
      <w:r w:rsidRPr="006863C0">
        <w:rPr>
          <w:sz w:val="16"/>
          <w:szCs w:val="26"/>
        </w:rPr>
        <w:t xml:space="preserve"> </w:t>
      </w:r>
      <w:r w:rsidRPr="006863C0">
        <w:rPr>
          <w:rStyle w:val="StyleUnderline"/>
          <w:sz w:val="26"/>
          <w:szCs w:val="26"/>
        </w:rPr>
        <w:t xml:space="preserve">can also cause ionospheric uplift which can dramatically </w:t>
      </w:r>
      <w:r w:rsidRPr="006863C0">
        <w:rPr>
          <w:rStyle w:val="Emphasis"/>
          <w:sz w:val="26"/>
          <w:szCs w:val="26"/>
        </w:rPr>
        <w:t>increase satellite drag</w:t>
      </w:r>
      <w:r w:rsidRPr="006863C0">
        <w:rPr>
          <w:sz w:val="16"/>
          <w:szCs w:val="26"/>
        </w:rPr>
        <w:t xml:space="preserve"> (Tsurutani et al. 2012). Additionally, </w:t>
      </w:r>
      <w:r w:rsidRPr="006863C0">
        <w:rPr>
          <w:rStyle w:val="StyleUnderline"/>
          <w:sz w:val="26"/>
          <w:szCs w:val="26"/>
        </w:rPr>
        <w:t>LEO spacecraft operation could be disrupted by solar energetic protons</w:t>
      </w:r>
      <w:r w:rsidRPr="006863C0">
        <w:rPr>
          <w:sz w:val="16"/>
          <w:szCs w:val="26"/>
        </w:rPr>
        <w:t xml:space="preserve"> (SEPs) generated in the shock of the CME passage through the solar wind (Royal Academy of Engineering 2013). 3. Outages or </w:t>
      </w:r>
      <w:r w:rsidRPr="006863C0">
        <w:rPr>
          <w:rStyle w:val="StyleUnderline"/>
          <w:sz w:val="26"/>
          <w:szCs w:val="26"/>
        </w:rPr>
        <w:t>failures of</w:t>
      </w:r>
      <w:r w:rsidRPr="006863C0">
        <w:rPr>
          <w:sz w:val="16"/>
          <w:szCs w:val="26"/>
        </w:rPr>
        <w:t xml:space="preserve"> </w:t>
      </w:r>
      <w:r w:rsidRPr="006863C0">
        <w:rPr>
          <w:rStyle w:val="Emphasis"/>
          <w:sz w:val="26"/>
          <w:szCs w:val="26"/>
        </w:rPr>
        <w:t>GEO</w:t>
      </w:r>
      <w:r w:rsidRPr="006863C0">
        <w:rPr>
          <w:sz w:val="16"/>
          <w:szCs w:val="26"/>
        </w:rPr>
        <w:t xml:space="preserve"> (geosynchronous equatorial orbit) </w:t>
      </w:r>
      <w:r w:rsidRPr="006863C0">
        <w:rPr>
          <w:rStyle w:val="StyleUnderline"/>
          <w:sz w:val="26"/>
          <w:szCs w:val="26"/>
        </w:rPr>
        <w:t>space assets</w:t>
      </w:r>
      <w:r w:rsidRPr="006863C0">
        <w:rPr>
          <w:sz w:val="16"/>
          <w:szCs w:val="26"/>
        </w:rPr>
        <w:t xml:space="preserve"> due to enhancement of the outer Van Allen belt or due to SEPs generated in the shock of the CME passage (Royal Academy of Engineering 2013). 4. </w:t>
      </w:r>
      <w:r w:rsidRPr="006863C0">
        <w:rPr>
          <w:rStyle w:val="Emphasis"/>
          <w:sz w:val="26"/>
          <w:szCs w:val="26"/>
        </w:rPr>
        <w:t>GPS outages</w:t>
      </w:r>
      <w:r w:rsidRPr="006863C0">
        <w:rPr>
          <w:sz w:val="16"/>
          <w:szCs w:val="26"/>
        </w:rPr>
        <w:t xml:space="preserve"> </w:t>
      </w:r>
      <w:r w:rsidRPr="006863C0">
        <w:rPr>
          <w:rStyle w:val="StyleUnderline"/>
          <w:sz w:val="26"/>
          <w:szCs w:val="26"/>
        </w:rPr>
        <w:t>due to GEO spacecraft outages or failures</w:t>
      </w:r>
      <w:r w:rsidRPr="006863C0">
        <w:rPr>
          <w:sz w:val="16"/>
          <w:szCs w:val="26"/>
        </w:rPr>
        <w:t xml:space="preserve">, or GPS degradation due to ionospheric uplift and enhancement, potentially lasting several days or longer. 5. </w:t>
      </w:r>
      <w:r w:rsidRPr="006863C0">
        <w:rPr>
          <w:rStyle w:val="StyleUnderline"/>
          <w:sz w:val="26"/>
          <w:szCs w:val="26"/>
        </w:rPr>
        <w:t xml:space="preserve">Communications outages due to high-frequency and ultrahigh-frequency radio blackouts, as well as cellular communication network </w:t>
      </w:r>
      <w:r w:rsidRPr="006863C0">
        <w:rPr>
          <w:rStyle w:val="StyleUnderline"/>
          <w:sz w:val="26"/>
          <w:szCs w:val="26"/>
        </w:rPr>
        <w:lastRenderedPageBreak/>
        <w:t xml:space="preserve">and </w:t>
      </w:r>
      <w:r w:rsidRPr="006863C0">
        <w:rPr>
          <w:rStyle w:val="Emphasis"/>
          <w:sz w:val="26"/>
          <w:szCs w:val="26"/>
        </w:rPr>
        <w:t>internet collapse</w:t>
      </w:r>
      <w:r w:rsidRPr="006863C0">
        <w:rPr>
          <w:rStyle w:val="StyleUnderline"/>
          <w:sz w:val="26"/>
          <w:szCs w:val="26"/>
        </w:rPr>
        <w:t xml:space="preserve"> due to extended power outages beyond the limits of generators and stored fuel</w:t>
      </w:r>
      <w:r w:rsidRPr="006863C0">
        <w:rPr>
          <w:sz w:val="16"/>
          <w:szCs w:val="2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6863C0">
        <w:rPr>
          <w:rStyle w:val="Emphasis"/>
          <w:sz w:val="26"/>
          <w:szCs w:val="26"/>
        </w:rPr>
        <w:t>Major indirect effects</w:t>
      </w:r>
      <w:r w:rsidRPr="006863C0">
        <w:rPr>
          <w:sz w:val="16"/>
          <w:szCs w:val="26"/>
        </w:rPr>
        <w:t xml:space="preserve"> could </w:t>
      </w:r>
      <w:r w:rsidRPr="006863C0">
        <w:rPr>
          <w:rStyle w:val="StyleUnderline"/>
          <w:sz w:val="26"/>
          <w:szCs w:val="26"/>
        </w:rPr>
        <w:t>include</w:t>
      </w:r>
      <w:r w:rsidRPr="006863C0">
        <w:rPr>
          <w:sz w:val="16"/>
          <w:szCs w:val="26"/>
        </w:rPr>
        <w:t xml:space="preserve">, </w:t>
      </w:r>
      <w:r w:rsidRPr="006863C0">
        <w:rPr>
          <w:rStyle w:val="StyleUnderline"/>
          <w:sz w:val="26"/>
          <w:szCs w:val="26"/>
        </w:rPr>
        <w:t xml:space="preserve">but are by </w:t>
      </w:r>
      <w:r w:rsidRPr="006863C0">
        <w:rPr>
          <w:rStyle w:val="Emphasis"/>
          <w:sz w:val="26"/>
          <w:szCs w:val="26"/>
        </w:rPr>
        <w:t>no means limited to</w:t>
      </w:r>
      <w:r w:rsidRPr="006863C0">
        <w:rPr>
          <w:sz w:val="16"/>
          <w:szCs w:val="26"/>
        </w:rPr>
        <w:t xml:space="preserve">, </w:t>
      </w:r>
      <w:r w:rsidRPr="006863C0">
        <w:rPr>
          <w:rStyle w:val="StyleUnderline"/>
          <w:sz w:val="26"/>
          <w:szCs w:val="26"/>
        </w:rPr>
        <w:t>the following</w:t>
      </w:r>
      <w:r w:rsidRPr="006863C0">
        <w:rPr>
          <w:sz w:val="16"/>
          <w:szCs w:val="26"/>
        </w:rPr>
        <w:t xml:space="preserve">: 1. </w:t>
      </w:r>
      <w:r w:rsidRPr="006863C0">
        <w:rPr>
          <w:rStyle w:val="Emphasis"/>
          <w:sz w:val="26"/>
          <w:szCs w:val="26"/>
        </w:rPr>
        <w:t>water</w:t>
      </w:r>
      <w:r w:rsidRPr="006863C0">
        <w:rPr>
          <w:sz w:val="16"/>
          <w:szCs w:val="26"/>
        </w:rPr>
        <w:t xml:space="preserve"> </w:t>
      </w:r>
      <w:r w:rsidRPr="006863C0">
        <w:rPr>
          <w:rStyle w:val="StyleUnderline"/>
          <w:sz w:val="26"/>
          <w:szCs w:val="26"/>
        </w:rPr>
        <w:t>and</w:t>
      </w:r>
      <w:r w:rsidRPr="006863C0">
        <w:rPr>
          <w:sz w:val="16"/>
          <w:szCs w:val="26"/>
        </w:rPr>
        <w:t xml:space="preserve"> waste water </w:t>
      </w:r>
      <w:r w:rsidRPr="006863C0">
        <w:rPr>
          <w:rStyle w:val="Emphasis"/>
          <w:sz w:val="26"/>
          <w:szCs w:val="26"/>
        </w:rPr>
        <w:t>shortages</w:t>
      </w:r>
      <w:r w:rsidRPr="006863C0">
        <w:rPr>
          <w:sz w:val="16"/>
          <w:szCs w:val="26"/>
        </w:rPr>
        <w:t xml:space="preserve"> </w:t>
      </w:r>
      <w:r w:rsidRPr="006863C0">
        <w:rPr>
          <w:rStyle w:val="StyleUnderline"/>
          <w:sz w:val="26"/>
          <w:szCs w:val="26"/>
        </w:rPr>
        <w:t xml:space="preserve">due to </w:t>
      </w:r>
      <w:r w:rsidRPr="006863C0">
        <w:rPr>
          <w:sz w:val="16"/>
          <w:szCs w:val="26"/>
        </w:rPr>
        <w:t xml:space="preserve">reduced or </w:t>
      </w:r>
      <w:r w:rsidRPr="006863C0">
        <w:rPr>
          <w:rStyle w:val="StyleUnderline"/>
          <w:sz w:val="26"/>
          <w:szCs w:val="26"/>
        </w:rPr>
        <w:t xml:space="preserve">eliminated pumping from power </w:t>
      </w:r>
      <w:r w:rsidRPr="006863C0">
        <w:rPr>
          <w:rStyle w:val="Emphasis"/>
          <w:sz w:val="26"/>
          <w:szCs w:val="26"/>
        </w:rPr>
        <w:t>grid failure</w:t>
      </w:r>
      <w:r w:rsidRPr="006863C0">
        <w:rPr>
          <w:sz w:val="16"/>
          <w:szCs w:val="26"/>
        </w:rPr>
        <w:t xml:space="preserve">; 2. </w:t>
      </w:r>
      <w:r w:rsidRPr="006863C0">
        <w:rPr>
          <w:rStyle w:val="Emphasis"/>
          <w:sz w:val="26"/>
          <w:szCs w:val="26"/>
        </w:rPr>
        <w:t>fuel shortages</w:t>
      </w:r>
      <w:r w:rsidRPr="006863C0">
        <w:rPr>
          <w:sz w:val="16"/>
          <w:szCs w:val="26"/>
        </w:rPr>
        <w:t xml:space="preserve"> </w:t>
      </w:r>
      <w:r w:rsidRPr="006863C0">
        <w:rPr>
          <w:rStyle w:val="StyleUnderline"/>
          <w:sz w:val="26"/>
          <w:szCs w:val="26"/>
        </w:rPr>
        <w:t>due to</w:t>
      </w:r>
      <w:r w:rsidRPr="006863C0">
        <w:rPr>
          <w:sz w:val="16"/>
          <w:szCs w:val="26"/>
        </w:rPr>
        <w:t xml:space="preserve"> reduced or </w:t>
      </w:r>
      <w:r w:rsidRPr="006863C0">
        <w:rPr>
          <w:rStyle w:val="StyleUnderline"/>
          <w:sz w:val="26"/>
          <w:szCs w:val="26"/>
        </w:rPr>
        <w:t xml:space="preserve">eliminated pumping from power </w:t>
      </w:r>
      <w:r w:rsidRPr="006863C0">
        <w:rPr>
          <w:rStyle w:val="Emphasis"/>
          <w:sz w:val="26"/>
          <w:szCs w:val="26"/>
        </w:rPr>
        <w:t>grid failure</w:t>
      </w:r>
      <w:r w:rsidRPr="006863C0">
        <w:rPr>
          <w:sz w:val="16"/>
          <w:szCs w:val="26"/>
        </w:rPr>
        <w:t xml:space="preserve">, </w:t>
      </w:r>
      <w:r w:rsidRPr="006863C0">
        <w:rPr>
          <w:rStyle w:val="StyleUnderline"/>
          <w:sz w:val="26"/>
          <w:szCs w:val="26"/>
        </w:rPr>
        <w:t>which</w:t>
      </w:r>
      <w:r w:rsidRPr="006863C0">
        <w:rPr>
          <w:sz w:val="16"/>
          <w:szCs w:val="26"/>
        </w:rPr>
        <w:t xml:space="preserve"> could </w:t>
      </w:r>
      <w:r w:rsidRPr="006863C0">
        <w:rPr>
          <w:rStyle w:val="StyleUnderline"/>
          <w:sz w:val="26"/>
          <w:szCs w:val="26"/>
        </w:rPr>
        <w:t xml:space="preserve">result in </w:t>
      </w:r>
      <w:r w:rsidRPr="006863C0">
        <w:rPr>
          <w:rStyle w:val="Emphasis"/>
          <w:sz w:val="26"/>
          <w:szCs w:val="26"/>
        </w:rPr>
        <w:t>transportation stoppages</w:t>
      </w:r>
      <w:r w:rsidRPr="006863C0">
        <w:rPr>
          <w:sz w:val="16"/>
          <w:szCs w:val="26"/>
        </w:rPr>
        <w:t xml:space="preserve">; 3. </w:t>
      </w:r>
      <w:r w:rsidRPr="006863C0">
        <w:rPr>
          <w:rStyle w:val="Emphasis"/>
          <w:sz w:val="26"/>
          <w:szCs w:val="26"/>
        </w:rPr>
        <w:t>food shortages</w:t>
      </w:r>
      <w:r w:rsidRPr="006863C0">
        <w:rPr>
          <w:sz w:val="16"/>
          <w:szCs w:val="26"/>
        </w:rPr>
        <w:t xml:space="preserve"> </w:t>
      </w:r>
      <w:r w:rsidRPr="006863C0">
        <w:rPr>
          <w:rStyle w:val="StyleUnderline"/>
          <w:sz w:val="26"/>
          <w:szCs w:val="26"/>
        </w:rPr>
        <w:t>due to transport</w:t>
      </w:r>
      <w:r w:rsidRPr="006863C0">
        <w:rPr>
          <w:sz w:val="16"/>
          <w:szCs w:val="26"/>
        </w:rPr>
        <w:t xml:space="preserve">ation </w:t>
      </w:r>
      <w:r w:rsidRPr="006863C0">
        <w:rPr>
          <w:rStyle w:val="StyleUnderline"/>
          <w:sz w:val="26"/>
          <w:szCs w:val="26"/>
        </w:rPr>
        <w:t>stoppages</w:t>
      </w:r>
      <w:r w:rsidRPr="006863C0">
        <w:rPr>
          <w:sz w:val="16"/>
          <w:szCs w:val="26"/>
        </w:rPr>
        <w:t xml:space="preserve">, </w:t>
      </w:r>
      <w:r w:rsidRPr="006863C0">
        <w:rPr>
          <w:rStyle w:val="StyleUnderline"/>
          <w:sz w:val="26"/>
          <w:szCs w:val="26"/>
        </w:rPr>
        <w:t>which</w:t>
      </w:r>
      <w:r w:rsidRPr="006863C0">
        <w:rPr>
          <w:sz w:val="16"/>
          <w:szCs w:val="26"/>
        </w:rPr>
        <w:t xml:space="preserve"> could contribute to increased death rates and </w:t>
      </w:r>
      <w:r w:rsidRPr="006863C0">
        <w:rPr>
          <w:rStyle w:val="Emphasis"/>
          <w:sz w:val="26"/>
          <w:szCs w:val="26"/>
        </w:rPr>
        <w:t>incite rioting</w:t>
      </w:r>
      <w:r w:rsidRPr="006863C0">
        <w:rPr>
          <w:sz w:val="16"/>
          <w:szCs w:val="26"/>
        </w:rPr>
        <w:t xml:space="preserve"> and/or looting; 4. </w:t>
      </w:r>
      <w:r w:rsidRPr="006863C0">
        <w:rPr>
          <w:rStyle w:val="StyleUnderline"/>
          <w:sz w:val="26"/>
          <w:szCs w:val="26"/>
        </w:rPr>
        <w:t>reduced hospital care due to water shortages and power outages, which could contribute to increased death rates and rates of infection;</w:t>
      </w:r>
      <w:r w:rsidRPr="006863C0">
        <w:rPr>
          <w:sz w:val="16"/>
          <w:szCs w:val="26"/>
        </w:rPr>
        <w:t xml:space="preserve"> </w:t>
      </w:r>
      <w:r w:rsidRPr="006863C0">
        <w:rPr>
          <w:rStyle w:val="StyleUnderline"/>
          <w:sz w:val="26"/>
          <w:szCs w:val="26"/>
        </w:rPr>
        <w:t>and</w:t>
      </w:r>
      <w:r w:rsidRPr="006863C0">
        <w:rPr>
          <w:sz w:val="16"/>
          <w:szCs w:val="26"/>
        </w:rPr>
        <w:t xml:space="preserve"> 5. </w:t>
      </w:r>
      <w:r w:rsidRPr="006863C0">
        <w:rPr>
          <w:rStyle w:val="StyleUnderline"/>
          <w:sz w:val="26"/>
          <w:szCs w:val="26"/>
        </w:rPr>
        <w:t>a years-long power grid and internet degradation</w:t>
      </w:r>
      <w:r w:rsidRPr="006863C0">
        <w:rPr>
          <w:sz w:val="16"/>
          <w:szCs w:val="26"/>
        </w:rPr>
        <w:t xml:space="preserve"> or outage might </w:t>
      </w:r>
      <w:r w:rsidRPr="006863C0">
        <w:rPr>
          <w:rStyle w:val="Emphasis"/>
          <w:sz w:val="26"/>
          <w:szCs w:val="26"/>
        </w:rPr>
        <w:t>irrevocably damage the global economy</w:t>
      </w:r>
      <w:r w:rsidRPr="006863C0">
        <w:rPr>
          <w:sz w:val="16"/>
          <w:szCs w:val="26"/>
        </w:rPr>
        <w:t xml:space="preserve">, </w:t>
      </w:r>
      <w:r w:rsidRPr="006863C0">
        <w:rPr>
          <w:rStyle w:val="StyleUnderline"/>
          <w:sz w:val="26"/>
          <w:szCs w:val="26"/>
        </w:rPr>
        <w:t>in turn greatly prolonging the time to restore the power grid beyond the estimate of four to ten years</w:t>
      </w:r>
      <w:r w:rsidRPr="006863C0">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6863C0">
        <w:rPr>
          <w:rStyle w:val="StyleUnderline"/>
          <w:sz w:val="26"/>
          <w:szCs w:val="26"/>
        </w:rPr>
        <w:t>The</w:t>
      </w:r>
      <w:r w:rsidRPr="006863C0">
        <w:rPr>
          <w:sz w:val="16"/>
          <w:szCs w:val="26"/>
        </w:rPr>
        <w:t xml:space="preserve"> most </w:t>
      </w:r>
      <w:r w:rsidRPr="006863C0">
        <w:rPr>
          <w:rStyle w:val="Emphasis"/>
          <w:sz w:val="26"/>
          <w:szCs w:val="26"/>
        </w:rPr>
        <w:t>striking difference</w:t>
      </w:r>
      <w:r w:rsidRPr="006863C0">
        <w:rPr>
          <w:sz w:val="16"/>
          <w:szCs w:val="26"/>
        </w:rPr>
        <w:t xml:space="preserve"> </w:t>
      </w:r>
      <w:r w:rsidRPr="006863C0">
        <w:rPr>
          <w:rStyle w:val="StyleUnderline"/>
          <w:sz w:val="26"/>
          <w:szCs w:val="26"/>
        </w:rPr>
        <w:t>is</w:t>
      </w:r>
      <w:r w:rsidRPr="006863C0">
        <w:rPr>
          <w:sz w:val="16"/>
          <w:szCs w:val="26"/>
        </w:rPr>
        <w:t xml:space="preserve"> that, whereas humanitarian aid came to bear on these disasters, </w:t>
      </w:r>
      <w:r w:rsidRPr="006863C0">
        <w:rPr>
          <w:rStyle w:val="StyleUnderline"/>
          <w:sz w:val="26"/>
          <w:szCs w:val="26"/>
        </w:rPr>
        <w:t xml:space="preserve">a </w:t>
      </w:r>
      <w:r w:rsidRPr="006863C0">
        <w:rPr>
          <w:rStyle w:val="Emphasis"/>
          <w:sz w:val="26"/>
          <w:szCs w:val="26"/>
        </w:rPr>
        <w:t>Carrington</w:t>
      </w:r>
      <w:r w:rsidRPr="006863C0">
        <w:rPr>
          <w:rStyle w:val="StyleUnderline"/>
          <w:sz w:val="26"/>
          <w:szCs w:val="26"/>
        </w:rPr>
        <w:t xml:space="preserve">-class event would be a </w:t>
      </w:r>
      <w:r w:rsidRPr="006863C0">
        <w:rPr>
          <w:rStyle w:val="Emphasis"/>
          <w:sz w:val="26"/>
          <w:szCs w:val="26"/>
        </w:rPr>
        <w:t>global catastrophe</w:t>
      </w:r>
      <w:r w:rsidRPr="006863C0">
        <w:rPr>
          <w:rStyle w:val="StyleUnderline"/>
          <w:sz w:val="26"/>
          <w:szCs w:val="26"/>
        </w:rPr>
        <w:t xml:space="preserve"> with little or </w:t>
      </w:r>
      <w:r w:rsidRPr="006863C0">
        <w:rPr>
          <w:rStyle w:val="Emphasis"/>
          <w:sz w:val="26"/>
          <w:szCs w:val="26"/>
        </w:rPr>
        <w:t>no aid forthcoming</w:t>
      </w:r>
      <w:r w:rsidRPr="006863C0">
        <w:rPr>
          <w:sz w:val="16"/>
          <w:szCs w:val="26"/>
        </w:rPr>
        <w:t xml:space="preserve">. Much greater loss of life could result, and our civilization could be driven back to a much more fractured and pre-electronic one. For the purposes of another planet’s Drake equation, </w:t>
      </w:r>
      <w:r w:rsidRPr="006863C0">
        <w:rPr>
          <w:rStyle w:val="Emphasis"/>
          <w:sz w:val="26"/>
          <w:szCs w:val="26"/>
        </w:rPr>
        <w:t>our civilization</w:t>
      </w:r>
      <w:r w:rsidRPr="006863C0">
        <w:rPr>
          <w:sz w:val="16"/>
          <w:szCs w:val="26"/>
        </w:rPr>
        <w:t xml:space="preserve"> </w:t>
      </w:r>
      <w:r w:rsidRPr="006863C0">
        <w:rPr>
          <w:rStyle w:val="StyleUnderline"/>
          <w:sz w:val="26"/>
          <w:szCs w:val="26"/>
        </w:rPr>
        <w:t xml:space="preserve">would be </w:t>
      </w:r>
      <w:r w:rsidRPr="006863C0">
        <w:rPr>
          <w:rStyle w:val="Emphasis"/>
          <w:sz w:val="26"/>
          <w:szCs w:val="26"/>
        </w:rPr>
        <w:t>eliminated</w:t>
      </w:r>
      <w:r w:rsidRPr="006863C0">
        <w:rPr>
          <w:sz w:val="16"/>
          <w:szCs w:val="26"/>
        </w:rPr>
        <w:t xml:space="preserve"> from the calculation. Conversely, another planet whose electronic civilization were struck by a Carrington-class CME would be eliminated from our calculation. </w:t>
      </w:r>
      <w:r w:rsidRPr="006863C0">
        <w:rPr>
          <w:rStyle w:val="Emphasis"/>
          <w:sz w:val="26"/>
          <w:szCs w:val="26"/>
        </w:rPr>
        <w:t>Riley</w:t>
      </w:r>
      <w:r w:rsidRPr="006863C0">
        <w:rPr>
          <w:rStyle w:val="StyleUnderline"/>
          <w:sz w:val="26"/>
          <w:szCs w:val="26"/>
        </w:rPr>
        <w:t xml:space="preserve"> (2012) estimates the probability of another Carringtonclass event occuring within the </w:t>
      </w:r>
      <w:r w:rsidRPr="006863C0">
        <w:rPr>
          <w:rStyle w:val="Emphasis"/>
          <w:sz w:val="26"/>
          <w:szCs w:val="26"/>
        </w:rPr>
        <w:t>following decade</w:t>
      </w:r>
      <w:r w:rsidRPr="006863C0">
        <w:rPr>
          <w:rStyle w:val="StyleUnderline"/>
          <w:sz w:val="26"/>
          <w:szCs w:val="26"/>
        </w:rPr>
        <w:t xml:space="preserve"> at about </w:t>
      </w:r>
      <w:r w:rsidRPr="006863C0">
        <w:rPr>
          <w:rStyle w:val="Emphasis"/>
          <w:sz w:val="26"/>
          <w:szCs w:val="26"/>
        </w:rPr>
        <w:t>12%</w:t>
      </w:r>
      <w:r w:rsidRPr="006863C0">
        <w:rPr>
          <w:rStyle w:val="StyleUnderline"/>
          <w:sz w:val="26"/>
          <w:szCs w:val="26"/>
        </w:rPr>
        <w:t>.</w:t>
      </w:r>
      <w:r w:rsidRPr="006863C0">
        <w:rPr>
          <w:sz w:val="16"/>
          <w:szCs w:val="26"/>
        </w:rPr>
        <w:t xml:space="preserve"> </w:t>
      </w:r>
      <w:r w:rsidRPr="006863C0">
        <w:rPr>
          <w:rStyle w:val="StyleUnderline"/>
          <w:sz w:val="26"/>
          <w:szCs w:val="26"/>
        </w:rPr>
        <w:t>This estimate preceded the solar storm of 2012, but a good rule of thumb would be to estimate this to be the probability of having a Carrington event</w:t>
      </w:r>
      <w:r w:rsidRPr="006863C0">
        <w:rPr>
          <w:sz w:val="16"/>
          <w:szCs w:val="26"/>
        </w:rPr>
        <w:t xml:space="preserve"> </w:t>
      </w:r>
      <w:r w:rsidRPr="006863C0">
        <w:rPr>
          <w:rStyle w:val="StyleUnderline"/>
          <w:sz w:val="26"/>
          <w:szCs w:val="26"/>
        </w:rPr>
        <w:t xml:space="preserve">during </w:t>
      </w:r>
      <w:r w:rsidRPr="006863C0">
        <w:rPr>
          <w:rStyle w:val="Emphasis"/>
          <w:sz w:val="26"/>
          <w:szCs w:val="26"/>
        </w:rPr>
        <w:t>any given solar cycle</w:t>
      </w:r>
      <w:r w:rsidRPr="006863C0">
        <w:rPr>
          <w:sz w:val="16"/>
          <w:szCs w:val="2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6863C0">
        <w:rPr>
          <w:rStyle w:val="StyleUnderline"/>
          <w:sz w:val="26"/>
          <w:szCs w:val="26"/>
        </w:rPr>
        <w:t>This roughly agrees with the “once in a century” designation usually given to the Carrington event</w:t>
      </w:r>
      <w:r w:rsidRPr="006863C0">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6863C0">
        <w:rPr>
          <w:rStyle w:val="StyleUnderline"/>
          <w:sz w:val="26"/>
          <w:szCs w:val="26"/>
        </w:rPr>
        <w:t xml:space="preserve">a solar storm could </w:t>
      </w:r>
      <w:r w:rsidRPr="006863C0">
        <w:rPr>
          <w:rStyle w:val="Emphasis"/>
          <w:sz w:val="26"/>
          <w:szCs w:val="26"/>
        </w:rPr>
        <w:t>trigger other Great Filter events</w:t>
      </w:r>
      <w:r w:rsidRPr="006863C0">
        <w:rPr>
          <w:sz w:val="16"/>
          <w:szCs w:val="26"/>
        </w:rPr>
        <w:t xml:space="preserve">. Knipp et al. (2016) outlines </w:t>
      </w:r>
      <w:r w:rsidRPr="006863C0">
        <w:rPr>
          <w:rStyle w:val="StyleUnderline"/>
          <w:sz w:val="26"/>
          <w:szCs w:val="26"/>
        </w:rPr>
        <w:t>a solar storm in</w:t>
      </w:r>
      <w:r w:rsidRPr="006863C0">
        <w:rPr>
          <w:sz w:val="16"/>
          <w:szCs w:val="26"/>
        </w:rPr>
        <w:t xml:space="preserve"> 19</w:t>
      </w:r>
      <w:r w:rsidRPr="006863C0">
        <w:rPr>
          <w:rStyle w:val="StyleUnderline"/>
          <w:sz w:val="26"/>
          <w:szCs w:val="26"/>
        </w:rPr>
        <w:t>67</w:t>
      </w:r>
      <w:r w:rsidRPr="006863C0">
        <w:rPr>
          <w:sz w:val="16"/>
          <w:szCs w:val="26"/>
        </w:rPr>
        <w:t xml:space="preserve"> May that </w:t>
      </w:r>
      <w:r w:rsidRPr="006863C0">
        <w:rPr>
          <w:rStyle w:val="Emphasis"/>
          <w:sz w:val="26"/>
          <w:szCs w:val="26"/>
        </w:rPr>
        <w:t>nearly triggered a nuclear war</w:t>
      </w:r>
      <w:r w:rsidRPr="006863C0">
        <w:rPr>
          <w:sz w:val="16"/>
          <w:szCs w:val="26"/>
        </w:rPr>
        <w:t xml:space="preserve">, </w:t>
      </w:r>
      <w:r w:rsidRPr="006863C0">
        <w:rPr>
          <w:rStyle w:val="StyleUnderline"/>
          <w:sz w:val="26"/>
          <w:szCs w:val="26"/>
        </w:rPr>
        <w:t xml:space="preserve">as American radar </w:t>
      </w:r>
      <w:r w:rsidRPr="006863C0">
        <w:rPr>
          <w:sz w:val="16"/>
          <w:szCs w:val="26"/>
        </w:rPr>
        <w:t xml:space="preserve">operators initially </w:t>
      </w:r>
      <w:r w:rsidRPr="006863C0">
        <w:rPr>
          <w:rStyle w:val="Emphasis"/>
          <w:sz w:val="26"/>
          <w:szCs w:val="26"/>
        </w:rPr>
        <w:t>mistook</w:t>
      </w:r>
      <w:r w:rsidRPr="006863C0">
        <w:rPr>
          <w:rStyle w:val="StyleUnderline"/>
          <w:sz w:val="26"/>
          <w:szCs w:val="26"/>
        </w:rPr>
        <w:t xml:space="preserve"> a solar storm for </w:t>
      </w:r>
      <w:r w:rsidRPr="006863C0">
        <w:rPr>
          <w:rStyle w:val="Emphasis"/>
          <w:sz w:val="26"/>
          <w:szCs w:val="26"/>
        </w:rPr>
        <w:t>Soviet jamming</w:t>
      </w:r>
      <w:r w:rsidRPr="006863C0">
        <w:rPr>
          <w:rStyle w:val="StyleUnderline"/>
          <w:sz w:val="26"/>
          <w:szCs w:val="26"/>
        </w:rPr>
        <w:t xml:space="preserve">. </w:t>
      </w:r>
      <w:r w:rsidRPr="006863C0">
        <w:rPr>
          <w:sz w:val="16"/>
          <w:szCs w:val="26"/>
        </w:rPr>
        <w:t xml:space="preserve">It might also be possible that </w:t>
      </w:r>
      <w:r w:rsidRPr="006863C0">
        <w:rPr>
          <w:rStyle w:val="StyleUnderline"/>
          <w:sz w:val="26"/>
          <w:szCs w:val="26"/>
        </w:rPr>
        <w:t xml:space="preserve">a </w:t>
      </w:r>
      <w:r w:rsidRPr="006863C0">
        <w:rPr>
          <w:rStyle w:val="Emphasis"/>
          <w:sz w:val="26"/>
          <w:szCs w:val="26"/>
        </w:rPr>
        <w:t>Carrington-class event</w:t>
      </w:r>
      <w:r w:rsidRPr="006863C0">
        <w:rPr>
          <w:sz w:val="16"/>
          <w:szCs w:val="26"/>
        </w:rPr>
        <w:t xml:space="preserve"> </w:t>
      </w:r>
      <w:r w:rsidRPr="006863C0">
        <w:rPr>
          <w:rStyle w:val="StyleUnderline"/>
          <w:sz w:val="26"/>
          <w:szCs w:val="26"/>
        </w:rPr>
        <w:t>could unleash</w:t>
      </w:r>
      <w:r w:rsidRPr="006863C0">
        <w:rPr>
          <w:sz w:val="16"/>
          <w:szCs w:val="26"/>
        </w:rPr>
        <w:t xml:space="preserve"> or exascerbate </w:t>
      </w:r>
      <w:r w:rsidRPr="006863C0">
        <w:rPr>
          <w:rStyle w:val="StyleUnderline"/>
          <w:sz w:val="26"/>
          <w:szCs w:val="26"/>
        </w:rPr>
        <w:t xml:space="preserve">an </w:t>
      </w:r>
      <w:r w:rsidRPr="006863C0">
        <w:rPr>
          <w:rStyle w:val="Emphasis"/>
          <w:sz w:val="26"/>
          <w:szCs w:val="26"/>
        </w:rPr>
        <w:t>infectious disease</w:t>
      </w:r>
      <w:r w:rsidRPr="006863C0">
        <w:rPr>
          <w:sz w:val="16"/>
          <w:szCs w:val="26"/>
        </w:rPr>
        <w:t xml:space="preserve"> </w:t>
      </w:r>
      <w:r w:rsidRPr="006863C0">
        <w:rPr>
          <w:rStyle w:val="StyleUnderline"/>
          <w:sz w:val="26"/>
          <w:szCs w:val="26"/>
        </w:rPr>
        <w:t>due to</w:t>
      </w:r>
      <w:r w:rsidRPr="006863C0">
        <w:rPr>
          <w:sz w:val="16"/>
          <w:szCs w:val="26"/>
        </w:rPr>
        <w:t xml:space="preserve"> </w:t>
      </w:r>
      <w:r w:rsidRPr="006863C0">
        <w:rPr>
          <w:rStyle w:val="StyleUnderline"/>
          <w:sz w:val="26"/>
          <w:szCs w:val="26"/>
        </w:rPr>
        <w:t>reduced hospital care at a critical time</w:t>
      </w:r>
      <w:r w:rsidRPr="006863C0">
        <w:rPr>
          <w:sz w:val="16"/>
          <w:szCs w:val="26"/>
        </w:rPr>
        <w:t xml:space="preserve">, </w:t>
      </w:r>
      <w:r w:rsidRPr="006863C0">
        <w:rPr>
          <w:rStyle w:val="StyleUnderline"/>
          <w:sz w:val="26"/>
          <w:szCs w:val="26"/>
        </w:rPr>
        <w:t xml:space="preserve">resulting in a </w:t>
      </w:r>
      <w:r w:rsidRPr="006863C0">
        <w:rPr>
          <w:rStyle w:val="Emphasis"/>
          <w:sz w:val="26"/>
          <w:szCs w:val="26"/>
        </w:rPr>
        <w:t>pandemic</w:t>
      </w:r>
      <w:r w:rsidRPr="006863C0">
        <w:rPr>
          <w:sz w:val="16"/>
          <w:szCs w:val="26"/>
        </w:rPr>
        <w:t>.</w:t>
      </w:r>
    </w:p>
    <w:p w14:paraId="4AD34449" w14:textId="39548FF3" w:rsidR="003274F7" w:rsidRPr="006863C0" w:rsidRDefault="003274F7" w:rsidP="003274F7"/>
    <w:p w14:paraId="7C232C53" w14:textId="5F30399C" w:rsidR="003274F7" w:rsidRPr="006863C0" w:rsidRDefault="003274F7" w:rsidP="003274F7">
      <w:pPr>
        <w:pStyle w:val="Heading4"/>
      </w:pPr>
      <w:r w:rsidRPr="006863C0">
        <w:t>Solves the aff – isn’t space col/their cards don’t indict our use of outer space.</w:t>
      </w:r>
    </w:p>
    <w:p w14:paraId="581F0F5B" w14:textId="7A229B3A" w:rsidR="003274F7" w:rsidRPr="006863C0" w:rsidRDefault="009A19BD" w:rsidP="003274F7">
      <w:pPr>
        <w:pStyle w:val="Heading2"/>
      </w:pPr>
      <w:r w:rsidRPr="006863C0">
        <w:lastRenderedPageBreak/>
        <w:t>4</w:t>
      </w:r>
    </w:p>
    <w:p w14:paraId="19F89EC8" w14:textId="77777777" w:rsidR="006E258C" w:rsidRPr="006863C0" w:rsidRDefault="006E258C" w:rsidP="006E258C">
      <w:pPr>
        <w:pStyle w:val="Heading4"/>
      </w:pPr>
      <w:r w:rsidRPr="006863C0">
        <w:t>CP Text: Space faring nations should enter into a prior and binding consultation with the International Court of Justice over [plan].</w:t>
      </w:r>
    </w:p>
    <w:p w14:paraId="71F0143A" w14:textId="77777777" w:rsidR="006E258C" w:rsidRPr="006863C0" w:rsidRDefault="006E258C" w:rsidP="006E258C">
      <w:pPr>
        <w:pStyle w:val="Heading4"/>
      </w:pPr>
      <w:r w:rsidRPr="006863C0">
        <w:t>Advisory opinions from ICJ are necessary to clarify and develop international space law and they say yes.</w:t>
      </w:r>
    </w:p>
    <w:p w14:paraId="2244F068" w14:textId="77777777" w:rsidR="006E258C" w:rsidRPr="006863C0" w:rsidRDefault="006E258C" w:rsidP="006E258C">
      <w:pPr>
        <w:rPr>
          <w:sz w:val="16"/>
          <w:szCs w:val="26"/>
        </w:rPr>
      </w:pPr>
      <w:r w:rsidRPr="006863C0">
        <w:rPr>
          <w:rStyle w:val="Style13ptBold"/>
          <w:szCs w:val="26"/>
          <w:u w:val="single"/>
        </w:rPr>
        <w:t>Simpson and Johnson 17</w:t>
      </w:r>
      <w:r w:rsidRPr="006863C0">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49C778A8" w14:textId="77777777" w:rsidR="006E258C" w:rsidRPr="006863C0" w:rsidRDefault="006E258C" w:rsidP="006E258C">
      <w:pPr>
        <w:pStyle w:val="ListParagraph"/>
        <w:numPr>
          <w:ilvl w:val="0"/>
          <w:numId w:val="13"/>
        </w:numPr>
        <w:rPr>
          <w:sz w:val="16"/>
          <w:szCs w:val="16"/>
        </w:rPr>
      </w:pPr>
      <w:r w:rsidRPr="006863C0">
        <w:rPr>
          <w:sz w:val="16"/>
          <w:szCs w:val="16"/>
        </w:rPr>
        <w:t>lacunae = situation where there is no applicable law</w:t>
      </w:r>
    </w:p>
    <w:p w14:paraId="046CABB0" w14:textId="77777777" w:rsidR="006E258C" w:rsidRPr="006863C0" w:rsidRDefault="006E258C" w:rsidP="006E258C">
      <w:pPr>
        <w:pStyle w:val="ListParagraph"/>
        <w:numPr>
          <w:ilvl w:val="0"/>
          <w:numId w:val="13"/>
        </w:numPr>
        <w:rPr>
          <w:sz w:val="16"/>
          <w:szCs w:val="16"/>
        </w:rPr>
      </w:pPr>
      <w:r w:rsidRPr="006863C0">
        <w:rPr>
          <w:sz w:val="16"/>
          <w:szCs w:val="16"/>
        </w:rPr>
        <w:t>non liquet = no answer from governing system</w:t>
      </w:r>
    </w:p>
    <w:p w14:paraId="58032C91" w14:textId="77777777" w:rsidR="006E258C" w:rsidRPr="006863C0" w:rsidRDefault="006E258C" w:rsidP="006E258C">
      <w:pPr>
        <w:rPr>
          <w:sz w:val="16"/>
          <w:szCs w:val="26"/>
        </w:rPr>
      </w:pPr>
      <w:r w:rsidRPr="006863C0">
        <w:rPr>
          <w:sz w:val="16"/>
          <w:szCs w:val="26"/>
        </w:rPr>
        <w:t xml:space="preserve">Since </w:t>
      </w:r>
      <w:r w:rsidRPr="006863C0">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6863C0">
        <w:rPr>
          <w:sz w:val="16"/>
          <w:szCs w:val="26"/>
        </w:rPr>
        <w:t xml:space="preserve">. For this reason, </w:t>
      </w:r>
      <w:r w:rsidRPr="006863C0">
        <w:rPr>
          <w:rStyle w:val="StyleUnderline"/>
          <w:sz w:val="26"/>
          <w:szCs w:val="26"/>
        </w:rPr>
        <w:t>advisory opinions may be particularly useful in this area</w:t>
      </w:r>
      <w:r w:rsidRPr="006863C0">
        <w:rPr>
          <w:sz w:val="16"/>
          <w:szCs w:val="26"/>
        </w:rPr>
        <w:t xml:space="preserve">. </w:t>
      </w:r>
      <w:r w:rsidRPr="006863C0">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6863C0">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6863C0">
        <w:rPr>
          <w:rStyle w:val="StyleUnderline"/>
          <w:sz w:val="26"/>
          <w:szCs w:val="26"/>
        </w:rPr>
        <w:t>early requests for clarification, could easily establish that the necessary political will to seek increased clarity was present and permit to begin with less controversial concepts</w:t>
      </w:r>
      <w:r w:rsidRPr="006863C0">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6863C0">
        <w:rPr>
          <w:rStyle w:val="StyleUnderline"/>
          <w:sz w:val="26"/>
          <w:szCs w:val="26"/>
        </w:rPr>
        <w:t>It is a general principle of law at both the national and international level (indeed inherited from ancient Roman law) that when asked to deliver a judgement, a court knows the law</w:t>
      </w:r>
      <w:r w:rsidRPr="006863C0">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w:t>
      </w:r>
      <w:r w:rsidRPr="006863C0">
        <w:rPr>
          <w:sz w:val="16"/>
          <w:szCs w:val="26"/>
        </w:rPr>
        <w:lastRenderedPageBreak/>
        <w:t xml:space="preserve">regarding the issue it is presented with. 12 IV. SPACE LAW, LACUNAE, AND NON-LIQUET </w:t>
      </w:r>
      <w:r w:rsidRPr="006863C0">
        <w:rPr>
          <w:rStyle w:val="StyleUnderline"/>
          <w:sz w:val="26"/>
          <w:szCs w:val="26"/>
        </w:rPr>
        <w:t>The idea that gaps in the law or uncertainty with its provisions can render judicial decisions impossible, difficult, or unwise is at least as old as Roman law</w:t>
      </w:r>
      <w:r w:rsidRPr="006863C0">
        <w:rPr>
          <w:sz w:val="16"/>
          <w:szCs w:val="26"/>
        </w:rPr>
        <w:t xml:space="preserve">. As such the concepts of lacunae and non liquet still bear the Latin names that would have been familiar to lawyers and legal scholars throughout the Roman Empire. As explained by Mark Bogdansky, </w:t>
      </w:r>
      <w:r w:rsidRPr="006863C0">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6863C0">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6863C0">
        <w:rPr>
          <w:rStyle w:val="StyleUnderline"/>
          <w:sz w:val="26"/>
          <w:szCs w:val="26"/>
        </w:rPr>
        <w:t>Definitions become extremely important in discussing the impact of lacunae and non liquet on international space law.</w:t>
      </w:r>
      <w:r w:rsidRPr="006863C0">
        <w:rPr>
          <w:sz w:val="16"/>
          <w:szCs w:val="26"/>
        </w:rPr>
        <w:t xml:space="preserve"> Note for example the list of lacunae in José Monserrat Filho’s excellent paper, “Space Law In The Light Of Bobbio's Theory Of Legal Ordering,” IAC-12.E7. 5. 6.</w:t>
      </w:r>
    </w:p>
    <w:p w14:paraId="0CD1A845" w14:textId="77777777" w:rsidR="006E258C" w:rsidRPr="006863C0" w:rsidRDefault="006E258C" w:rsidP="006E258C">
      <w:pPr>
        <w:rPr>
          <w:szCs w:val="26"/>
        </w:rPr>
      </w:pPr>
      <w:r w:rsidRPr="006863C0">
        <w:rPr>
          <w:szCs w:val="26"/>
        </w:rPr>
        <w:t xml:space="preserve">1. </w:t>
      </w:r>
      <w:r w:rsidRPr="006863C0">
        <w:rPr>
          <w:rStyle w:val="StyleUnderline"/>
          <w:sz w:val="26"/>
          <w:szCs w:val="26"/>
        </w:rPr>
        <w:t>Definition of “space object”, “space debris”, “space activities”, “space launching</w:t>
      </w:r>
      <w:r w:rsidRPr="006863C0">
        <w:rPr>
          <w:szCs w:val="26"/>
        </w:rPr>
        <w:t>”;</w:t>
      </w:r>
    </w:p>
    <w:p w14:paraId="623120A0" w14:textId="77777777" w:rsidR="006E258C" w:rsidRPr="006863C0" w:rsidRDefault="006E258C" w:rsidP="006E258C">
      <w:pPr>
        <w:rPr>
          <w:szCs w:val="26"/>
        </w:rPr>
      </w:pPr>
      <w:r w:rsidRPr="006863C0">
        <w:rPr>
          <w:szCs w:val="26"/>
        </w:rPr>
        <w:t xml:space="preserve">2. </w:t>
      </w:r>
      <w:r w:rsidRPr="006863C0">
        <w:rPr>
          <w:rStyle w:val="StyleUnderline"/>
          <w:sz w:val="26"/>
          <w:szCs w:val="26"/>
        </w:rPr>
        <w:t>Binding “Space Debris Mitigation Guidelines</w:t>
      </w:r>
      <w:r w:rsidRPr="006863C0">
        <w:rPr>
          <w:szCs w:val="26"/>
        </w:rPr>
        <w:t>”;</w:t>
      </w:r>
    </w:p>
    <w:p w14:paraId="11BD97DC" w14:textId="77777777" w:rsidR="006E258C" w:rsidRPr="006863C0" w:rsidRDefault="006E258C" w:rsidP="006E258C">
      <w:pPr>
        <w:rPr>
          <w:szCs w:val="26"/>
        </w:rPr>
      </w:pPr>
      <w:r w:rsidRPr="006863C0">
        <w:rPr>
          <w:szCs w:val="26"/>
        </w:rPr>
        <w:t xml:space="preserve">3. </w:t>
      </w:r>
      <w:r w:rsidRPr="006863C0">
        <w:rPr>
          <w:rStyle w:val="StyleUnderline"/>
          <w:sz w:val="26"/>
          <w:szCs w:val="26"/>
        </w:rPr>
        <w:t>Prohibition of all kind of weapons in Earth orbits</w:t>
      </w:r>
      <w:r w:rsidRPr="006863C0">
        <w:rPr>
          <w:szCs w:val="26"/>
        </w:rPr>
        <w:t>;</w:t>
      </w:r>
    </w:p>
    <w:p w14:paraId="31777E75" w14:textId="77777777" w:rsidR="006E258C" w:rsidRPr="006863C0" w:rsidRDefault="006E258C" w:rsidP="006E258C">
      <w:pPr>
        <w:rPr>
          <w:szCs w:val="26"/>
        </w:rPr>
      </w:pPr>
      <w:r w:rsidRPr="006863C0">
        <w:rPr>
          <w:szCs w:val="26"/>
        </w:rPr>
        <w:t xml:space="preserve">4. </w:t>
      </w:r>
      <w:r w:rsidRPr="006863C0">
        <w:rPr>
          <w:rStyle w:val="StyleUnderline"/>
          <w:sz w:val="26"/>
          <w:szCs w:val="26"/>
        </w:rPr>
        <w:t>Definition and delimitation of the outer space</w:t>
      </w:r>
      <w:r w:rsidRPr="006863C0">
        <w:rPr>
          <w:szCs w:val="26"/>
        </w:rPr>
        <w:t>;</w:t>
      </w:r>
    </w:p>
    <w:p w14:paraId="503B166F" w14:textId="77777777" w:rsidR="006E258C" w:rsidRPr="006863C0" w:rsidRDefault="006E258C" w:rsidP="006E258C">
      <w:pPr>
        <w:rPr>
          <w:szCs w:val="26"/>
        </w:rPr>
      </w:pPr>
      <w:r w:rsidRPr="006863C0">
        <w:rPr>
          <w:szCs w:val="26"/>
        </w:rPr>
        <w:t xml:space="preserve">5. </w:t>
      </w:r>
      <w:r w:rsidRPr="006863C0">
        <w:rPr>
          <w:rStyle w:val="Emphasis"/>
          <w:sz w:val="26"/>
          <w:szCs w:val="26"/>
        </w:rPr>
        <w:t>Regulation of commercialization of space activities</w:t>
      </w:r>
      <w:r w:rsidRPr="006863C0">
        <w:rPr>
          <w:szCs w:val="26"/>
        </w:rPr>
        <w:t>;</w:t>
      </w:r>
    </w:p>
    <w:p w14:paraId="05D8888E" w14:textId="77777777" w:rsidR="006E258C" w:rsidRPr="006863C0" w:rsidRDefault="006E258C" w:rsidP="006E258C">
      <w:pPr>
        <w:rPr>
          <w:szCs w:val="26"/>
        </w:rPr>
      </w:pPr>
      <w:r w:rsidRPr="006863C0">
        <w:rPr>
          <w:szCs w:val="26"/>
        </w:rPr>
        <w:t xml:space="preserve">6. </w:t>
      </w:r>
      <w:r w:rsidRPr="006863C0">
        <w:rPr>
          <w:rStyle w:val="StyleUnderline"/>
          <w:sz w:val="26"/>
          <w:szCs w:val="26"/>
        </w:rPr>
        <w:t>Environmental damage in Liability Convention</w:t>
      </w:r>
      <w:r w:rsidRPr="006863C0">
        <w:rPr>
          <w:szCs w:val="26"/>
        </w:rPr>
        <w:t>;</w:t>
      </w:r>
    </w:p>
    <w:p w14:paraId="5EFB5619" w14:textId="77777777" w:rsidR="006E258C" w:rsidRPr="006863C0" w:rsidRDefault="006E258C" w:rsidP="006E258C">
      <w:pPr>
        <w:rPr>
          <w:szCs w:val="26"/>
        </w:rPr>
      </w:pPr>
      <w:r w:rsidRPr="006863C0">
        <w:rPr>
          <w:szCs w:val="26"/>
        </w:rPr>
        <w:t xml:space="preserve">7. </w:t>
      </w:r>
      <w:r w:rsidRPr="006863C0">
        <w:rPr>
          <w:rStyle w:val="StyleUnderline"/>
          <w:sz w:val="26"/>
          <w:szCs w:val="26"/>
        </w:rPr>
        <w:t>Industrial exploitation of lunar natural resources</w:t>
      </w:r>
      <w:r w:rsidRPr="006863C0">
        <w:rPr>
          <w:szCs w:val="26"/>
        </w:rPr>
        <w:t>;</w:t>
      </w:r>
    </w:p>
    <w:p w14:paraId="6B22E4DB" w14:textId="77777777" w:rsidR="006E258C" w:rsidRPr="006863C0" w:rsidRDefault="006E258C" w:rsidP="006E258C">
      <w:pPr>
        <w:rPr>
          <w:sz w:val="16"/>
          <w:szCs w:val="16"/>
        </w:rPr>
      </w:pPr>
      <w:r w:rsidRPr="006863C0">
        <w:rPr>
          <w:sz w:val="16"/>
          <w:szCs w:val="16"/>
        </w:rPr>
        <w:t>8. Remote sensing activities in the XXI century;</w:t>
      </w:r>
    </w:p>
    <w:p w14:paraId="34B2955A" w14:textId="77777777" w:rsidR="006E258C" w:rsidRPr="006863C0" w:rsidRDefault="006E258C" w:rsidP="006E258C">
      <w:pPr>
        <w:rPr>
          <w:sz w:val="16"/>
          <w:szCs w:val="16"/>
        </w:rPr>
      </w:pPr>
      <w:r w:rsidRPr="006863C0">
        <w:rPr>
          <w:sz w:val="16"/>
          <w:szCs w:val="16"/>
        </w:rPr>
        <w:t>9. Satellite data as evidence in criminal proceedings;</w:t>
      </w:r>
    </w:p>
    <w:p w14:paraId="421877D6" w14:textId="77777777" w:rsidR="006E258C" w:rsidRPr="006863C0" w:rsidRDefault="006E258C" w:rsidP="006E258C">
      <w:pPr>
        <w:rPr>
          <w:szCs w:val="26"/>
        </w:rPr>
      </w:pPr>
      <w:r w:rsidRPr="006863C0">
        <w:rPr>
          <w:szCs w:val="26"/>
        </w:rPr>
        <w:t xml:space="preserve">10. </w:t>
      </w:r>
      <w:r w:rsidRPr="006863C0">
        <w:rPr>
          <w:rStyle w:val="StyleUnderline"/>
          <w:sz w:val="26"/>
          <w:szCs w:val="26"/>
        </w:rPr>
        <w:t>The use of nuclear power sources in space</w:t>
      </w:r>
      <w:r w:rsidRPr="006863C0">
        <w:rPr>
          <w:szCs w:val="26"/>
        </w:rPr>
        <w:t>;</w:t>
      </w:r>
    </w:p>
    <w:p w14:paraId="3FBA13ED" w14:textId="77777777" w:rsidR="006E258C" w:rsidRPr="006863C0" w:rsidRDefault="006E258C" w:rsidP="006E258C">
      <w:pPr>
        <w:rPr>
          <w:szCs w:val="26"/>
        </w:rPr>
      </w:pPr>
      <w:r w:rsidRPr="006863C0">
        <w:rPr>
          <w:szCs w:val="26"/>
        </w:rPr>
        <w:t xml:space="preserve">11. </w:t>
      </w:r>
      <w:r w:rsidRPr="006863C0">
        <w:rPr>
          <w:rStyle w:val="StyleUnderline"/>
          <w:sz w:val="26"/>
          <w:szCs w:val="26"/>
        </w:rPr>
        <w:t>The human presence in space</w:t>
      </w:r>
      <w:r w:rsidRPr="006863C0">
        <w:rPr>
          <w:szCs w:val="26"/>
        </w:rPr>
        <w:t>.</w:t>
      </w:r>
    </w:p>
    <w:p w14:paraId="609B3400" w14:textId="77777777" w:rsidR="006E258C" w:rsidRPr="006863C0" w:rsidRDefault="006E258C" w:rsidP="006E258C">
      <w:pPr>
        <w:rPr>
          <w:sz w:val="16"/>
          <w:szCs w:val="16"/>
        </w:rPr>
      </w:pPr>
      <w:r w:rsidRPr="006863C0">
        <w:rPr>
          <w:sz w:val="16"/>
          <w:szCs w:val="16"/>
        </w:rPr>
        <w:t>12</w:t>
      </w:r>
    </w:p>
    <w:p w14:paraId="3D26DA16" w14:textId="77777777" w:rsidR="006E258C" w:rsidRPr="006863C0" w:rsidRDefault="006E258C" w:rsidP="006E258C">
      <w:pPr>
        <w:rPr>
          <w:sz w:val="16"/>
          <w:szCs w:val="26"/>
        </w:rPr>
      </w:pPr>
      <w:r w:rsidRPr="006863C0">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6863C0">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6863C0">
        <w:rPr>
          <w:sz w:val="16"/>
          <w:szCs w:val="26"/>
        </w:rPr>
        <w:t xml:space="preserve">In the first case </w:t>
      </w:r>
      <w:r w:rsidRPr="006863C0">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w:t>
      </w:r>
      <w:r w:rsidRPr="006863C0">
        <w:rPr>
          <w:rStyle w:val="StyleUnderline"/>
          <w:sz w:val="26"/>
          <w:szCs w:val="26"/>
        </w:rPr>
        <w:lastRenderedPageBreak/>
        <w:t xml:space="preserve">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6863C0">
        <w:rPr>
          <w:sz w:val="16"/>
          <w:szCs w:val="26"/>
        </w:rPr>
        <w:t xml:space="preserve">The second case could result from </w:t>
      </w:r>
      <w:r w:rsidRPr="006863C0">
        <w:rPr>
          <w:rStyle w:val="StyleUnderline"/>
          <w:sz w:val="26"/>
          <w:szCs w:val="26"/>
        </w:rPr>
        <w:t>an opinion that clarification cannot be provided</w:t>
      </w:r>
      <w:r w:rsidRPr="006863C0">
        <w:rPr>
          <w:sz w:val="16"/>
          <w:szCs w:val="26"/>
        </w:rPr>
        <w:t xml:space="preserve"> and that the matter remains non liquet. In this case</w:t>
      </w:r>
      <w:r w:rsidRPr="006863C0">
        <w:rPr>
          <w:rStyle w:val="StyleUnderline"/>
          <w:sz w:val="26"/>
          <w:szCs w:val="26"/>
        </w:rPr>
        <w:t>, there would be an unambiguous signal that political/ diplomatic action would be required to clarify the issues in dispute</w:t>
      </w:r>
      <w:r w:rsidRPr="006863C0">
        <w:rPr>
          <w:sz w:val="16"/>
          <w:szCs w:val="26"/>
        </w:rPr>
        <w:t xml:space="preserve">. Take for example the hypothetical example of </w:t>
      </w:r>
      <w:r w:rsidRPr="006863C0">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6863C0">
        <w:rPr>
          <w:rStyle w:val="StyleUnderline"/>
          <w:strike/>
          <w:sz w:val="26"/>
          <w:szCs w:val="26"/>
        </w:rPr>
        <w:t>handicapped</w:t>
      </w:r>
      <w:r w:rsidRPr="006863C0">
        <w:rPr>
          <w:rStyle w:val="StyleUnderline"/>
          <w:sz w:val="26"/>
          <w:szCs w:val="26"/>
        </w:rPr>
        <w:t xml:space="preserve"> by uncertainty in their approaches to potential investors, both sides would have an incentive to seek a political resolution with the compromises that was likely to entail</w:t>
      </w:r>
      <w:r w:rsidRPr="006863C0">
        <w:rPr>
          <w:sz w:val="16"/>
          <w:szCs w:val="26"/>
        </w:rPr>
        <w:t>.</w:t>
      </w:r>
    </w:p>
    <w:p w14:paraId="16896206" w14:textId="77777777" w:rsidR="006E258C" w:rsidRPr="006863C0" w:rsidRDefault="006E258C" w:rsidP="006E258C">
      <w:pPr>
        <w:rPr>
          <w:szCs w:val="26"/>
          <w:u w:val="single"/>
        </w:rPr>
      </w:pPr>
    </w:p>
    <w:p w14:paraId="2F824677" w14:textId="77777777" w:rsidR="006E258C" w:rsidRPr="006863C0" w:rsidRDefault="006E258C" w:rsidP="006E258C">
      <w:pPr>
        <w:pStyle w:val="Heading4"/>
      </w:pPr>
      <w:r w:rsidRPr="006863C0">
        <w:t>International space legal regime are needed to solve space war - malleable laws are key in outer space.</w:t>
      </w:r>
    </w:p>
    <w:p w14:paraId="33D6053E" w14:textId="77777777" w:rsidR="006E258C" w:rsidRPr="006863C0" w:rsidRDefault="006E258C" w:rsidP="006E258C">
      <w:pPr>
        <w:rPr>
          <w:sz w:val="16"/>
          <w:szCs w:val="26"/>
        </w:rPr>
      </w:pPr>
      <w:r w:rsidRPr="006863C0">
        <w:rPr>
          <w:rStyle w:val="Style13ptBold"/>
          <w:szCs w:val="26"/>
          <w:u w:val="single"/>
        </w:rPr>
        <w:t>Hart 21</w:t>
      </w:r>
      <w:r w:rsidRPr="006863C0">
        <w:rPr>
          <w:rStyle w:val="Style13ptBold"/>
          <w:sz w:val="16"/>
          <w:szCs w:val="26"/>
        </w:rPr>
        <w:t xml:space="preserve"> </w:t>
      </w:r>
      <w:r w:rsidRPr="006863C0">
        <w:rPr>
          <w:sz w:val="16"/>
          <w:szCs w:val="26"/>
        </w:rPr>
        <w:t>[Amalyah Hart, Amalyah Hart is a science journalist based in Melbourne, 11-19-2021, "Do we need new space law to prevent space war", Cosmos Magazine, https://cosmosmagazine.com/people/society/space-law-to-prevent-space-war/] simha</w:t>
      </w:r>
    </w:p>
    <w:p w14:paraId="3493F656" w14:textId="77777777" w:rsidR="006E258C" w:rsidRPr="006863C0" w:rsidRDefault="006E258C" w:rsidP="006E258C">
      <w:pPr>
        <w:rPr>
          <w:sz w:val="16"/>
          <w:szCs w:val="26"/>
        </w:rPr>
      </w:pPr>
      <w:r w:rsidRPr="006863C0">
        <w:rPr>
          <w:sz w:val="16"/>
          <w:szCs w:val="26"/>
        </w:rPr>
        <w:t xml:space="preserve">The week before last, a UN panel approved the creation of a working group to discuss next-generation laws to prevent the militarisation of space. </w:t>
      </w:r>
      <w:r w:rsidRPr="006863C0">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6863C0">
        <w:rPr>
          <w:sz w:val="16"/>
          <w:szCs w:val="26"/>
        </w:rPr>
        <w:t xml:space="preserve">his week’s destruction by Russia of its “dead” satellite, Cosmos 1408, underlined the issue. </w:t>
      </w:r>
      <w:r w:rsidRPr="006863C0">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6863C0">
        <w:rPr>
          <w:sz w:val="16"/>
          <w:szCs w:val="26"/>
        </w:rPr>
        <w:t xml:space="preserve"> And that’s ignoring the space stations, telescopes and spyware already in orbit as countries flex their aerospace muscles. It’s a cosmic fracas. </w:t>
      </w:r>
      <w:r w:rsidRPr="006863C0">
        <w:rPr>
          <w:szCs w:val="26"/>
          <w:u w:val="single"/>
        </w:rPr>
        <w:t xml:space="preserve">And </w:t>
      </w:r>
      <w:r w:rsidRPr="006863C0">
        <w:rPr>
          <w:rStyle w:val="Emphasis"/>
          <w:sz w:val="26"/>
          <w:szCs w:val="26"/>
        </w:rPr>
        <w:t>contested territory is prime fodder for international disputes</w:t>
      </w:r>
      <w:r w:rsidRPr="006863C0">
        <w:rPr>
          <w:szCs w:val="26"/>
          <w:u w:val="single"/>
        </w:rPr>
        <w:t>, as we know</w:t>
      </w:r>
      <w:r w:rsidRPr="006863C0">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6863C0">
        <w:rPr>
          <w:szCs w:val="26"/>
          <w:u w:val="single"/>
        </w:rPr>
        <w:t xml:space="preserve">But as technology evolves and new opportunities arise, are these old laws equipped to govern new problems? </w:t>
      </w:r>
      <w:r w:rsidRPr="006863C0">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6863C0">
        <w:rPr>
          <w:szCs w:val="26"/>
          <w:u w:val="single"/>
        </w:rPr>
        <w:t xml:space="preserve">“There’s a lot of law </w:t>
      </w:r>
      <w:r w:rsidRPr="006863C0">
        <w:rPr>
          <w:szCs w:val="26"/>
          <w:u w:val="single"/>
        </w:rPr>
        <w:lastRenderedPageBreak/>
        <w:t xml:space="preserve">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6863C0">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6863C0">
        <w:rPr>
          <w:szCs w:val="26"/>
          <w:u w:val="single"/>
        </w:rPr>
        <w:t xml:space="preserve">the opportunities for cashing in look </w:t>
      </w:r>
      <w:r w:rsidRPr="006863C0">
        <w:rPr>
          <w:rStyle w:val="Emphasis"/>
          <w:sz w:val="26"/>
          <w:szCs w:val="26"/>
        </w:rPr>
        <w:t>potentially endless</w:t>
      </w:r>
      <w:r w:rsidRPr="006863C0">
        <w:rPr>
          <w:sz w:val="16"/>
          <w:szCs w:val="26"/>
        </w:rPr>
        <w:t xml:space="preserve"> – provided technology advances to the level of practical spaceflight. </w:t>
      </w:r>
      <w:r w:rsidRPr="006863C0">
        <w:rPr>
          <w:szCs w:val="26"/>
          <w:u w:val="single"/>
        </w:rPr>
        <w:t>“</w:t>
      </w:r>
      <w:r w:rsidRPr="006863C0">
        <w:rPr>
          <w:rStyle w:val="Emphasis"/>
          <w:sz w:val="26"/>
          <w:szCs w:val="26"/>
        </w:rPr>
        <w:t>Most wars on Earth have historically been fought over a quest for resources,”</w:t>
      </w:r>
      <w:r w:rsidRPr="006863C0">
        <w:rPr>
          <w:szCs w:val="26"/>
          <w:u w:val="single"/>
        </w:rPr>
        <w:t xml:space="preserve"> says Freeland, “so it’s incredibly important [to have appropriate space laws].” </w:t>
      </w:r>
      <w:r w:rsidRPr="006863C0">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6863C0">
        <w:rPr>
          <w:szCs w:val="26"/>
          <w:u w:val="single"/>
        </w:rPr>
        <w:t xml:space="preserve">potential avenues for weapons that cross the border from terrestrial to cosmic continue to proliferate. </w:t>
      </w:r>
      <w:r w:rsidRPr="006863C0">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6863C0">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6863C0">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6863C0">
        <w:rPr>
          <w:szCs w:val="26"/>
          <w:u w:val="single"/>
        </w:rPr>
        <w:t xml:space="preserve"> But as technology proliferates, the opportunities for space-based militarisation also grow. The existing laws were drafted long before many of these technologies were even dreamed up. </w:t>
      </w:r>
      <w:r w:rsidRPr="006863C0">
        <w:rPr>
          <w:sz w:val="16"/>
          <w:szCs w:val="26"/>
        </w:rPr>
        <w:t xml:space="preserve">The most worrisome technologies currently being trialled are anti-satellite missiles. “We have this </w:t>
      </w:r>
      <w:r w:rsidRPr="006863C0">
        <w:rPr>
          <w:szCs w:val="26"/>
          <w:u w:val="single"/>
        </w:rPr>
        <w:t>strategic competition going on amongst the major powers,”</w:t>
      </w:r>
      <w:r w:rsidRPr="006863C0">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6863C0">
        <w:rPr>
          <w:szCs w:val="26"/>
          <w:u w:val="single"/>
        </w:rPr>
        <w:t xml:space="preserve">Other military applications in space, Doucet says, include the jamming of satellite communications and navigation, as well as interference with some GNSS signals, of which GPS – the satellite navigation system we all use for things like Google Maps – is </w:t>
      </w:r>
      <w:r w:rsidRPr="006863C0">
        <w:rPr>
          <w:szCs w:val="26"/>
          <w:u w:val="single"/>
        </w:rPr>
        <w:lastRenderedPageBreak/>
        <w:t>one. Satellite jamming can have major disruptive potential.</w:t>
      </w:r>
      <w:r w:rsidRPr="006863C0">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6863C0">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6863C0">
        <w:rPr>
          <w:sz w:val="16"/>
          <w:szCs w:val="26"/>
        </w:rPr>
        <w:t xml:space="preserve"> “So that is a concern, because it’s one thing to get close for passively collecting information, but if you’re close you may also be in a position to interfere.” What might new space law systems look like? “</w:t>
      </w:r>
      <w:r w:rsidRPr="006863C0">
        <w:rPr>
          <w:szCs w:val="26"/>
          <w:u w:val="single"/>
        </w:rPr>
        <w:t>We have a lot of space systems that are dual use, that have the potential to do harm,” Doucet says. “I’d like to see some transparency on the mission, on what you’re doing, to help alleviate concerns.</w:t>
      </w:r>
      <w:r w:rsidRPr="006863C0">
        <w:rPr>
          <w:sz w:val="16"/>
          <w:szCs w:val="26"/>
        </w:rPr>
        <w:t xml:space="preserve"> “That might sound like a small step, but to militaries it’s actually a really big step to provide transparency.” </w:t>
      </w:r>
      <w:r w:rsidRPr="006863C0">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6863C0">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6863C0">
        <w:rPr>
          <w:szCs w:val="26"/>
          <w:u w:val="single"/>
        </w:rPr>
        <w:t>shouldn’t think this is an unsolvable problem</w:t>
      </w:r>
      <w:r w:rsidRPr="006863C0">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6863C0">
        <w:rPr>
          <w:szCs w:val="26"/>
          <w:u w:val="single"/>
        </w:rPr>
        <w:t>common interest to agree to the rules of the road</w:t>
      </w:r>
      <w:r w:rsidRPr="006863C0">
        <w:rPr>
          <w:sz w:val="16"/>
          <w:szCs w:val="26"/>
        </w:rPr>
        <w:t>,” he says. “The important element is that they have had the opportunity to buy in on the framing of those rules.“I think we need to be optimistic. With a great deal of caution, cool heads will prevail.”</w:t>
      </w:r>
    </w:p>
    <w:p w14:paraId="2B5E20C7" w14:textId="77777777" w:rsidR="006E258C" w:rsidRPr="006863C0" w:rsidRDefault="006E258C" w:rsidP="006E258C">
      <w:pPr>
        <w:rPr>
          <w:szCs w:val="26"/>
        </w:rPr>
      </w:pPr>
    </w:p>
    <w:p w14:paraId="551C3C79" w14:textId="26A3AAEC" w:rsidR="006E258C" w:rsidRPr="006863C0" w:rsidRDefault="006E258C" w:rsidP="006E258C">
      <w:pPr>
        <w:pStyle w:val="Heading2"/>
      </w:pPr>
      <w:r w:rsidRPr="006863C0">
        <w:lastRenderedPageBreak/>
        <w:t>Case</w:t>
      </w:r>
    </w:p>
    <w:p w14:paraId="4E196577" w14:textId="77777777" w:rsidR="00210666" w:rsidRPr="006863C0" w:rsidRDefault="00210666" w:rsidP="00210666">
      <w:pPr>
        <w:pStyle w:val="Heading4"/>
        <w:rPr>
          <w:rStyle w:val="Style13ptBold"/>
          <w:b/>
        </w:rPr>
      </w:pPr>
      <w:r w:rsidRPr="006863C0">
        <w:rPr>
          <w:rStyle w:val="Style13ptBold"/>
          <w:b/>
        </w:rPr>
        <w:t>Capitalism is inevitable, adaptive, and alternatives are comparatively worse.</w:t>
      </w:r>
    </w:p>
    <w:p w14:paraId="3F56616B" w14:textId="77777777" w:rsidR="00210666" w:rsidRPr="006863C0" w:rsidRDefault="00D35541" w:rsidP="00210666">
      <w:pPr>
        <w:spacing w:line="240" w:lineRule="auto"/>
        <w:rPr>
          <w:sz w:val="16"/>
          <w:szCs w:val="26"/>
        </w:rPr>
      </w:pPr>
      <w:hyperlink r:id="rId39" w:tgtFrame="_blank" w:history="1">
        <w:r w:rsidR="00210666" w:rsidRPr="006863C0">
          <w:rPr>
            <w:rStyle w:val="Style13ptBold"/>
            <w:szCs w:val="26"/>
            <w:u w:val="single"/>
          </w:rPr>
          <w:t>Meltzer</w:t>
        </w:r>
      </w:hyperlink>
      <w:r w:rsidR="00210666" w:rsidRPr="006863C0">
        <w:rPr>
          <w:rStyle w:val="Style13ptBold"/>
          <w:szCs w:val="26"/>
          <w:u w:val="single"/>
        </w:rPr>
        <w:t xml:space="preserve"> 09</w:t>
      </w:r>
      <w:r w:rsidR="00210666" w:rsidRPr="006863C0">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40" w:history="1">
        <w:r w:rsidR="00210666" w:rsidRPr="006863C0">
          <w:rPr>
            <w:rStyle w:val="Hyperlink"/>
            <w:sz w:val="16"/>
            <w:szCs w:val="26"/>
          </w:rPr>
          <w:t>http://hiram7.wordpress.com/2009/03/12/there-is-no-better-alternative-than-capitalism/)//</w:t>
        </w:r>
      </w:hyperlink>
      <w:r w:rsidR="00210666" w:rsidRPr="006863C0">
        <w:rPr>
          <w:sz w:val="16"/>
          <w:szCs w:val="26"/>
        </w:rPr>
        <w:t xml:space="preserve"> </w:t>
      </w:r>
    </w:p>
    <w:p w14:paraId="6FE421E1" w14:textId="77777777" w:rsidR="00210666" w:rsidRPr="006863C0" w:rsidRDefault="00210666" w:rsidP="00210666">
      <w:pPr>
        <w:spacing w:line="240" w:lineRule="auto"/>
        <w:rPr>
          <w:rStyle w:val="StyleUnderline"/>
          <w:sz w:val="26"/>
          <w:szCs w:val="26"/>
        </w:rPr>
      </w:pPr>
      <w:r w:rsidRPr="006863C0">
        <w:rPr>
          <w:rStyle w:val="StyleUnderline"/>
          <w:b/>
          <w:sz w:val="26"/>
          <w:szCs w:val="26"/>
        </w:rPr>
        <w:t>There is no better alternative than capitalism</w:t>
      </w:r>
      <w:r w:rsidRPr="006863C0">
        <w:rPr>
          <w:sz w:val="16"/>
          <w:szCs w:val="26"/>
        </w:rPr>
        <w:t xml:space="preserve"> as a social system </w:t>
      </w:r>
      <w:r w:rsidRPr="006863C0">
        <w:rPr>
          <w:rStyle w:val="StyleUnderline"/>
          <w:b/>
          <w:sz w:val="26"/>
          <w:szCs w:val="26"/>
        </w:rPr>
        <w:t>for providing growth and personal freedom. The alternatives offer less freedom and lower growth. The “better alternatives” that people imagine are almost always someone’s idea of utopia</w:t>
      </w:r>
      <w:r w:rsidRPr="006863C0">
        <w:rPr>
          <w:rStyle w:val="StyleUnderline"/>
          <w:sz w:val="16"/>
          <w:szCs w:val="26"/>
          <w:u w:val="none"/>
        </w:rPr>
        <w:t xml:space="preserve">. </w:t>
      </w:r>
      <w:r w:rsidRPr="006863C0">
        <w:rPr>
          <w:sz w:val="16"/>
          <w:szCs w:val="26"/>
        </w:rPr>
        <w:t xml:space="preserve">Libraries are full of books on utopia. </w:t>
      </w:r>
      <w:r w:rsidRPr="006863C0">
        <w:rPr>
          <w:rStyle w:val="StyleUnderline"/>
          <w:b/>
          <w:sz w:val="26"/>
          <w:szCs w:val="26"/>
        </w:rPr>
        <w:t>Those that have been tried have not survived</w:t>
      </w:r>
      <w:r w:rsidRPr="006863C0">
        <w:rPr>
          <w:b/>
          <w:sz w:val="16"/>
          <w:szCs w:val="26"/>
        </w:rPr>
        <w:t xml:space="preserve"> </w:t>
      </w:r>
      <w:r w:rsidRPr="006863C0">
        <w:rPr>
          <w:sz w:val="16"/>
          <w:szCs w:val="26"/>
        </w:rPr>
        <w:t xml:space="preserve">or flourished. </w:t>
      </w:r>
      <w:r w:rsidRPr="006863C0">
        <w:rPr>
          <w:rStyle w:val="StyleUnderline"/>
          <w:b/>
          <w:sz w:val="26"/>
          <w:szCs w:val="26"/>
        </w:rPr>
        <w:t>The most common reason for failure is that one person or group’s utopian ideal is unsatisfactory for others</w:t>
      </w:r>
      <w:r w:rsidRPr="006863C0">
        <w:rPr>
          <w:sz w:val="16"/>
          <w:szCs w:val="26"/>
        </w:rPr>
        <w:t xml:space="preserve"> who live subject to its rules. Either the rules change or they are enforced by authorities. Capitalism, particularly democratic capitalism, includes the means for orderly change. </w:t>
      </w:r>
      <w:r w:rsidRPr="006863C0">
        <w:rPr>
          <w:rStyle w:val="StyleUnderline"/>
          <w:b/>
          <w:sz w:val="26"/>
          <w:szCs w:val="26"/>
        </w:rPr>
        <w:t>Critics of capitalism look for viable alternatives to support</w:t>
      </w:r>
      <w:r w:rsidRPr="006863C0">
        <w:rPr>
          <w:rStyle w:val="StyleUnderline"/>
          <w:b/>
          <w:sz w:val="16"/>
          <w:szCs w:val="26"/>
          <w:u w:val="none"/>
        </w:rPr>
        <w:t xml:space="preserve">. </w:t>
      </w:r>
      <w:r w:rsidRPr="006863C0">
        <w:rPr>
          <w:rStyle w:val="StyleUnderline"/>
          <w:b/>
          <w:sz w:val="26"/>
          <w:szCs w:val="26"/>
        </w:rPr>
        <w:t>They do not recognize that</w:t>
      </w:r>
      <w:r w:rsidRPr="006863C0">
        <w:rPr>
          <w:sz w:val="16"/>
          <w:szCs w:val="26"/>
        </w:rPr>
        <w:t xml:space="preserve">, unlike Socialism, </w:t>
      </w:r>
      <w:r w:rsidRPr="006863C0">
        <w:rPr>
          <w:rStyle w:val="StyleUnderline"/>
          <w:b/>
          <w:sz w:val="26"/>
          <w:szCs w:val="26"/>
        </w:rPr>
        <w:t>capitalism is adaptive, not rigid. Private ownership of the means of production flourishes in many different cultures</w:t>
      </w:r>
      <w:r w:rsidRPr="006863C0">
        <w:rPr>
          <w:rStyle w:val="StyleUnderline"/>
          <w:sz w:val="16"/>
          <w:szCs w:val="26"/>
          <w:u w:val="none"/>
        </w:rPr>
        <w:t>.</w:t>
      </w:r>
      <w:r w:rsidRPr="006863C0">
        <w:rPr>
          <w:sz w:val="16"/>
          <w:szCs w:val="26"/>
        </w:rPr>
        <w:t xml:space="preserve"> Recently </w:t>
      </w:r>
      <w:r w:rsidRPr="006863C0">
        <w:rPr>
          <w:rStyle w:val="StyleUnderline"/>
          <w:b/>
          <w:sz w:val="26"/>
          <w:szCs w:val="26"/>
        </w:rPr>
        <w:t>critics of capitalism discovered the success of Chinese capitalism as an alternative to American capitalism. Its main feature is mercantilist policies supported by rigid controls on capital</w:t>
      </w:r>
      <w:r w:rsidRPr="006863C0">
        <w:rPr>
          <w:rStyle w:val="StyleUnderline"/>
          <w:sz w:val="26"/>
          <w:szCs w:val="26"/>
        </w:rPr>
        <w:t>.</w:t>
      </w:r>
      <w:r w:rsidRPr="006863C0">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6863C0">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1DF4B70A" w14:textId="77777777" w:rsidR="00210666" w:rsidRPr="006863C0" w:rsidRDefault="00210666" w:rsidP="00210666"/>
    <w:p w14:paraId="4911FFE8" w14:textId="77777777" w:rsidR="00210666" w:rsidRPr="006863C0" w:rsidRDefault="00210666" w:rsidP="00210666">
      <w:pPr>
        <w:pStyle w:val="Heading4"/>
      </w:pPr>
      <w:r w:rsidRPr="006863C0">
        <w:t xml:space="preserve">Capitalist growth is </w:t>
      </w:r>
      <w:r w:rsidRPr="006863C0">
        <w:rPr>
          <w:u w:val="single"/>
        </w:rPr>
        <w:t>sustainable</w:t>
      </w:r>
      <w:r w:rsidRPr="006863C0">
        <w:t xml:space="preserve">. </w:t>
      </w:r>
    </w:p>
    <w:p w14:paraId="52933BE0" w14:textId="77777777" w:rsidR="00210666" w:rsidRPr="006863C0" w:rsidRDefault="00210666" w:rsidP="00210666">
      <w:pPr>
        <w:rPr>
          <w:sz w:val="16"/>
          <w:szCs w:val="26"/>
        </w:rPr>
      </w:pPr>
      <w:r w:rsidRPr="006863C0">
        <w:rPr>
          <w:sz w:val="16"/>
          <w:szCs w:val="26"/>
        </w:rPr>
        <w:t xml:space="preserve">Rune </w:t>
      </w:r>
      <w:r w:rsidRPr="006863C0">
        <w:rPr>
          <w:b/>
          <w:szCs w:val="26"/>
          <w:u w:val="single"/>
        </w:rPr>
        <w:t>Westergård 18</w:t>
      </w:r>
      <w:r w:rsidRPr="006863C0">
        <w:rPr>
          <w:sz w:val="16"/>
          <w:szCs w:val="26"/>
        </w:rPr>
        <w:t>. Entrepreneur, Engineer and Author, founder of the technical consulting company CITEC. 2018. “Real and Imagined Threats.” One Planet Is Enough, Springer International Publishing, pp. 71–80. CrossRef, doi:10.1007/978-3-319-60913-3_7.</w:t>
      </w:r>
    </w:p>
    <w:p w14:paraId="756CDCFC" w14:textId="77777777" w:rsidR="00210666" w:rsidRPr="006863C0" w:rsidRDefault="00210666" w:rsidP="00210666">
      <w:pPr>
        <w:rPr>
          <w:rStyle w:val="StyleUnderline"/>
          <w:sz w:val="26"/>
          <w:szCs w:val="26"/>
        </w:rPr>
      </w:pPr>
      <w:r w:rsidRPr="006863C0">
        <w:rPr>
          <w:sz w:val="16"/>
          <w:szCs w:val="26"/>
        </w:rPr>
        <w:t xml:space="preserve">Threatening reports about our ability to create disasters and even exterminate ourselves are not a new idea. A standard example is the British national economist Thomas </w:t>
      </w:r>
      <w:r w:rsidRPr="006863C0">
        <w:rPr>
          <w:rStyle w:val="Emphasis"/>
          <w:sz w:val="26"/>
          <w:szCs w:val="26"/>
        </w:rPr>
        <w:t>Malthus</w:t>
      </w:r>
      <w:r w:rsidRPr="006863C0">
        <w:rPr>
          <w:sz w:val="16"/>
          <w:szCs w:val="26"/>
        </w:rPr>
        <w:t xml:space="preserve"> in the early 19th century, who </w:t>
      </w:r>
      <w:r w:rsidRPr="006863C0">
        <w:rPr>
          <w:rStyle w:val="StyleUnderline"/>
          <w:sz w:val="26"/>
          <w:szCs w:val="26"/>
        </w:rPr>
        <w:t>predicted that population growth would come to a halt because of starvation</w:t>
      </w:r>
      <w:r w:rsidRPr="006863C0">
        <w:rPr>
          <w:sz w:val="16"/>
          <w:szCs w:val="26"/>
        </w:rPr>
        <w:t xml:space="preserve">. Malthus </w:t>
      </w:r>
      <w:r w:rsidRPr="006863C0">
        <w:rPr>
          <w:rStyle w:val="StyleUnderline"/>
          <w:sz w:val="26"/>
          <w:szCs w:val="26"/>
        </w:rPr>
        <w:t>calculated that the available food in the world couldn’t feed more than one billion people</w:t>
      </w:r>
      <w:r w:rsidRPr="006863C0">
        <w:rPr>
          <w:sz w:val="16"/>
          <w:szCs w:val="26"/>
        </w:rPr>
        <w:t xml:space="preserve">. He extrapolated the development from a still picture of his own time and couldn’t fathom that food production would increase tremendously thanks to new knowledge and technology. </w:t>
      </w:r>
      <w:r w:rsidRPr="006863C0">
        <w:rPr>
          <w:rStyle w:val="StyleUnderline"/>
          <w:sz w:val="26"/>
          <w:szCs w:val="26"/>
        </w:rPr>
        <w:t xml:space="preserve">Our present food production is sufficient for </w:t>
      </w:r>
      <w:r w:rsidRPr="006863C0">
        <w:rPr>
          <w:rStyle w:val="Emphasis"/>
          <w:sz w:val="26"/>
          <w:szCs w:val="26"/>
        </w:rPr>
        <w:t>seven times as many</w:t>
      </w:r>
      <w:r w:rsidRPr="006863C0">
        <w:rPr>
          <w:sz w:val="16"/>
          <w:szCs w:val="26"/>
        </w:rPr>
        <w:t xml:space="preserve">. Malthus didn’t pay attention to the fact that we live in a continuously changing civilisation, and the same kind of miscalculations are still made today. There are people who have even achieved the status of media superstars by presenting various dystopias and catastrophe scenarios. As early as 1968, Professor Paul </w:t>
      </w:r>
      <w:r w:rsidRPr="006863C0">
        <w:rPr>
          <w:rStyle w:val="Emphasis"/>
          <w:sz w:val="26"/>
          <w:szCs w:val="26"/>
        </w:rPr>
        <w:t>Erlichs</w:t>
      </w:r>
      <w:r w:rsidRPr="006863C0">
        <w:rPr>
          <w:sz w:val="16"/>
          <w:szCs w:val="26"/>
        </w:rPr>
        <w:t xml:space="preserve"> at Stanford University </w:t>
      </w:r>
      <w:r w:rsidRPr="006863C0">
        <w:rPr>
          <w:rStyle w:val="StyleUnderline"/>
          <w:sz w:val="26"/>
          <w:szCs w:val="26"/>
        </w:rPr>
        <w:t>published the</w:t>
      </w:r>
      <w:r w:rsidRPr="006863C0">
        <w:rPr>
          <w:sz w:val="16"/>
          <w:szCs w:val="26"/>
        </w:rPr>
        <w:t xml:space="preserve"> </w:t>
      </w:r>
      <w:r w:rsidRPr="006863C0">
        <w:rPr>
          <w:sz w:val="16"/>
          <w:szCs w:val="26"/>
        </w:rPr>
        <w:lastRenderedPageBreak/>
        <w:t xml:space="preserve">bestseller The </w:t>
      </w:r>
      <w:r w:rsidRPr="006863C0">
        <w:rPr>
          <w:rStyle w:val="Emphasis"/>
          <w:sz w:val="26"/>
          <w:szCs w:val="26"/>
        </w:rPr>
        <w:t>Population Bomb</w:t>
      </w:r>
      <w:r w:rsidRPr="006863C0">
        <w:rPr>
          <w:sz w:val="16"/>
          <w:szCs w:val="26"/>
        </w:rPr>
        <w:t xml:space="preserve">, </w:t>
      </w:r>
      <w:r w:rsidRPr="006863C0">
        <w:rPr>
          <w:rStyle w:val="StyleUnderline"/>
          <w:sz w:val="26"/>
          <w:szCs w:val="26"/>
        </w:rPr>
        <w:t xml:space="preserve">where he predicted that an imminent population explosion would result in hundreds of millions of </w:t>
      </w:r>
      <w:r w:rsidRPr="006863C0">
        <w:rPr>
          <w:rStyle w:val="Emphasis"/>
          <w:sz w:val="26"/>
          <w:szCs w:val="26"/>
        </w:rPr>
        <w:t>death</w:t>
      </w:r>
      <w:r w:rsidRPr="006863C0">
        <w:rPr>
          <w:rStyle w:val="StyleUnderline"/>
          <w:sz w:val="26"/>
          <w:szCs w:val="26"/>
        </w:rPr>
        <w:t>s by starvation</w:t>
      </w:r>
      <w:r w:rsidRPr="006863C0">
        <w:rPr>
          <w:sz w:val="16"/>
          <w:szCs w:val="26"/>
        </w:rPr>
        <w:t xml:space="preserve"> in the 1970s and 80s. Basically, he made the same mistake as Malthus, i.e. he treated knowledge and technology as if they were static phenomena. The most widely read environment report in the world, </w:t>
      </w:r>
      <w:r w:rsidRPr="006863C0">
        <w:rPr>
          <w:rStyle w:val="Emphasis"/>
          <w:sz w:val="26"/>
          <w:szCs w:val="26"/>
        </w:rPr>
        <w:t>State of the World</w:t>
      </w:r>
      <w:r w:rsidRPr="006863C0">
        <w:rPr>
          <w:sz w:val="16"/>
          <w:szCs w:val="26"/>
        </w:rPr>
        <w:t xml:space="preserve">, was a loud whistle-blower when it </w:t>
      </w:r>
      <w:r w:rsidRPr="006863C0">
        <w:rPr>
          <w:rStyle w:val="StyleUnderline"/>
          <w:sz w:val="26"/>
          <w:szCs w:val="26"/>
        </w:rPr>
        <w:t>was</w:t>
      </w:r>
      <w:r w:rsidRPr="006863C0">
        <w:rPr>
          <w:sz w:val="16"/>
          <w:szCs w:val="26"/>
        </w:rPr>
        <w:t xml:space="preserve"> first </w:t>
      </w:r>
      <w:r w:rsidRPr="006863C0">
        <w:rPr>
          <w:rStyle w:val="StyleUnderline"/>
          <w:sz w:val="26"/>
          <w:szCs w:val="26"/>
        </w:rPr>
        <w:t>published in the early 1980s</w:t>
      </w:r>
      <w:r w:rsidRPr="006863C0">
        <w:rPr>
          <w:sz w:val="16"/>
          <w:szCs w:val="26"/>
        </w:rPr>
        <w:t xml:space="preserve">. The Swedish version, Tillståndet i världen, was published yearly from 1984 and some years into the 2000s by the Worldwatch Institute Norden; I still have some of the early issues left. </w:t>
      </w:r>
      <w:r w:rsidRPr="006863C0">
        <w:rPr>
          <w:rStyle w:val="StyleUnderline"/>
          <w:sz w:val="26"/>
          <w:szCs w:val="26"/>
        </w:rPr>
        <w:t xml:space="preserve">This report contains many valuable observations and suggestions, but also several </w:t>
      </w:r>
      <w:r w:rsidRPr="006863C0">
        <w:rPr>
          <w:rStyle w:val="Emphasis"/>
          <w:sz w:val="26"/>
          <w:szCs w:val="26"/>
        </w:rPr>
        <w:t>basic analytical mistakes</w:t>
      </w:r>
      <w:r w:rsidRPr="006863C0">
        <w:rPr>
          <w:sz w:val="16"/>
          <w:szCs w:val="26"/>
        </w:rPr>
        <w:t xml:space="preserve">. In other words, </w:t>
      </w:r>
      <w:r w:rsidRPr="006863C0">
        <w:rPr>
          <w:rStyle w:val="StyleUnderline"/>
          <w:sz w:val="26"/>
          <w:szCs w:val="26"/>
        </w:rPr>
        <w:t xml:space="preserve">it acts as an eye-opener, but it suffers from being </w:t>
      </w:r>
      <w:r w:rsidRPr="006863C0">
        <w:rPr>
          <w:rStyle w:val="Emphasis"/>
          <w:sz w:val="26"/>
          <w:szCs w:val="26"/>
        </w:rPr>
        <w:t>tainted by political ideology</w:t>
      </w:r>
      <w:r w:rsidRPr="006863C0">
        <w:rPr>
          <w:rStyle w:val="StyleUnderline"/>
          <w:sz w:val="26"/>
          <w:szCs w:val="26"/>
        </w:rPr>
        <w:t xml:space="preserve">. </w:t>
      </w:r>
      <w:r w:rsidRPr="006863C0">
        <w:rPr>
          <w:sz w:val="16"/>
          <w:szCs w:val="26"/>
        </w:rPr>
        <w:t xml:space="preserve">Its main weakness is that </w:t>
      </w:r>
      <w:r w:rsidRPr="006863C0">
        <w:rPr>
          <w:rStyle w:val="StyleUnderline"/>
          <w:sz w:val="26"/>
          <w:szCs w:val="26"/>
        </w:rPr>
        <w:t xml:space="preserve">it doesn’t take the </w:t>
      </w:r>
      <w:r w:rsidRPr="006863C0">
        <w:rPr>
          <w:rStyle w:val="Emphasis"/>
          <w:sz w:val="26"/>
          <w:szCs w:val="26"/>
        </w:rPr>
        <w:t>intrinsic driving forces of progress into account</w:t>
      </w:r>
      <w:r w:rsidRPr="006863C0">
        <w:rPr>
          <w:rStyle w:val="StyleUnderline"/>
          <w:sz w:val="26"/>
          <w:szCs w:val="26"/>
        </w:rPr>
        <w:t xml:space="preserve">. </w:t>
      </w:r>
      <w:r w:rsidRPr="006863C0">
        <w:rPr>
          <w:sz w:val="16"/>
          <w:szCs w:val="26"/>
        </w:rPr>
        <w:t xml:space="preserve">State of the World was translated into most major languages and is, as already mentioned, the world’s most widely read environmental report. It has affected us all, directly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have to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6863C0">
        <w:rPr>
          <w:rStyle w:val="Emphasis"/>
          <w:sz w:val="26"/>
          <w:szCs w:val="26"/>
        </w:rPr>
        <w:t>Jackson’s</w:t>
      </w:r>
      <w:r w:rsidRPr="006863C0">
        <w:rPr>
          <w:sz w:val="16"/>
          <w:szCs w:val="26"/>
        </w:rPr>
        <w:t xml:space="preserve"> </w:t>
      </w:r>
      <w:r w:rsidRPr="006863C0">
        <w:rPr>
          <w:rStyle w:val="StyleUnderline"/>
          <w:sz w:val="26"/>
          <w:szCs w:val="26"/>
        </w:rPr>
        <w:t>book</w:t>
      </w:r>
      <w:r w:rsidRPr="006863C0">
        <w:rPr>
          <w:sz w:val="16"/>
          <w:szCs w:val="26"/>
        </w:rPr>
        <w:t xml:space="preserve"> </w:t>
      </w:r>
      <w:r w:rsidRPr="006863C0">
        <w:rPr>
          <w:rStyle w:val="Emphasis"/>
          <w:sz w:val="26"/>
          <w:szCs w:val="26"/>
        </w:rPr>
        <w:t>Prosperity Without Growth</w:t>
      </w:r>
      <w:r w:rsidRPr="006863C0">
        <w:rPr>
          <w:sz w:val="16"/>
          <w:szCs w:val="26"/>
        </w:rPr>
        <w:t xml:space="preserve"> from 2009, which is one of the most widely read and frequently quoted works in this area. Tim Jackson, who is an economist and professor in sustainable development, </w:t>
      </w:r>
      <w:r w:rsidRPr="006863C0">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6863C0">
        <w:rPr>
          <w:sz w:val="16"/>
          <w:szCs w:val="26"/>
        </w:rPr>
        <w:t xml:space="preserve">. In other words, we cannot build our hopes that the economy, technology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system—which exposes man as a greedy, ruthless and ultimately weak creature. </w:t>
      </w:r>
      <w:r w:rsidRPr="006863C0">
        <w:rPr>
          <w:rStyle w:val="StyleUnderline"/>
          <w:sz w:val="26"/>
          <w:szCs w:val="26"/>
        </w:rPr>
        <w:t xml:space="preserve">This attitude may serve a purpose as an eye-opener. But it is </w:t>
      </w:r>
      <w:r w:rsidRPr="006863C0">
        <w:rPr>
          <w:rStyle w:val="Emphasis"/>
          <w:sz w:val="26"/>
          <w:szCs w:val="26"/>
        </w:rPr>
        <w:t>not very credible, and it may even be counterproductive</w:t>
      </w:r>
      <w:r w:rsidRPr="006863C0">
        <w:rPr>
          <w:rStyle w:val="StyleUnderline"/>
          <w:sz w:val="26"/>
          <w:szCs w:val="26"/>
        </w:rPr>
        <w:t xml:space="preserve">. Of course, we can see a lot of problems ahead of us; but to solve them, we need the </w:t>
      </w:r>
      <w:r w:rsidRPr="006863C0">
        <w:rPr>
          <w:rStyle w:val="Emphasis"/>
          <w:sz w:val="26"/>
          <w:szCs w:val="26"/>
        </w:rPr>
        <w:t>correct diagnostics</w:t>
      </w:r>
      <w:r w:rsidRPr="006863C0">
        <w:rPr>
          <w:rStyle w:val="StyleUnderline"/>
          <w:sz w:val="26"/>
          <w:szCs w:val="26"/>
        </w:rPr>
        <w:t xml:space="preserve"> instead of </w:t>
      </w:r>
      <w:r w:rsidRPr="006863C0">
        <w:rPr>
          <w:rStyle w:val="Emphasis"/>
          <w:sz w:val="26"/>
          <w:szCs w:val="26"/>
        </w:rPr>
        <w:t xml:space="preserve">dubious doomsday prophesies. </w:t>
      </w:r>
      <w:r w:rsidRPr="006863C0">
        <w:rPr>
          <w:sz w:val="16"/>
          <w:szCs w:val="26"/>
        </w:rPr>
        <w:t xml:space="preserve">Focus: The Problem </w:t>
      </w:r>
      <w:r w:rsidRPr="006863C0">
        <w:rPr>
          <w:rStyle w:val="StyleUnderline"/>
          <w:sz w:val="26"/>
          <w:szCs w:val="26"/>
        </w:rPr>
        <w:t xml:space="preserve">Since the focus of attention is so profoundly fixated on the problems in the climate and environmental debate, the progress </w:t>
      </w:r>
      <w:r w:rsidRPr="006863C0">
        <w:rPr>
          <w:rStyle w:val="Emphasis"/>
          <w:sz w:val="26"/>
          <w:szCs w:val="26"/>
        </w:rPr>
        <w:t>already made</w:t>
      </w:r>
      <w:r w:rsidRPr="006863C0">
        <w:rPr>
          <w:sz w:val="16"/>
          <w:szCs w:val="26"/>
        </w:rPr>
        <w:t>—and the opportunities at hand—</w:t>
      </w:r>
      <w:r w:rsidRPr="006863C0">
        <w:rPr>
          <w:rStyle w:val="StyleUnderline"/>
          <w:sz w:val="26"/>
          <w:szCs w:val="26"/>
        </w:rPr>
        <w:t>are</w:t>
      </w:r>
      <w:r w:rsidRPr="006863C0">
        <w:rPr>
          <w:sz w:val="16"/>
          <w:szCs w:val="26"/>
        </w:rPr>
        <w:t xml:space="preserve"> often </w:t>
      </w:r>
      <w:r w:rsidRPr="006863C0">
        <w:rPr>
          <w:rStyle w:val="Emphasis"/>
          <w:sz w:val="26"/>
          <w:szCs w:val="26"/>
        </w:rPr>
        <w:t>overshadowed</w:t>
      </w:r>
      <w:r w:rsidRPr="006863C0">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Dagens Nyheter,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very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6863C0">
        <w:rPr>
          <w:rStyle w:val="StyleUnderline"/>
          <w:sz w:val="26"/>
          <w:szCs w:val="26"/>
        </w:rPr>
        <w:t>progress</w:t>
      </w:r>
      <w:r w:rsidRPr="006863C0">
        <w:rPr>
          <w:sz w:val="16"/>
          <w:szCs w:val="26"/>
        </w:rPr>
        <w:t xml:space="preserve"> </w:t>
      </w:r>
      <w:r w:rsidRPr="006863C0">
        <w:rPr>
          <w:rStyle w:val="Emphasis"/>
          <w:sz w:val="26"/>
          <w:szCs w:val="26"/>
        </w:rPr>
        <w:t>pessimists</w:t>
      </w:r>
      <w:r w:rsidRPr="006863C0">
        <w:rPr>
          <w:sz w:val="16"/>
          <w:szCs w:val="26"/>
        </w:rPr>
        <w:t xml:space="preserve"> and, not least the media, think and act. In this case, they </w:t>
      </w:r>
      <w:r w:rsidRPr="006863C0">
        <w:rPr>
          <w:rStyle w:val="StyleUnderline"/>
          <w:sz w:val="26"/>
          <w:szCs w:val="26"/>
        </w:rPr>
        <w:t xml:space="preserve">focused on a </w:t>
      </w:r>
      <w:r w:rsidRPr="006863C0">
        <w:rPr>
          <w:rStyle w:val="StyleUnderline"/>
          <w:sz w:val="26"/>
          <w:szCs w:val="26"/>
        </w:rPr>
        <w:lastRenderedPageBreak/>
        <w:t xml:space="preserve">potential </w:t>
      </w:r>
      <w:r w:rsidRPr="006863C0">
        <w:rPr>
          <w:rStyle w:val="Emphasis"/>
          <w:sz w:val="26"/>
          <w:szCs w:val="26"/>
        </w:rPr>
        <w:t>problem</w:t>
      </w:r>
      <w:r w:rsidRPr="006863C0">
        <w:rPr>
          <w:sz w:val="16"/>
          <w:szCs w:val="26"/>
        </w:rPr>
        <w:t xml:space="preserve"> associated with LED lighting, </w:t>
      </w:r>
      <w:r w:rsidRPr="006863C0">
        <w:rPr>
          <w:rStyle w:val="StyleUnderline"/>
          <w:sz w:val="26"/>
          <w:szCs w:val="26"/>
        </w:rPr>
        <w:t xml:space="preserve">and </w:t>
      </w:r>
      <w:r w:rsidRPr="006863C0">
        <w:rPr>
          <w:rStyle w:val="Emphasis"/>
          <w:sz w:val="26"/>
          <w:szCs w:val="26"/>
        </w:rPr>
        <w:t>ignore</w:t>
      </w:r>
      <w:r w:rsidRPr="006863C0">
        <w:rPr>
          <w:rStyle w:val="StyleUnderline"/>
          <w:sz w:val="26"/>
          <w:szCs w:val="26"/>
        </w:rPr>
        <w:t>d</w:t>
      </w:r>
      <w:r w:rsidRPr="006863C0">
        <w:rPr>
          <w:sz w:val="16"/>
          <w:szCs w:val="26"/>
        </w:rPr>
        <w:t xml:space="preserve"> the </w:t>
      </w:r>
      <w:r w:rsidRPr="006863C0">
        <w:rPr>
          <w:rStyle w:val="Emphasis"/>
          <w:sz w:val="26"/>
          <w:szCs w:val="26"/>
        </w:rPr>
        <w:t>tremendous possibilities</w:t>
      </w:r>
      <w:r w:rsidRPr="006863C0">
        <w:rPr>
          <w:sz w:val="16"/>
          <w:szCs w:val="26"/>
        </w:rPr>
        <w:t xml:space="preserve"> </w:t>
      </w:r>
      <w:r w:rsidRPr="006863C0">
        <w:rPr>
          <w:rStyle w:val="StyleUnderline"/>
          <w:sz w:val="26"/>
          <w:szCs w:val="26"/>
        </w:rPr>
        <w:t>that</w:t>
      </w:r>
      <w:r w:rsidRPr="006863C0">
        <w:rPr>
          <w:sz w:val="16"/>
          <w:szCs w:val="26"/>
        </w:rPr>
        <w:t xml:space="preserve"> the </w:t>
      </w:r>
      <w:r w:rsidRPr="006863C0">
        <w:rPr>
          <w:rStyle w:val="StyleUnderline"/>
          <w:sz w:val="26"/>
          <w:szCs w:val="26"/>
        </w:rPr>
        <w:t xml:space="preserve">new </w:t>
      </w:r>
      <w:r w:rsidRPr="006863C0">
        <w:rPr>
          <w:rStyle w:val="Emphasis"/>
          <w:sz w:val="26"/>
          <w:szCs w:val="26"/>
        </w:rPr>
        <w:t>tech</w:t>
      </w:r>
      <w:r w:rsidRPr="006863C0">
        <w:rPr>
          <w:rStyle w:val="StyleUnderline"/>
          <w:sz w:val="26"/>
          <w:szCs w:val="26"/>
        </w:rPr>
        <w:t>nology offered</w:t>
      </w:r>
      <w:r w:rsidRPr="006863C0">
        <w:rPr>
          <w:sz w:val="16"/>
          <w:szCs w:val="26"/>
        </w:rPr>
        <w:t xml:space="preserve"> to dramatically reduce greenhouse gases and thus spare the eco system (not to mention all the other advantages). </w:t>
      </w:r>
      <w:r w:rsidRPr="006863C0">
        <w:rPr>
          <w:rStyle w:val="StyleUnderline"/>
          <w:sz w:val="26"/>
          <w:szCs w:val="26"/>
        </w:rPr>
        <w:t xml:space="preserve">Books and reports of the kind mentioned above tell us repeatedly about disasters, threats, problems, collapses and famines. On the other hand, they are notoriously </w:t>
      </w:r>
      <w:r w:rsidRPr="006863C0">
        <w:rPr>
          <w:rStyle w:val="Emphasis"/>
          <w:sz w:val="26"/>
          <w:szCs w:val="26"/>
        </w:rPr>
        <w:t>silent</w:t>
      </w:r>
      <w:r w:rsidRPr="006863C0">
        <w:rPr>
          <w:rStyle w:val="StyleUnderline"/>
          <w:sz w:val="26"/>
          <w:szCs w:val="26"/>
        </w:rPr>
        <w:t xml:space="preserve"> about the great </w:t>
      </w:r>
      <w:r w:rsidRPr="006863C0">
        <w:rPr>
          <w:rStyle w:val="Emphasis"/>
          <w:sz w:val="26"/>
          <w:szCs w:val="26"/>
        </w:rPr>
        <w:t>improvements actually made</w:t>
      </w:r>
      <w:r w:rsidRPr="006863C0">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6863C0">
        <w:rPr>
          <w:rStyle w:val="Emphasis"/>
          <w:sz w:val="26"/>
          <w:szCs w:val="26"/>
        </w:rPr>
        <w:t>environment</w:t>
      </w:r>
      <w:r w:rsidRPr="006863C0">
        <w:rPr>
          <w:sz w:val="16"/>
          <w:szCs w:val="26"/>
        </w:rPr>
        <w:t xml:space="preserve"> </w:t>
      </w:r>
      <w:r w:rsidRPr="006863C0">
        <w:rPr>
          <w:rStyle w:val="StyleUnderline"/>
          <w:sz w:val="26"/>
          <w:szCs w:val="26"/>
        </w:rPr>
        <w:t xml:space="preserve">means that many people </w:t>
      </w:r>
      <w:r w:rsidRPr="006863C0">
        <w:rPr>
          <w:rStyle w:val="Emphasis"/>
          <w:sz w:val="26"/>
          <w:szCs w:val="26"/>
        </w:rPr>
        <w:t>believe</w:t>
      </w:r>
      <w:r w:rsidRPr="006863C0">
        <w:rPr>
          <w:rStyle w:val="StyleUnderline"/>
          <w:sz w:val="26"/>
          <w:szCs w:val="26"/>
        </w:rPr>
        <w:t xml:space="preserve"> that </w:t>
      </w:r>
      <w:r w:rsidRPr="006863C0">
        <w:rPr>
          <w:rStyle w:val="Emphasis"/>
          <w:sz w:val="26"/>
          <w:szCs w:val="26"/>
        </w:rPr>
        <w:t>too little is being done</w:t>
      </w:r>
      <w:r w:rsidRPr="006863C0">
        <w:rPr>
          <w:sz w:val="16"/>
          <w:szCs w:val="26"/>
        </w:rPr>
        <w:t xml:space="preserve">, which is quite understandable considering the one-sided nature of the information they are presented with. </w:t>
      </w:r>
      <w:r w:rsidRPr="006863C0">
        <w:rPr>
          <w:rStyle w:val="StyleUnderline"/>
          <w:sz w:val="26"/>
          <w:szCs w:val="26"/>
        </w:rPr>
        <w:t>Alarmist reporting almost always reminds me of pirates: they are unreliable and half their vision is blocked by their eye patches. It is vital that the media not only one-sidedly focus on the misery without presenting the progress made and suggesting constructive courses of action</w:t>
      </w:r>
      <w:r w:rsidRPr="006863C0">
        <w:rPr>
          <w:sz w:val="16"/>
          <w:szCs w:val="26"/>
        </w:rPr>
        <w:t xml:space="preserve">. The quality of our decisions in all respects depends on our knowledge, insight and attitude. Real and Imagined Threats Many people are convinced that the climate and environmental problems are growing. It is certainly true that our planet has its limitations, but many of the predictions from alarmist literature have been proven false. </w:t>
      </w:r>
      <w:r w:rsidRPr="006863C0">
        <w:rPr>
          <w:rStyle w:val="StyleUnderline"/>
          <w:sz w:val="26"/>
          <w:szCs w:val="26"/>
        </w:rPr>
        <w:t>In the 19</w:t>
      </w:r>
      <w:r w:rsidRPr="006863C0">
        <w:rPr>
          <w:rStyle w:val="Emphasis"/>
          <w:sz w:val="26"/>
          <w:szCs w:val="26"/>
        </w:rPr>
        <w:t>80s</w:t>
      </w:r>
      <w:r w:rsidRPr="006863C0">
        <w:rPr>
          <w:rStyle w:val="StyleUnderline"/>
          <w:sz w:val="26"/>
          <w:szCs w:val="26"/>
        </w:rPr>
        <w:t xml:space="preserve">, the </w:t>
      </w:r>
      <w:r w:rsidRPr="006863C0">
        <w:rPr>
          <w:rStyle w:val="Emphasis"/>
          <w:sz w:val="26"/>
          <w:szCs w:val="26"/>
        </w:rPr>
        <w:t>forest dieback</w:t>
      </w:r>
      <w:r w:rsidRPr="006863C0">
        <w:rPr>
          <w:sz w:val="16"/>
          <w:szCs w:val="26"/>
        </w:rPr>
        <w:t xml:space="preserve"> </w:t>
      </w:r>
      <w:r w:rsidRPr="006863C0">
        <w:rPr>
          <w:rStyle w:val="StyleUnderline"/>
          <w:sz w:val="26"/>
          <w:szCs w:val="26"/>
        </w:rPr>
        <w:t>was</w:t>
      </w:r>
      <w:r w:rsidRPr="006863C0">
        <w:rPr>
          <w:sz w:val="16"/>
          <w:szCs w:val="26"/>
        </w:rPr>
        <w:t xml:space="preserve"> a </w:t>
      </w:r>
      <w:r w:rsidRPr="006863C0">
        <w:rPr>
          <w:rStyle w:val="StyleUnderline"/>
          <w:sz w:val="26"/>
          <w:szCs w:val="26"/>
        </w:rPr>
        <w:t>frequently discussed</w:t>
      </w:r>
      <w:r w:rsidRPr="006863C0">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6863C0">
        <w:rPr>
          <w:rStyle w:val="StyleUnderline"/>
          <w:sz w:val="26"/>
          <w:szCs w:val="26"/>
        </w:rPr>
        <w:t>But the</w:t>
      </w:r>
      <w:r w:rsidRPr="006863C0">
        <w:rPr>
          <w:sz w:val="16"/>
          <w:szCs w:val="26"/>
        </w:rPr>
        <w:t xml:space="preserve"> forest </w:t>
      </w:r>
      <w:r w:rsidRPr="006863C0">
        <w:rPr>
          <w:rStyle w:val="StyleUnderline"/>
          <w:sz w:val="26"/>
          <w:szCs w:val="26"/>
        </w:rPr>
        <w:t>dieback</w:t>
      </w:r>
      <w:r w:rsidRPr="006863C0">
        <w:rPr>
          <w:sz w:val="16"/>
          <w:szCs w:val="26"/>
        </w:rPr>
        <w:t xml:space="preserve"> </w:t>
      </w:r>
      <w:r w:rsidRPr="006863C0">
        <w:rPr>
          <w:rStyle w:val="Emphasis"/>
          <w:sz w:val="26"/>
          <w:szCs w:val="26"/>
        </w:rPr>
        <w:t>never happened</w:t>
      </w:r>
      <w:r w:rsidRPr="006863C0">
        <w:rPr>
          <w:rStyle w:val="StyleUnderline"/>
          <w:sz w:val="26"/>
          <w:szCs w:val="26"/>
        </w:rPr>
        <w:t xml:space="preserve">. On the contrary, the forest area has been </w:t>
      </w:r>
      <w:r w:rsidRPr="006863C0">
        <w:rPr>
          <w:rStyle w:val="Emphasis"/>
          <w:sz w:val="26"/>
          <w:szCs w:val="26"/>
        </w:rPr>
        <w:t>constantly expanding</w:t>
      </w:r>
      <w:r w:rsidRPr="006863C0">
        <w:rPr>
          <w:sz w:val="16"/>
          <w:szCs w:val="26"/>
        </w:rPr>
        <w:t xml:space="preserve"> in Europe, </w:t>
      </w:r>
      <w:r w:rsidRPr="006863C0">
        <w:rPr>
          <w:rStyle w:val="StyleUnderline"/>
          <w:sz w:val="26"/>
          <w:szCs w:val="26"/>
        </w:rPr>
        <w:t xml:space="preserve">even during the entire period when the forest was </w:t>
      </w:r>
      <w:r w:rsidRPr="006863C0">
        <w:rPr>
          <w:rStyle w:val="Emphasis"/>
          <w:sz w:val="26"/>
          <w:szCs w:val="26"/>
        </w:rPr>
        <w:t>believed to be dying</w:t>
      </w:r>
      <w:r w:rsidRPr="006863C0">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actually never in danger. Others suggest that the emission limitations implemented prevented the disaster. My point is that </w:t>
      </w:r>
      <w:r w:rsidRPr="006863C0">
        <w:rPr>
          <w:rStyle w:val="StyleUnderline"/>
          <w:sz w:val="26"/>
          <w:szCs w:val="26"/>
        </w:rPr>
        <w:t xml:space="preserve">the environmental catastrophe </w:t>
      </w:r>
      <w:r w:rsidRPr="006863C0">
        <w:rPr>
          <w:rStyle w:val="Emphasis"/>
          <w:sz w:val="26"/>
          <w:szCs w:val="26"/>
        </w:rPr>
        <w:t>did not happen</w:t>
      </w:r>
      <w:r w:rsidRPr="006863C0">
        <w:rPr>
          <w:sz w:val="16"/>
          <w:szCs w:val="26"/>
        </w:rPr>
        <w:t xml:space="preserve">. Some </w:t>
      </w:r>
      <w:r w:rsidRPr="006863C0">
        <w:rPr>
          <w:rStyle w:val="Emphasis"/>
          <w:sz w:val="26"/>
          <w:szCs w:val="26"/>
        </w:rPr>
        <w:t>other</w:t>
      </w:r>
      <w:r w:rsidRPr="006863C0">
        <w:rPr>
          <w:sz w:val="16"/>
          <w:szCs w:val="26"/>
        </w:rPr>
        <w:t xml:space="preserve"> </w:t>
      </w:r>
      <w:r w:rsidRPr="006863C0">
        <w:rPr>
          <w:rStyle w:val="StyleUnderline"/>
          <w:sz w:val="26"/>
          <w:szCs w:val="26"/>
        </w:rPr>
        <w:t xml:space="preserve">environmental problems, exaggerated or not, that have concerned us during the last decades have also disappeared from the immediate agenda: </w:t>
      </w:r>
      <w:r w:rsidRPr="006863C0">
        <w:rPr>
          <w:rStyle w:val="Emphasis"/>
          <w:sz w:val="26"/>
          <w:szCs w:val="26"/>
        </w:rPr>
        <w:t>overpopulation</w:t>
      </w:r>
      <w:r w:rsidRPr="006863C0">
        <w:rPr>
          <w:rStyle w:val="StyleUnderline"/>
          <w:sz w:val="26"/>
          <w:szCs w:val="26"/>
        </w:rPr>
        <w:t xml:space="preserve">, </w:t>
      </w:r>
      <w:r w:rsidRPr="006863C0">
        <w:rPr>
          <w:rStyle w:val="Emphasis"/>
          <w:sz w:val="26"/>
          <w:szCs w:val="26"/>
        </w:rPr>
        <w:t>DDT</w:t>
      </w:r>
      <w:r w:rsidRPr="006863C0">
        <w:rPr>
          <w:rStyle w:val="StyleUnderline"/>
          <w:sz w:val="26"/>
          <w:szCs w:val="26"/>
        </w:rPr>
        <w:t xml:space="preserve">, the </w:t>
      </w:r>
      <w:r w:rsidRPr="006863C0">
        <w:rPr>
          <w:rStyle w:val="Emphasis"/>
          <w:sz w:val="26"/>
          <w:szCs w:val="26"/>
        </w:rPr>
        <w:t>ozone</w:t>
      </w:r>
      <w:r w:rsidRPr="006863C0">
        <w:rPr>
          <w:rStyle w:val="StyleUnderline"/>
          <w:sz w:val="26"/>
          <w:szCs w:val="26"/>
        </w:rPr>
        <w:t xml:space="preserve"> hole, </w:t>
      </w:r>
      <w:r w:rsidRPr="006863C0">
        <w:rPr>
          <w:rStyle w:val="Emphasis"/>
          <w:sz w:val="26"/>
          <w:szCs w:val="26"/>
        </w:rPr>
        <w:t>heavy metals</w:t>
      </w:r>
      <w:r w:rsidRPr="006863C0">
        <w:rPr>
          <w:rStyle w:val="StyleUnderline"/>
          <w:sz w:val="26"/>
          <w:szCs w:val="26"/>
        </w:rPr>
        <w:t xml:space="preserve">, </w:t>
      </w:r>
      <w:r w:rsidRPr="006863C0">
        <w:rPr>
          <w:rStyle w:val="Emphasis"/>
          <w:sz w:val="26"/>
          <w:szCs w:val="26"/>
        </w:rPr>
        <w:t>lead</w:t>
      </w:r>
      <w:r w:rsidRPr="006863C0">
        <w:rPr>
          <w:rStyle w:val="StyleUnderline"/>
          <w:sz w:val="26"/>
          <w:szCs w:val="26"/>
        </w:rPr>
        <w:t xml:space="preserve"> poisoning, </w:t>
      </w:r>
      <w:r w:rsidRPr="006863C0">
        <w:rPr>
          <w:rStyle w:val="Emphasis"/>
          <w:sz w:val="26"/>
          <w:szCs w:val="26"/>
        </w:rPr>
        <w:t>soot</w:t>
      </w:r>
      <w:r w:rsidRPr="006863C0">
        <w:rPr>
          <w:rStyle w:val="StyleUnderline"/>
          <w:sz w:val="26"/>
          <w:szCs w:val="26"/>
        </w:rPr>
        <w:t xml:space="preserve"> particles, the </w:t>
      </w:r>
      <w:r w:rsidRPr="006863C0">
        <w:rPr>
          <w:rStyle w:val="Emphasis"/>
          <w:sz w:val="26"/>
          <w:szCs w:val="26"/>
        </w:rPr>
        <w:t>waste mountain</w:t>
      </w:r>
      <w:r w:rsidRPr="006863C0">
        <w:rPr>
          <w:rStyle w:val="StyleUnderline"/>
          <w:sz w:val="26"/>
          <w:szCs w:val="26"/>
        </w:rPr>
        <w:t xml:space="preserve">, and the </w:t>
      </w:r>
      <w:r w:rsidRPr="006863C0">
        <w:rPr>
          <w:rStyle w:val="Emphasis"/>
          <w:sz w:val="26"/>
          <w:szCs w:val="26"/>
        </w:rPr>
        <w:t>acid</w:t>
      </w:r>
      <w:r w:rsidRPr="006863C0">
        <w:rPr>
          <w:rStyle w:val="StyleUnderline"/>
          <w:sz w:val="26"/>
          <w:szCs w:val="26"/>
        </w:rPr>
        <w:t xml:space="preserve">ification of our </w:t>
      </w:r>
      <w:r w:rsidRPr="006863C0">
        <w:rPr>
          <w:rStyle w:val="Emphasis"/>
          <w:sz w:val="26"/>
          <w:szCs w:val="26"/>
        </w:rPr>
        <w:t>lakes</w:t>
      </w:r>
      <w:r w:rsidRPr="006863C0">
        <w:rPr>
          <w:sz w:val="16"/>
          <w:szCs w:val="26"/>
        </w:rPr>
        <w:t xml:space="preserve">. Unfortunately, some environmental problems, like soot particles and waste, still remain in some areas, especially in poorer countries, where there are other, even worse problems that have yet to be resolved. The conclusion is, however, that </w:t>
      </w:r>
      <w:r w:rsidRPr="006863C0">
        <w:rPr>
          <w:rStyle w:val="StyleUnderline"/>
          <w:sz w:val="26"/>
          <w:szCs w:val="26"/>
        </w:rPr>
        <w:t xml:space="preserve">we and our society in most cases have </w:t>
      </w:r>
      <w:r w:rsidRPr="006863C0">
        <w:rPr>
          <w:rStyle w:val="Emphasis"/>
          <w:sz w:val="26"/>
          <w:szCs w:val="26"/>
        </w:rPr>
        <w:t>handled threatening situations quite well</w:t>
      </w:r>
      <w:r w:rsidRPr="006863C0">
        <w:rPr>
          <w:rStyle w:val="StyleUnderline"/>
          <w:sz w:val="26"/>
          <w:szCs w:val="26"/>
        </w:rPr>
        <w:t>.</w:t>
      </w:r>
      <w:r w:rsidRPr="006863C0">
        <w:rPr>
          <w:sz w:val="16"/>
          <w:szCs w:val="26"/>
        </w:rPr>
        <w:t xml:space="preserve"> </w:t>
      </w:r>
      <w:r w:rsidRPr="006863C0">
        <w:rPr>
          <w:rStyle w:val="StyleUnderline"/>
          <w:sz w:val="26"/>
          <w:szCs w:val="26"/>
        </w:rPr>
        <w:t>When alarming symptoms are noted, scientists and other experts are summoned, and we act according to their diagnoses</w:t>
      </w:r>
      <w:r w:rsidRPr="006863C0">
        <w:rPr>
          <w:sz w:val="16"/>
          <w:szCs w:val="26"/>
        </w:rPr>
        <w:t xml:space="preserve">. It is no big deal that the diagnoses are sometimes wrong, as long as the side effects are not too severe. </w:t>
      </w:r>
      <w:r w:rsidRPr="006863C0">
        <w:rPr>
          <w:rStyle w:val="StyleUnderline"/>
          <w:sz w:val="26"/>
          <w:szCs w:val="26"/>
        </w:rPr>
        <w:t xml:space="preserve">The main thing is that we do our best to avoid disasters, and on the whole, humankind has </w:t>
      </w:r>
      <w:r w:rsidRPr="006863C0">
        <w:rPr>
          <w:rStyle w:val="Emphasis"/>
          <w:sz w:val="26"/>
          <w:szCs w:val="26"/>
        </w:rPr>
        <w:t>succeeded rather well this far</w:t>
      </w:r>
      <w:r w:rsidRPr="006863C0">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have to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funding and create behavioural changes, we will have to live with that. The most </w:t>
      </w:r>
      <w:r w:rsidRPr="006863C0">
        <w:rPr>
          <w:sz w:val="16"/>
          <w:szCs w:val="26"/>
        </w:rPr>
        <w:lastRenderedPageBreak/>
        <w:t xml:space="preserve">important thing to remember in this context is that the actions shouldn’t cause more harm than the original problem itself. The risk with exaggerated threat and misery reporting is that it may inspire an over-reaction based on misleading diagnoses, or the opposite—a paralysing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civilisation—a short-sighted over-exploitation and rape of nature. Easter Island is another popular example. However, in my opinion it is both worthless and irresponsible to judge the world situation of today by copying the outcome of earlier cultural endeavours in history. The inhabitants of the Inca empire and Easter Island didn’t have anything even remotely comparable with the organisations, technology, medicine or general knowledge of today. It would be like comparing a case of appendicitis in the past to a case today. In pre-modern times, it was a fatal condition. In this day and age, it is cured by a simple routine operation. </w:t>
      </w:r>
      <w:r w:rsidRPr="006863C0">
        <w:rPr>
          <w:rStyle w:val="StyleUnderline"/>
          <w:sz w:val="26"/>
          <w:szCs w:val="26"/>
        </w:rPr>
        <w:t xml:space="preserve">Today, humankind is conscious of the climate changes and other ecological challenges. And we also </w:t>
      </w:r>
      <w:r w:rsidRPr="006863C0">
        <w:rPr>
          <w:rStyle w:val="Emphasis"/>
          <w:sz w:val="26"/>
          <w:szCs w:val="26"/>
        </w:rPr>
        <w:t>have the knowledge and resources needed to act</w:t>
      </w:r>
      <w:r w:rsidRPr="006863C0">
        <w:rPr>
          <w:rStyle w:val="StyleUnderline"/>
          <w:sz w:val="26"/>
          <w:szCs w:val="26"/>
        </w:rPr>
        <w:t xml:space="preserve">. </w:t>
      </w:r>
      <w:r w:rsidRPr="006863C0">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more or less randomly by the media. There are of course many different kinds of alarmism— everything from well-founded research reports to exaggerated prophesies of doom. It is far from simple to separate the wheat from the chaff. The </w:t>
      </w:r>
      <w:r w:rsidRPr="006863C0">
        <w:rPr>
          <w:rStyle w:val="StyleUnderline"/>
          <w:sz w:val="26"/>
          <w:szCs w:val="26"/>
        </w:rPr>
        <w:t xml:space="preserve">actions taken against ozone depletion, lead emissions and the toxic chemical, dioxin, are all </w:t>
      </w:r>
      <w:r w:rsidRPr="006863C0">
        <w:rPr>
          <w:rStyle w:val="Emphasis"/>
          <w:sz w:val="26"/>
          <w:szCs w:val="26"/>
        </w:rPr>
        <w:t>examples</w:t>
      </w:r>
      <w:r w:rsidRPr="006863C0">
        <w:rPr>
          <w:rStyle w:val="StyleUnderline"/>
          <w:sz w:val="26"/>
          <w:szCs w:val="26"/>
        </w:rPr>
        <w:t xml:space="preserve"> of how </w:t>
      </w:r>
      <w:r w:rsidRPr="006863C0">
        <w:rPr>
          <w:rStyle w:val="Emphasis"/>
          <w:sz w:val="26"/>
          <w:szCs w:val="26"/>
        </w:rPr>
        <w:t>research</w:t>
      </w:r>
      <w:r w:rsidRPr="006863C0">
        <w:rPr>
          <w:rStyle w:val="StyleUnderline"/>
          <w:sz w:val="26"/>
          <w:szCs w:val="26"/>
        </w:rPr>
        <w:t xml:space="preserve"> has shown the way to successful results.</w:t>
      </w:r>
      <w:r w:rsidRPr="006863C0">
        <w:rPr>
          <w:sz w:val="16"/>
          <w:szCs w:val="26"/>
        </w:rPr>
        <w:t xml:space="preserve"> Today, </w:t>
      </w:r>
      <w:r w:rsidRPr="006863C0">
        <w:rPr>
          <w:rStyle w:val="StyleUnderline"/>
          <w:sz w:val="26"/>
          <w:szCs w:val="26"/>
        </w:rPr>
        <w:t xml:space="preserve">greenhouse gas emissions </w:t>
      </w:r>
      <w:r w:rsidRPr="006863C0">
        <w:rPr>
          <w:rStyle w:val="Emphasis"/>
          <w:sz w:val="26"/>
          <w:szCs w:val="26"/>
        </w:rPr>
        <w:t>top the list</w:t>
      </w:r>
      <w:r w:rsidRPr="006863C0">
        <w:rPr>
          <w:rStyle w:val="StyleUnderline"/>
          <w:sz w:val="26"/>
          <w:szCs w:val="26"/>
        </w:rPr>
        <w:t xml:space="preserve"> of issues deserving our gravest attention, as it is a global phenomenon—just as the depletion of the ozone layer once was. There are also a considerable number of </w:t>
      </w:r>
      <w:r w:rsidRPr="006863C0">
        <w:rPr>
          <w:rStyle w:val="Emphasis"/>
          <w:sz w:val="26"/>
          <w:szCs w:val="26"/>
        </w:rPr>
        <w:t>local</w:t>
      </w:r>
      <w:r w:rsidRPr="006863C0">
        <w:rPr>
          <w:rStyle w:val="StyleUnderline"/>
          <w:sz w:val="26"/>
          <w:szCs w:val="26"/>
        </w:rPr>
        <w:t xml:space="preserve"> environmental problems</w:t>
      </w:r>
      <w:r w:rsidRPr="006863C0">
        <w:rPr>
          <w:sz w:val="16"/>
          <w:szCs w:val="26"/>
        </w:rPr>
        <w:t xml:space="preserve">, such as drought, air pollution, forest depletion and overfishing. All of these are real threats that have to be acted upon, even though they are not global. However, I am always disturbed when a single global environmental issue is bundled with an assortment of several local issues, rather like a simplified trademark advertisement for the negative consequences of civilisation.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on the whole,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materialise. Instead, it would be far better to explore, research and discuss each dimension separately. </w:t>
      </w:r>
      <w:r w:rsidRPr="006863C0">
        <w:rPr>
          <w:rStyle w:val="StyleUnderline"/>
          <w:sz w:val="26"/>
          <w:szCs w:val="26"/>
        </w:rPr>
        <w:t xml:space="preserve">What Is the </w:t>
      </w:r>
      <w:r w:rsidRPr="006863C0">
        <w:rPr>
          <w:rStyle w:val="Emphasis"/>
          <w:sz w:val="26"/>
          <w:szCs w:val="26"/>
        </w:rPr>
        <w:t xml:space="preserve">Real State of the Planet? </w:t>
      </w:r>
      <w:r w:rsidRPr="006863C0">
        <w:rPr>
          <w:rStyle w:val="StyleUnderline"/>
          <w:sz w:val="26"/>
          <w:szCs w:val="26"/>
        </w:rPr>
        <w:t xml:space="preserve">It is easy to </w:t>
      </w:r>
      <w:r w:rsidRPr="006863C0">
        <w:rPr>
          <w:rStyle w:val="Emphasis"/>
          <w:sz w:val="26"/>
          <w:szCs w:val="26"/>
        </w:rPr>
        <w:t>generalise</w:t>
      </w:r>
      <w:r w:rsidRPr="006863C0">
        <w:rPr>
          <w:rStyle w:val="StyleUnderline"/>
          <w:sz w:val="26"/>
          <w:szCs w:val="26"/>
        </w:rPr>
        <w:t xml:space="preserve"> and say that we over-exploit the planet’s resources and pollute the world with our waste. But how many care to examine these statements in detail and ask exactly which resources are over-exploited? </w:t>
      </w:r>
      <w:r w:rsidRPr="006863C0">
        <w:rPr>
          <w:rStyle w:val="Emphasis"/>
          <w:sz w:val="26"/>
          <w:szCs w:val="26"/>
        </w:rPr>
        <w:t>• Are fish becoming extinct?</w:t>
      </w:r>
      <w:r w:rsidRPr="006863C0">
        <w:rPr>
          <w:sz w:val="16"/>
          <w:szCs w:val="26"/>
        </w:rPr>
        <w:t xml:space="preserve"> </w:t>
      </w:r>
      <w:r w:rsidRPr="006863C0">
        <w:rPr>
          <w:rStyle w:val="StyleUnderline"/>
          <w:sz w:val="26"/>
          <w:szCs w:val="26"/>
        </w:rPr>
        <w:t xml:space="preserve">It is true that overfishing occurs in many places, which is, of course, unsustainable. However, this is not an unavoidable threat to the world’s </w:t>
      </w:r>
      <w:r w:rsidRPr="006863C0">
        <w:rPr>
          <w:rStyle w:val="Emphasis"/>
          <w:sz w:val="26"/>
          <w:szCs w:val="26"/>
        </w:rPr>
        <w:t>total food resources</w:t>
      </w:r>
      <w:r w:rsidRPr="006863C0">
        <w:rPr>
          <w:sz w:val="16"/>
          <w:szCs w:val="26"/>
        </w:rPr>
        <w:t xml:space="preserve">. Fortunately, </w:t>
      </w:r>
      <w:r w:rsidRPr="006863C0">
        <w:rPr>
          <w:rStyle w:val="StyleUnderline"/>
          <w:sz w:val="26"/>
          <w:szCs w:val="26"/>
        </w:rPr>
        <w:t xml:space="preserve">there are several examples of fish stocks that have either </w:t>
      </w:r>
      <w:r w:rsidRPr="006863C0">
        <w:rPr>
          <w:rStyle w:val="Emphasis"/>
          <w:sz w:val="26"/>
          <w:szCs w:val="26"/>
        </w:rPr>
        <w:t>recovered</w:t>
      </w:r>
      <w:r w:rsidRPr="006863C0">
        <w:rPr>
          <w:rStyle w:val="StyleUnderline"/>
          <w:sz w:val="26"/>
          <w:szCs w:val="26"/>
        </w:rPr>
        <w:t xml:space="preserve"> or </w:t>
      </w:r>
      <w:r w:rsidRPr="006863C0">
        <w:rPr>
          <w:rStyle w:val="Emphasis"/>
          <w:sz w:val="26"/>
          <w:szCs w:val="26"/>
        </w:rPr>
        <w:t>started to replenish</w:t>
      </w:r>
      <w:r w:rsidRPr="006863C0">
        <w:rPr>
          <w:rStyle w:val="StyleUnderline"/>
          <w:sz w:val="26"/>
          <w:szCs w:val="26"/>
        </w:rPr>
        <w:t xml:space="preserve"> once the fishing effort has been eased. </w:t>
      </w:r>
      <w:r w:rsidRPr="006863C0">
        <w:rPr>
          <w:rStyle w:val="Emphasis"/>
          <w:sz w:val="26"/>
          <w:szCs w:val="26"/>
        </w:rPr>
        <w:t>• Is the air being poisoned?</w:t>
      </w:r>
      <w:r w:rsidRPr="006863C0">
        <w:rPr>
          <w:sz w:val="16"/>
          <w:szCs w:val="26"/>
        </w:rPr>
        <w:t xml:space="preserve"> </w:t>
      </w:r>
      <w:r w:rsidRPr="006863C0">
        <w:rPr>
          <w:rStyle w:val="StyleUnderline"/>
          <w:sz w:val="26"/>
          <w:szCs w:val="26"/>
        </w:rPr>
        <w:t xml:space="preserve">Many are convinced that the air we breathe is becoming dirtier all the time. But that </w:t>
      </w:r>
      <w:r w:rsidRPr="006863C0">
        <w:rPr>
          <w:rStyle w:val="Emphasis"/>
          <w:sz w:val="26"/>
          <w:szCs w:val="26"/>
        </w:rPr>
        <w:t>isn’t true</w:t>
      </w:r>
      <w:r w:rsidRPr="006863C0">
        <w:rPr>
          <w:sz w:val="16"/>
          <w:szCs w:val="26"/>
        </w:rPr>
        <w:t xml:space="preserve">, at least not in the Western world. From the year 1990, </w:t>
      </w:r>
      <w:r w:rsidRPr="006863C0">
        <w:rPr>
          <w:rStyle w:val="StyleUnderline"/>
          <w:sz w:val="26"/>
          <w:szCs w:val="26"/>
        </w:rPr>
        <w:t xml:space="preserve">emissions of </w:t>
      </w:r>
      <w:r w:rsidRPr="006863C0">
        <w:rPr>
          <w:rStyle w:val="Emphasis"/>
          <w:sz w:val="26"/>
          <w:szCs w:val="26"/>
        </w:rPr>
        <w:t>sulphur dioxide</w:t>
      </w:r>
      <w:r w:rsidRPr="006863C0">
        <w:rPr>
          <w:sz w:val="16"/>
          <w:szCs w:val="26"/>
        </w:rPr>
        <w:t xml:space="preserve"> </w:t>
      </w:r>
      <w:r w:rsidRPr="006863C0">
        <w:rPr>
          <w:rStyle w:val="StyleUnderline"/>
          <w:sz w:val="26"/>
          <w:szCs w:val="26"/>
        </w:rPr>
        <w:t xml:space="preserve">have been </w:t>
      </w:r>
      <w:r w:rsidRPr="006863C0">
        <w:rPr>
          <w:rStyle w:val="Emphasis"/>
          <w:sz w:val="26"/>
          <w:szCs w:val="26"/>
        </w:rPr>
        <w:t>reduced</w:t>
      </w:r>
      <w:r w:rsidRPr="006863C0">
        <w:rPr>
          <w:sz w:val="16"/>
          <w:szCs w:val="26"/>
        </w:rPr>
        <w:t xml:space="preserve"> </w:t>
      </w:r>
      <w:r w:rsidRPr="006863C0">
        <w:rPr>
          <w:rStyle w:val="StyleUnderline"/>
          <w:sz w:val="26"/>
          <w:szCs w:val="26"/>
        </w:rPr>
        <w:t xml:space="preserve">by 80%, nitrogen oxides by 44%, volatile organic substances by 55%, and carbon monoxide by 62%. Despite these dramatic improvements, 64% of Europeans believe that pollution is increasing. </w:t>
      </w:r>
      <w:r w:rsidRPr="006863C0">
        <w:rPr>
          <w:rStyle w:val="Emphasis"/>
          <w:sz w:val="26"/>
          <w:szCs w:val="26"/>
        </w:rPr>
        <w:t>• Are the forests dying?</w:t>
      </w:r>
      <w:r w:rsidRPr="006863C0">
        <w:rPr>
          <w:sz w:val="16"/>
          <w:szCs w:val="26"/>
        </w:rPr>
        <w:t xml:space="preserve"> It is a general belief that the forests in the developed countries are dwindling. But </w:t>
      </w:r>
      <w:r w:rsidRPr="006863C0">
        <w:rPr>
          <w:rStyle w:val="StyleUnderline"/>
          <w:sz w:val="26"/>
          <w:szCs w:val="26"/>
        </w:rPr>
        <w:t xml:space="preserve">that isn’t true; on the contrary, </w:t>
      </w:r>
      <w:r w:rsidRPr="006863C0">
        <w:rPr>
          <w:rStyle w:val="StyleUnderline"/>
          <w:sz w:val="26"/>
          <w:szCs w:val="26"/>
        </w:rPr>
        <w:lastRenderedPageBreak/>
        <w:t xml:space="preserve">the wooded areas are </w:t>
      </w:r>
      <w:r w:rsidRPr="006863C0">
        <w:rPr>
          <w:rStyle w:val="Emphasis"/>
          <w:sz w:val="26"/>
          <w:szCs w:val="26"/>
        </w:rPr>
        <w:t>expanding</w:t>
      </w:r>
      <w:r w:rsidRPr="006863C0">
        <w:rPr>
          <w:sz w:val="16"/>
          <w:szCs w:val="26"/>
        </w:rPr>
        <w:t xml:space="preserve">. However, the forests are decreasing in the poor countries, where forestry and farming are still major sources of income, as they once were in the industrialised countries. </w:t>
      </w:r>
      <w:r w:rsidRPr="006863C0">
        <w:rPr>
          <w:rStyle w:val="Emphasis"/>
          <w:sz w:val="26"/>
          <w:szCs w:val="26"/>
        </w:rPr>
        <w:t>• Are we drowning in waste?</w:t>
      </w:r>
      <w:r w:rsidRPr="006863C0">
        <w:rPr>
          <w:sz w:val="16"/>
          <w:szCs w:val="26"/>
        </w:rPr>
        <w:t xml:space="preserve"> </w:t>
      </w:r>
      <w:r w:rsidRPr="006863C0">
        <w:rPr>
          <w:rStyle w:val="StyleUnderline"/>
          <w:sz w:val="26"/>
          <w:szCs w:val="26"/>
        </w:rPr>
        <w:t xml:space="preserve">There are many who believe that we are surrounded by constantly growing mountains of waste. In the developed countries, the truth is that increasing amounts of waste are being </w:t>
      </w:r>
      <w:r w:rsidRPr="006863C0">
        <w:rPr>
          <w:rStyle w:val="Emphasis"/>
          <w:sz w:val="26"/>
          <w:szCs w:val="26"/>
        </w:rPr>
        <w:t>recycled</w:t>
      </w:r>
      <w:r w:rsidRPr="006863C0">
        <w:rPr>
          <w:rStyle w:val="StyleUnderline"/>
          <w:sz w:val="26"/>
          <w:szCs w:val="26"/>
        </w:rPr>
        <w:t xml:space="preserve"> and the </w:t>
      </w:r>
      <w:r w:rsidRPr="006863C0">
        <w:rPr>
          <w:rStyle w:val="Emphasis"/>
          <w:sz w:val="26"/>
          <w:szCs w:val="26"/>
        </w:rPr>
        <w:t>landfills are decreasing. • Will there be enough phosphorus?</w:t>
      </w:r>
      <w:r w:rsidRPr="006863C0">
        <w:rPr>
          <w:sz w:val="16"/>
          <w:szCs w:val="26"/>
        </w:rPr>
        <w:t xml:space="preserve"> </w:t>
      </w:r>
      <w:r w:rsidRPr="006863C0">
        <w:rPr>
          <w:rStyle w:val="StyleUnderline"/>
          <w:sz w:val="26"/>
          <w:szCs w:val="26"/>
        </w:rPr>
        <w:t>Phosphorus is an important nutrient in farming, extracted from phosphate ore</w:t>
      </w:r>
      <w:r w:rsidRPr="006863C0">
        <w:rPr>
          <w:sz w:val="16"/>
          <w:szCs w:val="26"/>
        </w:rPr>
        <w:t xml:space="preserve">. Many scientists fear that the finite natural resource of phosphate ore will become depleted in the future, which may jeopardise the world’s food supply. But </w:t>
      </w:r>
      <w:r w:rsidRPr="006863C0">
        <w:rPr>
          <w:rStyle w:val="StyleUnderline"/>
          <w:sz w:val="26"/>
          <w:szCs w:val="26"/>
        </w:rPr>
        <w:t xml:space="preserve">there are </w:t>
      </w:r>
      <w:r w:rsidRPr="006863C0">
        <w:rPr>
          <w:rStyle w:val="Emphasis"/>
          <w:sz w:val="26"/>
          <w:szCs w:val="26"/>
        </w:rPr>
        <w:t>already working solutions</w:t>
      </w:r>
      <w:r w:rsidRPr="006863C0">
        <w:rPr>
          <w:sz w:val="16"/>
          <w:szCs w:val="26"/>
        </w:rPr>
        <w:t xml:space="preserve"> for this problem, </w:t>
      </w:r>
      <w:r w:rsidRPr="006863C0">
        <w:rPr>
          <w:rStyle w:val="StyleUnderline"/>
          <w:sz w:val="26"/>
          <w:szCs w:val="26"/>
        </w:rPr>
        <w:t>such as by reclaiming phosphorus through digestion residues and sewage sludge</w:t>
      </w:r>
      <w:r w:rsidRPr="006863C0">
        <w:rPr>
          <w:sz w:val="16"/>
          <w:szCs w:val="26"/>
        </w:rPr>
        <w:t xml:space="preserve">. </w:t>
      </w:r>
      <w:r w:rsidRPr="006863C0">
        <w:rPr>
          <w:rStyle w:val="StyleUnderline"/>
          <w:sz w:val="26"/>
          <w:szCs w:val="26"/>
        </w:rPr>
        <w:t xml:space="preserve">There are also </w:t>
      </w:r>
      <w:r w:rsidRPr="006863C0">
        <w:rPr>
          <w:rStyle w:val="Emphasis"/>
          <w:sz w:val="26"/>
          <w:szCs w:val="26"/>
        </w:rPr>
        <w:t>tech</w:t>
      </w:r>
      <w:r w:rsidRPr="006863C0">
        <w:rPr>
          <w:rStyle w:val="StyleUnderline"/>
          <w:sz w:val="26"/>
          <w:szCs w:val="26"/>
        </w:rPr>
        <w:t xml:space="preserve">nological </w:t>
      </w:r>
      <w:r w:rsidRPr="006863C0">
        <w:rPr>
          <w:rStyle w:val="Emphasis"/>
          <w:sz w:val="26"/>
          <w:szCs w:val="26"/>
        </w:rPr>
        <w:t>solutions</w:t>
      </w:r>
      <w:r w:rsidRPr="006863C0">
        <w:rPr>
          <w:rStyle w:val="StyleUnderline"/>
          <w:sz w:val="26"/>
          <w:szCs w:val="26"/>
        </w:rPr>
        <w:t xml:space="preserve"> for the chemical </w:t>
      </w:r>
      <w:r w:rsidRPr="006863C0">
        <w:rPr>
          <w:rStyle w:val="Emphasis"/>
          <w:sz w:val="26"/>
          <w:szCs w:val="26"/>
        </w:rPr>
        <w:t>extract</w:t>
      </w:r>
      <w:r w:rsidRPr="006863C0">
        <w:rPr>
          <w:rStyle w:val="StyleUnderline"/>
          <w:sz w:val="26"/>
          <w:szCs w:val="26"/>
        </w:rPr>
        <w:t>ion of phosphorus from polluted water—the remediation of lakes and rainwater by removing phosphorus is already a common procedure</w:t>
      </w:r>
      <w:r w:rsidRPr="006863C0">
        <w:rPr>
          <w:sz w:val="16"/>
          <w:szCs w:val="26"/>
        </w:rPr>
        <w:t xml:space="preserve">. Here </w:t>
      </w:r>
      <w:r w:rsidRPr="006863C0">
        <w:rPr>
          <w:rStyle w:val="StyleUnderline"/>
          <w:sz w:val="26"/>
          <w:szCs w:val="26"/>
        </w:rPr>
        <w:t xml:space="preserve">we achieve a win-win situation—phosphorus is collected while </w:t>
      </w:r>
      <w:r w:rsidRPr="006863C0">
        <w:rPr>
          <w:rStyle w:val="Emphasis"/>
          <w:sz w:val="26"/>
          <w:szCs w:val="26"/>
        </w:rPr>
        <w:t>preventing the eutrophication of lakes. • Will there be enough energy to go around?</w:t>
      </w:r>
      <w:r w:rsidRPr="006863C0">
        <w:rPr>
          <w:sz w:val="16"/>
          <w:szCs w:val="26"/>
        </w:rPr>
        <w:t xml:space="preserve"> </w:t>
      </w:r>
      <w:r w:rsidRPr="006863C0">
        <w:rPr>
          <w:rStyle w:val="StyleUnderline"/>
          <w:sz w:val="26"/>
          <w:szCs w:val="26"/>
        </w:rPr>
        <w:t>A common statement is that the earth’s population is too large, and that we consume too much energy with respect to the climate</w:t>
      </w:r>
      <w:r w:rsidRPr="006863C0">
        <w:rPr>
          <w:sz w:val="16"/>
          <w:szCs w:val="26"/>
        </w:rPr>
        <w:t xml:space="preserve">. This is one of those issues where we have to think in terms of symptoms, diagnoses, and medication. The symptoms are there for all to see: climate change. On the other hand, </w:t>
      </w:r>
      <w:r w:rsidRPr="006863C0">
        <w:rPr>
          <w:rStyle w:val="StyleUnderline"/>
          <w:sz w:val="26"/>
          <w:szCs w:val="26"/>
        </w:rPr>
        <w:t xml:space="preserve">the diagnosis that we consume too much energy is </w:t>
      </w:r>
      <w:r w:rsidRPr="006863C0">
        <w:rPr>
          <w:rStyle w:val="Emphasis"/>
          <w:sz w:val="26"/>
          <w:szCs w:val="26"/>
        </w:rPr>
        <w:t>wrong</w:t>
      </w:r>
      <w:r w:rsidRPr="006863C0">
        <w:rPr>
          <w:sz w:val="16"/>
          <w:szCs w:val="26"/>
        </w:rPr>
        <w:t xml:space="preserve">. </w:t>
      </w:r>
      <w:r w:rsidRPr="006863C0">
        <w:rPr>
          <w:rStyle w:val="StyleUnderline"/>
          <w:sz w:val="26"/>
          <w:szCs w:val="26"/>
        </w:rPr>
        <w:t xml:space="preserve">The correct diagnosis is that we are not using the </w:t>
      </w:r>
      <w:r w:rsidRPr="006863C0">
        <w:rPr>
          <w:rStyle w:val="Emphasis"/>
          <w:sz w:val="26"/>
          <w:szCs w:val="26"/>
        </w:rPr>
        <w:t>right technology</w:t>
      </w:r>
      <w:r w:rsidRPr="006863C0">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6863C0">
        <w:rPr>
          <w:rStyle w:val="StyleUnderline"/>
          <w:sz w:val="26"/>
          <w:szCs w:val="26"/>
        </w:rPr>
        <w:t xml:space="preserve">the remedy will be to use a different medication than a diagnosis based on “the wrong technology”. </w:t>
      </w:r>
      <w:r w:rsidRPr="006863C0">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probably include two different diagnoses with separate medications. Several recent surveys of the general conception of the world have been made— one is Project Ignorance by Gapminder and Novus in Sweden. </w:t>
      </w:r>
      <w:r w:rsidRPr="006863C0">
        <w:rPr>
          <w:rStyle w:val="StyleUnderline"/>
          <w:sz w:val="26"/>
          <w:szCs w:val="26"/>
        </w:rPr>
        <w:t xml:space="preserve">One of the questions asked was </w:t>
      </w:r>
      <w:r w:rsidRPr="006863C0">
        <w:rPr>
          <w:rStyle w:val="Emphasis"/>
          <w:sz w:val="26"/>
          <w:szCs w:val="26"/>
        </w:rPr>
        <w:t>whether CO2 emissions per capita and year had increased or decreased</w:t>
      </w:r>
      <w:r w:rsidRPr="006863C0">
        <w:rPr>
          <w:sz w:val="16"/>
          <w:szCs w:val="26"/>
        </w:rPr>
        <w:t xml:space="preserve"> in the world during the last 40 years. </w:t>
      </w:r>
      <w:r w:rsidRPr="006863C0">
        <w:rPr>
          <w:rStyle w:val="StyleUnderline"/>
          <w:sz w:val="26"/>
          <w:szCs w:val="26"/>
        </w:rPr>
        <w:t xml:space="preserve">The surveyed group was large and representative in order to give a fairly accurate picture of the common opinion. No less than 90% believed that CO2 emissions had increased. </w:t>
      </w:r>
      <w:r w:rsidRPr="006863C0">
        <w:rPr>
          <w:rStyle w:val="Emphasis"/>
          <w:sz w:val="26"/>
          <w:szCs w:val="26"/>
        </w:rPr>
        <w:t xml:space="preserve">The truth is that they haven’t increased at all. </w:t>
      </w:r>
      <w:r w:rsidRPr="006863C0">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6863C0">
        <w:rPr>
          <w:rStyle w:val="StyleUnderline"/>
          <w:sz w:val="26"/>
          <w:szCs w:val="26"/>
        </w:rPr>
        <w:t xml:space="preserve">The flow of </w:t>
      </w:r>
      <w:r w:rsidRPr="006863C0">
        <w:rPr>
          <w:rStyle w:val="Emphasis"/>
          <w:sz w:val="26"/>
          <w:szCs w:val="26"/>
        </w:rPr>
        <w:t>innovation</w:t>
      </w:r>
      <w:r w:rsidRPr="006863C0">
        <w:rPr>
          <w:rStyle w:val="StyleUnderline"/>
          <w:sz w:val="26"/>
          <w:szCs w:val="26"/>
        </w:rPr>
        <w:t xml:space="preserve">s in the climate and environmental areas is </w:t>
      </w:r>
      <w:r w:rsidRPr="006863C0">
        <w:rPr>
          <w:rStyle w:val="Emphasis"/>
          <w:sz w:val="26"/>
          <w:szCs w:val="26"/>
        </w:rPr>
        <w:t>accelerating rapidly</w:t>
      </w:r>
      <w:r w:rsidRPr="006863C0">
        <w:rPr>
          <w:rStyle w:val="StyleUnderline"/>
          <w:sz w:val="26"/>
          <w:szCs w:val="26"/>
        </w:rPr>
        <w:t xml:space="preserve">. </w:t>
      </w:r>
    </w:p>
    <w:p w14:paraId="6C669CDD" w14:textId="77777777" w:rsidR="00210666" w:rsidRPr="006863C0" w:rsidRDefault="00210666" w:rsidP="00210666"/>
    <w:p w14:paraId="1527EE20" w14:textId="77777777" w:rsidR="00210666" w:rsidRPr="006863C0" w:rsidRDefault="00210666" w:rsidP="00210666">
      <w:pPr>
        <w:pStyle w:val="Heading4"/>
        <w:rPr>
          <w:rFonts w:cs="Arial"/>
        </w:rPr>
      </w:pPr>
      <w:r w:rsidRPr="006863C0">
        <w:rPr>
          <w:rFonts w:cs="Arial"/>
        </w:rPr>
        <w:lastRenderedPageBreak/>
        <w:t xml:space="preserve">Destruction of cap cant overcome all systems of neolib - crises cause elites to </w:t>
      </w:r>
      <w:r w:rsidRPr="006863C0">
        <w:rPr>
          <w:rFonts w:cs="Arial"/>
          <w:u w:val="single"/>
        </w:rPr>
        <w:t>double down</w:t>
      </w:r>
      <w:r w:rsidRPr="006863C0">
        <w:rPr>
          <w:rFonts w:cs="Arial"/>
        </w:rPr>
        <w:t xml:space="preserve"> on </w:t>
      </w:r>
      <w:r w:rsidRPr="006863C0">
        <w:rPr>
          <w:rFonts w:cs="Arial"/>
          <w:u w:val="single"/>
        </w:rPr>
        <w:t>austerity</w:t>
      </w:r>
      <w:r w:rsidRPr="006863C0">
        <w:rPr>
          <w:rFonts w:cs="Arial"/>
        </w:rPr>
        <w:t xml:space="preserve"> measures and </w:t>
      </w:r>
      <w:r w:rsidRPr="006863C0">
        <w:rPr>
          <w:rFonts w:cs="Arial"/>
          <w:u w:val="single"/>
        </w:rPr>
        <w:t>structural adjustment</w:t>
      </w:r>
      <w:r w:rsidRPr="006863C0">
        <w:rPr>
          <w:rFonts w:cs="Arial"/>
        </w:rPr>
        <w:t xml:space="preserve"> that hasten privatization.</w:t>
      </w:r>
    </w:p>
    <w:p w14:paraId="37E70104" w14:textId="77777777" w:rsidR="00210666" w:rsidRPr="006863C0" w:rsidRDefault="00210666" w:rsidP="00210666">
      <w:pPr>
        <w:rPr>
          <w:b/>
          <w:sz w:val="16"/>
          <w:szCs w:val="26"/>
        </w:rPr>
      </w:pPr>
      <w:r w:rsidRPr="006863C0">
        <w:rPr>
          <w:rStyle w:val="Style13ptBold"/>
          <w:szCs w:val="26"/>
          <w:u w:val="single"/>
        </w:rPr>
        <w:t>Peck and Theodore 19</w:t>
      </w:r>
      <w:r w:rsidRPr="006863C0">
        <w:rPr>
          <w:rStyle w:val="Style13ptBold"/>
          <w:sz w:val="16"/>
          <w:szCs w:val="26"/>
        </w:rPr>
        <w:t xml:space="preserve"> </w:t>
      </w:r>
      <w:r w:rsidRPr="006863C0">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341EC38E" w14:textId="77777777" w:rsidR="00210666" w:rsidRPr="006863C0" w:rsidRDefault="00210666" w:rsidP="00210666">
      <w:pPr>
        <w:rPr>
          <w:sz w:val="18"/>
          <w:szCs w:val="18"/>
        </w:rPr>
      </w:pPr>
      <w:r w:rsidRPr="006863C0">
        <w:rPr>
          <w:sz w:val="18"/>
          <w:szCs w:val="18"/>
        </w:rPr>
        <w:t>--Always assumed to be on its last legs but comes back - 2008 seen as comprehensive repudiation but still kicking</w:t>
      </w:r>
    </w:p>
    <w:p w14:paraId="1B40F4E8" w14:textId="77777777" w:rsidR="00210666" w:rsidRPr="006863C0" w:rsidRDefault="00210666" w:rsidP="00210666">
      <w:pPr>
        <w:rPr>
          <w:sz w:val="18"/>
          <w:szCs w:val="18"/>
        </w:rPr>
      </w:pPr>
      <w:r w:rsidRPr="006863C0">
        <w:rPr>
          <w:sz w:val="18"/>
          <w:szCs w:val="18"/>
        </w:rPr>
        <w:t>--“No alternative” is the reigning ideology – solution was austerity measures, taax cuts, structural adjsmtnet across the global South, challenges to public service provision/social security/healthcare, and financial elites got bailed out/deregulated</w:t>
      </w:r>
    </w:p>
    <w:p w14:paraId="2600255A" w14:textId="77777777" w:rsidR="00210666" w:rsidRPr="006863C0" w:rsidRDefault="00210666" w:rsidP="00210666">
      <w:pPr>
        <w:rPr>
          <w:sz w:val="18"/>
          <w:szCs w:val="18"/>
        </w:rPr>
      </w:pPr>
      <w:r w:rsidRPr="006863C0">
        <w:rPr>
          <w:sz w:val="18"/>
          <w:szCs w:val="18"/>
        </w:rPr>
        <w:t>--Changes come and go – Dodd Frank and liquidity shock requirements got repealed – Syrizas in Greece still got austerity medicine and then wrecked in 2019 election by conservatives</w:t>
      </w:r>
    </w:p>
    <w:p w14:paraId="6EA5A298" w14:textId="77777777" w:rsidR="00210666" w:rsidRPr="006863C0" w:rsidRDefault="00210666" w:rsidP="00210666">
      <w:pPr>
        <w:rPr>
          <w:sz w:val="16"/>
          <w:szCs w:val="26"/>
        </w:rPr>
      </w:pPr>
      <w:r w:rsidRPr="006863C0">
        <w:rPr>
          <w:sz w:val="16"/>
          <w:szCs w:val="26"/>
        </w:rPr>
        <w:t xml:space="preserve">That </w:t>
      </w:r>
      <w:r w:rsidRPr="006863C0">
        <w:rPr>
          <w:rStyle w:val="StyleUnderline"/>
          <w:sz w:val="26"/>
          <w:szCs w:val="26"/>
        </w:rPr>
        <w:t xml:space="preserve">neoliberalism remains </w:t>
      </w:r>
      <w:r w:rsidRPr="006863C0">
        <w:rPr>
          <w:sz w:val="16"/>
          <w:szCs w:val="26"/>
        </w:rPr>
        <w:t xml:space="preserve">a circulating if contestable term, </w:t>
      </w:r>
      <w:r w:rsidRPr="006863C0">
        <w:rPr>
          <w:rStyle w:val="StyleUnderline"/>
          <w:sz w:val="26"/>
          <w:szCs w:val="26"/>
        </w:rPr>
        <w:t>after decades</w:t>
      </w:r>
      <w:r w:rsidRPr="006863C0">
        <w:rPr>
          <w:sz w:val="16"/>
          <w:szCs w:val="26"/>
        </w:rPr>
        <w:t xml:space="preserve"> of fitful and fickle usage, </w:t>
      </w:r>
      <w:r w:rsidRPr="006863C0">
        <w:rPr>
          <w:rStyle w:val="StyleUnderline"/>
          <w:sz w:val="26"/>
          <w:szCs w:val="26"/>
        </w:rPr>
        <w:t>might be considered an achievement of sorts</w:t>
      </w:r>
      <w:r w:rsidRPr="006863C0">
        <w:rPr>
          <w:sz w:val="16"/>
          <w:szCs w:val="26"/>
        </w:rPr>
        <w:t xml:space="preserve">. Repeatedly </w:t>
      </w:r>
      <w:r w:rsidRPr="006863C0">
        <w:rPr>
          <w:rStyle w:val="Emphasis"/>
          <w:sz w:val="26"/>
          <w:szCs w:val="26"/>
        </w:rPr>
        <w:t>disowned</w:t>
      </w:r>
      <w:r w:rsidRPr="006863C0">
        <w:rPr>
          <w:sz w:val="16"/>
          <w:szCs w:val="26"/>
        </w:rPr>
        <w:t xml:space="preserve">, </w:t>
      </w:r>
      <w:r w:rsidRPr="006863C0">
        <w:rPr>
          <w:rStyle w:val="Emphasis"/>
          <w:sz w:val="26"/>
          <w:szCs w:val="26"/>
        </w:rPr>
        <w:t>denigrated</w:t>
      </w:r>
      <w:r w:rsidRPr="006863C0">
        <w:rPr>
          <w:sz w:val="16"/>
          <w:szCs w:val="26"/>
        </w:rPr>
        <w:t xml:space="preserve">, and </w:t>
      </w:r>
      <w:r w:rsidRPr="006863C0">
        <w:rPr>
          <w:rStyle w:val="Emphasis"/>
          <w:sz w:val="26"/>
          <w:szCs w:val="26"/>
        </w:rPr>
        <w:t>dismissed</w:t>
      </w:r>
      <w:r w:rsidRPr="006863C0">
        <w:rPr>
          <w:sz w:val="16"/>
          <w:szCs w:val="26"/>
        </w:rPr>
        <w:t xml:space="preserve">, </w:t>
      </w:r>
      <w:r w:rsidRPr="006863C0">
        <w:rPr>
          <w:rStyle w:val="StyleUnderline"/>
          <w:sz w:val="26"/>
          <w:szCs w:val="26"/>
        </w:rPr>
        <w:t xml:space="preserve">it nevertheless </w:t>
      </w:r>
      <w:r w:rsidRPr="006863C0">
        <w:rPr>
          <w:rStyle w:val="Emphasis"/>
          <w:sz w:val="26"/>
          <w:szCs w:val="26"/>
        </w:rPr>
        <w:t>refuses to go away</w:t>
      </w:r>
      <w:r w:rsidRPr="006863C0">
        <w:rPr>
          <w:sz w:val="16"/>
          <w:szCs w:val="26"/>
        </w:rPr>
        <w:t xml:space="preserve">— at least circumstantial evidence, perhaps, that there is indeed “some there there.” This is not the place to revisit the extended genealogy of this troubled signifier and its contested historical geography (see Peck 2010; Cahill et al. 2018), except to observe that </w:t>
      </w:r>
      <w:r w:rsidRPr="006863C0">
        <w:rPr>
          <w:rStyle w:val="StyleUnderline"/>
          <w:sz w:val="26"/>
          <w:szCs w:val="26"/>
        </w:rPr>
        <w:t>its turbulent fortunes</w:t>
      </w:r>
      <w:r w:rsidRPr="006863C0">
        <w:rPr>
          <w:sz w:val="16"/>
          <w:szCs w:val="26"/>
        </w:rPr>
        <w:t xml:space="preserve">, perhaps especially in the period </w:t>
      </w:r>
      <w:r w:rsidRPr="006863C0">
        <w:rPr>
          <w:rStyle w:val="StyleUnderline"/>
          <w:sz w:val="26"/>
          <w:szCs w:val="26"/>
        </w:rPr>
        <w:t>since</w:t>
      </w:r>
      <w:r w:rsidRPr="006863C0">
        <w:rPr>
          <w:sz w:val="16"/>
          <w:szCs w:val="26"/>
        </w:rPr>
        <w:t xml:space="preserve"> the Wall Street crash of </w:t>
      </w:r>
      <w:r w:rsidRPr="006863C0">
        <w:rPr>
          <w:rStyle w:val="StyleUnderline"/>
          <w:sz w:val="26"/>
          <w:szCs w:val="26"/>
        </w:rPr>
        <w:t>2008, have been revealing, while</w:t>
      </w:r>
      <w:r w:rsidRPr="006863C0">
        <w:rPr>
          <w:sz w:val="16"/>
          <w:szCs w:val="26"/>
        </w:rPr>
        <w:t xml:space="preserve"> at the same time </w:t>
      </w:r>
      <w:r w:rsidRPr="006863C0">
        <w:rPr>
          <w:rStyle w:val="StyleUnderline"/>
          <w:sz w:val="26"/>
          <w:szCs w:val="26"/>
        </w:rPr>
        <w:t>adding new layers of mystification and puzzlement</w:t>
      </w:r>
      <w:r w:rsidRPr="006863C0">
        <w:rPr>
          <w:sz w:val="16"/>
          <w:szCs w:val="26"/>
        </w:rPr>
        <w:t xml:space="preserve"> to what has been a never-less-than-checkered history. What was to be a particularly heavyhanded reboot of this history began in the thick of that last crisis, a little over a decade ago. Perhaps unsurprisingly, </w:t>
      </w:r>
      <w:r w:rsidRPr="006863C0">
        <w:rPr>
          <w:rStyle w:val="StyleUnderline"/>
          <w:sz w:val="26"/>
          <w:szCs w:val="26"/>
        </w:rPr>
        <w:t>the Wall Street crash was</w:t>
      </w:r>
      <w:r w:rsidRPr="006863C0">
        <w:rPr>
          <w:sz w:val="16"/>
          <w:szCs w:val="26"/>
        </w:rPr>
        <w:t xml:space="preserve"> at the time </w:t>
      </w:r>
      <w:r w:rsidRPr="006863C0">
        <w:rPr>
          <w:rStyle w:val="StyleUnderline"/>
          <w:sz w:val="26"/>
          <w:szCs w:val="26"/>
        </w:rPr>
        <w:t xml:space="preserve">widely interpreted as both a </w:t>
      </w:r>
      <w:r w:rsidRPr="006863C0">
        <w:rPr>
          <w:rStyle w:val="Emphasis"/>
          <w:sz w:val="26"/>
          <w:szCs w:val="26"/>
        </w:rPr>
        <w:t>comprehensive repudiation</w:t>
      </w:r>
      <w:r w:rsidRPr="006863C0">
        <w:rPr>
          <w:rStyle w:val="StyleUnderline"/>
          <w:sz w:val="26"/>
          <w:szCs w:val="26"/>
        </w:rPr>
        <w:t xml:space="preserve"> and a system failure of neoliberalism by</w:t>
      </w:r>
      <w:r w:rsidRPr="006863C0">
        <w:rPr>
          <w:sz w:val="16"/>
          <w:szCs w:val="26"/>
        </w:rPr>
        <w:t xml:space="preserve"> key figures on </w:t>
      </w:r>
      <w:r w:rsidRPr="006863C0">
        <w:rPr>
          <w:rStyle w:val="StyleUnderline"/>
          <w:sz w:val="26"/>
          <w:szCs w:val="26"/>
        </w:rPr>
        <w:t>the left</w:t>
      </w:r>
      <w:r w:rsidRPr="006863C0">
        <w:rPr>
          <w:sz w:val="16"/>
          <w:szCs w:val="26"/>
        </w:rPr>
        <w:t xml:space="preserve">, from Eric Hobsbawm to Naomi Klein, </w:t>
      </w:r>
      <w:r w:rsidRPr="006863C0">
        <w:rPr>
          <w:rStyle w:val="StyleUnderline"/>
          <w:sz w:val="26"/>
          <w:szCs w:val="26"/>
        </w:rPr>
        <w:t>who read the moment as terminal for</w:t>
      </w:r>
      <w:r w:rsidRPr="006863C0">
        <w:rPr>
          <w:sz w:val="16"/>
          <w:szCs w:val="26"/>
        </w:rPr>
        <w:t xml:space="preserve"> the rolling project of financial deregulation and for </w:t>
      </w:r>
      <w:r w:rsidRPr="006863C0">
        <w:rPr>
          <w:rStyle w:val="StyleUnderline"/>
          <w:sz w:val="26"/>
          <w:szCs w:val="26"/>
        </w:rPr>
        <w:t>the small-state consensus more generally</w:t>
      </w:r>
      <w:r w:rsidRPr="006863C0">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6863C0">
        <w:rPr>
          <w:rStyle w:val="StyleUnderline"/>
          <w:sz w:val="26"/>
          <w:szCs w:val="26"/>
        </w:rPr>
        <w:t>A common refrain</w:t>
      </w:r>
      <w:r w:rsidRPr="006863C0">
        <w:rPr>
          <w:sz w:val="16"/>
          <w:szCs w:val="26"/>
        </w:rPr>
        <w:t xml:space="preserve"> across much of the commentary at the time, when real economies around the world and the credibility of those charged with their stewardship were both in freefall, </w:t>
      </w:r>
      <w:r w:rsidRPr="006863C0">
        <w:rPr>
          <w:rStyle w:val="StyleUnderline"/>
          <w:sz w:val="26"/>
          <w:szCs w:val="26"/>
        </w:rPr>
        <w:t>was that the much-maligned state would be</w:t>
      </w:r>
      <w:r w:rsidRPr="006863C0">
        <w:rPr>
          <w:sz w:val="16"/>
          <w:szCs w:val="26"/>
        </w:rPr>
        <w:t xml:space="preserve"> (had to be) </w:t>
      </w:r>
      <w:r w:rsidRPr="006863C0">
        <w:rPr>
          <w:rStyle w:val="StyleUnderline"/>
          <w:sz w:val="26"/>
          <w:szCs w:val="26"/>
        </w:rPr>
        <w:t>making a comeback</w:t>
      </w:r>
      <w:r w:rsidRPr="006863C0">
        <w:rPr>
          <w:sz w:val="16"/>
          <w:szCs w:val="26"/>
        </w:rPr>
        <w:t>—in its own way echoing the arch-neoliberal conceits of governmental withdrawal and free-market governance, as if the state had ever really gone away. Projects of neoliberalization, it has been fairly clear all along to those willing to see, have never been synonymous with a simple diminution, or withdrawal, of the state, but instead have been variously concerned with its capture and reuse, albeit in the context of a generalized assault on social-welfarist or leftarm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09D9C22B" w14:textId="75BFC114" w:rsidR="00210666" w:rsidRPr="006863C0" w:rsidRDefault="00210666" w:rsidP="00210666">
      <w:pPr>
        <w:rPr>
          <w:sz w:val="16"/>
          <w:szCs w:val="26"/>
        </w:rPr>
      </w:pPr>
      <w:r w:rsidRPr="006863C0">
        <w:rPr>
          <w:rStyle w:val="StyleUnderline"/>
          <w:sz w:val="26"/>
          <w:szCs w:val="26"/>
        </w:rPr>
        <w:t xml:space="preserve">What followed certainly </w:t>
      </w:r>
      <w:r w:rsidRPr="006863C0">
        <w:rPr>
          <w:rStyle w:val="Emphasis"/>
          <w:sz w:val="26"/>
          <w:szCs w:val="26"/>
        </w:rPr>
        <w:t>did not align with the script</w:t>
      </w:r>
      <w:r w:rsidRPr="006863C0">
        <w:rPr>
          <w:sz w:val="16"/>
          <w:szCs w:val="26"/>
        </w:rPr>
        <w:t xml:space="preserve"> </w:t>
      </w:r>
      <w:r w:rsidRPr="006863C0">
        <w:rPr>
          <w:rStyle w:val="StyleUnderline"/>
          <w:sz w:val="26"/>
          <w:szCs w:val="26"/>
        </w:rPr>
        <w:t xml:space="preserve">of a terminal, </w:t>
      </w:r>
      <w:r w:rsidRPr="006863C0">
        <w:rPr>
          <w:rStyle w:val="Emphasis"/>
          <w:sz w:val="26"/>
          <w:szCs w:val="26"/>
        </w:rPr>
        <w:t>once-and-for-all collapse of neoliberalism</w:t>
      </w:r>
      <w:r w:rsidRPr="006863C0">
        <w:rPr>
          <w:sz w:val="16"/>
          <w:szCs w:val="26"/>
        </w:rPr>
        <w:t xml:space="preserve"> represented (again, somewhat misleadingly) as a bracketable “era” of free-market governance. </w:t>
      </w:r>
      <w:r w:rsidRPr="006863C0">
        <w:rPr>
          <w:rStyle w:val="StyleUnderline"/>
          <w:sz w:val="26"/>
          <w:szCs w:val="26"/>
        </w:rPr>
        <w:t>As if to affirm Thatcher’s premature dismissal that there was “no alternative” to market rule, what followed in the wake of the financial crisis was</w:t>
      </w:r>
      <w:r w:rsidRPr="006863C0">
        <w:rPr>
          <w:sz w:val="16"/>
          <w:szCs w:val="26"/>
        </w:rPr>
        <w:t xml:space="preserve">, far from a retreat of neoliberalism, more like </w:t>
      </w:r>
      <w:r w:rsidRPr="006863C0">
        <w:rPr>
          <w:rStyle w:val="Emphasis"/>
          <w:sz w:val="26"/>
          <w:szCs w:val="26"/>
        </w:rPr>
        <w:t>an audacious exercise in doubling down</w:t>
      </w:r>
      <w:r w:rsidRPr="006863C0">
        <w:rPr>
          <w:sz w:val="16"/>
          <w:szCs w:val="26"/>
        </w:rPr>
        <w:t xml:space="preserve">. </w:t>
      </w:r>
      <w:r w:rsidRPr="006863C0">
        <w:rPr>
          <w:rStyle w:val="StyleUnderline"/>
          <w:sz w:val="26"/>
          <w:szCs w:val="26"/>
        </w:rPr>
        <w:t xml:space="preserve">Longterm </w:t>
      </w:r>
      <w:r w:rsidRPr="006863C0">
        <w:rPr>
          <w:rStyle w:val="Emphasis"/>
          <w:sz w:val="26"/>
          <w:szCs w:val="26"/>
        </w:rPr>
        <w:lastRenderedPageBreak/>
        <w:t>austerity</w:t>
      </w:r>
      <w:r w:rsidRPr="006863C0">
        <w:rPr>
          <w:rStyle w:val="StyleUnderline"/>
          <w:sz w:val="26"/>
          <w:szCs w:val="26"/>
        </w:rPr>
        <w:t xml:space="preserve"> measures were (re)imposed in nations rich and poor</w:t>
      </w:r>
      <w:r w:rsidRPr="006863C0">
        <w:rPr>
          <w:sz w:val="16"/>
          <w:szCs w:val="26"/>
        </w:rPr>
        <w:t xml:space="preserve">, including those countries once regarded as the tutelary “heartlands” of the project, and its proving grounds, the United States and the United Kingdom. A new generation of </w:t>
      </w:r>
      <w:r w:rsidRPr="006863C0">
        <w:rPr>
          <w:rStyle w:val="Emphasis"/>
          <w:sz w:val="26"/>
          <w:szCs w:val="26"/>
        </w:rPr>
        <w:t>structural adjustment</w:t>
      </w:r>
      <w:r w:rsidRPr="006863C0">
        <w:rPr>
          <w:sz w:val="16"/>
          <w:szCs w:val="26"/>
        </w:rPr>
        <w:t xml:space="preserve"> </w:t>
      </w:r>
      <w:r w:rsidRPr="006863C0">
        <w:rPr>
          <w:rStyle w:val="StyleUnderline"/>
          <w:sz w:val="26"/>
          <w:szCs w:val="26"/>
        </w:rPr>
        <w:t>programs targeted</w:t>
      </w:r>
      <w:r w:rsidRPr="006863C0">
        <w:rPr>
          <w:sz w:val="16"/>
          <w:szCs w:val="26"/>
        </w:rPr>
        <w:t xml:space="preserve"> not only populations across </w:t>
      </w:r>
      <w:r w:rsidRPr="006863C0">
        <w:rPr>
          <w:rStyle w:val="StyleUnderline"/>
          <w:sz w:val="26"/>
          <w:szCs w:val="26"/>
        </w:rPr>
        <w:t>the global South</w:t>
      </w:r>
      <w:r w:rsidRPr="006863C0">
        <w:rPr>
          <w:sz w:val="16"/>
          <w:szCs w:val="26"/>
        </w:rPr>
        <w:t xml:space="preserve"> but also </w:t>
      </w:r>
      <w:r w:rsidRPr="006863C0">
        <w:rPr>
          <w:rStyle w:val="StyleUnderline"/>
          <w:sz w:val="26"/>
          <w:szCs w:val="26"/>
        </w:rPr>
        <w:t>Greece, Detroit, and elsewhere</w:t>
      </w:r>
      <w:r w:rsidRPr="006863C0">
        <w:rPr>
          <w:sz w:val="16"/>
          <w:szCs w:val="26"/>
        </w:rPr>
        <w:t xml:space="preserve">. </w:t>
      </w:r>
      <w:r w:rsidRPr="006863C0">
        <w:rPr>
          <w:rStyle w:val="StyleUnderline"/>
          <w:sz w:val="26"/>
          <w:szCs w:val="26"/>
        </w:rPr>
        <w:t>There were sustained</w:t>
      </w:r>
      <w:r w:rsidRPr="006863C0">
        <w:rPr>
          <w:sz w:val="16"/>
          <w:szCs w:val="26"/>
        </w:rPr>
        <w:t xml:space="preserve">, if scattergun, </w:t>
      </w:r>
      <w:r w:rsidRPr="006863C0">
        <w:rPr>
          <w:rStyle w:val="StyleUnderline"/>
          <w:sz w:val="26"/>
          <w:szCs w:val="26"/>
        </w:rPr>
        <w:t>assaults on many of the old targets</w:t>
      </w:r>
      <w:r w:rsidRPr="006863C0">
        <w:rPr>
          <w:sz w:val="16"/>
          <w:szCs w:val="26"/>
        </w:rPr>
        <w:t>—</w:t>
      </w:r>
      <w:r w:rsidRPr="006863C0">
        <w:rPr>
          <w:rStyle w:val="StyleUnderline"/>
          <w:sz w:val="26"/>
          <w:szCs w:val="26"/>
        </w:rPr>
        <w:t>public services, public budgets, and public servants</w:t>
      </w:r>
      <w:r w:rsidRPr="006863C0">
        <w:rPr>
          <w:sz w:val="16"/>
          <w:szCs w:val="26"/>
        </w:rPr>
        <w:t xml:space="preserve">; social movements and labor unions; </w:t>
      </w:r>
      <w:r w:rsidRPr="006863C0">
        <w:rPr>
          <w:rStyle w:val="StyleUnderline"/>
          <w:sz w:val="26"/>
          <w:szCs w:val="26"/>
        </w:rPr>
        <w:t>social security, socialized healthcare, and public-education systems</w:t>
      </w:r>
      <w:r w:rsidRPr="006863C0">
        <w:rPr>
          <w:sz w:val="16"/>
          <w:szCs w:val="26"/>
        </w:rPr>
        <w:t xml:space="preserve">; and undeserving classes, the poor, and racialized others. And all the while, </w:t>
      </w:r>
      <w:r w:rsidRPr="006863C0">
        <w:rPr>
          <w:rStyle w:val="Emphasis"/>
          <w:sz w:val="26"/>
          <w:szCs w:val="26"/>
        </w:rPr>
        <w:t>financial and corporate elites got away with slaps on the wrist,</w:t>
      </w:r>
      <w:r w:rsidRPr="006863C0">
        <w:rPr>
          <w:sz w:val="16"/>
          <w:szCs w:val="26"/>
        </w:rPr>
        <w:t xml:space="preserve"> if that, only to be </w:t>
      </w:r>
      <w:r w:rsidRPr="006863C0">
        <w:rPr>
          <w:rStyle w:val="StyleUnderline"/>
          <w:sz w:val="26"/>
          <w:szCs w:val="26"/>
        </w:rPr>
        <w:t>compensated</w:t>
      </w:r>
      <w:r w:rsidRPr="006863C0">
        <w:rPr>
          <w:sz w:val="16"/>
          <w:szCs w:val="26"/>
        </w:rPr>
        <w:t xml:space="preserve"> in due course </w:t>
      </w:r>
      <w:r w:rsidRPr="006863C0">
        <w:rPr>
          <w:rStyle w:val="StyleUnderline"/>
          <w:sz w:val="26"/>
          <w:szCs w:val="26"/>
        </w:rPr>
        <w:t>with yet more deregulation and further rounds of tax cuts</w:t>
      </w:r>
      <w:r w:rsidRPr="006863C0">
        <w:rPr>
          <w:sz w:val="16"/>
          <w:szCs w:val="26"/>
        </w:rPr>
        <w:t xml:space="preserve">. </w:t>
      </w:r>
      <w:r w:rsidRPr="006863C0">
        <w:rPr>
          <w:rStyle w:val="StyleUnderline"/>
          <w:sz w:val="26"/>
          <w:szCs w:val="26"/>
        </w:rPr>
        <w:t xml:space="preserve">This </w:t>
      </w:r>
      <w:r w:rsidRPr="006863C0">
        <w:rPr>
          <w:rStyle w:val="Emphasis"/>
          <w:sz w:val="26"/>
          <w:szCs w:val="26"/>
        </w:rPr>
        <w:t>unapologetic mutation</w:t>
      </w:r>
      <w:r w:rsidRPr="006863C0">
        <w:rPr>
          <w:rStyle w:val="StyleUnderline"/>
          <w:sz w:val="26"/>
          <w:szCs w:val="26"/>
        </w:rPr>
        <w:t xml:space="preserve"> of late neoliberalism, </w:t>
      </w:r>
      <w:r w:rsidRPr="006863C0">
        <w:rPr>
          <w:rStyle w:val="Emphasis"/>
          <w:sz w:val="26"/>
          <w:szCs w:val="26"/>
        </w:rPr>
        <w:t>back</w:t>
      </w:r>
      <w:r w:rsidRPr="006863C0">
        <w:rPr>
          <w:rStyle w:val="StyleUnderline"/>
          <w:sz w:val="26"/>
          <w:szCs w:val="26"/>
        </w:rPr>
        <w:t xml:space="preserve"> as it were </w:t>
      </w:r>
      <w:r w:rsidRPr="006863C0">
        <w:rPr>
          <w:rStyle w:val="Emphasis"/>
          <w:sz w:val="26"/>
          <w:szCs w:val="26"/>
        </w:rPr>
        <w:t>from its own grave</w:t>
      </w:r>
      <w:r w:rsidRPr="006863C0">
        <w:rPr>
          <w:sz w:val="16"/>
          <w:szCs w:val="26"/>
        </w:rPr>
        <w:t xml:space="preserve">, may have been shorn of anything approaching credible claims to moral leadership and intellectual authority, but </w:t>
      </w:r>
      <w:r w:rsidRPr="006863C0">
        <w:rPr>
          <w:rStyle w:val="StyleUnderline"/>
          <w:sz w:val="26"/>
          <w:szCs w:val="26"/>
        </w:rPr>
        <w:t>in this reconstituted form</w:t>
      </w:r>
      <w:r w:rsidRPr="006863C0">
        <w:rPr>
          <w:sz w:val="16"/>
          <w:szCs w:val="26"/>
        </w:rPr>
        <w:t xml:space="preserve"> it </w:t>
      </w:r>
      <w:r w:rsidRPr="006863C0">
        <w:rPr>
          <w:rStyle w:val="StyleUnderline"/>
          <w:sz w:val="26"/>
          <w:szCs w:val="26"/>
        </w:rPr>
        <w:t>would present a yet more brutal face in its dogged defenses of political power and institutional dominance</w:t>
      </w:r>
      <w:r w:rsidRPr="006863C0">
        <w:rPr>
          <w:sz w:val="16"/>
          <w:szCs w:val="26"/>
        </w:rPr>
        <w:t xml:space="preserve">, soon to be </w:t>
      </w:r>
      <w:r w:rsidRPr="006863C0">
        <w:rPr>
          <w:rStyle w:val="StyleUnderline"/>
          <w:sz w:val="26"/>
          <w:szCs w:val="26"/>
        </w:rPr>
        <w:t>coupled with brazen reassertions of the manifestly dubious case for corporate liberty, financial freedom, and social-state retrenchment</w:t>
      </w:r>
      <w:r w:rsidRPr="006863C0">
        <w:rPr>
          <w:sz w:val="16"/>
          <w:szCs w:val="26"/>
        </w:rPr>
        <w:t>.</w:t>
      </w:r>
    </w:p>
    <w:p w14:paraId="01FA9FDA" w14:textId="77777777" w:rsidR="00210666" w:rsidRPr="006863C0" w:rsidRDefault="00210666" w:rsidP="00210666">
      <w:pPr>
        <w:pStyle w:val="Heading4"/>
        <w:rPr>
          <w:lang w:eastAsia="ko-KR"/>
        </w:rPr>
      </w:pPr>
      <w:r w:rsidRPr="006863C0">
        <w:rPr>
          <w:lang w:eastAsia="ko-KR"/>
        </w:rPr>
        <w:t>Cap solves war – no root cause.</w:t>
      </w:r>
    </w:p>
    <w:p w14:paraId="06D31277" w14:textId="77777777" w:rsidR="00210666" w:rsidRPr="006863C0" w:rsidRDefault="00210666" w:rsidP="00210666">
      <w:pPr>
        <w:rPr>
          <w:b/>
          <w:sz w:val="16"/>
          <w:szCs w:val="26"/>
        </w:rPr>
      </w:pPr>
      <w:r w:rsidRPr="006863C0">
        <w:rPr>
          <w:rStyle w:val="Style13ptBold"/>
          <w:szCs w:val="26"/>
          <w:u w:val="single"/>
        </w:rPr>
        <w:t>Gartzke 05</w:t>
      </w:r>
      <w:r w:rsidRPr="006863C0">
        <w:rPr>
          <w:rStyle w:val="Style13ptBold"/>
          <w:sz w:val="16"/>
          <w:szCs w:val="26"/>
        </w:rPr>
        <w:t xml:space="preserve"> </w:t>
      </w:r>
      <w:r w:rsidRPr="006863C0">
        <w:rPr>
          <w:sz w:val="16"/>
          <w:szCs w:val="26"/>
        </w:rPr>
        <w:t>(Erik, associate professor of political science at Columbia University and author of a study on economic freedom and peace contained in the 2005, Economic Freedom of the World Report “Future Depends on Capitalizing on Capitalist Peace,” 10/18, Windsor Star, http://www.cato.org/pub_display.php?pub_id=5133)</w:t>
      </w:r>
    </w:p>
    <w:p w14:paraId="6A780F69" w14:textId="77777777" w:rsidR="00210666" w:rsidRPr="006863C0" w:rsidRDefault="00210666" w:rsidP="00210666">
      <w:pPr>
        <w:pStyle w:val="Cards"/>
        <w:ind w:left="0"/>
        <w:rPr>
          <w:sz w:val="16"/>
          <w:szCs w:val="26"/>
          <w:lang w:eastAsia="ko-KR"/>
        </w:rPr>
      </w:pPr>
      <w:r w:rsidRPr="006863C0">
        <w:rPr>
          <w:szCs w:val="26"/>
          <w:u w:val="single"/>
          <w:lang w:eastAsia="ko-KR"/>
        </w:rPr>
        <w:t>With terrorism achieving "global reach" and conflict raging</w:t>
      </w:r>
      <w:r w:rsidRPr="006863C0">
        <w:rPr>
          <w:sz w:val="16"/>
          <w:szCs w:val="26"/>
          <w:lang w:eastAsia="ko-KR"/>
        </w:rPr>
        <w:t xml:space="preserve"> </w:t>
      </w:r>
      <w:r w:rsidRPr="006863C0">
        <w:rPr>
          <w:szCs w:val="26"/>
          <w:u w:val="single"/>
          <w:lang w:eastAsia="ko-KR"/>
        </w:rPr>
        <w:t>in Africa and the Middle East,</w:t>
      </w:r>
      <w:r w:rsidRPr="006863C0">
        <w:rPr>
          <w:sz w:val="16"/>
          <w:szCs w:val="26"/>
          <w:lang w:eastAsia="ko-KR"/>
        </w:rPr>
        <w:t xml:space="preserve"> </w:t>
      </w:r>
      <w:r w:rsidRPr="006863C0">
        <w:rPr>
          <w:szCs w:val="26"/>
          <w:u w:val="single"/>
          <w:lang w:eastAsia="ko-KR"/>
        </w:rPr>
        <w:t>you may have missed a startling fact</w:t>
      </w:r>
      <w:r w:rsidRPr="006863C0">
        <w:rPr>
          <w:sz w:val="16"/>
          <w:szCs w:val="26"/>
          <w:lang w:eastAsia="ko-KR"/>
        </w:rPr>
        <w:t xml:space="preserve"> - </w:t>
      </w:r>
      <w:r w:rsidRPr="006863C0">
        <w:rPr>
          <w:szCs w:val="26"/>
          <w:u w:val="single"/>
          <w:lang w:eastAsia="ko-KR"/>
        </w:rPr>
        <w:t>we are living in remarkably peaceable times</w:t>
      </w:r>
      <w:r w:rsidRPr="006863C0">
        <w:rPr>
          <w:sz w:val="16"/>
          <w:szCs w:val="26"/>
          <w:lang w:eastAsia="ko-KR"/>
        </w:rPr>
        <w:t xml:space="preserve">. </w:t>
      </w:r>
      <w:r w:rsidRPr="006863C0">
        <w:rPr>
          <w:szCs w:val="26"/>
          <w:u w:val="single"/>
          <w:lang w:eastAsia="ko-KR"/>
        </w:rPr>
        <w:t xml:space="preserve">For </w:t>
      </w:r>
      <w:r w:rsidRPr="006863C0">
        <w:rPr>
          <w:b/>
          <w:szCs w:val="26"/>
          <w:u w:val="thick"/>
          <w:lang w:eastAsia="ko-KR"/>
        </w:rPr>
        <w:t>six decades</w:t>
      </w:r>
      <w:r w:rsidRPr="006863C0">
        <w:rPr>
          <w:szCs w:val="26"/>
          <w:u w:val="single"/>
          <w:lang w:eastAsia="ko-KR"/>
        </w:rPr>
        <w:t>, developed nations have not fought each other</w:t>
      </w:r>
      <w:r w:rsidRPr="006863C0">
        <w:rPr>
          <w:sz w:val="16"/>
          <w:szCs w:val="26"/>
          <w:lang w:eastAsia="ko-KR"/>
        </w:rPr>
        <w:t xml:space="preserve">. France and the United States may chafe, but the resulting conflict pitted french fries against "freedom fries," rather than French soldiers against U.S. "freedom fighters." Tony Blair and Jacques Chirac had a nasty spat over the EU, but the English aren't going to storm Calais any time soon. </w:t>
      </w:r>
      <w:r w:rsidRPr="006863C0">
        <w:rPr>
          <w:szCs w:val="26"/>
          <w:u w:val="single"/>
          <w:lang w:eastAsia="ko-KR"/>
        </w:rPr>
        <w:t>The present peace is unusual</w:t>
      </w:r>
      <w:r w:rsidRPr="006863C0">
        <w:rPr>
          <w:sz w:val="16"/>
          <w:szCs w:val="26"/>
          <w:lang w:eastAsia="ko-KR"/>
        </w:rPr>
        <w:t xml:space="preserve">. </w:t>
      </w:r>
      <w:r w:rsidRPr="006863C0">
        <w:rPr>
          <w:szCs w:val="26"/>
          <w:u w:val="single"/>
          <w:lang w:eastAsia="ko-KR"/>
        </w:rPr>
        <w:t>Historically, powerful nations are the most war prone. The conventional wisdom is that democracy fosters peace but this claim fails scrutiny. It is based on statistical studies that show democracies typically don't fight other democracies</w:t>
      </w:r>
      <w:r w:rsidRPr="006863C0">
        <w:rPr>
          <w:sz w:val="16"/>
          <w:szCs w:val="26"/>
          <w:lang w:eastAsia="ko-KR"/>
        </w:rPr>
        <w:t xml:space="preserve">. Yet, the same studies show that democratic nations go to war about as much as other nations overall. And </w:t>
      </w:r>
      <w:r w:rsidRPr="006863C0">
        <w:rPr>
          <w:szCs w:val="26"/>
          <w:u w:val="single"/>
          <w:lang w:eastAsia="ko-KR"/>
        </w:rPr>
        <w:t>more recent research makes clear that only the affluent democracies are less likely to fight each other</w:t>
      </w:r>
      <w:r w:rsidRPr="006863C0">
        <w:rPr>
          <w:sz w:val="16"/>
          <w:szCs w:val="26"/>
          <w:lang w:eastAsia="ko-KR"/>
        </w:rPr>
        <w:t xml:space="preserve">. Poor democracies behave much like non-democracies when it comes to war and lesser forms of conflict. </w:t>
      </w:r>
      <w:r w:rsidRPr="006863C0">
        <w:rPr>
          <w:szCs w:val="26"/>
          <w:u w:val="single"/>
          <w:lang w:eastAsia="ko-KR"/>
        </w:rPr>
        <w:t xml:space="preserve">A more powerful explanation is emerging from newer, and older, </w:t>
      </w:r>
      <w:r w:rsidRPr="006863C0">
        <w:rPr>
          <w:b/>
          <w:szCs w:val="26"/>
          <w:u w:val="thick"/>
          <w:lang w:eastAsia="ko-KR"/>
        </w:rPr>
        <w:t>empirical research</w:t>
      </w:r>
      <w:r w:rsidRPr="006863C0">
        <w:rPr>
          <w:szCs w:val="26"/>
          <w:u w:val="single"/>
          <w:lang w:eastAsia="ko-KR"/>
        </w:rPr>
        <w:t xml:space="preserve"> - the "capitalist peace.</w:t>
      </w:r>
      <w:r w:rsidRPr="006863C0">
        <w:rPr>
          <w:sz w:val="16"/>
          <w:szCs w:val="26"/>
          <w:lang w:eastAsia="ko-KR"/>
        </w:rPr>
        <w:t xml:space="preserve">" As predicted by Montesquieu, Adam Smith, Norman Angell and others, </w:t>
      </w:r>
      <w:r w:rsidRPr="006863C0">
        <w:rPr>
          <w:szCs w:val="26"/>
          <w:u w:val="single"/>
          <w:lang w:eastAsia="ko-KR"/>
        </w:rPr>
        <w:t>nations with high levels of economic freedom</w:t>
      </w:r>
      <w:r w:rsidRPr="006863C0">
        <w:rPr>
          <w:sz w:val="16"/>
          <w:szCs w:val="26"/>
          <w:lang w:eastAsia="ko-KR"/>
        </w:rPr>
        <w:t xml:space="preserve"> not only fight each other less, they </w:t>
      </w:r>
      <w:r w:rsidRPr="006863C0">
        <w:rPr>
          <w:szCs w:val="26"/>
          <w:u w:val="single"/>
          <w:lang w:eastAsia="ko-KR"/>
        </w:rPr>
        <w:t>go to war less often, period</w:t>
      </w:r>
      <w:r w:rsidRPr="006863C0">
        <w:rPr>
          <w:sz w:val="16"/>
          <w:szCs w:val="26"/>
          <w:lang w:eastAsia="ko-KR"/>
        </w:rPr>
        <w:t>. Economic freedom is a measure of the depth of free market institutions or, put another way, of capitalism. The "</w:t>
      </w:r>
      <w:r w:rsidRPr="006863C0">
        <w:rPr>
          <w:szCs w:val="26"/>
          <w:u w:val="single"/>
          <w:lang w:eastAsia="ko-KR"/>
        </w:rPr>
        <w:t>democratic peace" is a mirage created by the overlap between economic and political freedom. Democracy and economic freedom typically co-exist</w:t>
      </w:r>
      <w:r w:rsidRPr="006863C0">
        <w:rPr>
          <w:sz w:val="16"/>
          <w:szCs w:val="26"/>
          <w:lang w:eastAsia="ko-KR"/>
        </w:rPr>
        <w:t xml:space="preserve">. </w:t>
      </w:r>
      <w:r w:rsidRPr="006863C0">
        <w:rPr>
          <w:szCs w:val="26"/>
          <w:u w:val="single"/>
          <w:lang w:eastAsia="ko-KR"/>
        </w:rPr>
        <w:t>Thus, if economic freedom causes peace, then statistically democracy will also appear to cause peace</w:t>
      </w:r>
      <w:r w:rsidRPr="006863C0">
        <w:rPr>
          <w:sz w:val="16"/>
          <w:szCs w:val="26"/>
          <w:lang w:eastAsia="ko-KR"/>
        </w:rPr>
        <w:t xml:space="preserve">. When democracy and economic freedom are both included in a statistical model, the results reveal that </w:t>
      </w:r>
      <w:r w:rsidRPr="006863C0">
        <w:rPr>
          <w:szCs w:val="26"/>
          <w:u w:val="single"/>
          <w:lang w:eastAsia="ko-KR"/>
        </w:rPr>
        <w:t>economic freedom is considerably more potent in encouraging peace than democracy</w:t>
      </w:r>
      <w:r w:rsidRPr="006863C0">
        <w:rPr>
          <w:b/>
          <w:szCs w:val="26"/>
          <w:u w:val="thick"/>
          <w:lang w:eastAsia="ko-KR"/>
        </w:rPr>
        <w:t>, 50 times more potent</w:t>
      </w:r>
      <w:r w:rsidRPr="006863C0">
        <w:rPr>
          <w:sz w:val="16"/>
          <w:szCs w:val="26"/>
          <w:lang w:eastAsia="ko-KR"/>
        </w:rPr>
        <w:t xml:space="preserve">, in fact, </w:t>
      </w:r>
      <w:r w:rsidRPr="006863C0">
        <w:rPr>
          <w:szCs w:val="26"/>
          <w:u w:val="single"/>
          <w:lang w:eastAsia="ko-KR"/>
        </w:rPr>
        <w:t>according to</w:t>
      </w:r>
      <w:r w:rsidRPr="006863C0">
        <w:rPr>
          <w:sz w:val="16"/>
          <w:szCs w:val="26"/>
          <w:lang w:eastAsia="ko-KR"/>
        </w:rPr>
        <w:t xml:space="preserve"> my own </w:t>
      </w:r>
      <w:r w:rsidRPr="006863C0">
        <w:rPr>
          <w:szCs w:val="26"/>
          <w:u w:val="single"/>
          <w:lang w:eastAsia="ko-KR"/>
        </w:rPr>
        <w:t>research</w:t>
      </w:r>
      <w:r w:rsidRPr="006863C0">
        <w:rPr>
          <w:sz w:val="16"/>
          <w:szCs w:val="26"/>
          <w:lang w:eastAsia="ko-KR"/>
        </w:rPr>
        <w:t xml:space="preserve">. </w:t>
      </w:r>
      <w:r w:rsidRPr="006863C0">
        <w:rPr>
          <w:szCs w:val="26"/>
          <w:u w:val="single"/>
          <w:lang w:eastAsia="ko-KR"/>
        </w:rPr>
        <w:t xml:space="preserve">Economic freedom is highly </w:t>
      </w:r>
      <w:r w:rsidRPr="006863C0">
        <w:rPr>
          <w:b/>
          <w:szCs w:val="26"/>
          <w:u w:val="thick"/>
          <w:lang w:eastAsia="ko-KR"/>
        </w:rPr>
        <w:t>statistically significant</w:t>
      </w:r>
      <w:r w:rsidRPr="006863C0">
        <w:rPr>
          <w:sz w:val="16"/>
          <w:szCs w:val="26"/>
          <w:lang w:eastAsia="ko-KR"/>
        </w:rPr>
        <w:t xml:space="preserve"> (at the one-per-cent level). Democracy does not have a measurable impact, while </w:t>
      </w:r>
      <w:r w:rsidRPr="006863C0">
        <w:rPr>
          <w:szCs w:val="26"/>
          <w:u w:val="single"/>
          <w:lang w:eastAsia="ko-KR"/>
        </w:rPr>
        <w:t xml:space="preserve">nations with very low levels of economic freedom </w:t>
      </w:r>
      <w:r w:rsidRPr="006863C0">
        <w:rPr>
          <w:szCs w:val="26"/>
          <w:u w:val="single"/>
          <w:lang w:eastAsia="ko-KR"/>
        </w:rPr>
        <w:lastRenderedPageBreak/>
        <w:t xml:space="preserve">are </w:t>
      </w:r>
      <w:r w:rsidRPr="006863C0">
        <w:rPr>
          <w:b/>
          <w:szCs w:val="26"/>
          <w:u w:val="thick"/>
          <w:lang w:eastAsia="ko-KR"/>
        </w:rPr>
        <w:t>14 times more prone</w:t>
      </w:r>
      <w:r w:rsidRPr="006863C0">
        <w:rPr>
          <w:szCs w:val="26"/>
          <w:u w:val="single"/>
          <w:lang w:eastAsia="ko-KR"/>
        </w:rPr>
        <w:t xml:space="preserve"> to conflict than those with very high levels</w:t>
      </w:r>
      <w:r w:rsidRPr="006863C0">
        <w:rPr>
          <w:sz w:val="16"/>
          <w:szCs w:val="26"/>
          <w:lang w:eastAsia="ko-KR"/>
        </w:rPr>
        <w:t xml:space="preserve">. But, </w:t>
      </w:r>
      <w:r w:rsidRPr="006863C0">
        <w:rPr>
          <w:szCs w:val="26"/>
          <w:u w:val="single"/>
          <w:lang w:eastAsia="ko-KR"/>
        </w:rPr>
        <w:t>why would free markets cause peace? Capitalism is not only an immense generator of prosperity; it is also a revolutionary source of economic, social and political change</w:t>
      </w:r>
      <w:r w:rsidRPr="006863C0">
        <w:rPr>
          <w:sz w:val="16"/>
          <w:szCs w:val="26"/>
          <w:lang w:eastAsia="ko-KR"/>
        </w:rPr>
        <w:t xml:space="preserve">. Wealth no longer arises primarily through land or control of natural resources. New Kind of Wealth </w:t>
      </w:r>
      <w:r w:rsidRPr="006863C0">
        <w:rPr>
          <w:szCs w:val="26"/>
          <w:u w:val="single"/>
          <w:lang w:eastAsia="ko-KR"/>
        </w:rPr>
        <w:t>Prosperity in modern societies is created by market competition and</w:t>
      </w:r>
      <w:r w:rsidRPr="006863C0">
        <w:rPr>
          <w:sz w:val="16"/>
          <w:szCs w:val="26"/>
          <w:lang w:eastAsia="ko-KR"/>
        </w:rPr>
        <w:t xml:space="preserve"> the </w:t>
      </w:r>
      <w:r w:rsidRPr="006863C0">
        <w:rPr>
          <w:szCs w:val="26"/>
          <w:u w:val="single"/>
          <w:lang w:eastAsia="ko-KR"/>
        </w:rPr>
        <w:t>efficient production</w:t>
      </w:r>
      <w:r w:rsidRPr="006863C0">
        <w:rPr>
          <w:sz w:val="16"/>
          <w:szCs w:val="26"/>
          <w:lang w:eastAsia="ko-KR"/>
        </w:rPr>
        <w:t xml:space="preserve"> that arises from it. </w:t>
      </w:r>
      <w:r w:rsidRPr="006863C0">
        <w:rPr>
          <w:szCs w:val="26"/>
          <w:u w:val="single"/>
          <w:lang w:eastAsia="ko-KR"/>
        </w:rPr>
        <w:t>This new kind of wealth is hard for nations to "steal" through conquest</w:t>
      </w:r>
      <w:r w:rsidRPr="006863C0">
        <w:rPr>
          <w:sz w:val="16"/>
          <w:szCs w:val="26"/>
          <w:lang w:eastAsia="ko-KR"/>
        </w:rPr>
        <w:t xml:space="preserve">. </w:t>
      </w:r>
      <w:r w:rsidRPr="006863C0">
        <w:rPr>
          <w:szCs w:val="26"/>
          <w:u w:val="single"/>
          <w:lang w:eastAsia="ko-KR"/>
        </w:rPr>
        <w:t>In days of old,</w:t>
      </w:r>
      <w:r w:rsidRPr="006863C0">
        <w:rPr>
          <w:sz w:val="16"/>
          <w:szCs w:val="26"/>
          <w:lang w:eastAsia="ko-KR"/>
        </w:rPr>
        <w:t xml:space="preserve"> when the English did occasionally storm Calais, nobles dreamed of wealth and power in conquered lands, while visions of booty danced in the heads of peasant soldiers. </w:t>
      </w:r>
      <w:r w:rsidRPr="006863C0">
        <w:rPr>
          <w:szCs w:val="26"/>
          <w:u w:val="single"/>
          <w:lang w:eastAsia="ko-KR"/>
        </w:rPr>
        <w:t>Victory in war meant new property</w:t>
      </w:r>
      <w:r w:rsidRPr="006863C0">
        <w:rPr>
          <w:sz w:val="16"/>
          <w:szCs w:val="26"/>
          <w:lang w:eastAsia="ko-KR"/>
        </w:rPr>
        <w:t xml:space="preserve">. </w:t>
      </w:r>
      <w:r w:rsidRPr="006863C0">
        <w:rPr>
          <w:szCs w:val="26"/>
          <w:u w:val="single"/>
          <w:lang w:eastAsia="ko-KR"/>
        </w:rPr>
        <w:t>In a free market economy, war destroys immense wealth for victor and loser</w:t>
      </w:r>
      <w:r w:rsidRPr="006863C0">
        <w:rPr>
          <w:sz w:val="16"/>
          <w:szCs w:val="26"/>
          <w:lang w:eastAsia="ko-KR"/>
        </w:rPr>
        <w:t xml:space="preserve"> </w:t>
      </w:r>
      <w:r w:rsidRPr="006863C0">
        <w:rPr>
          <w:szCs w:val="26"/>
          <w:u w:val="single"/>
          <w:lang w:eastAsia="ko-KR"/>
        </w:rPr>
        <w:t>alike</w:t>
      </w:r>
      <w:r w:rsidRPr="006863C0">
        <w:rPr>
          <w:sz w:val="16"/>
          <w:szCs w:val="26"/>
          <w:lang w:eastAsia="ko-KR"/>
        </w:rPr>
        <w:t xml:space="preserve">. Even if capital stock is restored, </w:t>
      </w:r>
      <w:r w:rsidRPr="006863C0">
        <w:rPr>
          <w:szCs w:val="26"/>
          <w:u w:val="single"/>
          <w:lang w:eastAsia="ko-KR"/>
        </w:rPr>
        <w:t>efficient production requires property rights and free decisions by market participants that are difficult</w:t>
      </w:r>
      <w:r w:rsidRPr="006863C0">
        <w:rPr>
          <w:sz w:val="16"/>
          <w:szCs w:val="26"/>
          <w:lang w:eastAsia="ko-KR"/>
        </w:rPr>
        <w:t xml:space="preserve"> </w:t>
      </w:r>
      <w:r w:rsidRPr="006863C0">
        <w:rPr>
          <w:szCs w:val="26"/>
          <w:u w:val="single"/>
          <w:lang w:eastAsia="ko-KR"/>
        </w:rPr>
        <w:t>or impossible to co-ordinate to the victor's advantage.</w:t>
      </w:r>
      <w:r w:rsidRPr="006863C0">
        <w:rPr>
          <w:sz w:val="16"/>
          <w:szCs w:val="26"/>
          <w:lang w:eastAsia="ko-KR"/>
        </w:rPr>
        <w:t xml:space="preserve"> The Iraqi war, despite Iraq's immense oil wealth, will not be a money-maker for the United States. Economic freedom is not a guarantee of peace. Other factors, like ideology or the perceived need for self-defence, can still result in violence. But, where economic freedom has taken hold, it has made war less likely. </w:t>
      </w:r>
      <w:r w:rsidRPr="006863C0">
        <w:rPr>
          <w:szCs w:val="26"/>
          <w:u w:val="single"/>
          <w:lang w:eastAsia="ko-KR"/>
        </w:rPr>
        <w:t>Research on the capitalist peace has profound implications in today's world</w:t>
      </w:r>
      <w:r w:rsidRPr="006863C0">
        <w:rPr>
          <w:sz w:val="16"/>
          <w:szCs w:val="26"/>
          <w:lang w:eastAsia="ko-KR"/>
        </w:rPr>
        <w:t xml:space="preserve">. Emerging democracies, which have not stabilized the institutions of economic freedom, appear to be at least as warlike - perhaps more so - than emerging dictatorships. Yet, the United States and other western nations are putting immense resources into democratization even in nations that lack functioning free markets. This is in part based on the faulty premise of a "democratic peace." It may also in part be due to public perception. </w:t>
      </w:r>
      <w:r w:rsidRPr="006863C0">
        <w:rPr>
          <w:szCs w:val="26"/>
          <w:u w:val="single"/>
          <w:lang w:eastAsia="ko-KR"/>
        </w:rPr>
        <w:t xml:space="preserve">Everyone approves of democracy, but "capitalism" is often a dirty word. </w:t>
      </w:r>
      <w:r w:rsidRPr="006863C0">
        <w:rPr>
          <w:sz w:val="16"/>
          <w:szCs w:val="26"/>
          <w:lang w:eastAsia="ko-KR"/>
        </w:rPr>
        <w:t xml:space="preserve">However, in recent decades, an increasing number of people have rediscovered the economic virtues of the "invisible hand" of free markets. </w:t>
      </w:r>
      <w:r w:rsidRPr="006863C0">
        <w:rPr>
          <w:szCs w:val="26"/>
          <w:u w:val="single"/>
          <w:lang w:eastAsia="ko-KR"/>
        </w:rPr>
        <w:t xml:space="preserve">We now have an additional benefit of economic freedom - </w:t>
      </w:r>
      <w:r w:rsidRPr="006863C0">
        <w:rPr>
          <w:b/>
          <w:szCs w:val="26"/>
          <w:u w:val="thick"/>
          <w:lang w:eastAsia="ko-KR"/>
        </w:rPr>
        <w:t>international peace</w:t>
      </w:r>
      <w:r w:rsidRPr="006863C0">
        <w:rPr>
          <w:sz w:val="16"/>
          <w:szCs w:val="26"/>
          <w:lang w:eastAsia="ko-KR"/>
        </w:rPr>
        <w:t xml:space="preserve">. The actual presence of peace in much of the world sets this era apart from others. </w:t>
      </w:r>
      <w:r w:rsidRPr="006863C0">
        <w:rPr>
          <w:szCs w:val="26"/>
          <w:u w:val="single"/>
          <w:lang w:eastAsia="ko-KR"/>
        </w:rPr>
        <w:t xml:space="preserve">The empirical basis for optimistic claims - about either democracy or capitalism - </w:t>
      </w:r>
      <w:r w:rsidRPr="006863C0">
        <w:rPr>
          <w:b/>
          <w:szCs w:val="26"/>
          <w:u w:val="thick"/>
          <w:lang w:eastAsia="ko-KR"/>
        </w:rPr>
        <w:t>can be tested and refined</w:t>
      </w:r>
      <w:r w:rsidRPr="006863C0">
        <w:rPr>
          <w:sz w:val="16"/>
          <w:szCs w:val="26"/>
          <w:lang w:eastAsia="ko-KR"/>
        </w:rPr>
        <w:t xml:space="preserve">. </w:t>
      </w:r>
      <w:r w:rsidRPr="006863C0">
        <w:rPr>
          <w:szCs w:val="26"/>
          <w:u w:val="single"/>
          <w:lang w:eastAsia="ko-KR"/>
        </w:rPr>
        <w:t>The way forward is to capitalize on the capitalist peace, to deepen its roots and extend it to more countries through expanding markets, development, and a common sense of international purpose</w:t>
      </w:r>
      <w:r w:rsidRPr="006863C0">
        <w:rPr>
          <w:sz w:val="16"/>
          <w:szCs w:val="26"/>
          <w:lang w:eastAsia="ko-KR"/>
        </w:rPr>
        <w:t>. The risk today is that faulty analysis and anti-market activists may distract the developed nations from this historic opportunity.</w:t>
      </w:r>
    </w:p>
    <w:p w14:paraId="3004A01F" w14:textId="3C591829" w:rsidR="006E258C" w:rsidRPr="006863C0" w:rsidRDefault="006E258C" w:rsidP="006E258C"/>
    <w:p w14:paraId="53B418DD" w14:textId="77777777" w:rsidR="00210666" w:rsidRPr="006863C0" w:rsidRDefault="00210666" w:rsidP="00210666">
      <w:pPr>
        <w:pStyle w:val="Heading4"/>
        <w:rPr>
          <w:u w:val="single"/>
        </w:rPr>
      </w:pPr>
      <w:r w:rsidRPr="006863C0">
        <w:t xml:space="preserve">No extinction – it takes 12 degrees </w:t>
      </w:r>
      <w:r w:rsidRPr="006863C0">
        <w:rPr>
          <w:u w:val="single"/>
        </w:rPr>
        <w:t>without adaptation</w:t>
      </w:r>
    </w:p>
    <w:p w14:paraId="3F2ABFDC" w14:textId="77777777" w:rsidR="00210666" w:rsidRPr="006863C0" w:rsidRDefault="00210666" w:rsidP="00210666">
      <w:pPr>
        <w:rPr>
          <w:sz w:val="16"/>
          <w:szCs w:val="26"/>
        </w:rPr>
      </w:pPr>
      <w:r w:rsidRPr="006863C0">
        <w:rPr>
          <w:rStyle w:val="Style13ptBold"/>
          <w:szCs w:val="26"/>
          <w:u w:val="single"/>
        </w:rPr>
        <w:t>Farquhar et al. 17</w:t>
      </w:r>
      <w:r w:rsidRPr="006863C0">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660F3223" w14:textId="77777777" w:rsidR="00210666" w:rsidRPr="006863C0" w:rsidRDefault="00210666" w:rsidP="00210666">
      <w:pPr>
        <w:rPr>
          <w:sz w:val="16"/>
          <w:szCs w:val="26"/>
        </w:rPr>
      </w:pPr>
      <w:r w:rsidRPr="006863C0">
        <w:rPr>
          <w:rStyle w:val="StyleUnderline"/>
          <w:sz w:val="26"/>
          <w:szCs w:val="26"/>
        </w:rPr>
        <w:t xml:space="preserve">The most likely levels of global warming are </w:t>
      </w:r>
      <w:r w:rsidRPr="006863C0">
        <w:rPr>
          <w:rStyle w:val="Emphasis"/>
          <w:sz w:val="26"/>
          <w:szCs w:val="26"/>
        </w:rPr>
        <w:t>very unlikely to cause human extinction.</w:t>
      </w:r>
      <w:r w:rsidRPr="006863C0">
        <w:rPr>
          <w:sz w:val="16"/>
          <w:szCs w:val="26"/>
        </w:rPr>
        <w:t xml:space="preserve">15 The </w:t>
      </w:r>
      <w:r w:rsidRPr="006863C0">
        <w:rPr>
          <w:rStyle w:val="StyleUnderline"/>
          <w:sz w:val="26"/>
          <w:szCs w:val="26"/>
        </w:rPr>
        <w:t>existential risks of climate change instead stem from tail risk</w:t>
      </w:r>
      <w:r w:rsidRPr="006863C0">
        <w:rPr>
          <w:sz w:val="16"/>
          <w:szCs w:val="26"/>
        </w:rPr>
        <w:t xml:space="preserve"> climate change – </w:t>
      </w:r>
      <w:r w:rsidRPr="006863C0">
        <w:rPr>
          <w:rStyle w:val="Emphasis"/>
          <w:sz w:val="26"/>
          <w:szCs w:val="26"/>
        </w:rPr>
        <w:t>the low probability of extreme levels of warming</w:t>
      </w:r>
      <w:r w:rsidRPr="006863C0">
        <w:rPr>
          <w:sz w:val="16"/>
          <w:szCs w:val="26"/>
        </w:rPr>
        <w:t xml:space="preserve"> – and interaction with other sources of risk. It is impossible to say with confidence at what point global warming would become severe enough to pose an existential threat. </w:t>
      </w:r>
      <w:r w:rsidRPr="006863C0">
        <w:rPr>
          <w:rStyle w:val="StyleUnderline"/>
          <w:sz w:val="26"/>
          <w:szCs w:val="26"/>
        </w:rPr>
        <w:t>Research has suggested that warming of</w:t>
      </w:r>
      <w:r w:rsidRPr="006863C0">
        <w:rPr>
          <w:sz w:val="16"/>
          <w:szCs w:val="26"/>
        </w:rPr>
        <w:t xml:space="preserve"> 11-</w:t>
      </w:r>
      <w:r w:rsidRPr="006863C0">
        <w:rPr>
          <w:rStyle w:val="Emphasis"/>
          <w:sz w:val="26"/>
          <w:szCs w:val="26"/>
        </w:rPr>
        <w:t>12°C would render most of the planet uninhabitable</w:t>
      </w:r>
      <w:r w:rsidRPr="006863C0">
        <w:rPr>
          <w:sz w:val="16"/>
          <w:szCs w:val="26"/>
        </w:rPr>
        <w:t xml:space="preserve">,16 and would completely devastate agriculture.17 This would pose an extreme threat to human civilisation as we know it.18 </w:t>
      </w:r>
      <w:r w:rsidRPr="006863C0">
        <w:rPr>
          <w:rStyle w:val="StyleUnderline"/>
          <w:sz w:val="26"/>
          <w:szCs w:val="26"/>
        </w:rPr>
        <w:t>Warming of around 7°C or more could potentially produce conflict and instability</w:t>
      </w:r>
      <w:r w:rsidRPr="006863C0">
        <w:rPr>
          <w:sz w:val="16"/>
          <w:szCs w:val="26"/>
        </w:rPr>
        <w:t xml:space="preserve"> on such a scale that the indirect effects could be an existential risk, </w:t>
      </w:r>
      <w:r w:rsidRPr="006863C0">
        <w:rPr>
          <w:rStyle w:val="StyleUnderline"/>
          <w:sz w:val="26"/>
          <w:szCs w:val="26"/>
        </w:rPr>
        <w:t xml:space="preserve">although it is extremely </w:t>
      </w:r>
      <w:r w:rsidRPr="006863C0">
        <w:rPr>
          <w:rStyle w:val="StyleUnderline"/>
          <w:sz w:val="26"/>
          <w:szCs w:val="26"/>
        </w:rPr>
        <w:lastRenderedPageBreak/>
        <w:t>uncertain how likely such scenarios are</w:t>
      </w:r>
      <w:r w:rsidRPr="006863C0">
        <w:rPr>
          <w:sz w:val="16"/>
          <w:szCs w:val="26"/>
        </w:rPr>
        <w:t xml:space="preserve">.19 Moreover, </w:t>
      </w:r>
      <w:r w:rsidRPr="006863C0">
        <w:rPr>
          <w:rStyle w:val="StyleUnderline"/>
          <w:sz w:val="26"/>
          <w:szCs w:val="26"/>
        </w:rPr>
        <w:t xml:space="preserve">the timescales over which such changes might happen could mean that </w:t>
      </w:r>
      <w:r w:rsidRPr="006863C0">
        <w:rPr>
          <w:rStyle w:val="Emphasis"/>
          <w:sz w:val="26"/>
          <w:szCs w:val="26"/>
        </w:rPr>
        <w:t>humanity is able to adapt enough to avoid extinction in even</w:t>
      </w:r>
      <w:r w:rsidRPr="006863C0">
        <w:rPr>
          <w:rStyle w:val="StyleUnderline"/>
          <w:sz w:val="26"/>
          <w:szCs w:val="26"/>
        </w:rPr>
        <w:t xml:space="preserve"> very </w:t>
      </w:r>
      <w:r w:rsidRPr="006863C0">
        <w:rPr>
          <w:rStyle w:val="Emphasis"/>
          <w:sz w:val="26"/>
          <w:szCs w:val="26"/>
        </w:rPr>
        <w:t>extreme scenarios</w:t>
      </w:r>
      <w:r w:rsidRPr="006863C0">
        <w:rPr>
          <w:sz w:val="16"/>
          <w:szCs w:val="26"/>
        </w:rPr>
        <w:t xml:space="preserve">. The </w:t>
      </w:r>
      <w:r w:rsidRPr="006863C0">
        <w:rPr>
          <w:rStyle w:val="StyleUnderline"/>
          <w:sz w:val="26"/>
          <w:szCs w:val="26"/>
        </w:rPr>
        <w:t>probability of these levels of warming depends on eventual greenhouse gas concentrations</w:t>
      </w:r>
      <w:r w:rsidRPr="006863C0">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6863C0">
        <w:rPr>
          <w:rStyle w:val="Emphasis"/>
          <w:sz w:val="26"/>
          <w:szCs w:val="26"/>
        </w:rPr>
        <w:t>the probability of eventual warming of 6°C is around 10%,</w:t>
      </w:r>
      <w:r w:rsidRPr="006863C0">
        <w:rPr>
          <w:rStyle w:val="StyleUnderline"/>
          <w:sz w:val="26"/>
          <w:szCs w:val="26"/>
        </w:rPr>
        <w:t>23 and of 10°C is around 3%.</w:t>
      </w:r>
      <w:r w:rsidRPr="006863C0">
        <w:rPr>
          <w:sz w:val="16"/>
          <w:szCs w:val="26"/>
        </w:rPr>
        <w:t xml:space="preserve">24 These estimates are of course highly uncertain. </w:t>
      </w:r>
      <w:r w:rsidRPr="006863C0">
        <w:rPr>
          <w:rStyle w:val="StyleUnderline"/>
          <w:sz w:val="26"/>
          <w:szCs w:val="26"/>
        </w:rPr>
        <w:t xml:space="preserve">It is likely that </w:t>
      </w:r>
      <w:r w:rsidRPr="006863C0">
        <w:rPr>
          <w:rStyle w:val="Emphasis"/>
          <w:sz w:val="26"/>
          <w:szCs w:val="26"/>
        </w:rPr>
        <w:t>the world will take action</w:t>
      </w:r>
      <w:r w:rsidRPr="006863C0">
        <w:rPr>
          <w:rStyle w:val="StyleUnderline"/>
          <w:sz w:val="26"/>
          <w:szCs w:val="26"/>
        </w:rPr>
        <w:t xml:space="preserve"> against climate change once it begins to impose large costs on human society, long before there is warming of 10°C</w:t>
      </w:r>
      <w:r w:rsidRPr="006863C0">
        <w:rPr>
          <w:sz w:val="16"/>
          <w:szCs w:val="2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70035309" w14:textId="77777777" w:rsidR="00210666" w:rsidRPr="006863C0" w:rsidRDefault="00210666" w:rsidP="00210666">
      <w:pPr>
        <w:rPr>
          <w:sz w:val="16"/>
          <w:szCs w:val="26"/>
        </w:rPr>
      </w:pPr>
    </w:p>
    <w:p w14:paraId="4A9576CE" w14:textId="77777777" w:rsidR="00210666" w:rsidRPr="006863C0" w:rsidRDefault="00210666" w:rsidP="00210666">
      <w:pPr>
        <w:pStyle w:val="Heading4"/>
      </w:pPr>
      <w:r w:rsidRPr="006863C0">
        <w:t>No extinction – assumes 45 degrees celcius.</w:t>
      </w:r>
    </w:p>
    <w:p w14:paraId="62FBA476" w14:textId="77777777" w:rsidR="00210666" w:rsidRPr="006863C0" w:rsidRDefault="00210666" w:rsidP="00210666">
      <w:pPr>
        <w:rPr>
          <w:sz w:val="16"/>
          <w:szCs w:val="26"/>
        </w:rPr>
      </w:pPr>
      <w:r w:rsidRPr="006863C0">
        <w:rPr>
          <w:sz w:val="16"/>
          <w:szCs w:val="26"/>
        </w:rPr>
        <w:t xml:space="preserve">Alexey </w:t>
      </w:r>
      <w:r w:rsidRPr="006863C0">
        <w:rPr>
          <w:rStyle w:val="Style13ptBold"/>
          <w:szCs w:val="26"/>
          <w:u w:val="single"/>
        </w:rPr>
        <w:t>Turchin 19</w:t>
      </w:r>
      <w:r w:rsidRPr="006863C0">
        <w:rPr>
          <w:sz w:val="16"/>
          <w:szCs w:val="26"/>
        </w:rPr>
        <w:t>, Researcher at the Foundation Science for Life Extension in Moscow, Brian P. Green, director of technology ethics at the Markkula Center for Applied Ethics at Santa Clara University, 3/11/19, “Islands as refuges for surviving global catastrophes,” https://www.emerald.com/insight/content/doi/10.1108/FS-04-2018-0031/full/html</w:t>
      </w:r>
    </w:p>
    <w:p w14:paraId="6AE124B9" w14:textId="77777777" w:rsidR="00210666" w:rsidRPr="006863C0" w:rsidRDefault="00210666" w:rsidP="00210666">
      <w:pPr>
        <w:rPr>
          <w:sz w:val="16"/>
          <w:szCs w:val="26"/>
        </w:rPr>
      </w:pPr>
      <w:r w:rsidRPr="006863C0">
        <w:rPr>
          <w:rStyle w:val="StyleUnderline"/>
          <w:sz w:val="26"/>
          <w:szCs w:val="26"/>
        </w:rPr>
        <w:t>Different types of</w:t>
      </w:r>
      <w:r w:rsidRPr="006863C0">
        <w:rPr>
          <w:sz w:val="16"/>
          <w:szCs w:val="26"/>
        </w:rPr>
        <w:t xml:space="preserve"> possible </w:t>
      </w:r>
      <w:r w:rsidRPr="006863C0">
        <w:rPr>
          <w:rStyle w:val="StyleUnderline"/>
          <w:sz w:val="26"/>
          <w:szCs w:val="26"/>
        </w:rPr>
        <w:t xml:space="preserve">catastrophes suggest different scenarios for how </w:t>
      </w:r>
      <w:r w:rsidRPr="006863C0">
        <w:rPr>
          <w:rStyle w:val="Emphasis"/>
          <w:sz w:val="26"/>
          <w:szCs w:val="26"/>
        </w:rPr>
        <w:t>survival could happen on an island</w:t>
      </w:r>
      <w:r w:rsidRPr="006863C0">
        <w:rPr>
          <w:sz w:val="16"/>
          <w:szCs w:val="26"/>
        </w:rPr>
        <w:t xml:space="preserve">. What is important is that the </w:t>
      </w:r>
      <w:r w:rsidRPr="006863C0">
        <w:rPr>
          <w:rStyle w:val="StyleUnderline"/>
          <w:sz w:val="26"/>
          <w:szCs w:val="26"/>
        </w:rPr>
        <w:t>island</w:t>
      </w:r>
      <w:r w:rsidRPr="006863C0">
        <w:rPr>
          <w:sz w:val="16"/>
          <w:szCs w:val="26"/>
        </w:rPr>
        <w:t xml:space="preserve"> should </w:t>
      </w:r>
      <w:r w:rsidRPr="006863C0">
        <w:rPr>
          <w:rStyle w:val="StyleUnderline"/>
          <w:sz w:val="26"/>
          <w:szCs w:val="26"/>
        </w:rPr>
        <w:t xml:space="preserve">have properties which protect against the specific dangers of particular </w:t>
      </w:r>
      <w:r w:rsidRPr="006863C0">
        <w:rPr>
          <w:rStyle w:val="Emphasis"/>
          <w:sz w:val="26"/>
          <w:szCs w:val="26"/>
        </w:rPr>
        <w:t>global catastrophic risks</w:t>
      </w:r>
      <w:r w:rsidRPr="006863C0">
        <w:rPr>
          <w:sz w:val="16"/>
          <w:szCs w:val="26"/>
        </w:rPr>
        <w:t xml:space="preserve">. Specifically different islands will provide protection against different risks, and their natural diversity will contribute to a higher total level of protection: - Quarantined island survives pandemic. An island could impose effective quarantine if it is sufficiently remote and simultaneously able to protect itself, possibly using military ships and air defense. -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 </w:t>
      </w:r>
      <w:r w:rsidRPr="006863C0">
        <w:rPr>
          <w:rStyle w:val="StyleUnderline"/>
          <w:sz w:val="26"/>
          <w:szCs w:val="26"/>
        </w:rPr>
        <w:t>Remote polar island with high mountains survives</w:t>
      </w:r>
      <w:r w:rsidRPr="006863C0">
        <w:rPr>
          <w:sz w:val="16"/>
          <w:szCs w:val="26"/>
        </w:rPr>
        <w:t xml:space="preserve"> brief </w:t>
      </w:r>
      <w:r w:rsidRPr="006863C0">
        <w:rPr>
          <w:rStyle w:val="StyleUnderline"/>
          <w:sz w:val="26"/>
          <w:szCs w:val="26"/>
        </w:rPr>
        <w:t>global warming</w:t>
      </w:r>
      <w:r w:rsidRPr="006863C0">
        <w:rPr>
          <w:sz w:val="16"/>
          <w:szCs w:val="26"/>
        </w:rPr>
        <w:t xml:space="preserve"> of median surface temperatures, up to 50˚C. There is a theory that </w:t>
      </w:r>
      <w:r w:rsidRPr="006863C0">
        <w:rPr>
          <w:rStyle w:val="StyleUnderline"/>
          <w:sz w:val="26"/>
          <w:szCs w:val="26"/>
        </w:rPr>
        <w:t>the climates of planets similar to the Earth could have several semi-stable temperature levels</w:t>
      </w:r>
      <w:r w:rsidRPr="006863C0">
        <w:rPr>
          <w:sz w:val="16"/>
          <w:szCs w:val="26"/>
        </w:rPr>
        <w:t xml:space="preserve"> (Popp et al., 2016). If so, </w:t>
      </w:r>
      <w:r w:rsidRPr="006863C0">
        <w:rPr>
          <w:rStyle w:val="StyleUnderline"/>
          <w:sz w:val="26"/>
          <w:szCs w:val="26"/>
        </w:rPr>
        <w:t>because of climate change, the Earth could transition to a second semi-stable state with a median global temperature</w:t>
      </w:r>
      <w:r w:rsidRPr="006863C0">
        <w:rPr>
          <w:sz w:val="16"/>
          <w:szCs w:val="26"/>
        </w:rPr>
        <w:t xml:space="preserve"> of around 330 K, about 60˚C, or about </w:t>
      </w:r>
      <w:r w:rsidRPr="006863C0">
        <w:rPr>
          <w:rStyle w:val="StyleUnderline"/>
          <w:sz w:val="26"/>
          <w:szCs w:val="26"/>
        </w:rPr>
        <w:t>45˚C above current global mean temperatures.</w:t>
      </w:r>
      <w:r w:rsidRPr="006863C0">
        <w:rPr>
          <w:sz w:val="16"/>
          <w:szCs w:val="26"/>
        </w:rPr>
        <w:t xml:space="preserve"> But </w:t>
      </w:r>
      <w:r w:rsidRPr="006863C0">
        <w:rPr>
          <w:rStyle w:val="Emphasis"/>
          <w:sz w:val="26"/>
          <w:szCs w:val="26"/>
        </w:rPr>
        <w:t>even in this climate</w:t>
      </w:r>
      <w:r w:rsidRPr="006863C0">
        <w:rPr>
          <w:sz w:val="16"/>
          <w:szCs w:val="26"/>
        </w:rPr>
        <w:t xml:space="preserve">, </w:t>
      </w:r>
      <w:r w:rsidRPr="006863C0">
        <w:rPr>
          <w:rStyle w:val="StyleUnderline"/>
          <w:sz w:val="26"/>
          <w:szCs w:val="26"/>
        </w:rPr>
        <w:t xml:space="preserve">some regions of </w:t>
      </w:r>
      <w:r w:rsidRPr="006863C0">
        <w:rPr>
          <w:rStyle w:val="Emphasis"/>
          <w:sz w:val="26"/>
          <w:szCs w:val="26"/>
        </w:rPr>
        <w:t>Earth could still be survivable for humans</w:t>
      </w:r>
      <w:r w:rsidRPr="006863C0">
        <w:rPr>
          <w:sz w:val="16"/>
          <w:szCs w:val="26"/>
        </w:rPr>
        <w:t xml:space="preserve">, </w:t>
      </w:r>
      <w:r w:rsidRPr="006863C0">
        <w:rPr>
          <w:rStyle w:val="StyleUnderline"/>
          <w:sz w:val="26"/>
          <w:szCs w:val="26"/>
        </w:rPr>
        <w:t xml:space="preserve">such as the </w:t>
      </w:r>
      <w:r w:rsidRPr="006863C0">
        <w:rPr>
          <w:rStyle w:val="Emphasis"/>
          <w:sz w:val="26"/>
          <w:szCs w:val="26"/>
        </w:rPr>
        <w:t>Himalayan plateau</w:t>
      </w:r>
      <w:r w:rsidRPr="006863C0">
        <w:rPr>
          <w:sz w:val="16"/>
          <w:szCs w:val="26"/>
        </w:rPr>
        <w:t xml:space="preserve"> </w:t>
      </w:r>
      <w:r w:rsidRPr="006863C0">
        <w:rPr>
          <w:rStyle w:val="StyleUnderline"/>
          <w:sz w:val="26"/>
          <w:szCs w:val="26"/>
        </w:rPr>
        <w:t>at elevations above 4,000 m, but below 6,000</w:t>
      </w:r>
      <w:r w:rsidRPr="006863C0">
        <w:rPr>
          <w:sz w:val="16"/>
          <w:szCs w:val="26"/>
        </w:rPr>
        <w:t xml:space="preserve"> (where oxygen deficiency becomes a problem), </w:t>
      </w:r>
      <w:r w:rsidRPr="006863C0">
        <w:rPr>
          <w:rStyle w:val="StyleUnderline"/>
          <w:sz w:val="26"/>
          <w:szCs w:val="26"/>
        </w:rPr>
        <w:t>or on polar islands with mountains</w:t>
      </w:r>
      <w:r w:rsidRPr="006863C0">
        <w:rPr>
          <w:sz w:val="16"/>
          <w:szCs w:val="26"/>
        </w:rPr>
        <w:t xml:space="preserve"> (however, global warming affects polar regions more than equatorial regions, and northern island will experience more effects of climate change, including thawing permafrost and </w:t>
      </w:r>
      <w:r w:rsidRPr="006863C0">
        <w:rPr>
          <w:sz w:val="16"/>
          <w:szCs w:val="26"/>
        </w:rPr>
        <w:lastRenderedPageBreak/>
        <w:t xml:space="preserve">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6863C0">
        <w:rPr>
          <w:rStyle w:val="StyleUnderline"/>
          <w:sz w:val="26"/>
          <w:szCs w:val="26"/>
        </w:rPr>
        <w:t>If temperatures later returned to normal</w:t>
      </w:r>
      <w:r w:rsidRPr="006863C0">
        <w:rPr>
          <w:sz w:val="16"/>
          <w:szCs w:val="26"/>
        </w:rPr>
        <w:t xml:space="preserve"> – </w:t>
      </w:r>
      <w:r w:rsidRPr="006863C0">
        <w:rPr>
          <w:rStyle w:val="StyleUnderline"/>
          <w:sz w:val="26"/>
          <w:szCs w:val="26"/>
        </w:rPr>
        <w:t xml:space="preserve">either </w:t>
      </w:r>
      <w:r w:rsidRPr="006863C0">
        <w:rPr>
          <w:rStyle w:val="Emphasis"/>
          <w:sz w:val="26"/>
          <w:szCs w:val="26"/>
        </w:rPr>
        <w:t>naturally</w:t>
      </w:r>
      <w:r w:rsidRPr="006863C0">
        <w:rPr>
          <w:sz w:val="16"/>
          <w:szCs w:val="26"/>
        </w:rPr>
        <w:t xml:space="preserve"> </w:t>
      </w:r>
      <w:r w:rsidRPr="006863C0">
        <w:rPr>
          <w:rStyle w:val="StyleUnderline"/>
          <w:sz w:val="26"/>
          <w:szCs w:val="26"/>
        </w:rPr>
        <w:t>or through</w:t>
      </w:r>
      <w:r w:rsidRPr="006863C0">
        <w:rPr>
          <w:sz w:val="16"/>
          <w:szCs w:val="26"/>
        </w:rPr>
        <w:t xml:space="preserve"> </w:t>
      </w:r>
      <w:r w:rsidRPr="006863C0">
        <w:rPr>
          <w:rStyle w:val="Emphasis"/>
          <w:sz w:val="26"/>
          <w:szCs w:val="26"/>
        </w:rPr>
        <w:t>climate engineering</w:t>
      </w:r>
      <w:r w:rsidRPr="006863C0">
        <w:rPr>
          <w:sz w:val="16"/>
          <w:szCs w:val="26"/>
        </w:rPr>
        <w:t xml:space="preserve"> – </w:t>
      </w:r>
      <w:r w:rsidRPr="006863C0">
        <w:rPr>
          <w:rStyle w:val="StyleUnderline"/>
          <w:sz w:val="26"/>
          <w:szCs w:val="26"/>
        </w:rPr>
        <w:t>the rest of the</w:t>
      </w:r>
      <w:r w:rsidRPr="006863C0">
        <w:rPr>
          <w:sz w:val="16"/>
          <w:szCs w:val="26"/>
        </w:rPr>
        <w:t xml:space="preserve"> </w:t>
      </w:r>
      <w:r w:rsidRPr="006863C0">
        <w:rPr>
          <w:rStyle w:val="Emphasis"/>
          <w:sz w:val="26"/>
          <w:szCs w:val="26"/>
        </w:rPr>
        <w:t>Earth could be repopulated</w:t>
      </w:r>
      <w:r w:rsidRPr="006863C0">
        <w:rPr>
          <w:sz w:val="16"/>
          <w:szCs w:val="26"/>
        </w:rPr>
        <w:t>.</w:t>
      </w:r>
    </w:p>
    <w:p w14:paraId="5A4AAF96" w14:textId="77777777" w:rsidR="00210666" w:rsidRPr="006863C0" w:rsidRDefault="00210666" w:rsidP="00210666">
      <w:pPr>
        <w:rPr>
          <w:sz w:val="16"/>
          <w:szCs w:val="26"/>
        </w:rPr>
      </w:pPr>
    </w:p>
    <w:p w14:paraId="277448A1" w14:textId="77777777" w:rsidR="00210666" w:rsidRPr="006863C0" w:rsidRDefault="00210666" w:rsidP="00210666">
      <w:pPr>
        <w:pStyle w:val="Heading4"/>
      </w:pPr>
      <w:r w:rsidRPr="006863C0">
        <w:t>NO climate wars.</w:t>
      </w:r>
    </w:p>
    <w:p w14:paraId="33131F7B" w14:textId="77777777" w:rsidR="00210666" w:rsidRPr="006863C0" w:rsidRDefault="00210666" w:rsidP="00210666">
      <w:pPr>
        <w:rPr>
          <w:sz w:val="16"/>
          <w:szCs w:val="26"/>
        </w:rPr>
      </w:pPr>
      <w:r w:rsidRPr="006863C0">
        <w:rPr>
          <w:sz w:val="16"/>
          <w:szCs w:val="26"/>
        </w:rPr>
        <w:t xml:space="preserve">Erik </w:t>
      </w:r>
      <w:r w:rsidRPr="006863C0">
        <w:rPr>
          <w:rStyle w:val="Style13ptBold"/>
          <w:szCs w:val="26"/>
          <w:u w:val="single"/>
        </w:rPr>
        <w:t>Gartzke 11</w:t>
      </w:r>
      <w:r w:rsidRPr="006863C0">
        <w:rPr>
          <w:sz w:val="16"/>
          <w:szCs w:val="26"/>
        </w:rPr>
        <w:t xml:space="preserve">, Associate Professor of Political Science at UC-San Diego, March 16, 2011, “Could Climate Change Precipitate Peace?,” online: </w:t>
      </w:r>
      <w:hyperlink r:id="rId41" w:history="1">
        <w:r w:rsidRPr="006863C0">
          <w:rPr>
            <w:rStyle w:val="Hyperlink"/>
            <w:sz w:val="16"/>
            <w:szCs w:val="26"/>
          </w:rPr>
          <w:t>http://dss.ucsd.edu/~egartzke/papers/climate_for_conflict_03052011.pdf</w:t>
        </w:r>
      </w:hyperlink>
    </w:p>
    <w:p w14:paraId="7FAB8719" w14:textId="77777777" w:rsidR="00210666" w:rsidRPr="006863C0" w:rsidRDefault="00210666" w:rsidP="00210666">
      <w:pPr>
        <w:rPr>
          <w:rFonts w:cs="Arial"/>
          <w:sz w:val="16"/>
          <w:szCs w:val="26"/>
        </w:rPr>
      </w:pPr>
      <w:r w:rsidRPr="006863C0">
        <w:rPr>
          <w:rFonts w:cs="Arial"/>
          <w:sz w:val="16"/>
          <w:szCs w:val="26"/>
        </w:rPr>
        <w:t xml:space="preserve">An evolving consensus that the earth is becoming warmer has led to increased interest </w:t>
      </w:r>
      <w:r w:rsidRPr="006863C0">
        <w:rPr>
          <w:rFonts w:cs="Arial"/>
          <w:szCs w:val="26"/>
          <w:u w:val="single"/>
        </w:rPr>
        <w:t>in the social consequences of climate change</w:t>
      </w:r>
      <w:r w:rsidRPr="006863C0">
        <w:rPr>
          <w:rFonts w:cs="Arial"/>
          <w:sz w:val="16"/>
          <w:szCs w:val="26"/>
        </w:rPr>
        <w:t xml:space="preserve">. Along with rising sea levels, varying patterns of precipitation, vegetation, and possible resource scarcity, perhaps </w:t>
      </w:r>
      <w:r w:rsidRPr="006863C0">
        <w:rPr>
          <w:rFonts w:cs="Arial"/>
          <w:szCs w:val="26"/>
          <w:u w:val="single"/>
        </w:rPr>
        <w:t>the most incendiary claims have to do with conflict and political violence</w:t>
      </w:r>
      <w:r w:rsidRPr="006863C0">
        <w:rPr>
          <w:rFonts w:cs="Arial"/>
          <w:sz w:val="16"/>
          <w:szCs w:val="26"/>
        </w:rPr>
        <w:t xml:space="preserve">. A second </w:t>
      </w:r>
      <w:r w:rsidRPr="006863C0">
        <w:rPr>
          <w:rFonts w:cs="Arial"/>
          <w:szCs w:val="26"/>
          <w:u w:val="single"/>
        </w:rPr>
        <w:t>consensus has begun to emerge among</w:t>
      </w:r>
      <w:r w:rsidRPr="006863C0">
        <w:rPr>
          <w:rFonts w:cs="Arial"/>
          <w:sz w:val="16"/>
          <w:szCs w:val="26"/>
        </w:rPr>
        <w:t xml:space="preserve"> policy makers and </w:t>
      </w:r>
      <w:r w:rsidRPr="006863C0">
        <w:rPr>
          <w:rFonts w:cs="Arial"/>
          <w:szCs w:val="26"/>
          <w:u w:val="single"/>
        </w:rPr>
        <w:t>opinion leaders that</w:t>
      </w:r>
      <w:r w:rsidRPr="006863C0">
        <w:rPr>
          <w:rFonts w:cs="Arial"/>
          <w:sz w:val="16"/>
          <w:szCs w:val="26"/>
        </w:rPr>
        <w:t xml:space="preserve"> global </w:t>
      </w:r>
      <w:r w:rsidRPr="006863C0">
        <w:rPr>
          <w:rFonts w:cs="Arial"/>
          <w:szCs w:val="26"/>
          <w:u w:val="single"/>
        </w:rPr>
        <w:t>warming may</w:t>
      </w:r>
      <w:r w:rsidRPr="006863C0">
        <w:rPr>
          <w:rFonts w:cs="Arial"/>
          <w:sz w:val="16"/>
          <w:szCs w:val="26"/>
        </w:rPr>
        <w:t xml:space="preserve"> well </w:t>
      </w:r>
      <w:r w:rsidRPr="006863C0">
        <w:rPr>
          <w:rFonts w:cs="Arial"/>
          <w:szCs w:val="26"/>
          <w:u w:val="single"/>
        </w:rPr>
        <w:t>result in increased civil and</w:t>
      </w:r>
      <w:r w:rsidRPr="006863C0">
        <w:rPr>
          <w:rFonts w:cs="Arial"/>
          <w:sz w:val="16"/>
          <w:szCs w:val="26"/>
        </w:rPr>
        <w:t xml:space="preserve"> even </w:t>
      </w:r>
      <w:r w:rsidRPr="006863C0">
        <w:rPr>
          <w:rFonts w:cs="Arial"/>
          <w:szCs w:val="26"/>
          <w:u w:val="single"/>
        </w:rPr>
        <w:t>interstate warfare</w:t>
      </w:r>
      <w:r w:rsidRPr="006863C0">
        <w:rPr>
          <w:rFonts w:cs="Arial"/>
          <w:sz w:val="16"/>
          <w:szCs w:val="26"/>
        </w:rPr>
        <w:t>, as groups and nations compete for water, soil, or oil. Authoritative bodies, leading government officials, and even the Nobel Peace prize committee have highlighted the prospect that climate change will give rise to more heated confrontations as communities compete in a warmer world.</w:t>
      </w:r>
      <w:r w:rsidRPr="006863C0">
        <w:rPr>
          <w:rFonts w:cs="Arial"/>
          <w:szCs w:val="26"/>
          <w:u w:val="single"/>
        </w:rPr>
        <w:t>Where the basic science of climate change preceded policy</w:t>
      </w:r>
      <w:r w:rsidRPr="006863C0">
        <w:rPr>
          <w:rFonts w:cs="Arial"/>
          <w:sz w:val="16"/>
          <w:szCs w:val="26"/>
        </w:rPr>
        <w:t xml:space="preserve">, </w:t>
      </w:r>
      <w:r w:rsidRPr="006863C0">
        <w:rPr>
          <w:rFonts w:cs="Arial"/>
          <w:szCs w:val="26"/>
          <w:u w:val="single"/>
        </w:rPr>
        <w:t xml:space="preserve">this second consensus among politicians and pundits about climate and conflict </w:t>
      </w:r>
      <w:r w:rsidRPr="006863C0">
        <w:rPr>
          <w:rStyle w:val="Emphasis"/>
          <w:sz w:val="26"/>
          <w:szCs w:val="26"/>
        </w:rPr>
        <w:t>formed in the absence of substantial scientific evidence</w:t>
      </w:r>
      <w:r w:rsidRPr="006863C0">
        <w:rPr>
          <w:rFonts w:cs="Arial"/>
          <w:sz w:val="16"/>
          <w:szCs w:val="26"/>
        </w:rPr>
        <w:t xml:space="preserve">. </w:t>
      </w:r>
      <w:r w:rsidRPr="006863C0">
        <w:rPr>
          <w:rFonts w:cs="Arial"/>
          <w:szCs w:val="26"/>
          <w:u w:val="single"/>
        </w:rPr>
        <w:t>While anecdote</w:t>
      </w:r>
      <w:r w:rsidRPr="006863C0">
        <w:rPr>
          <w:rFonts w:cs="Arial"/>
          <w:sz w:val="16"/>
          <w:szCs w:val="26"/>
        </w:rPr>
        <w:t xml:space="preserve"> and some focused statistical research </w:t>
      </w:r>
      <w:r w:rsidRPr="006863C0">
        <w:rPr>
          <w:rFonts w:cs="Arial"/>
          <w:szCs w:val="26"/>
          <w:u w:val="single"/>
        </w:rPr>
        <w:t>suggests</w:t>
      </w:r>
      <w:r w:rsidRPr="006863C0">
        <w:rPr>
          <w:rFonts w:cs="Arial"/>
          <w:sz w:val="16"/>
          <w:szCs w:val="26"/>
        </w:rPr>
        <w:t xml:space="preserve"> that </w:t>
      </w:r>
      <w:r w:rsidRPr="006863C0">
        <w:rPr>
          <w:rFonts w:cs="Arial"/>
          <w:szCs w:val="26"/>
          <w:u w:val="single"/>
        </w:rPr>
        <w:t>civil conflict may have worsened</w:t>
      </w:r>
      <w:r w:rsidRPr="006863C0">
        <w:rPr>
          <w:rFonts w:cs="Arial"/>
          <w:sz w:val="16"/>
          <w:szCs w:val="26"/>
        </w:rPr>
        <w:t xml:space="preserve"> in response to recent climate change in developing regions (c.f., Homer-Dixon 1991, 1994; Burke et al. 2009). </w:t>
      </w:r>
      <w:r w:rsidRPr="006863C0">
        <w:rPr>
          <w:rFonts w:cs="Arial"/>
          <w:szCs w:val="26"/>
          <w:u w:val="single"/>
        </w:rPr>
        <w:t xml:space="preserve">these claims have been </w:t>
      </w:r>
      <w:r w:rsidRPr="006863C0">
        <w:rPr>
          <w:rStyle w:val="Emphasis"/>
          <w:sz w:val="26"/>
          <w:szCs w:val="26"/>
        </w:rPr>
        <w:t>severely criticized</w:t>
      </w:r>
      <w:r w:rsidRPr="006863C0">
        <w:rPr>
          <w:rStyle w:val="StyleUnderline"/>
          <w:sz w:val="26"/>
          <w:szCs w:val="26"/>
        </w:rPr>
        <w:t xml:space="preserve"> </w:t>
      </w:r>
      <w:r w:rsidRPr="006863C0">
        <w:rPr>
          <w:rFonts w:cs="Arial"/>
          <w:szCs w:val="26"/>
          <w:u w:val="single"/>
        </w:rPr>
        <w:t>by other studies</w:t>
      </w:r>
      <w:r w:rsidRPr="006863C0">
        <w:rPr>
          <w:rFonts w:cs="Arial"/>
          <w:sz w:val="16"/>
          <w:szCs w:val="26"/>
        </w:rPr>
        <w:t xml:space="preserve"> (Nordas&amp;Gleditsch 2007; Buhaug et al. 2010: Buhaug 2010).1 In contrast, </w:t>
      </w:r>
      <w:r w:rsidRPr="006863C0">
        <w:rPr>
          <w:rStyle w:val="Emphasis"/>
          <w:sz w:val="26"/>
          <w:szCs w:val="26"/>
        </w:rPr>
        <w:t>long-term macro statistical studies</w:t>
      </w:r>
      <w:r w:rsidRPr="006863C0">
        <w:rPr>
          <w:rStyle w:val="StyleUnderline"/>
          <w:sz w:val="26"/>
          <w:szCs w:val="26"/>
        </w:rPr>
        <w:t xml:space="preserve"> </w:t>
      </w:r>
      <w:r w:rsidRPr="006863C0">
        <w:rPr>
          <w:rFonts w:cs="Arial"/>
          <w:szCs w:val="26"/>
          <w:u w:val="single"/>
        </w:rPr>
        <w:t xml:space="preserve">find that </w:t>
      </w:r>
      <w:r w:rsidRPr="006863C0">
        <w:rPr>
          <w:rStyle w:val="Emphasis"/>
          <w:sz w:val="26"/>
          <w:szCs w:val="26"/>
        </w:rPr>
        <w:t>conflict increases in periods of climatic chill</w:t>
      </w:r>
      <w:r w:rsidRPr="006863C0">
        <w:rPr>
          <w:rFonts w:cs="Arial"/>
          <w:sz w:val="16"/>
          <w:szCs w:val="26"/>
        </w:rPr>
        <w:t xml:space="preserve"> (Zhang et al. 2006, 2007; Tol&amp; Wagner 2010).2 </w:t>
      </w:r>
      <w:r w:rsidRPr="006863C0">
        <w:rPr>
          <w:rFonts w:cs="Arial"/>
          <w:szCs w:val="26"/>
          <w:u w:val="single"/>
        </w:rPr>
        <w:t>Research on the more recent past reveals that interstate conflict has declined in the second half of the twentieth century, the very period during which global warming has begun to make itself felt</w:t>
      </w:r>
      <w:r w:rsidRPr="006863C0">
        <w:rPr>
          <w:rFonts w:cs="Arial"/>
          <w:sz w:val="16"/>
          <w:szCs w:val="26"/>
        </w:rPr>
        <w:t xml:space="preserve"> (Goldstein 2002; Levy et al. 2001; Luard 1986, 1988; Hensel 2002; Sarkees, et al. 2003; Mueller 2009).3 While talk of a ''climatic peace” is premature, broader </w:t>
      </w:r>
      <w:r w:rsidRPr="006863C0">
        <w:rPr>
          <w:rFonts w:cs="Arial"/>
          <w:szCs w:val="26"/>
          <w:u w:val="single"/>
        </w:rPr>
        <w:t xml:space="preserve">claims that global warming causes conflict must be evaluated in light of </w:t>
      </w:r>
      <w:r w:rsidRPr="006863C0">
        <w:rPr>
          <w:rStyle w:val="Emphasis"/>
          <w:sz w:val="26"/>
          <w:szCs w:val="26"/>
        </w:rPr>
        <w:t>countervailing evidence</w:t>
      </w:r>
      <w:r w:rsidRPr="006863C0">
        <w:rPr>
          <w:rFonts w:cs="Arial"/>
          <w:sz w:val="16"/>
          <w:szCs w:val="26"/>
        </w:rPr>
        <w:t xml:space="preserve"> and a contrasting set of causal theoretical claims.4</w:t>
      </w:r>
    </w:p>
    <w:p w14:paraId="4100B888" w14:textId="7A855AAC" w:rsidR="00210666" w:rsidRPr="006863C0" w:rsidRDefault="00210666" w:rsidP="006E258C"/>
    <w:p w14:paraId="072299F7" w14:textId="77777777" w:rsidR="00210666" w:rsidRPr="006863C0" w:rsidRDefault="00210666" w:rsidP="00210666">
      <w:pPr>
        <w:pStyle w:val="Heading4"/>
      </w:pPr>
      <w:r w:rsidRPr="006863C0">
        <w:t>Capitalism is sustainable and humanity’s only hope against catastrophic climate change.</w:t>
      </w:r>
    </w:p>
    <w:p w14:paraId="55794BD5" w14:textId="77777777" w:rsidR="00210666" w:rsidRPr="006863C0" w:rsidRDefault="00210666" w:rsidP="00210666">
      <w:pPr>
        <w:rPr>
          <w:rFonts w:ascii="Helvetica" w:hAnsi="Helvetica" w:cs="Helvetica"/>
          <w:bCs/>
          <w:color w:val="FFFFFF"/>
          <w:sz w:val="16"/>
          <w:szCs w:val="26"/>
        </w:rPr>
      </w:pPr>
      <w:r w:rsidRPr="006863C0">
        <w:rPr>
          <w:sz w:val="16"/>
          <w:szCs w:val="26"/>
        </w:rPr>
        <w:t xml:space="preserve">Shi-Ling </w:t>
      </w:r>
      <w:r w:rsidRPr="006863C0">
        <w:rPr>
          <w:rStyle w:val="Style13ptBold"/>
          <w:szCs w:val="26"/>
          <w:u w:val="single"/>
        </w:rPr>
        <w:t>Hsu 21</w:t>
      </w:r>
      <w:r w:rsidRPr="006863C0">
        <w:rPr>
          <w:sz w:val="16"/>
          <w:szCs w:val="26"/>
        </w:rPr>
        <w:t>, D'Alemberte Professor of Law at the Florida State University College of Law, Sept 2021, Capitalism and the Environment, Cambridge University Press, p. 50-52</w:t>
      </w:r>
    </w:p>
    <w:p w14:paraId="295EFF93" w14:textId="77777777" w:rsidR="00210666" w:rsidRPr="006863C0" w:rsidRDefault="00210666" w:rsidP="00210666">
      <w:pPr>
        <w:rPr>
          <w:sz w:val="16"/>
          <w:szCs w:val="26"/>
        </w:rPr>
      </w:pPr>
      <w:r w:rsidRPr="006863C0">
        <w:rPr>
          <w:sz w:val="16"/>
          <w:szCs w:val="26"/>
        </w:rPr>
        <w:t xml:space="preserve">2.8 CHOOSING CAPITALISM TO SAVE THE ENVIRONMENT: LARGE-SCALE DEPLOYMENT Finally, a third reason that </w:t>
      </w:r>
      <w:r w:rsidRPr="006863C0">
        <w:rPr>
          <w:rStyle w:val="StyleUnderline"/>
          <w:sz w:val="26"/>
          <w:szCs w:val="26"/>
        </w:rPr>
        <w:t xml:space="preserve">capitalism is </w:t>
      </w:r>
      <w:r w:rsidRPr="006863C0">
        <w:rPr>
          <w:rStyle w:val="Emphasis"/>
          <w:sz w:val="26"/>
          <w:szCs w:val="26"/>
        </w:rPr>
        <w:t>suited to</w:t>
      </w:r>
      <w:r w:rsidRPr="006863C0">
        <w:rPr>
          <w:rStyle w:val="StyleUnderline"/>
          <w:sz w:val="26"/>
          <w:szCs w:val="26"/>
        </w:rPr>
        <w:t xml:space="preserve"> the job of </w:t>
      </w:r>
      <w:r w:rsidRPr="006863C0">
        <w:rPr>
          <w:rStyle w:val="Emphasis"/>
          <w:sz w:val="26"/>
          <w:szCs w:val="26"/>
        </w:rPr>
        <w:t>environmental restoration</w:t>
      </w:r>
      <w:r w:rsidRPr="006863C0">
        <w:rPr>
          <w:sz w:val="16"/>
          <w:szCs w:val="26"/>
        </w:rPr>
        <w:t xml:space="preserve"> </w:t>
      </w:r>
      <w:r w:rsidRPr="006863C0">
        <w:rPr>
          <w:rStyle w:val="StyleUnderline"/>
          <w:sz w:val="26"/>
          <w:szCs w:val="26"/>
        </w:rPr>
        <w:t>and</w:t>
      </w:r>
      <w:r w:rsidRPr="006863C0">
        <w:rPr>
          <w:sz w:val="16"/>
          <w:szCs w:val="26"/>
        </w:rPr>
        <w:t xml:space="preserve"> </w:t>
      </w:r>
      <w:r w:rsidRPr="006863C0">
        <w:rPr>
          <w:rStyle w:val="Emphasis"/>
          <w:sz w:val="26"/>
          <w:szCs w:val="26"/>
        </w:rPr>
        <w:t>protection</w:t>
      </w:r>
      <w:r w:rsidRPr="006863C0">
        <w:rPr>
          <w:sz w:val="16"/>
          <w:szCs w:val="26"/>
        </w:rPr>
        <w:t xml:space="preserve"> </w:t>
      </w:r>
      <w:r w:rsidRPr="006863C0">
        <w:rPr>
          <w:rStyle w:val="StyleUnderline"/>
          <w:sz w:val="26"/>
          <w:szCs w:val="26"/>
        </w:rPr>
        <w:t xml:space="preserve">is its ability to </w:t>
      </w:r>
      <w:r w:rsidRPr="006863C0">
        <w:rPr>
          <w:rStyle w:val="Emphasis"/>
          <w:sz w:val="26"/>
          <w:szCs w:val="26"/>
        </w:rPr>
        <w:t>undertake</w:t>
      </w:r>
      <w:r w:rsidRPr="006863C0">
        <w:rPr>
          <w:sz w:val="16"/>
          <w:szCs w:val="26"/>
        </w:rPr>
        <w:t xml:space="preserve"> </w:t>
      </w:r>
      <w:r w:rsidRPr="006863C0">
        <w:rPr>
          <w:rStyle w:val="StyleUnderline"/>
          <w:sz w:val="26"/>
          <w:szCs w:val="26"/>
        </w:rPr>
        <w:t>and complete</w:t>
      </w:r>
      <w:r w:rsidRPr="006863C0">
        <w:rPr>
          <w:sz w:val="16"/>
          <w:szCs w:val="26"/>
        </w:rPr>
        <w:t xml:space="preserve"> </w:t>
      </w:r>
      <w:r w:rsidRPr="006863C0">
        <w:rPr>
          <w:rStyle w:val="Emphasis"/>
          <w:sz w:val="26"/>
          <w:szCs w:val="26"/>
        </w:rPr>
        <w:t>projects at very large scales</w:t>
      </w:r>
      <w:r w:rsidRPr="006863C0">
        <w:rPr>
          <w:sz w:val="16"/>
          <w:szCs w:val="26"/>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6863C0">
        <w:rPr>
          <w:rStyle w:val="Emphasis"/>
          <w:sz w:val="26"/>
          <w:szCs w:val="26"/>
        </w:rPr>
        <w:t>greenhouse gas emissions</w:t>
      </w:r>
      <w:r w:rsidRPr="006863C0">
        <w:rPr>
          <w:sz w:val="16"/>
          <w:szCs w:val="26"/>
        </w:rPr>
        <w:t xml:space="preserve"> may </w:t>
      </w:r>
      <w:r w:rsidRPr="006863C0">
        <w:rPr>
          <w:rStyle w:val="Emphasis"/>
          <w:sz w:val="26"/>
          <w:szCs w:val="26"/>
        </w:rPr>
        <w:t>already</w:t>
      </w:r>
      <w:r w:rsidRPr="006863C0">
        <w:rPr>
          <w:sz w:val="16"/>
          <w:szCs w:val="26"/>
        </w:rPr>
        <w:t xml:space="preserve"> have </w:t>
      </w:r>
      <w:r w:rsidRPr="006863C0">
        <w:rPr>
          <w:rStyle w:val="Emphasis"/>
          <w:sz w:val="26"/>
          <w:szCs w:val="26"/>
        </w:rPr>
        <w:t>passed a threshold</w:t>
      </w:r>
      <w:r w:rsidRPr="006863C0">
        <w:rPr>
          <w:sz w:val="16"/>
          <w:szCs w:val="26"/>
        </w:rPr>
        <w:t xml:space="preserve"> </w:t>
      </w:r>
      <w:r w:rsidRPr="006863C0">
        <w:rPr>
          <w:rStyle w:val="StyleUnderline"/>
          <w:sz w:val="26"/>
          <w:szCs w:val="26"/>
        </w:rPr>
        <w:t>for</w:t>
      </w:r>
      <w:r w:rsidRPr="006863C0">
        <w:rPr>
          <w:sz w:val="16"/>
          <w:szCs w:val="26"/>
        </w:rPr>
        <w:t xml:space="preserve"> </w:t>
      </w:r>
      <w:r w:rsidRPr="006863C0">
        <w:rPr>
          <w:rStyle w:val="Emphasis"/>
          <w:sz w:val="26"/>
          <w:szCs w:val="26"/>
        </w:rPr>
        <w:t>catastrophic climate change</w:t>
      </w:r>
      <w:r w:rsidRPr="006863C0">
        <w:rPr>
          <w:sz w:val="16"/>
          <w:szCs w:val="26"/>
        </w:rPr>
        <w:t xml:space="preserve">, </w:t>
      </w:r>
      <w:r w:rsidRPr="006863C0">
        <w:rPr>
          <w:rStyle w:val="Emphasis"/>
          <w:sz w:val="26"/>
          <w:szCs w:val="26"/>
        </w:rPr>
        <w:t>technology is</w:t>
      </w:r>
      <w:r w:rsidRPr="006863C0">
        <w:rPr>
          <w:sz w:val="16"/>
          <w:szCs w:val="26"/>
        </w:rPr>
        <w:t xml:space="preserve"> almost certainly </w:t>
      </w:r>
      <w:r w:rsidRPr="006863C0">
        <w:rPr>
          <w:rStyle w:val="Emphasis"/>
          <w:sz w:val="26"/>
          <w:szCs w:val="26"/>
        </w:rPr>
        <w:t>needed</w:t>
      </w:r>
      <w:r w:rsidRPr="006863C0">
        <w:rPr>
          <w:sz w:val="16"/>
          <w:szCs w:val="26"/>
        </w:rPr>
        <w:t xml:space="preserve"> </w:t>
      </w:r>
      <w:r w:rsidRPr="006863C0">
        <w:rPr>
          <w:rStyle w:val="StyleUnderline"/>
          <w:sz w:val="26"/>
          <w:szCs w:val="26"/>
        </w:rPr>
        <w:t>to chemically</w:t>
      </w:r>
      <w:r w:rsidRPr="006863C0">
        <w:rPr>
          <w:sz w:val="16"/>
          <w:szCs w:val="26"/>
        </w:rPr>
        <w:t xml:space="preserve"> </w:t>
      </w:r>
      <w:r w:rsidRPr="006863C0">
        <w:rPr>
          <w:rStyle w:val="Emphasis"/>
          <w:sz w:val="26"/>
          <w:szCs w:val="26"/>
        </w:rPr>
        <w:lastRenderedPageBreak/>
        <w:t>capture carbon dioxide</w:t>
      </w:r>
      <w:r w:rsidRPr="006863C0">
        <w:rPr>
          <w:sz w:val="16"/>
          <w:szCs w:val="26"/>
        </w:rPr>
        <w:t xml:space="preserve"> </w:t>
      </w:r>
      <w:r w:rsidRPr="006863C0">
        <w:rPr>
          <w:rStyle w:val="StyleUnderline"/>
          <w:sz w:val="26"/>
          <w:szCs w:val="26"/>
        </w:rPr>
        <w:t>from ambient air.</w:t>
      </w:r>
      <w:r w:rsidRPr="006863C0">
        <w:rPr>
          <w:sz w:val="16"/>
          <w:szCs w:val="26"/>
        </w:rPr>
        <w:t xml:space="preserve"> But carbon dioxide is only about 0.15% of ambient air by molecular weight, and </w:t>
      </w:r>
      <w:r w:rsidRPr="006863C0">
        <w:rPr>
          <w:rStyle w:val="StyleUnderline"/>
          <w:sz w:val="26"/>
          <w:szCs w:val="26"/>
        </w:rPr>
        <w:t xml:space="preserve">a tremendous amount of </w:t>
      </w:r>
      <w:r w:rsidRPr="006863C0">
        <w:rPr>
          <w:sz w:val="16"/>
          <w:szCs w:val="26"/>
        </w:rPr>
        <w:t xml:space="preserve">ambient </w:t>
      </w:r>
      <w:r w:rsidRPr="006863C0">
        <w:rPr>
          <w:rStyle w:val="StyleUnderline"/>
          <w:sz w:val="26"/>
          <w:szCs w:val="26"/>
        </w:rPr>
        <w:t>air must be processed just to capture a small amount of carbon dioxide</w:t>
      </w:r>
      <w:r w:rsidRPr="006863C0">
        <w:rPr>
          <w:sz w:val="16"/>
          <w:szCs w:val="26"/>
        </w:rPr>
        <w:t>. This technology has often been referred to as "</w:t>
      </w:r>
      <w:r w:rsidRPr="006863C0">
        <w:rPr>
          <w:rStyle w:val="Emphasis"/>
          <w:sz w:val="26"/>
          <w:szCs w:val="26"/>
        </w:rPr>
        <w:t>direct air capture</w:t>
      </w:r>
      <w:r w:rsidRPr="006863C0">
        <w:rPr>
          <w:sz w:val="16"/>
          <w:szCs w:val="26"/>
        </w:rPr>
        <w:t xml:space="preserve">," or "carbon removal." </w:t>
      </w:r>
      <w:r w:rsidRPr="006863C0">
        <w:rPr>
          <w:rStyle w:val="StyleUnderline"/>
          <w:sz w:val="26"/>
          <w:szCs w:val="26"/>
        </w:rPr>
        <w:t>Given that</w:t>
      </w:r>
      <w:r w:rsidRPr="006863C0">
        <w:rPr>
          <w:sz w:val="16"/>
          <w:szCs w:val="26"/>
        </w:rPr>
        <w:t xml:space="preserve"> inherent </w:t>
      </w:r>
      <w:r w:rsidRPr="006863C0">
        <w:rPr>
          <w:rStyle w:val="StyleUnderline"/>
          <w:sz w:val="26"/>
          <w:szCs w:val="26"/>
        </w:rPr>
        <w:t xml:space="preserve">limitation, direct air capture technology must be deployed </w:t>
      </w:r>
      <w:r w:rsidRPr="006863C0">
        <w:rPr>
          <w:rStyle w:val="Emphasis"/>
          <w:sz w:val="26"/>
          <w:szCs w:val="26"/>
        </w:rPr>
        <w:t>at vast scales</w:t>
      </w:r>
      <w:r w:rsidRPr="006863C0">
        <w:rPr>
          <w:sz w:val="16"/>
          <w:szCs w:val="26"/>
        </w:rPr>
        <w:t xml:space="preserve"> in order to make any appreciable difference in greenhouse gas concentrations. There is certainly no guarantee that direct air capture will be a silver bullet. But </w:t>
      </w:r>
      <w:r w:rsidRPr="006863C0">
        <w:rPr>
          <w:rStyle w:val="StyleUnderline"/>
          <w:sz w:val="26"/>
          <w:szCs w:val="26"/>
        </w:rPr>
        <w:t>if it is to be an effectual item on a menu of survival techniques, it will more assuredly</w:t>
      </w:r>
      <w:r w:rsidRPr="006863C0">
        <w:rPr>
          <w:sz w:val="16"/>
          <w:szCs w:val="26"/>
        </w:rPr>
        <w:t xml:space="preserve"> </w:t>
      </w:r>
      <w:r w:rsidRPr="006863C0">
        <w:rPr>
          <w:rStyle w:val="Emphasis"/>
          <w:sz w:val="26"/>
          <w:szCs w:val="26"/>
        </w:rPr>
        <w:t>be accomplished under the</w:t>
      </w:r>
      <w:r w:rsidRPr="006863C0">
        <w:rPr>
          <w:sz w:val="16"/>
          <w:szCs w:val="26"/>
        </w:rPr>
        <w:t xml:space="preserve"> incentives of a </w:t>
      </w:r>
      <w:r w:rsidRPr="006863C0">
        <w:rPr>
          <w:rStyle w:val="Emphasis"/>
          <w:sz w:val="26"/>
          <w:szCs w:val="26"/>
        </w:rPr>
        <w:t>capitalist economy</w:t>
      </w:r>
      <w:r w:rsidRPr="006863C0">
        <w:rPr>
          <w:sz w:val="16"/>
          <w:szCs w:val="26"/>
        </w:rPr>
        <w:t xml:space="preserve">. </w:t>
      </w:r>
      <w:r w:rsidRPr="006863C0">
        <w:rPr>
          <w:rStyle w:val="StyleUnderline"/>
          <w:sz w:val="26"/>
          <w:szCs w:val="26"/>
        </w:rPr>
        <w:t>Capitalism might</w:t>
      </w:r>
      <w:r w:rsidRPr="006863C0">
        <w:rPr>
          <w:sz w:val="16"/>
          <w:szCs w:val="26"/>
        </w:rPr>
        <w:t xml:space="preserve"> also </w:t>
      </w:r>
      <w:r w:rsidRPr="006863C0">
        <w:rPr>
          <w:rStyle w:val="StyleUnderline"/>
          <w:sz w:val="26"/>
          <w:szCs w:val="26"/>
        </w:rPr>
        <w:t>help with the looming crisis of climate change by helping to</w:t>
      </w:r>
      <w:r w:rsidRPr="006863C0">
        <w:rPr>
          <w:sz w:val="16"/>
          <w:szCs w:val="26"/>
        </w:rPr>
        <w:t xml:space="preserve"> </w:t>
      </w:r>
      <w:r w:rsidRPr="006863C0">
        <w:rPr>
          <w:rStyle w:val="Emphasis"/>
          <w:sz w:val="26"/>
          <w:szCs w:val="26"/>
        </w:rPr>
        <w:t>ensure the supply of</w:t>
      </w:r>
      <w:r w:rsidRPr="006863C0">
        <w:rPr>
          <w:sz w:val="16"/>
          <w:szCs w:val="26"/>
        </w:rPr>
        <w:t xml:space="preserve"> vital life staples such as </w:t>
      </w:r>
      <w:r w:rsidRPr="006863C0">
        <w:rPr>
          <w:rStyle w:val="Emphasis"/>
          <w:sz w:val="26"/>
          <w:szCs w:val="26"/>
        </w:rPr>
        <w:t>food, water</w:t>
      </w:r>
      <w:r w:rsidRPr="006863C0">
        <w:rPr>
          <w:sz w:val="16"/>
          <w:szCs w:val="26"/>
        </w:rPr>
        <w:t xml:space="preserve">, </w:t>
      </w:r>
      <w:r w:rsidRPr="006863C0">
        <w:rPr>
          <w:rStyle w:val="StyleUnderline"/>
          <w:sz w:val="26"/>
          <w:szCs w:val="26"/>
        </w:rPr>
        <w:t>and other basic needs in future shortages</w:t>
      </w:r>
      <w:r w:rsidRPr="006863C0">
        <w:rPr>
          <w:sz w:val="16"/>
          <w:szCs w:val="26"/>
        </w:rPr>
        <w:t xml:space="preserve"> </w:t>
      </w:r>
      <w:r w:rsidRPr="006863C0">
        <w:rPr>
          <w:rStyle w:val="StyleUnderline"/>
          <w:sz w:val="26"/>
          <w:szCs w:val="26"/>
        </w:rPr>
        <w:t>caused by climate-change</w:t>
      </w:r>
      <w:r w:rsidRPr="006863C0">
        <w:rPr>
          <w:sz w:val="16"/>
          <w:szCs w:val="26"/>
        </w:rPr>
        <w:t xml:space="preserve">. </w:t>
      </w:r>
      <w:r w:rsidRPr="006863C0">
        <w:rPr>
          <w:rStyle w:val="StyleUnderline"/>
          <w:sz w:val="26"/>
          <w:szCs w:val="26"/>
        </w:rPr>
        <w:t>In a climate-changed future, there is the</w:t>
      </w:r>
      <w:r w:rsidRPr="006863C0">
        <w:rPr>
          <w:sz w:val="16"/>
          <w:szCs w:val="26"/>
        </w:rPr>
        <w:t xml:space="preserve"> distinct </w:t>
      </w:r>
      <w:r w:rsidRPr="006863C0">
        <w:rPr>
          <w:rStyle w:val="StyleUnderline"/>
          <w:sz w:val="26"/>
          <w:szCs w:val="26"/>
        </w:rPr>
        <w:t>possibility that supplies of vital life staples may run short</w:t>
      </w:r>
      <w:r w:rsidRPr="006863C0">
        <w:rPr>
          <w:sz w:val="16"/>
          <w:szCs w:val="26"/>
        </w:rPr>
        <w:t xml:space="preserve">, possibly for long periods of time. </w:t>
      </w:r>
      <w:r w:rsidRPr="006863C0">
        <w:rPr>
          <w:rStyle w:val="StyleUnderline"/>
          <w:sz w:val="26"/>
          <w:szCs w:val="26"/>
        </w:rPr>
        <w:t>Droughts are projected</w:t>
      </w:r>
      <w:r w:rsidRPr="006863C0">
        <w:rPr>
          <w:sz w:val="16"/>
          <w:szCs w:val="26"/>
        </w:rPr>
        <w:t xml:space="preserve"> to last longer, with water supplies and growing conditions increasingly precarious. </w:t>
      </w:r>
      <w:r w:rsidRPr="006863C0">
        <w:rPr>
          <w:rStyle w:val="StyleUnderline"/>
          <w:sz w:val="26"/>
          <w:szCs w:val="26"/>
        </w:rPr>
        <w:t>Capitalist enterprise could</w:t>
      </w:r>
      <w:r w:rsidRPr="006863C0">
        <w:rPr>
          <w:sz w:val="16"/>
          <w:szCs w:val="26"/>
        </w:rPr>
        <w:t xml:space="preserve">, first of all, </w:t>
      </w:r>
      <w:r w:rsidRPr="006863C0">
        <w:rPr>
          <w:rStyle w:val="StyleUnderline"/>
          <w:sz w:val="26"/>
          <w:szCs w:val="26"/>
        </w:rPr>
        <w:t>provide the</w:t>
      </w:r>
      <w:r w:rsidRPr="006863C0">
        <w:rPr>
          <w:sz w:val="16"/>
          <w:szCs w:val="26"/>
        </w:rPr>
        <w:t xml:space="preserve"> </w:t>
      </w:r>
      <w:r w:rsidRPr="006863C0">
        <w:rPr>
          <w:rStyle w:val="Emphasis"/>
          <w:sz w:val="26"/>
          <w:szCs w:val="26"/>
        </w:rPr>
        <w:t>impetus to</w:t>
      </w:r>
      <w:r w:rsidRPr="006863C0">
        <w:rPr>
          <w:rStyle w:val="StyleUnderline"/>
          <w:sz w:val="26"/>
          <w:szCs w:val="26"/>
        </w:rPr>
        <w:t xml:space="preserve"> finally </w:t>
      </w:r>
      <w:r w:rsidRPr="006863C0">
        <w:rPr>
          <w:rStyle w:val="Emphasis"/>
          <w:sz w:val="26"/>
          <w:szCs w:val="26"/>
        </w:rPr>
        <w:t>reform</w:t>
      </w:r>
      <w:r w:rsidRPr="006863C0">
        <w:rPr>
          <w:sz w:val="16"/>
          <w:szCs w:val="26"/>
        </w:rPr>
        <w:t xml:space="preserve"> a dizzying multitude of </w:t>
      </w:r>
      <w:r w:rsidRPr="006863C0">
        <w:rPr>
          <w:rStyle w:val="Emphasis"/>
          <w:sz w:val="26"/>
          <w:szCs w:val="26"/>
        </w:rPr>
        <w:t>price distortions</w:t>
      </w:r>
      <w:r w:rsidRPr="006863C0">
        <w:rPr>
          <w:sz w:val="16"/>
          <w:szCs w:val="26"/>
        </w:rPr>
        <w:t xml:space="preserve"> </w:t>
      </w:r>
      <w:r w:rsidRPr="006863C0">
        <w:rPr>
          <w:rStyle w:val="StyleUnderline"/>
          <w:sz w:val="26"/>
          <w:szCs w:val="26"/>
        </w:rPr>
        <w:t>that plague water supply and agriculture</w:t>
      </w:r>
      <w:r w:rsidRPr="006863C0">
        <w:rPr>
          <w:sz w:val="16"/>
          <w:szCs w:val="26"/>
        </w:rPr>
        <w:t xml:space="preserve"> worldwide. Second, </w:t>
      </w:r>
      <w:r w:rsidRPr="006863C0">
        <w:rPr>
          <w:rStyle w:val="Emphasis"/>
          <w:sz w:val="26"/>
          <w:szCs w:val="26"/>
        </w:rPr>
        <w:t>capitalist enterprise</w:t>
      </w:r>
      <w:r w:rsidRPr="006863C0">
        <w:rPr>
          <w:sz w:val="16"/>
          <w:szCs w:val="26"/>
        </w:rPr>
        <w:t xml:space="preserve"> </w:t>
      </w:r>
      <w:r w:rsidRPr="006863C0">
        <w:rPr>
          <w:rStyle w:val="StyleUnderline"/>
          <w:sz w:val="26"/>
          <w:szCs w:val="26"/>
        </w:rPr>
        <w:t>can</w:t>
      </w:r>
      <w:r w:rsidRPr="006863C0">
        <w:rPr>
          <w:sz w:val="16"/>
          <w:szCs w:val="26"/>
        </w:rPr>
        <w:t xml:space="preserve"> </w:t>
      </w:r>
      <w:r w:rsidRPr="006863C0">
        <w:rPr>
          <w:rStyle w:val="Emphasis"/>
          <w:sz w:val="26"/>
          <w:szCs w:val="26"/>
        </w:rPr>
        <w:t>undertake scale production</w:t>
      </w:r>
      <w:r w:rsidRPr="006863C0">
        <w:rPr>
          <w:sz w:val="16"/>
          <w:szCs w:val="26"/>
        </w:rPr>
        <w:t xml:space="preserve"> </w:t>
      </w:r>
      <w:r w:rsidRPr="006863C0">
        <w:rPr>
          <w:rStyle w:val="StyleUnderline"/>
          <w:sz w:val="26"/>
          <w:szCs w:val="26"/>
        </w:rPr>
        <w:t>of some emergent technologies that might alleviate shortages.</w:t>
      </w:r>
      <w:r w:rsidRPr="006863C0">
        <w:rPr>
          <w:sz w:val="16"/>
          <w:szCs w:val="26"/>
        </w:rPr>
        <w:t xml:space="preserve"> </w:t>
      </w:r>
      <w:r w:rsidRPr="006863C0">
        <w:rPr>
          <w:rStyle w:val="Emphasis"/>
          <w:sz w:val="26"/>
          <w:szCs w:val="26"/>
        </w:rPr>
        <w:t>Desalination technology</w:t>
      </w:r>
      <w:r w:rsidRPr="006863C0">
        <w:rPr>
          <w:sz w:val="16"/>
          <w:szCs w:val="26"/>
        </w:rPr>
        <w:t xml:space="preserve"> </w:t>
      </w:r>
      <w:r w:rsidRPr="006863C0">
        <w:rPr>
          <w:rStyle w:val="StyleUnderline"/>
          <w:sz w:val="26"/>
          <w:szCs w:val="26"/>
        </w:rPr>
        <w:t>can convert salty seawater into</w:t>
      </w:r>
      <w:r w:rsidRPr="006863C0">
        <w:rPr>
          <w:sz w:val="16"/>
          <w:szCs w:val="26"/>
        </w:rPr>
        <w:t xml:space="preserve"> drinkable </w:t>
      </w:r>
      <w:r w:rsidRPr="006863C0">
        <w:rPr>
          <w:rStyle w:val="StyleUnderline"/>
          <w:sz w:val="26"/>
          <w:szCs w:val="26"/>
        </w:rPr>
        <w:t>freshwater</w:t>
      </w:r>
      <w:r w:rsidRPr="006863C0">
        <w:rPr>
          <w:sz w:val="16"/>
          <w:szCs w:val="26"/>
        </w:rPr>
        <w:t xml:space="preserve">.54 A number of environmental and economic issues need to be solved to deploy these technologies at large scales, but </w:t>
      </w:r>
      <w:r w:rsidRPr="006863C0">
        <w:rPr>
          <w:rStyle w:val="StyleUnderline"/>
          <w:sz w:val="26"/>
          <w:szCs w:val="26"/>
        </w:rPr>
        <w:t>in a crisis</w:t>
      </w:r>
      <w:r w:rsidRPr="006863C0">
        <w:rPr>
          <w:sz w:val="16"/>
          <w:szCs w:val="26"/>
        </w:rPr>
        <w:t xml:space="preserve">, </w:t>
      </w:r>
      <w:r w:rsidRPr="006863C0">
        <w:rPr>
          <w:rStyle w:val="Emphasis"/>
          <w:sz w:val="26"/>
          <w:szCs w:val="26"/>
        </w:rPr>
        <w:t>solutions will</w:t>
      </w:r>
      <w:r w:rsidRPr="006863C0">
        <w:rPr>
          <w:rStyle w:val="StyleUnderline"/>
          <w:sz w:val="26"/>
          <w:szCs w:val="26"/>
        </w:rPr>
        <w:t xml:space="preserve"> be more </w:t>
      </w:r>
      <w:r w:rsidRPr="006863C0">
        <w:rPr>
          <w:rStyle w:val="Emphasis"/>
          <w:sz w:val="26"/>
          <w:szCs w:val="26"/>
        </w:rPr>
        <w:t>likely to present themselves</w:t>
      </w:r>
      <w:r w:rsidRPr="006863C0">
        <w:rPr>
          <w:sz w:val="16"/>
          <w:szCs w:val="26"/>
        </w:rPr>
        <w:t xml:space="preserve">. </w:t>
      </w:r>
      <w:r w:rsidRPr="006863C0">
        <w:rPr>
          <w:rStyle w:val="StyleUnderline"/>
          <w:sz w:val="26"/>
          <w:szCs w:val="26"/>
        </w:rPr>
        <w:t>A technology that is already being adopted</w:t>
      </w:r>
      <w:r w:rsidRPr="006863C0">
        <w:rPr>
          <w:sz w:val="16"/>
          <w:szCs w:val="26"/>
        </w:rPr>
        <w:t xml:space="preserve"> to produce food </w:t>
      </w:r>
      <w:r w:rsidRPr="006863C0">
        <w:rPr>
          <w:rStyle w:val="StyleUnderline"/>
          <w:sz w:val="26"/>
          <w:szCs w:val="26"/>
        </w:rPr>
        <w:t>is the modernized version of old-fashioned greenhouses.</w:t>
      </w:r>
      <w:r w:rsidRPr="006863C0">
        <w:rPr>
          <w:sz w:val="16"/>
          <w:szCs w:val="26"/>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6863C0">
        <w:rPr>
          <w:rStyle w:val="StyleUnderline"/>
          <w:sz w:val="26"/>
          <w:szCs w:val="26"/>
        </w:rPr>
        <w:t>Sustained shortages in a climate-changed future might require that a</w:t>
      </w:r>
      <w:r w:rsidRPr="006863C0">
        <w:rPr>
          <w:sz w:val="16"/>
          <w:szCs w:val="26"/>
        </w:rPr>
        <w:t xml:space="preserve"> </w:t>
      </w:r>
      <w:r w:rsidRPr="006863C0">
        <w:rPr>
          <w:rStyle w:val="Emphasis"/>
          <w:sz w:val="26"/>
          <w:szCs w:val="26"/>
        </w:rPr>
        <w:t>capitalist</w:t>
      </w:r>
      <w:r w:rsidRPr="006863C0">
        <w:rPr>
          <w:sz w:val="16"/>
          <w:szCs w:val="26"/>
        </w:rPr>
        <w:t xml:space="preserve"> </w:t>
      </w:r>
      <w:r w:rsidRPr="006863C0">
        <w:rPr>
          <w:rStyle w:val="StyleUnderline"/>
          <w:sz w:val="26"/>
          <w:szCs w:val="26"/>
        </w:rPr>
        <w:t xml:space="preserve">take hold of </w:t>
      </w:r>
      <w:r w:rsidRPr="006863C0">
        <w:rPr>
          <w:rStyle w:val="Emphasis"/>
          <w:sz w:val="26"/>
          <w:szCs w:val="26"/>
        </w:rPr>
        <w:t>greenhouse growing and expand production</w:t>
      </w:r>
      <w:r w:rsidRPr="006863C0">
        <w:rPr>
          <w:sz w:val="16"/>
          <w:szCs w:val="26"/>
        </w:rPr>
        <w:t xml:space="preserve"> </w:t>
      </w:r>
      <w:r w:rsidRPr="006863C0">
        <w:rPr>
          <w:rStyle w:val="Emphasis"/>
          <w:sz w:val="26"/>
          <w:szCs w:val="26"/>
        </w:rPr>
        <w:t>to feed the masses</w:t>
      </w:r>
      <w:r w:rsidRPr="006863C0">
        <w:rPr>
          <w:sz w:val="16"/>
          <w:szCs w:val="26"/>
        </w:rPr>
        <w:t xml:space="preserve"> </w:t>
      </w:r>
      <w:r w:rsidRPr="006863C0">
        <w:rPr>
          <w:rStyle w:val="StyleUnderline"/>
          <w:sz w:val="26"/>
          <w:szCs w:val="26"/>
        </w:rPr>
        <w:t>that might otherwise revolt</w:t>
      </w:r>
      <w:r w:rsidRPr="006863C0">
        <w:rPr>
          <w:sz w:val="16"/>
          <w:szCs w:val="26"/>
        </w:rPr>
        <w:t xml:space="preserve">. 2.9 </w:t>
      </w:r>
      <w:r w:rsidRPr="006863C0">
        <w:rPr>
          <w:rStyle w:val="Emphasis"/>
          <w:sz w:val="26"/>
          <w:szCs w:val="26"/>
        </w:rPr>
        <w:t>CHOOSE CAPITALISM</w:t>
      </w:r>
      <w:r w:rsidRPr="006863C0">
        <w:rPr>
          <w:sz w:val="16"/>
          <w:szCs w:val="26"/>
        </w:rPr>
        <w:t xml:space="preserve"> </w:t>
      </w:r>
      <w:r w:rsidRPr="006863C0">
        <w:rPr>
          <w:rStyle w:val="StyleUnderline"/>
          <w:sz w:val="26"/>
          <w:szCs w:val="26"/>
        </w:rPr>
        <w:t>Clearly, the job</w:t>
      </w:r>
      <w:r w:rsidRPr="006863C0">
        <w:rPr>
          <w:sz w:val="16"/>
          <w:szCs w:val="26"/>
        </w:rPr>
        <w:t xml:space="preserve"> in front of humankind </w:t>
      </w:r>
      <w:r w:rsidRPr="006863C0">
        <w:rPr>
          <w:rStyle w:val="StyleUnderline"/>
          <w:sz w:val="26"/>
          <w:szCs w:val="26"/>
        </w:rPr>
        <w:t>is enormous, complex, and many-faceted</w:t>
      </w:r>
      <w:r w:rsidRPr="006863C0">
        <w:rPr>
          <w:sz w:val="16"/>
          <w:szCs w:val="26"/>
        </w:rPr>
        <w:t xml:space="preserve">. The best hope is to be able to identify certain human impacts that are clearly harmful to the global environment, and to disincentivize them. Getting back to notions of institutions in capitalism, </w:t>
      </w:r>
      <w:r w:rsidRPr="006863C0">
        <w:rPr>
          <w:rStyle w:val="StyleUnderline"/>
          <w:sz w:val="26"/>
          <w:szCs w:val="26"/>
        </w:rPr>
        <w:t>what is crucial is aligning the right incentives with profit-making activity</w:t>
      </w:r>
      <w:r w:rsidRPr="006863C0">
        <w:rPr>
          <w:sz w:val="16"/>
          <w:szCs w:val="26"/>
        </w:rPr>
        <w:t xml:space="preserve">. </w:t>
      </w:r>
      <w:r w:rsidRPr="006863C0">
        <w:rPr>
          <w:rStyle w:val="StyleUnderline"/>
          <w:sz w:val="26"/>
          <w:szCs w:val="26"/>
        </w:rPr>
        <w:t xml:space="preserve">What capitalism does </w:t>
      </w:r>
      <w:r w:rsidRPr="006863C0">
        <w:rPr>
          <w:rStyle w:val="Emphasis"/>
          <w:sz w:val="26"/>
          <w:szCs w:val="26"/>
        </w:rPr>
        <w:t>so well</w:t>
      </w:r>
      <w:r w:rsidRPr="006863C0">
        <w:rPr>
          <w:sz w:val="16"/>
          <w:szCs w:val="26"/>
        </w:rPr>
        <w:t xml:space="preserve"> — beyond human comprehension — </w:t>
      </w:r>
      <w:r w:rsidRPr="006863C0">
        <w:rPr>
          <w:rStyle w:val="Emphasis"/>
          <w:sz w:val="26"/>
          <w:szCs w:val="26"/>
        </w:rPr>
        <w:t>is coordinate activity</w:t>
      </w:r>
      <w:r w:rsidRPr="006863C0">
        <w:rPr>
          <w:sz w:val="16"/>
          <w:szCs w:val="26"/>
        </w:rPr>
        <w:t xml:space="preserve"> </w:t>
      </w:r>
      <w:r w:rsidRPr="006863C0">
        <w:rPr>
          <w:rStyle w:val="StyleUnderline"/>
          <w:sz w:val="26"/>
          <w:szCs w:val="26"/>
        </w:rPr>
        <w:t>and</w:t>
      </w:r>
      <w:r w:rsidRPr="006863C0">
        <w:rPr>
          <w:sz w:val="16"/>
          <w:szCs w:val="26"/>
        </w:rPr>
        <w:t xml:space="preserve"> </w:t>
      </w:r>
      <w:r w:rsidRPr="006863C0">
        <w:rPr>
          <w:rStyle w:val="Emphasis"/>
          <w:sz w:val="26"/>
          <w:szCs w:val="26"/>
        </w:rPr>
        <w:t>send broad signals about scarcity</w:t>
      </w:r>
      <w:r w:rsidRPr="006863C0">
        <w:rPr>
          <w:sz w:val="16"/>
          <w:szCs w:val="26"/>
        </w:rPr>
        <w:t xml:space="preserve">. </w:t>
      </w:r>
      <w:r w:rsidRPr="006863C0">
        <w:rPr>
          <w:rStyle w:val="StyleUnderline"/>
          <w:sz w:val="26"/>
          <w:szCs w:val="26"/>
        </w:rPr>
        <w:t>Information about a wide variety of environmental phenomena is</w:t>
      </w:r>
      <w:r w:rsidRPr="006863C0">
        <w:rPr>
          <w:sz w:val="16"/>
          <w:szCs w:val="26"/>
        </w:rPr>
        <w:t xml:space="preserve"> extremely </w:t>
      </w:r>
      <w:r w:rsidRPr="006863C0">
        <w:rPr>
          <w:rStyle w:val="StyleUnderline"/>
          <w:sz w:val="26"/>
          <w:szCs w:val="26"/>
        </w:rPr>
        <w:t>difficult to collect and process</w:t>
      </w:r>
      <w:r w:rsidRPr="006863C0">
        <w:rPr>
          <w:sz w:val="16"/>
          <w:szCs w:val="26"/>
        </w:rPr>
        <w:t xml:space="preserve">. If a set of environmental taxes can help establish a network of environ-mental prices, then an unfathomably large and complex machinery will have been set in motion in the right direction. Also, </w:t>
      </w:r>
      <w:r w:rsidRPr="006863C0">
        <w:rPr>
          <w:rStyle w:val="StyleUnderline"/>
          <w:sz w:val="26"/>
          <w:szCs w:val="26"/>
        </w:rPr>
        <w:t>because of the need for new scientific solutions</w:t>
      </w:r>
      <w:r w:rsidRPr="006863C0">
        <w:rPr>
          <w:sz w:val="16"/>
          <w:szCs w:val="26"/>
        </w:rPr>
        <w:t xml:space="preserve"> to this daunting list of problems</w:t>
      </w:r>
      <w:r w:rsidRPr="006863C0">
        <w:rPr>
          <w:rStyle w:val="Emphasis"/>
          <w:sz w:val="26"/>
          <w:szCs w:val="26"/>
        </w:rPr>
        <w:t>, new science and technology is desperately needed</w:t>
      </w:r>
      <w:r w:rsidRPr="006863C0">
        <w:rPr>
          <w:sz w:val="16"/>
          <w:szCs w:val="26"/>
        </w:rPr>
        <w:t xml:space="preserve">. </w:t>
      </w:r>
      <w:r w:rsidRPr="006863C0">
        <w:rPr>
          <w:rStyle w:val="Emphasis"/>
          <w:sz w:val="26"/>
          <w:szCs w:val="26"/>
        </w:rPr>
        <w:t>Capitalism is tried and true</w:t>
      </w:r>
      <w:r w:rsidRPr="006863C0">
        <w:rPr>
          <w:sz w:val="16"/>
          <w:szCs w:val="26"/>
        </w:rPr>
        <w:t xml:space="preserve"> </w:t>
      </w:r>
      <w:r w:rsidRPr="006863C0">
        <w:rPr>
          <w:rStyle w:val="StyleUnderline"/>
          <w:sz w:val="26"/>
          <w:szCs w:val="26"/>
        </w:rPr>
        <w:t xml:space="preserve">in terms of </w:t>
      </w:r>
      <w:r w:rsidRPr="006863C0">
        <w:rPr>
          <w:rStyle w:val="Emphasis"/>
          <w:sz w:val="26"/>
          <w:szCs w:val="26"/>
        </w:rPr>
        <w:t>producing innovation</w:t>
      </w:r>
      <w:r w:rsidRPr="006863C0">
        <w:rPr>
          <w:sz w:val="16"/>
          <w:szCs w:val="26"/>
        </w:rPr>
        <w:t xml:space="preserve">. Again drawing upon the study of institutions, it is not so much that individuals need a profit-motive in order to tinker, but </w:t>
      </w:r>
      <w:r w:rsidRPr="006863C0">
        <w:rPr>
          <w:rStyle w:val="StyleUnderline"/>
          <w:sz w:val="26"/>
          <w:szCs w:val="26"/>
        </w:rPr>
        <w:t xml:space="preserve">the prospect of </w:t>
      </w:r>
      <w:r w:rsidRPr="006863C0">
        <w:rPr>
          <w:rStyle w:val="Emphasis"/>
          <w:sz w:val="26"/>
          <w:szCs w:val="26"/>
        </w:rPr>
        <w:t>profit-making has to be present</w:t>
      </w:r>
      <w:r w:rsidRPr="006863C0">
        <w:rPr>
          <w:rStyle w:val="StyleUnderline"/>
          <w:sz w:val="26"/>
          <w:szCs w:val="26"/>
        </w:rPr>
        <w:t xml:space="preserve"> in order for institutions</w:t>
      </w:r>
      <w:r w:rsidRPr="006863C0">
        <w:rPr>
          <w:sz w:val="16"/>
          <w:szCs w:val="26"/>
        </w:rPr>
        <w:t xml:space="preserve">, including corporations, </w:t>
      </w:r>
      <w:r w:rsidRPr="006863C0">
        <w:rPr>
          <w:rStyle w:val="StyleUnderline"/>
          <w:sz w:val="26"/>
          <w:szCs w:val="26"/>
        </w:rPr>
        <w:t xml:space="preserve">to devote </w:t>
      </w:r>
      <w:r w:rsidRPr="006863C0">
        <w:rPr>
          <w:rStyle w:val="StyleUnderline"/>
          <w:sz w:val="26"/>
          <w:szCs w:val="26"/>
        </w:rPr>
        <w:lastRenderedPageBreak/>
        <w:t>resources, attention, and energy towards the development of solutions</w:t>
      </w:r>
      <w:r w:rsidRPr="006863C0">
        <w:rPr>
          <w:sz w:val="16"/>
          <w:szCs w:val="26"/>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6863C0">
        <w:rPr>
          <w:rStyle w:val="Emphasis"/>
          <w:sz w:val="26"/>
          <w:szCs w:val="26"/>
        </w:rPr>
        <w:t>the scale of needed change is profound</w:t>
      </w:r>
      <w:r w:rsidRPr="006863C0">
        <w:rPr>
          <w:sz w:val="16"/>
          <w:szCs w:val="26"/>
        </w:rPr>
        <w:t xml:space="preserve">. </w:t>
      </w:r>
      <w:r w:rsidRPr="006863C0">
        <w:rPr>
          <w:rStyle w:val="StyleUnderline"/>
          <w:sz w:val="26"/>
          <w:szCs w:val="26"/>
        </w:rPr>
        <w:t>Huge networks of infrastructure</w:t>
      </w:r>
      <w:r w:rsidRPr="006863C0">
        <w:rPr>
          <w:sz w:val="16"/>
          <w:szCs w:val="26"/>
        </w:rPr>
        <w:t xml:space="preserve"> centered upon a fossil fuel-centered economy </w:t>
      </w:r>
      <w:r w:rsidRPr="006863C0">
        <w:rPr>
          <w:rStyle w:val="StyleUnderline"/>
          <w:sz w:val="26"/>
          <w:szCs w:val="26"/>
        </w:rPr>
        <w:t>must</w:t>
      </w:r>
      <w:r w:rsidRPr="006863C0">
        <w:rPr>
          <w:sz w:val="16"/>
          <w:szCs w:val="26"/>
        </w:rPr>
        <w:t xml:space="preserve"> somehow </w:t>
      </w:r>
      <w:r w:rsidRPr="006863C0">
        <w:rPr>
          <w:rStyle w:val="StyleUnderline"/>
          <w:sz w:val="26"/>
          <w:szCs w:val="26"/>
        </w:rPr>
        <w:t>be replaced or adapted</w:t>
      </w:r>
      <w:r w:rsidRPr="006863C0">
        <w:rPr>
          <w:sz w:val="16"/>
          <w:szCs w:val="26"/>
        </w:rPr>
        <w:t xml:space="preserve"> to new ways of generating, transmitting, consuming, and storing energy. </w:t>
      </w:r>
      <w:r w:rsidRPr="006863C0">
        <w:rPr>
          <w:rStyle w:val="StyleUnderline"/>
          <w:sz w:val="26"/>
          <w:szCs w:val="26"/>
        </w:rPr>
        <w:t>A global system of feeding seven billion humans</w:t>
      </w:r>
      <w:r w:rsidRPr="006863C0">
        <w:rPr>
          <w:sz w:val="16"/>
          <w:szCs w:val="26"/>
        </w:rPr>
        <w:t xml:space="preserve"> (and counting), unsustainable on its face, </w:t>
      </w:r>
      <w:r w:rsidRPr="006863C0">
        <w:rPr>
          <w:rStyle w:val="StyleUnderline"/>
          <w:sz w:val="26"/>
          <w:szCs w:val="26"/>
        </w:rPr>
        <w:t>must be morphed into something else that</w:t>
      </w:r>
      <w:r w:rsidRPr="006863C0">
        <w:rPr>
          <w:sz w:val="16"/>
          <w:szCs w:val="26"/>
        </w:rPr>
        <w:t xml:space="preserve"> can fill that huge role. </w:t>
      </w:r>
      <w:r w:rsidRPr="006863C0">
        <w:rPr>
          <w:rStyle w:val="StyleUnderline"/>
          <w:sz w:val="26"/>
          <w:szCs w:val="26"/>
        </w:rPr>
        <w:t>About a billion and a half cars and trucks</w:t>
      </w:r>
      <w:r w:rsidRPr="006863C0">
        <w:rPr>
          <w:sz w:val="16"/>
          <w:szCs w:val="26"/>
        </w:rPr>
        <w:t xml:space="preserve"> in the world </w:t>
      </w:r>
      <w:r w:rsidRPr="006863C0">
        <w:rPr>
          <w:rStyle w:val="StyleUnderline"/>
          <w:sz w:val="26"/>
          <w:szCs w:val="26"/>
        </w:rPr>
        <w:t>must</w:t>
      </w:r>
      <w:r w:rsidRPr="006863C0">
        <w:rPr>
          <w:sz w:val="16"/>
          <w:szCs w:val="26"/>
        </w:rPr>
        <w:t xml:space="preserve">, over time, </w:t>
      </w:r>
      <w:r w:rsidRPr="006863C0">
        <w:rPr>
          <w:rStyle w:val="StyleUnderline"/>
          <w:sz w:val="26"/>
          <w:szCs w:val="26"/>
        </w:rPr>
        <w:t>be swapped out</w:t>
      </w:r>
      <w:r w:rsidRPr="006863C0">
        <w:rPr>
          <w:sz w:val="16"/>
          <w:szCs w:val="26"/>
        </w:rPr>
        <w:t xml:space="preserve"> for vehicles that must be dramatically different. </w:t>
      </w:r>
      <w:r w:rsidRPr="006863C0">
        <w:rPr>
          <w:rStyle w:val="StyleUnderline"/>
          <w:sz w:val="26"/>
          <w:szCs w:val="26"/>
        </w:rPr>
        <w:t>This is a daunting to-do list</w:t>
      </w:r>
      <w:r w:rsidRPr="006863C0">
        <w:rPr>
          <w:sz w:val="16"/>
          <w:szCs w:val="26"/>
        </w:rPr>
        <w:t xml:space="preserve">, </w:t>
      </w:r>
      <w:r w:rsidRPr="006863C0">
        <w:rPr>
          <w:rStyle w:val="Emphasis"/>
          <w:sz w:val="26"/>
          <w:szCs w:val="26"/>
        </w:rPr>
        <w:t>but look</w:t>
      </w:r>
      <w:r w:rsidRPr="006863C0">
        <w:rPr>
          <w:sz w:val="16"/>
          <w:szCs w:val="26"/>
        </w:rPr>
        <w:t xml:space="preserve"> a bit more </w:t>
      </w:r>
      <w:r w:rsidRPr="006863C0">
        <w:rPr>
          <w:rStyle w:val="Emphasis"/>
          <w:sz w:val="26"/>
          <w:szCs w:val="26"/>
        </w:rPr>
        <w:t>carefully</w:t>
      </w:r>
      <w:r w:rsidRPr="006863C0">
        <w:rPr>
          <w:sz w:val="16"/>
          <w:szCs w:val="26"/>
        </w:rPr>
        <w:t xml:space="preserve"> among the gloomy news. Elon </w:t>
      </w:r>
      <w:r w:rsidRPr="006863C0">
        <w:rPr>
          <w:rStyle w:val="StyleUnderline"/>
          <w:sz w:val="26"/>
          <w:szCs w:val="26"/>
        </w:rPr>
        <w:t>Musk</w:t>
      </w:r>
      <w:r w:rsidRPr="006863C0">
        <w:rPr>
          <w:sz w:val="16"/>
          <w:szCs w:val="26"/>
        </w:rPr>
        <w:t xml:space="preserve">, a freewheeling, pot-smoking entrepreneur </w:t>
      </w:r>
      <w:r w:rsidRPr="006863C0">
        <w:rPr>
          <w:rStyle w:val="StyleUnderline"/>
          <w:sz w:val="26"/>
          <w:szCs w:val="26"/>
        </w:rPr>
        <w:t>shows signs of breaking into not one, but two industries</w:t>
      </w:r>
      <w:r w:rsidRPr="006863C0">
        <w:rPr>
          <w:sz w:val="16"/>
          <w:szCs w:val="26"/>
        </w:rPr>
        <w:t xml:space="preserve"> dominated by behemoths with political power. Thanks to California emissions standards, </w:t>
      </w:r>
      <w:r w:rsidRPr="006863C0">
        <w:rPr>
          <w:rStyle w:val="StyleUnderline"/>
          <w:sz w:val="26"/>
          <w:szCs w:val="26"/>
        </w:rPr>
        <w:t>automobile manufacturers have developed cars that emit a fraction of what they did</w:t>
      </w:r>
      <w:r w:rsidRPr="006863C0">
        <w:rPr>
          <w:sz w:val="16"/>
          <w:szCs w:val="26"/>
        </w:rPr>
        <w:t xml:space="preserve"> less than a generation ago. </w:t>
      </w:r>
      <w:r w:rsidRPr="006863C0">
        <w:rPr>
          <w:rStyle w:val="StyleUnderline"/>
          <w:sz w:val="26"/>
          <w:szCs w:val="26"/>
        </w:rPr>
        <w:t>Hybrid electric vehicles have</w:t>
      </w:r>
      <w:r w:rsidRPr="006863C0">
        <w:rPr>
          <w:sz w:val="16"/>
          <w:szCs w:val="26"/>
        </w:rPr>
        <w:t xml:space="preserve"> thoroughly </w:t>
      </w:r>
      <w:r w:rsidRPr="006863C0">
        <w:rPr>
          <w:rStyle w:val="StyleUnderline"/>
          <w:sz w:val="26"/>
          <w:szCs w:val="26"/>
        </w:rPr>
        <w:t>penetrated an American market that powerful American politicians had tried to cordon off</w:t>
      </w:r>
      <w:r w:rsidRPr="006863C0">
        <w:rPr>
          <w:sz w:val="16"/>
          <w:szCs w:val="26"/>
        </w:rPr>
        <w:t xml:space="preserve"> for American manufacturers only. </w:t>
      </w:r>
      <w:r w:rsidRPr="006863C0">
        <w:rPr>
          <w:rStyle w:val="StyleUnderline"/>
          <w:sz w:val="26"/>
          <w:szCs w:val="26"/>
        </w:rPr>
        <w:t>At least two companies have developed meat substitutes that are</w:t>
      </w:r>
      <w:r w:rsidRPr="006863C0">
        <w:rPr>
          <w:sz w:val="16"/>
          <w:szCs w:val="26"/>
        </w:rPr>
        <w:t xml:space="preserve"> now widely judged to be </w:t>
      </w:r>
      <w:r w:rsidRPr="006863C0">
        <w:rPr>
          <w:rStyle w:val="StyleUnderline"/>
          <w:sz w:val="26"/>
          <w:szCs w:val="26"/>
        </w:rPr>
        <w:t>indistinguishable from meat</w:t>
      </w:r>
      <w:r w:rsidRPr="006863C0">
        <w:rPr>
          <w:sz w:val="16"/>
          <w:szCs w:val="26"/>
        </w:rPr>
        <w:t xml:space="preserve">, and have established product outposts in the ancient power centers of fast food, McDonald's and Burger King. The tiny country of </w:t>
      </w:r>
      <w:r w:rsidRPr="006863C0">
        <w:rPr>
          <w:rStyle w:val="StyleUnderline"/>
          <w:sz w:val="26"/>
          <w:szCs w:val="26"/>
        </w:rPr>
        <w:t>the Netherlands</w:t>
      </w:r>
      <w:r w:rsidRPr="006863C0">
        <w:rPr>
          <w:sz w:val="16"/>
          <w:szCs w:val="26"/>
        </w:rPr>
        <w:t xml:space="preserve">, about half the size of West Virginia, </w:t>
      </w:r>
      <w:r w:rsidRPr="006863C0">
        <w:rPr>
          <w:rStyle w:val="StyleUnderline"/>
          <w:sz w:val="26"/>
          <w:szCs w:val="26"/>
        </w:rPr>
        <w:t>exports almost as much food as the U</w:t>
      </w:r>
      <w:r w:rsidRPr="006863C0">
        <w:rPr>
          <w:sz w:val="16"/>
          <w:szCs w:val="26"/>
        </w:rPr>
        <w:t xml:space="preserve">nited </w:t>
      </w:r>
      <w:r w:rsidRPr="006863C0">
        <w:rPr>
          <w:rStyle w:val="StyleUnderline"/>
          <w:sz w:val="26"/>
          <w:szCs w:val="26"/>
        </w:rPr>
        <w:t>S</w:t>
      </w:r>
      <w:r w:rsidRPr="006863C0">
        <w:rPr>
          <w:sz w:val="16"/>
          <w:szCs w:val="26"/>
        </w:rPr>
        <w:t xml:space="preserve">tates, able to ship fresh produce all the way to Africa. At bottom, </w:t>
      </w:r>
      <w:r w:rsidRPr="006863C0">
        <w:rPr>
          <w:rStyle w:val="Emphasis"/>
          <w:sz w:val="26"/>
          <w:szCs w:val="26"/>
        </w:rPr>
        <w:t>all of these accomplishments</w:t>
      </w:r>
      <w:r w:rsidRPr="006863C0">
        <w:rPr>
          <w:sz w:val="16"/>
          <w:szCs w:val="26"/>
        </w:rPr>
        <w:t xml:space="preserve"> and thousands more </w:t>
      </w:r>
      <w:r w:rsidRPr="006863C0">
        <w:rPr>
          <w:rStyle w:val="Emphasis"/>
          <w:sz w:val="26"/>
          <w:szCs w:val="26"/>
        </w:rPr>
        <w:t>are</w:t>
      </w:r>
      <w:r w:rsidRPr="006863C0">
        <w:rPr>
          <w:sz w:val="16"/>
          <w:szCs w:val="26"/>
        </w:rPr>
        <w:t xml:space="preserve"> and were </w:t>
      </w:r>
      <w:r w:rsidRPr="006863C0">
        <w:rPr>
          <w:rStyle w:val="Emphasis"/>
          <w:sz w:val="26"/>
          <w:szCs w:val="26"/>
        </w:rPr>
        <w:t>capitalist in nature.</w:t>
      </w:r>
      <w:r w:rsidRPr="006863C0">
        <w:rPr>
          <w:sz w:val="16"/>
          <w:szCs w:val="26"/>
        </w:rPr>
        <w:t xml:space="preserve"> While they collectively repre-sent a trifle of what still needs to be accomplished, </w:t>
      </w:r>
      <w:r w:rsidRPr="006863C0">
        <w:rPr>
          <w:rStyle w:val="StyleUnderline"/>
          <w:sz w:val="26"/>
          <w:szCs w:val="26"/>
        </w:rPr>
        <w:t>they were also undertaken without the correct incentives in place, and</w:t>
      </w:r>
      <w:r w:rsidRPr="006863C0">
        <w:rPr>
          <w:sz w:val="16"/>
          <w:szCs w:val="26"/>
        </w:rPr>
        <w:t xml:space="preserve"> thus also </w:t>
      </w:r>
      <w:r w:rsidRPr="006863C0">
        <w:rPr>
          <w:rStyle w:val="StyleUnderline"/>
          <w:sz w:val="26"/>
          <w:szCs w:val="26"/>
        </w:rPr>
        <w:t>represent the</w:t>
      </w:r>
      <w:r w:rsidRPr="006863C0">
        <w:rPr>
          <w:sz w:val="16"/>
          <w:szCs w:val="26"/>
        </w:rPr>
        <w:t xml:space="preserve"> tremendous </w:t>
      </w:r>
      <w:r w:rsidRPr="006863C0">
        <w:rPr>
          <w:rStyle w:val="Emphasis"/>
          <w:sz w:val="26"/>
          <w:szCs w:val="26"/>
        </w:rPr>
        <w:t>promise of capitalism</w:t>
      </w:r>
      <w:r w:rsidRPr="006863C0">
        <w:rPr>
          <w:sz w:val="16"/>
          <w:szCs w:val="26"/>
        </w:rPr>
        <w:t>.</w:t>
      </w:r>
    </w:p>
    <w:p w14:paraId="3C7F7209" w14:textId="77777777" w:rsidR="00210666" w:rsidRPr="006863C0" w:rsidRDefault="00210666" w:rsidP="00210666">
      <w:pPr>
        <w:rPr>
          <w:szCs w:val="26"/>
        </w:rPr>
      </w:pPr>
    </w:p>
    <w:p w14:paraId="00468FA0" w14:textId="77777777" w:rsidR="00210666" w:rsidRPr="006863C0" w:rsidRDefault="00210666" w:rsidP="00210666"/>
    <w:p w14:paraId="2E00A420" w14:textId="77777777" w:rsidR="00210666" w:rsidRPr="006863C0" w:rsidRDefault="00210666" w:rsidP="00210666">
      <w:pPr>
        <w:pStyle w:val="Heading4"/>
      </w:pPr>
      <w:r w:rsidRPr="006863C0">
        <w:t xml:space="preserve">Growth forces </w:t>
      </w:r>
      <w:r w:rsidRPr="006863C0">
        <w:rPr>
          <w:u w:val="single"/>
        </w:rPr>
        <w:t>structural changes</w:t>
      </w:r>
      <w:r w:rsidRPr="006863C0">
        <w:t xml:space="preserve"> that solve environmental damage. </w:t>
      </w:r>
    </w:p>
    <w:p w14:paraId="69A51F8A" w14:textId="77777777" w:rsidR="00210666" w:rsidRPr="006863C0" w:rsidRDefault="00210666" w:rsidP="00210666">
      <w:pPr>
        <w:rPr>
          <w:sz w:val="14"/>
          <w:szCs w:val="26"/>
        </w:rPr>
      </w:pPr>
      <w:r w:rsidRPr="006863C0">
        <w:rPr>
          <w:sz w:val="14"/>
          <w:szCs w:val="26"/>
        </w:rPr>
        <w:t xml:space="preserve">Faik </w:t>
      </w:r>
      <w:r w:rsidRPr="006863C0">
        <w:rPr>
          <w:b/>
          <w:bCs/>
          <w:szCs w:val="26"/>
          <w:u w:val="single"/>
        </w:rPr>
        <w:t>Bilgili et al. 16</w:t>
      </w:r>
      <w:r w:rsidRPr="006863C0">
        <w:rPr>
          <w:sz w:val="14"/>
          <w:szCs w:val="26"/>
        </w:rPr>
        <w:t xml:space="preserve">. **PhD in Economics, The City University of New York and Istanbul University; professor of Economics, Erciyes University, Turkey. ** Emrah Kocak, Researcher, Evran University. **Ümit Bulut, PhD in Economics, Gazi University and Professor of Economics, Ahi Evran University. “The dynamic impact of renewable energy consumption on CO2 emissions: A revisited Environmental Kuznets Curve approach.” </w:t>
      </w:r>
      <w:r w:rsidRPr="006863C0">
        <w:rPr>
          <w:i/>
          <w:sz w:val="14"/>
          <w:szCs w:val="26"/>
        </w:rPr>
        <w:t xml:space="preserve">Renewable and Sustainable Energy Reviews </w:t>
      </w:r>
      <w:r w:rsidRPr="006863C0">
        <w:rPr>
          <w:sz w:val="14"/>
          <w:szCs w:val="26"/>
        </w:rPr>
        <w:t>54(Feb): 838-9. Emory Libraries.</w:t>
      </w:r>
    </w:p>
    <w:p w14:paraId="7EB7D708" w14:textId="77777777" w:rsidR="00210666" w:rsidRPr="006863C0" w:rsidRDefault="00210666" w:rsidP="00210666">
      <w:pPr>
        <w:rPr>
          <w:sz w:val="16"/>
          <w:szCs w:val="26"/>
        </w:rPr>
      </w:pPr>
      <w:r w:rsidRPr="006863C0">
        <w:rPr>
          <w:sz w:val="16"/>
          <w:szCs w:val="26"/>
        </w:rPr>
        <w:t xml:space="preserve">According to the scale effect, given the level of technology, more resources and inputs are employed to produce more commodities at the beginning of economic growth path. Hence, more energy resources and production will induce more waste and pollutant emissions, and the level of environmental quality will get worse (Torras and Boyce [11], Dinda [2], Prieur [12]). </w:t>
      </w:r>
      <w:r w:rsidRPr="006863C0">
        <w:rPr>
          <w:rStyle w:val="StyleUnderline"/>
          <w:sz w:val="26"/>
          <w:szCs w:val="26"/>
        </w:rPr>
        <w:t xml:space="preserve">The structural effect states that the economy will have a structural transformation, and </w:t>
      </w:r>
      <w:r w:rsidRPr="006863C0">
        <w:rPr>
          <w:rStyle w:val="Emphasis"/>
          <w:sz w:val="26"/>
          <w:szCs w:val="26"/>
        </w:rPr>
        <w:t>economic growth will affect environment positively</w:t>
      </w:r>
      <w:r w:rsidRPr="006863C0">
        <w:rPr>
          <w:rStyle w:val="StyleUnderline"/>
          <w:sz w:val="26"/>
          <w:szCs w:val="26"/>
        </w:rPr>
        <w:t xml:space="preserve"> along with continuation of growth</w:t>
      </w:r>
      <w:r w:rsidRPr="006863C0">
        <w:rPr>
          <w:sz w:val="16"/>
          <w:szCs w:val="26"/>
        </w:rPr>
        <w:t xml:space="preserve">. In other words, </w:t>
      </w:r>
      <w:r w:rsidRPr="006863C0">
        <w:rPr>
          <w:rStyle w:val="StyleUnderline"/>
          <w:sz w:val="26"/>
          <w:szCs w:val="26"/>
        </w:rPr>
        <w:t>as national production grows the structure of economy changes</w:t>
      </w:r>
      <w:r w:rsidRPr="006863C0">
        <w:rPr>
          <w:sz w:val="16"/>
          <w:szCs w:val="26"/>
        </w:rPr>
        <w:t xml:space="preserve">, and </w:t>
      </w:r>
      <w:r w:rsidRPr="006863C0">
        <w:rPr>
          <w:rStyle w:val="StyleUnderline"/>
          <w:sz w:val="26"/>
          <w:szCs w:val="26"/>
        </w:rPr>
        <w:t>the share of less polluting economic activities increases gradually</w:t>
      </w:r>
      <w:r w:rsidRPr="006863C0">
        <w:rPr>
          <w:sz w:val="16"/>
          <w:szCs w:val="26"/>
        </w:rPr>
        <w:t xml:space="preserve">. Besides, </w:t>
      </w:r>
      <w:r w:rsidRPr="006863C0">
        <w:rPr>
          <w:rStyle w:val="StyleUnderline"/>
          <w:sz w:val="26"/>
          <w:szCs w:val="26"/>
        </w:rPr>
        <w:t>an economy experiences a transition from capital-intensive industrial sectors to service sector and reaches technology-intensive knowledge economy</w:t>
      </w:r>
      <w:r w:rsidRPr="006863C0">
        <w:rPr>
          <w:sz w:val="16"/>
          <w:szCs w:val="26"/>
        </w:rPr>
        <w:t xml:space="preserve"> (the final stage of the structural change). Due to the fact </w:t>
      </w:r>
      <w:r w:rsidRPr="006863C0">
        <w:rPr>
          <w:rStyle w:val="StyleUnderline"/>
          <w:sz w:val="26"/>
          <w:szCs w:val="26"/>
        </w:rPr>
        <w:t xml:space="preserve">that technology-intensive sectors utilize fewer </w:t>
      </w:r>
      <w:r w:rsidRPr="006863C0">
        <w:rPr>
          <w:rStyle w:val="StyleUnderline"/>
          <w:sz w:val="26"/>
          <w:szCs w:val="26"/>
        </w:rPr>
        <w:lastRenderedPageBreak/>
        <w:t>natural sources, the impact of these sectors on environmental pollution will be less</w:t>
      </w:r>
      <w:r w:rsidRPr="006863C0">
        <w:rPr>
          <w:sz w:val="16"/>
          <w:szCs w:val="26"/>
        </w:rPr>
        <w:t xml:space="preserve">. The last channel of the growth process is the technological effect channel. </w:t>
      </w:r>
      <w:r w:rsidRPr="006863C0">
        <w:rPr>
          <w:rStyle w:val="StyleUnderline"/>
          <w:sz w:val="26"/>
          <w:szCs w:val="26"/>
        </w:rPr>
        <w:t>Since a high-income economy can allocate more resources for research and development expenditures, the new technological processes will emerge</w:t>
      </w:r>
      <w:r w:rsidRPr="006863C0">
        <w:rPr>
          <w:sz w:val="16"/>
          <w:szCs w:val="26"/>
        </w:rPr>
        <w:t xml:space="preserve">. Thus, </w:t>
      </w:r>
      <w:r w:rsidRPr="006863C0">
        <w:rPr>
          <w:rStyle w:val="StyleUnderline"/>
          <w:sz w:val="26"/>
          <w:szCs w:val="26"/>
        </w:rPr>
        <w:t xml:space="preserve">the country will </w:t>
      </w:r>
      <w:r w:rsidRPr="006863C0">
        <w:rPr>
          <w:rStyle w:val="Emphasis"/>
          <w:sz w:val="26"/>
          <w:szCs w:val="26"/>
        </w:rPr>
        <w:t>replace old and dirty technologies with new and clean technologies</w:t>
      </w:r>
      <w:r w:rsidRPr="006863C0">
        <w:rPr>
          <w:rStyle w:val="StyleUnderline"/>
          <w:sz w:val="26"/>
          <w:szCs w:val="26"/>
        </w:rPr>
        <w:t>, and environmental quality will deepen</w:t>
      </w:r>
      <w:r w:rsidRPr="006863C0">
        <w:rPr>
          <w:sz w:val="16"/>
          <w:szCs w:val="26"/>
        </w:rPr>
        <w:t xml:space="preserve"> (Borghesi [13], Copelan and Taylor [14]). Consequently, </w:t>
      </w:r>
      <w:r w:rsidRPr="006863C0">
        <w:rPr>
          <w:rStyle w:val="StyleUnderline"/>
          <w:sz w:val="26"/>
          <w:szCs w:val="26"/>
        </w:rPr>
        <w:t>environmental pollution</w:t>
      </w:r>
      <w:r w:rsidRPr="006863C0">
        <w:rPr>
          <w:sz w:val="16"/>
          <w:szCs w:val="26"/>
        </w:rPr>
        <w:t xml:space="preserve"> initially increases and later </w:t>
      </w:r>
      <w:r w:rsidRPr="006863C0">
        <w:rPr>
          <w:rStyle w:val="StyleUnderline"/>
          <w:sz w:val="26"/>
          <w:szCs w:val="26"/>
        </w:rPr>
        <w:t>decreases as a result of scale, structural and technological effect emerging along with growth path</w:t>
      </w:r>
      <w:r w:rsidRPr="006863C0">
        <w:rPr>
          <w:sz w:val="16"/>
          <w:szCs w:val="26"/>
        </w:rPr>
        <w:t xml:space="preserve">.Some studies of EKC hypothesis consider income elasticity of clean environment demand (Beckerman [15], Selden and Song [16], McConnel [17], Panayotou [18], Carson et al. [19], Brock and Taylor [20]). Accordingly, the share of low-income people’s expenditures for food and basic necessities is higher than that of high-income societies’ expenditures for the same type of commodities (Engel’s Law). </w:t>
      </w:r>
      <w:r w:rsidRPr="006863C0">
        <w:rPr>
          <w:rStyle w:val="StyleUnderline"/>
          <w:sz w:val="26"/>
          <w:szCs w:val="26"/>
        </w:rPr>
        <w:t>As income level and life standards rise in conjunction with economic growth, the societies’ demand for clean environment advances</w:t>
      </w:r>
      <w:r w:rsidRPr="006863C0">
        <w:rPr>
          <w:sz w:val="16"/>
          <w:szCs w:val="26"/>
        </w:rPr>
        <w:t xml:space="preserve">. Besides, </w:t>
      </w:r>
      <w:r w:rsidRPr="006863C0">
        <w:rPr>
          <w:rStyle w:val="StyleUnderline"/>
          <w:sz w:val="26"/>
          <w:szCs w:val="26"/>
        </w:rPr>
        <w:t>societies make often pressure on policy makers to protect the environment through new regulations</w:t>
      </w:r>
      <w:r w:rsidRPr="006863C0">
        <w:rPr>
          <w:sz w:val="16"/>
          <w:szCs w:val="26"/>
        </w:rPr>
        <w:t xml:space="preserve">. One might argue that, because of these reasons, clean environment is a luxury commodity and the </w:t>
      </w:r>
      <w:r w:rsidRPr="006863C0">
        <w:rPr>
          <w:rStyle w:val="StyleUnderline"/>
          <w:sz w:val="26"/>
          <w:szCs w:val="26"/>
        </w:rPr>
        <w:t xml:space="preserve">demand elasticity of clean environment is higher than unity </w:t>
      </w:r>
      <w:r w:rsidRPr="006863C0">
        <w:rPr>
          <w:sz w:val="16"/>
          <w:szCs w:val="26"/>
        </w:rPr>
        <w:t>(Dinda [2]).</w:t>
      </w:r>
    </w:p>
    <w:p w14:paraId="68F481C0" w14:textId="1F399ABC" w:rsidR="00210666" w:rsidRPr="006863C0" w:rsidRDefault="00210666" w:rsidP="006E258C"/>
    <w:p w14:paraId="7FA6EC73" w14:textId="77777777" w:rsidR="00464523" w:rsidRPr="006863C0" w:rsidRDefault="00464523" w:rsidP="00464523">
      <w:pPr>
        <w:pStyle w:val="Heading4"/>
        <w:rPr>
          <w:rFonts w:asciiTheme="majorHAnsi" w:hAnsiTheme="majorHAnsi" w:cstheme="majorHAnsi"/>
        </w:rPr>
      </w:pPr>
      <w:r w:rsidRPr="006863C0">
        <w:rPr>
          <w:rFonts w:asciiTheme="majorHAnsi" w:hAnsiTheme="majorHAnsi" w:cstheme="majorHAnsi"/>
        </w:rPr>
        <w:t>Nanotech has 0 risk</w:t>
      </w:r>
    </w:p>
    <w:p w14:paraId="41C9E8B2" w14:textId="77777777" w:rsidR="00464523" w:rsidRPr="006863C0" w:rsidRDefault="00464523" w:rsidP="00464523">
      <w:pPr>
        <w:rPr>
          <w:rFonts w:asciiTheme="majorHAnsi" w:hAnsiTheme="majorHAnsi" w:cstheme="majorHAnsi"/>
        </w:rPr>
      </w:pPr>
      <w:r w:rsidRPr="006863C0">
        <w:rPr>
          <w:rStyle w:val="Style13ptBold"/>
          <w:rFonts w:asciiTheme="majorHAnsi" w:hAnsiTheme="majorHAnsi" w:cstheme="majorHAnsi"/>
        </w:rPr>
        <w:t>Locklin 10</w:t>
      </w:r>
      <w:r w:rsidRPr="006863C0">
        <w:rPr>
          <w:rFonts w:asciiTheme="majorHAnsi" w:hAnsiTheme="majorHAnsi" w:cstheme="majorHAnsi"/>
        </w:rPr>
        <w:t xml:space="preserve"> Physicist specializing in Quantitative Finance, PhD UC Davis, “Nano-nonsense: 25 years of charlatanry” http://scottlocklin.wordpress.com/2010/08/24/nano-nonsense-25-years-of-charlatanry/ [EDymit]</w:t>
      </w:r>
    </w:p>
    <w:p w14:paraId="79F0C44F" w14:textId="77777777" w:rsidR="00464523" w:rsidRPr="006863C0" w:rsidRDefault="00464523" w:rsidP="00464523">
      <w:pPr>
        <w:rPr>
          <w:rFonts w:asciiTheme="majorHAnsi" w:hAnsiTheme="majorHAnsi" w:cstheme="majorHAnsi"/>
          <w:szCs w:val="26"/>
        </w:rPr>
      </w:pPr>
      <w:r w:rsidRPr="006863C0">
        <w:rPr>
          <w:rFonts w:asciiTheme="majorHAnsi" w:hAnsiTheme="majorHAnsi" w:cstheme="majorHAnsi"/>
          <w:szCs w:val="26"/>
        </w:rPr>
        <w:t xml:space="preserve">I used to work next to the center for nanotechnology. </w:t>
      </w:r>
      <w:r w:rsidRPr="006863C0">
        <w:rPr>
          <w:rStyle w:val="TitleChar"/>
          <w:rFonts w:cstheme="majorHAnsi"/>
          <w:szCs w:val="26"/>
        </w:rPr>
        <w:t>The first indication I had that there was something wrong with the discipline of “nanotechnology” is I noticed that the people who worked there were the same people who used to do chemistry and material science</w:t>
      </w:r>
      <w:r w:rsidRPr="006863C0">
        <w:rPr>
          <w:rFonts w:asciiTheme="majorHAnsi" w:hAnsiTheme="majorHAnsi" w:cstheme="majorHAnsi"/>
          <w:szCs w:val="26"/>
        </w:rPr>
        <w:t xml:space="preserve">. It appeared to be a more fashionable label for these subjects. </w:t>
      </w:r>
      <w:r w:rsidRPr="006863C0">
        <w:rPr>
          <w:rStyle w:val="TitleChar"/>
          <w:rFonts w:cstheme="majorHAnsi"/>
          <w:szCs w:val="26"/>
        </w:rPr>
        <w:t xml:space="preserve">Really “material science” was a sort of fancy label for the chemistry of things we use to build other things. </w:t>
      </w:r>
      <w:r w:rsidRPr="006863C0">
        <w:rPr>
          <w:rFonts w:asciiTheme="majorHAnsi" w:hAnsiTheme="majorHAnsi" w:cstheme="majorHAnsi"/>
          <w:szCs w:val="26"/>
        </w:rPr>
        <w:t>OK, new name for “chemist.” Hopefully it ups the funding. Good for you guys.</w:t>
      </w:r>
      <w:r w:rsidRPr="006863C0">
        <w:rPr>
          <w:rFonts w:asciiTheme="majorHAnsi" w:hAnsiTheme="majorHAnsi" w:cstheme="majorHAnsi"/>
          <w:sz w:val="12"/>
          <w:szCs w:val="26"/>
        </w:rPr>
        <w:t>¶</w:t>
      </w:r>
      <w:r w:rsidRPr="006863C0">
        <w:rPr>
          <w:rFonts w:asciiTheme="majorHAnsi" w:hAnsiTheme="majorHAnsi" w:cstheme="majorHAnsi"/>
          <w:szCs w:val="26"/>
        </w:rPr>
        <w:t xml:space="preserve"> La</w:t>
      </w:r>
      <w:r w:rsidRPr="006863C0">
        <w:rPr>
          <w:rStyle w:val="TitleChar"/>
          <w:rFonts w:cstheme="majorHAnsi"/>
          <w:szCs w:val="26"/>
        </w:rPr>
        <w:t>ter on, I actually read Drexler’s Ph.D. thesis which invented the subject. I can sum it up thusly:</w:t>
      </w:r>
      <w:r w:rsidRPr="006863C0">
        <w:rPr>
          <w:rStyle w:val="TitleChar"/>
          <w:rFonts w:cstheme="majorHAnsi"/>
          <w:sz w:val="12"/>
          <w:szCs w:val="26"/>
        </w:rPr>
        <w:t>¶</w:t>
      </w:r>
      <w:r w:rsidRPr="006863C0">
        <w:rPr>
          <w:rStyle w:val="TitleChar"/>
          <w:rFonts w:cstheme="majorHAnsi"/>
          <w:szCs w:val="26"/>
        </w:rPr>
        <w:t xml:space="preserve"> Behold, the Schroedinger equation! </w:t>
      </w:r>
      <w:r w:rsidRPr="006863C0">
        <w:rPr>
          <w:rStyle w:val="TitleChar"/>
          <w:rFonts w:cstheme="majorHAnsi"/>
          <w:sz w:val="12"/>
          <w:szCs w:val="26"/>
        </w:rPr>
        <w:t>¶</w:t>
      </w:r>
      <w:r w:rsidRPr="006863C0">
        <w:rPr>
          <w:rStyle w:val="TitleChar"/>
          <w:rFonts w:cstheme="majorHAnsi"/>
          <w:szCs w:val="26"/>
        </w:rPr>
        <w:t xml:space="preserve"> With this mighty equation we may go forth and invent an entirely new form of chemistry, with which we may create new and superior forms of life which are mechanical in their form, rather than squishy inefficient biological looking things. We shall use the mighty powers of the computer to do these things! It shall bring forth many great marvels!</w:t>
      </w:r>
      <w:r w:rsidRPr="006863C0">
        <w:rPr>
          <w:rStyle w:val="TitleChar"/>
          <w:rFonts w:cstheme="majorHAnsi"/>
          <w:sz w:val="12"/>
          <w:szCs w:val="26"/>
        </w:rPr>
        <w:t>¶</w:t>
      </w:r>
      <w:r w:rsidRPr="006863C0">
        <w:rPr>
          <w:rStyle w:val="TitleChar"/>
          <w:rFonts w:cstheme="majorHAnsi"/>
          <w:szCs w:val="26"/>
        </w:rPr>
        <w:t xml:space="preserve"> That’s it. That’s what the whole book is. </w:t>
      </w:r>
      <w:r w:rsidRPr="006863C0">
        <w:rPr>
          <w:rFonts w:asciiTheme="majorHAnsi" w:hAnsiTheme="majorHAnsi" w:cstheme="majorHAnsi"/>
          <w:szCs w:val="26"/>
        </w:rPr>
        <w:t xml:space="preserve">Oh yes, there are a few collections of intimidating tables and graphs purporting to indicate that such a thing might be possible, and Drexler does sketch out some impressive looking mechanical designs of what he supposes a nanobot might look like, but, without more than a passing justification. </w:t>
      </w:r>
      <w:r w:rsidRPr="006863C0">
        <w:rPr>
          <w:rStyle w:val="TitleChar"/>
          <w:rFonts w:cstheme="majorHAnsi"/>
          <w:szCs w:val="26"/>
        </w:rPr>
        <w:t xml:space="preserve">He seems to lack the imagination, and of course, the </w:t>
      </w:r>
      <w:r w:rsidRPr="006863C0">
        <w:rPr>
          <w:rStyle w:val="Emphasis"/>
          <w:rFonts w:asciiTheme="majorHAnsi" w:hAnsiTheme="majorHAnsi" w:cstheme="majorHAnsi"/>
          <w:szCs w:val="26"/>
        </w:rPr>
        <w:t>physics</w:t>
      </w:r>
      <w:r w:rsidRPr="006863C0">
        <w:rPr>
          <w:rStyle w:val="TitleChar"/>
          <w:rFonts w:cstheme="majorHAnsi"/>
          <w:szCs w:val="26"/>
        </w:rPr>
        <w:t xml:space="preserve"> to figure out what a </w:t>
      </w:r>
      <w:r w:rsidRPr="006863C0">
        <w:rPr>
          <w:rStyle w:val="TitleChar"/>
          <w:rFonts w:cstheme="majorHAnsi"/>
          <w:szCs w:val="26"/>
        </w:rPr>
        <w:lastRenderedPageBreak/>
        <w:t xml:space="preserve">real nanosized doodad might look like. Much of his thesis seems to be hand wavey arguments that his “looking rather a lot like a meter scale object” designs would work on a nano or small microscale. I know for a fact that they will not. You can wave your hands around all you want; when you stick an atomic force microscope down on nanosized thingees, you know what forces they produce. They don’t act like macro-objects, at all. Drexler would also occasionally notice that his perfect little robots would probably, you know, </w:t>
      </w:r>
      <w:r w:rsidRPr="006863C0">
        <w:rPr>
          <w:rStyle w:val="Emphasis"/>
          <w:rFonts w:asciiTheme="majorHAnsi" w:hAnsiTheme="majorHAnsi" w:cstheme="majorHAnsi"/>
          <w:szCs w:val="26"/>
        </w:rPr>
        <w:t>oxidize</w:t>
      </w:r>
      <w:r w:rsidRPr="006863C0">
        <w:rPr>
          <w:rStyle w:val="TitleChar"/>
          <w:rFonts w:cstheme="majorHAnsi"/>
          <w:szCs w:val="26"/>
        </w:rPr>
        <w:t xml:space="preserve">, like most reactive things do, and consign them to Ultra High Vacuum chambers in a fit of embarrassment. Then sometimes he would forget about the chemical properties of oxygen, and enthusiastically stick them everywhere. </w:t>
      </w:r>
      <w:r w:rsidRPr="006863C0">
        <w:rPr>
          <w:rStyle w:val="Emphasis"/>
          <w:rFonts w:asciiTheme="majorHAnsi" w:hAnsiTheme="majorHAnsi" w:cstheme="majorHAnsi"/>
          <w:szCs w:val="26"/>
        </w:rPr>
        <w:t>None</w:t>
      </w:r>
      <w:r w:rsidRPr="006863C0">
        <w:rPr>
          <w:rStyle w:val="TitleChar"/>
          <w:rFonts w:cstheme="majorHAnsi"/>
          <w:szCs w:val="26"/>
        </w:rPr>
        <w:t xml:space="preserve"> of the chemistry you’d need to figure out to </w:t>
      </w:r>
      <w:r w:rsidRPr="006863C0">
        <w:rPr>
          <w:rStyle w:val="Emphasis"/>
          <w:rFonts w:asciiTheme="majorHAnsi" w:hAnsiTheme="majorHAnsi" w:cstheme="majorHAnsi"/>
          <w:szCs w:val="26"/>
        </w:rPr>
        <w:t>even begin</w:t>
      </w:r>
      <w:r w:rsidRPr="006863C0">
        <w:rPr>
          <w:rStyle w:val="TitleChar"/>
          <w:rFonts w:cstheme="majorHAnsi"/>
          <w:szCs w:val="26"/>
        </w:rPr>
        <w:t xml:space="preserve"> to do this was done in his book. </w:t>
      </w:r>
      <w:r w:rsidRPr="006863C0">
        <w:rPr>
          <w:rStyle w:val="Emphasis"/>
          <w:rFonts w:asciiTheme="majorHAnsi" w:hAnsiTheme="majorHAnsi" w:cstheme="majorHAnsi"/>
          <w:szCs w:val="26"/>
        </w:rPr>
        <w:t>Little</w:t>
      </w:r>
      <w:r w:rsidRPr="006863C0">
        <w:rPr>
          <w:rStyle w:val="TitleChar"/>
          <w:rFonts w:cstheme="majorHAnsi"/>
          <w:szCs w:val="26"/>
        </w:rPr>
        <w:t xml:space="preserve"> real </w:t>
      </w:r>
      <w:r w:rsidRPr="006863C0">
        <w:rPr>
          <w:rStyle w:val="Emphasis"/>
          <w:rFonts w:asciiTheme="majorHAnsi" w:hAnsiTheme="majorHAnsi" w:cstheme="majorHAnsi"/>
          <w:szCs w:val="26"/>
        </w:rPr>
        <w:t>thought</w:t>
      </w:r>
      <w:r w:rsidRPr="006863C0">
        <w:rPr>
          <w:rStyle w:val="TitleChar"/>
          <w:rFonts w:cstheme="majorHAnsi"/>
          <w:szCs w:val="26"/>
        </w:rPr>
        <w:t xml:space="preserve"> was given to thermodynamics or </w:t>
      </w:r>
      <w:r w:rsidRPr="006863C0">
        <w:rPr>
          <w:rStyle w:val="Emphasis"/>
          <w:rFonts w:asciiTheme="majorHAnsi" w:hAnsiTheme="majorHAnsi" w:cstheme="majorHAnsi"/>
          <w:szCs w:val="26"/>
        </w:rPr>
        <w:t>where the energy was coming from</w:t>
      </w:r>
      <w:r w:rsidRPr="006863C0">
        <w:rPr>
          <w:rStyle w:val="TitleChar"/>
          <w:rFonts w:cstheme="majorHAnsi"/>
          <w:szCs w:val="26"/>
        </w:rPr>
        <w:t xml:space="preserve"> for all these cool Maxwell-Demon like “perpetual motion” reactions. It was never noticed that computational chemistry</w:t>
      </w:r>
      <w:r w:rsidRPr="006863C0">
        <w:rPr>
          <w:rFonts w:asciiTheme="majorHAnsi" w:hAnsiTheme="majorHAnsi" w:cstheme="majorHAnsi"/>
          <w:szCs w:val="26"/>
        </w:rPr>
        <w:t xml:space="preserve"> (aka figuring out molecular properties from the Schroedinger equation) </w:t>
      </w:r>
      <w:r w:rsidRPr="006863C0">
        <w:rPr>
          <w:rStyle w:val="TitleChar"/>
          <w:rFonts w:cstheme="majorHAnsi"/>
          <w:szCs w:val="26"/>
        </w:rPr>
        <w:t xml:space="preserve">is basically </w:t>
      </w:r>
      <w:r w:rsidRPr="006863C0">
        <w:rPr>
          <w:rStyle w:val="Emphasis"/>
          <w:rFonts w:asciiTheme="majorHAnsi" w:hAnsiTheme="majorHAnsi" w:cstheme="majorHAnsi"/>
          <w:szCs w:val="26"/>
        </w:rPr>
        <w:t>useless</w:t>
      </w:r>
      <w:r w:rsidRPr="006863C0">
        <w:rPr>
          <w:rStyle w:val="TitleChar"/>
          <w:rFonts w:cstheme="majorHAnsi"/>
          <w:szCs w:val="26"/>
        </w:rPr>
        <w:t xml:space="preserve">. Experimental results were </w:t>
      </w:r>
      <w:r w:rsidRPr="006863C0">
        <w:rPr>
          <w:rStyle w:val="Emphasis"/>
          <w:rFonts w:asciiTheme="majorHAnsi" w:hAnsiTheme="majorHAnsi" w:cstheme="majorHAnsi"/>
          <w:szCs w:val="26"/>
        </w:rPr>
        <w:t>rarely</w:t>
      </w:r>
      <w:r w:rsidRPr="006863C0">
        <w:rPr>
          <w:rStyle w:val="TitleChar"/>
          <w:rFonts w:cstheme="majorHAnsi"/>
          <w:szCs w:val="26"/>
        </w:rPr>
        <w:t xml:space="preserve"> mentioned, or explained away with the glorious equation of Schroedinger, with which, all things seemed possible. Self assembly was deemed routine, </w:t>
      </w:r>
      <w:r w:rsidRPr="006863C0">
        <w:rPr>
          <w:rStyle w:val="Emphasis"/>
          <w:rFonts w:asciiTheme="majorHAnsi" w:hAnsiTheme="majorHAnsi" w:cstheme="majorHAnsi"/>
          <w:szCs w:val="26"/>
        </w:rPr>
        <w:t>despite</w:t>
      </w:r>
      <w:r w:rsidRPr="006863C0">
        <w:rPr>
          <w:rStyle w:val="TitleChar"/>
          <w:rFonts w:cstheme="majorHAnsi"/>
          <w:szCs w:val="26"/>
        </w:rPr>
        <w:t xml:space="preserve"> the fact that nobody knows how to engineer such thing using macroscopic objects</w:t>
      </w:r>
      <w:r w:rsidRPr="006863C0">
        <w:rPr>
          <w:rFonts w:asciiTheme="majorHAnsi" w:hAnsiTheme="majorHAnsi" w:cstheme="majorHAnsi"/>
          <w:szCs w:val="26"/>
        </w:rPr>
        <w:t>.</w:t>
      </w:r>
      <w:r w:rsidRPr="006863C0">
        <w:rPr>
          <w:rFonts w:asciiTheme="majorHAnsi" w:hAnsiTheme="majorHAnsi" w:cstheme="majorHAnsi"/>
          <w:sz w:val="12"/>
          <w:szCs w:val="26"/>
        </w:rPr>
        <w:t>¶</w:t>
      </w:r>
      <w:r w:rsidRPr="006863C0">
        <w:rPr>
          <w:rFonts w:asciiTheme="majorHAnsi" w:hAnsiTheme="majorHAnsi" w:cstheme="majorHAnsi"/>
          <w:szCs w:val="26"/>
        </w:rPr>
        <w:t xml:space="preserve"> </w:t>
      </w:r>
      <w:r w:rsidRPr="006863C0">
        <w:rPr>
          <w:rStyle w:val="TitleChar"/>
          <w:rFonts w:cstheme="majorHAnsi"/>
          <w:szCs w:val="26"/>
        </w:rPr>
        <w:t xml:space="preserve">There is modern and even ancient nano sized tech; lithographic electronic chip features are down to this size now, and of course, materials like asbestos were always nano sized. As far as nano objects for manipulating things on nanoscales; such things </w:t>
      </w:r>
      <w:r w:rsidRPr="006863C0">
        <w:rPr>
          <w:rStyle w:val="Emphasis"/>
          <w:rFonts w:asciiTheme="majorHAnsi" w:hAnsiTheme="majorHAnsi" w:cstheme="majorHAnsi"/>
          <w:szCs w:val="26"/>
        </w:rPr>
        <w:t>don’t exist</w:t>
      </w:r>
      <w:r w:rsidRPr="006863C0">
        <w:rPr>
          <w:rStyle w:val="TitleChar"/>
          <w:rFonts w:cstheme="majorHAnsi"/>
          <w:szCs w:val="26"/>
        </w:rPr>
        <w:t xml:space="preserve">. Imagining self replicating nanobots o\\r nano machines is </w:t>
      </w:r>
      <w:r w:rsidRPr="006863C0">
        <w:rPr>
          <w:rStyle w:val="Emphasis"/>
          <w:rFonts w:asciiTheme="majorHAnsi" w:hAnsiTheme="majorHAnsi" w:cstheme="majorHAnsi"/>
          <w:szCs w:val="26"/>
        </w:rPr>
        <w:t>ridiculous</w:t>
      </w:r>
      <w:r w:rsidRPr="006863C0">
        <w:rPr>
          <w:rStyle w:val="TitleChar"/>
          <w:rFonts w:cstheme="majorHAnsi"/>
          <w:szCs w:val="26"/>
        </w:rPr>
        <w:t xml:space="preserve">. We don’t even have micromachines. Mechanical objects on microscales </w:t>
      </w:r>
      <w:r w:rsidRPr="006863C0">
        <w:rPr>
          <w:rStyle w:val="Emphasis"/>
          <w:rFonts w:asciiTheme="majorHAnsi" w:hAnsiTheme="majorHAnsi" w:cstheme="majorHAnsi"/>
          <w:szCs w:val="26"/>
        </w:rPr>
        <w:t>do not exist</w:t>
      </w:r>
      <w:r w:rsidRPr="006863C0">
        <w:rPr>
          <w:rStyle w:val="TitleChar"/>
          <w:rFonts w:cstheme="majorHAnsi"/>
          <w:szCs w:val="26"/>
        </w:rPr>
        <w:t>.</w:t>
      </w:r>
      <w:r w:rsidRPr="006863C0">
        <w:rPr>
          <w:rFonts w:asciiTheme="majorHAnsi" w:hAnsiTheme="majorHAnsi" w:cstheme="majorHAnsi"/>
          <w:szCs w:val="26"/>
        </w:rPr>
        <w:t xml:space="preserve"> O</w:t>
      </w:r>
    </w:p>
    <w:p w14:paraId="24A80E20" w14:textId="77777777" w:rsidR="00464523" w:rsidRPr="006863C0" w:rsidRDefault="00464523" w:rsidP="00464523">
      <w:pPr>
        <w:rPr>
          <w:rFonts w:asciiTheme="majorHAnsi" w:hAnsiTheme="majorHAnsi" w:cstheme="majorHAnsi"/>
          <w:szCs w:val="26"/>
        </w:rPr>
      </w:pPr>
    </w:p>
    <w:p w14:paraId="5E32AC2D" w14:textId="77777777" w:rsidR="00464523" w:rsidRPr="006863C0" w:rsidRDefault="00464523" w:rsidP="00464523">
      <w:pPr>
        <w:rPr>
          <w:rFonts w:asciiTheme="majorHAnsi" w:hAnsiTheme="majorHAnsi" w:cstheme="majorHAnsi"/>
          <w:szCs w:val="26"/>
        </w:rPr>
      </w:pPr>
    </w:p>
    <w:p w14:paraId="59043049" w14:textId="77777777" w:rsidR="00464523" w:rsidRPr="006863C0" w:rsidRDefault="00464523" w:rsidP="00464523">
      <w:pPr>
        <w:rPr>
          <w:rFonts w:asciiTheme="majorHAnsi" w:hAnsiTheme="majorHAnsi" w:cstheme="majorHAnsi"/>
          <w:szCs w:val="26"/>
        </w:rPr>
      </w:pPr>
    </w:p>
    <w:p w14:paraId="10BD369E" w14:textId="77777777" w:rsidR="00464523" w:rsidRPr="006863C0" w:rsidRDefault="00464523" w:rsidP="00464523">
      <w:pPr>
        <w:rPr>
          <w:rFonts w:asciiTheme="majorHAnsi" w:hAnsiTheme="majorHAnsi" w:cstheme="majorHAnsi"/>
          <w:szCs w:val="26"/>
        </w:rPr>
      </w:pPr>
    </w:p>
    <w:p w14:paraId="45E4F38F" w14:textId="77777777" w:rsidR="00464523" w:rsidRPr="006863C0" w:rsidRDefault="00464523" w:rsidP="00464523">
      <w:pPr>
        <w:rPr>
          <w:rStyle w:val="TitleChar"/>
          <w:rFonts w:cstheme="majorHAnsi"/>
          <w:szCs w:val="26"/>
        </w:rPr>
      </w:pPr>
      <w:r w:rsidRPr="006863C0">
        <w:rPr>
          <w:rFonts w:asciiTheme="majorHAnsi" w:hAnsiTheme="majorHAnsi" w:cstheme="majorHAnsi"/>
          <w:szCs w:val="26"/>
        </w:rPr>
        <w:t xml:space="preserve">n milliscales, everything that I have seen is lithographically etched, or made on a watchmakers lathe. </w:t>
      </w:r>
      <w:r w:rsidRPr="006863C0">
        <w:rPr>
          <w:rStyle w:val="TitleChar"/>
          <w:rFonts w:cstheme="majorHAnsi"/>
          <w:szCs w:val="26"/>
        </w:rPr>
        <w:t>Is it cool? Yep</w:t>
      </w:r>
      <w:r w:rsidRPr="006863C0">
        <w:rPr>
          <w:rFonts w:asciiTheme="majorHAnsi" w:hAnsiTheme="majorHAnsi" w:cstheme="majorHAnsi"/>
          <w:szCs w:val="26"/>
        </w:rPr>
        <w:t xml:space="preserve">; it’s kind of cool. I have already worked for a “millitech” company which was going to use tiny accelerometers to do sensing stuff in your cell phone. </w:t>
      </w:r>
      <w:r w:rsidRPr="006863C0">
        <w:rPr>
          <w:rStyle w:val="TitleChar"/>
          <w:rFonts w:cstheme="majorHAnsi"/>
          <w:szCs w:val="26"/>
        </w:rPr>
        <w:t xml:space="preserve">Will it change the universe? Nope. Millitech miniaturization has been available for probably </w:t>
      </w:r>
      <w:r w:rsidRPr="006863C0">
        <w:rPr>
          <w:rStyle w:val="Emphasis"/>
          <w:rFonts w:asciiTheme="majorHAnsi" w:hAnsiTheme="majorHAnsi" w:cstheme="majorHAnsi"/>
          <w:szCs w:val="26"/>
        </w:rPr>
        <w:t>300 years now</w:t>
      </w:r>
      <w:r w:rsidRPr="006863C0">
        <w:rPr>
          <w:rFonts w:asciiTheme="majorHAnsi" w:hAnsiTheme="majorHAnsi" w:cstheme="majorHAnsi"/>
          <w:szCs w:val="26"/>
        </w:rPr>
        <w:t xml:space="preserve"> (assuming the Greeks didn’t have it); </w:t>
      </w:r>
      <w:r w:rsidRPr="006863C0">
        <w:rPr>
          <w:rStyle w:val="TitleChar"/>
          <w:rFonts w:cstheme="majorHAnsi"/>
          <w:szCs w:val="26"/>
        </w:rPr>
        <w:t>lithography just allows us to mass produce such things out of different materials.</w:t>
      </w:r>
      <w:r w:rsidRPr="006863C0">
        <w:rPr>
          <w:rFonts w:asciiTheme="majorHAnsi" w:hAnsiTheme="majorHAnsi" w:cstheme="majorHAnsi"/>
          <w:sz w:val="12"/>
          <w:szCs w:val="26"/>
        </w:rPr>
        <w:t>¶</w:t>
      </w:r>
      <w:r w:rsidRPr="006863C0">
        <w:rPr>
          <w:rFonts w:asciiTheme="majorHAnsi" w:hAnsiTheme="majorHAnsi" w:cstheme="majorHAnsi"/>
          <w:szCs w:val="26"/>
        </w:rPr>
        <w:t xml:space="preserve"> </w:t>
      </w:r>
      <w:r w:rsidRPr="006863C0">
        <w:rPr>
          <w:rStyle w:val="TitleChar"/>
          <w:rFonts w:cstheme="majorHAnsi"/>
          <w:szCs w:val="26"/>
        </w:rPr>
        <w:t xml:space="preserve">This is an honest summary of Drexler’s Ph.D. thesis/book, and with that, a modest act of imagination, accompanied by a tremendous act of chutzpah, and a considerable talent for </w:t>
      </w:r>
      <w:r w:rsidRPr="006863C0">
        <w:rPr>
          <w:rStyle w:val="TitleChar"/>
          <w:rFonts w:cstheme="majorHAnsi"/>
          <w:szCs w:val="26"/>
        </w:rPr>
        <w:lastRenderedPageBreak/>
        <w:t>self promotion, he created what must be the most successful example of “vaporware” of the late 20th and early 21st century</w:t>
      </w:r>
      <w:r w:rsidRPr="006863C0">
        <w:rPr>
          <w:rFonts w:asciiTheme="majorHAnsi" w:hAnsiTheme="majorHAnsi" w:cstheme="majorHAnsi"/>
          <w:szCs w:val="26"/>
        </w:rPr>
        <w:t xml:space="preserve">. The “molecular foundry” or “center for nanotechnology” or whatever nonsense name they’re calling the new chemistry building at LBL is but the tip of the iceberg. </w:t>
      </w:r>
      <w:r w:rsidRPr="006863C0">
        <w:rPr>
          <w:rStyle w:val="TitleChar"/>
          <w:rFonts w:cstheme="majorHAnsi"/>
          <w:szCs w:val="26"/>
        </w:rPr>
        <w:t>There are government organizations designed to keep up America’s leadership in this imaginary field. There are zillionaire worryworts who are afraid this mighty product of Drexler’s imagination will some day turn us all into grey goo. There are news aggregators for this nonexistent technology. There are even charlatans with foundations promoting, get this, “responsible nanotech.” All this, for a technology which can’t even remotely be thought of as existing in even pre-pre-prototype form.</w:t>
      </w:r>
      <w:r w:rsidRPr="006863C0">
        <w:rPr>
          <w:rFonts w:asciiTheme="majorHAnsi" w:hAnsiTheme="majorHAnsi" w:cstheme="majorHAnsi"/>
          <w:szCs w:val="26"/>
        </w:rPr>
        <w:t xml:space="preserve"> It is as if someone read Isaac Asimov’s books on Robots of the future (written in the 1950s) and thought to found government labs and foundations and centers to responsibly deal with the implications of artificial intelligence from “positronic brains.” </w:t>
      </w:r>
      <w:r w:rsidRPr="006863C0">
        <w:rPr>
          <w:rFonts w:asciiTheme="majorHAnsi" w:hAnsiTheme="majorHAnsi" w:cstheme="majorHAnsi"/>
          <w:sz w:val="12"/>
          <w:szCs w:val="26"/>
        </w:rPr>
        <w:t>¶</w:t>
      </w:r>
      <w:r w:rsidRPr="006863C0">
        <w:rPr>
          <w:rFonts w:asciiTheme="majorHAnsi" w:hAnsiTheme="majorHAnsi" w:cstheme="majorHAnsi"/>
          <w:szCs w:val="26"/>
        </w:rPr>
        <w:t xml:space="preserve"> You’d think such an endeavor would have gone on for, I don’t know, a few years, before everyone realized Drexler was a science fiction author who doesn’t do plot or characterization. Nope; </w:t>
      </w:r>
      <w:r w:rsidRPr="006863C0">
        <w:rPr>
          <w:rStyle w:val="TitleChar"/>
          <w:rFonts w:cstheme="majorHAnsi"/>
          <w:szCs w:val="26"/>
        </w:rPr>
        <w:t xml:space="preserve">this insanity has gone on for 25 years now. Generations of academics have spent their entire careers on this subject, yet not a </w:t>
      </w:r>
      <w:r w:rsidRPr="006863C0">
        <w:rPr>
          <w:rStyle w:val="Emphasis"/>
          <w:rFonts w:asciiTheme="majorHAnsi" w:hAnsiTheme="majorHAnsi" w:cstheme="majorHAnsi"/>
          <w:szCs w:val="26"/>
        </w:rPr>
        <w:t>single goal</w:t>
      </w:r>
      <w:r w:rsidRPr="006863C0">
        <w:rPr>
          <w:rStyle w:val="TitleChar"/>
          <w:rFonts w:cstheme="majorHAnsi"/>
          <w:szCs w:val="26"/>
        </w:rPr>
        <w:t xml:space="preserve"> or fundamental technology which would make this fantasy a </w:t>
      </w:r>
      <w:r w:rsidRPr="006863C0">
        <w:rPr>
          <w:rStyle w:val="Emphasis"/>
          <w:rFonts w:asciiTheme="majorHAnsi" w:hAnsiTheme="majorHAnsi" w:cstheme="majorHAnsi"/>
          <w:szCs w:val="26"/>
        </w:rPr>
        <w:t>remote</w:t>
      </w:r>
      <w:r w:rsidRPr="006863C0">
        <w:rPr>
          <w:rStyle w:val="TitleChar"/>
          <w:rFonts w:cstheme="majorHAnsi"/>
          <w:szCs w:val="26"/>
        </w:rPr>
        <w:t xml:space="preserve"> possibility has yet been developed. Must we work on it for another 25 years before we realize that we can’t even do the “take the Schroedinger equation, figure out how simple molecules stick together” prerequisites which are a fundamental requirement for so called molecular engineering? How many more decades or centuries of research before we can even create a macroscopic object which is capable of the feat of “self replication,” let alone a self replicator which works at length scales which we have only a rudimentary understanding of</w:t>
      </w:r>
      <w:r w:rsidRPr="006863C0">
        <w:rPr>
          <w:rFonts w:asciiTheme="majorHAnsi" w:hAnsiTheme="majorHAnsi" w:cstheme="majorHAnsi"/>
          <w:szCs w:val="26"/>
        </w:rPr>
        <w:t xml:space="preserve">? How many more cases of nincompoops selling “nanotech sunscreen” or “nanotech water filters” using the “nanotechnology” of activated carbon; must I endure? How many more CIA reports on the dangers of immanent </w:t>
      </w:r>
      <w:r w:rsidRPr="006863C0">
        <w:rPr>
          <w:rStyle w:val="Emphasis"/>
          <w:rFonts w:asciiTheme="majorHAnsi" w:hAnsiTheme="majorHAnsi" w:cstheme="majorHAnsi"/>
          <w:szCs w:val="26"/>
        </w:rPr>
        <w:t>nanoterror</w:t>
      </w:r>
      <w:r w:rsidRPr="006863C0">
        <w:rPr>
          <w:rStyle w:val="TitleChar"/>
          <w:rFonts w:cstheme="majorHAnsi"/>
          <w:szCs w:val="26"/>
        </w:rPr>
        <w:t>ism</w:t>
      </w:r>
      <w:r w:rsidRPr="006863C0">
        <w:rPr>
          <w:rFonts w:asciiTheme="majorHAnsi" w:hAnsiTheme="majorHAnsi" w:cstheme="majorHAnsi"/>
          <w:szCs w:val="26"/>
        </w:rPr>
        <w:t xml:space="preserve"> must my tax dollar pay for, when such </w:t>
      </w:r>
      <w:r w:rsidRPr="006863C0">
        <w:rPr>
          <w:rStyle w:val="TitleChar"/>
          <w:rFonts w:cstheme="majorHAnsi"/>
          <w:szCs w:val="26"/>
        </w:rPr>
        <w:t xml:space="preserve">technologies are, </w:t>
      </w:r>
      <w:r w:rsidRPr="006863C0">
        <w:rPr>
          <w:rStyle w:val="Emphasis"/>
          <w:rFonts w:asciiTheme="majorHAnsi" w:hAnsiTheme="majorHAnsi" w:cstheme="majorHAnsi"/>
          <w:szCs w:val="26"/>
        </w:rPr>
        <w:t>at best</w:t>
      </w:r>
      <w:r w:rsidRPr="006863C0">
        <w:rPr>
          <w:rStyle w:val="TitleChar"/>
          <w:rFonts w:cstheme="majorHAnsi"/>
          <w:szCs w:val="26"/>
        </w:rPr>
        <w:t xml:space="preserve">, </w:t>
      </w:r>
      <w:r w:rsidRPr="006863C0">
        <w:rPr>
          <w:rStyle w:val="Emphasis"/>
          <w:rFonts w:asciiTheme="majorHAnsi" w:hAnsiTheme="majorHAnsi" w:cstheme="majorHAnsi"/>
          <w:szCs w:val="26"/>
        </w:rPr>
        <w:t>centuries</w:t>
      </w:r>
      <w:r w:rsidRPr="006863C0">
        <w:rPr>
          <w:rStyle w:val="TitleChar"/>
          <w:rFonts w:cstheme="majorHAnsi"/>
          <w:szCs w:val="26"/>
        </w:rPr>
        <w:t xml:space="preserve"> away</w:t>
      </w:r>
      <w:r w:rsidRPr="006863C0">
        <w:rPr>
          <w:rFonts w:asciiTheme="majorHAnsi" w:hAnsiTheme="majorHAnsi" w:cstheme="majorHAnsi"/>
          <w:szCs w:val="26"/>
        </w:rPr>
        <w:t>? How many more vast coffers of government largesse shall we shower on these clowns before we realize they’re selling snake oil?</w:t>
      </w:r>
      <w:r w:rsidRPr="006863C0">
        <w:rPr>
          <w:rFonts w:asciiTheme="majorHAnsi" w:hAnsiTheme="majorHAnsi" w:cstheme="majorHAnsi"/>
          <w:sz w:val="12"/>
          <w:szCs w:val="26"/>
        </w:rPr>
        <w:t>¶</w:t>
      </w:r>
      <w:r w:rsidRPr="006863C0">
        <w:rPr>
          <w:rFonts w:asciiTheme="majorHAnsi" w:hAnsiTheme="majorHAnsi" w:cstheme="majorHAnsi"/>
          <w:szCs w:val="26"/>
        </w:rPr>
        <w:t xml:space="preserve"> </w:t>
      </w:r>
      <w:r w:rsidRPr="006863C0">
        <w:rPr>
          <w:rStyle w:val="TitleChar"/>
          <w:rFonts w:cstheme="majorHAnsi"/>
          <w:szCs w:val="26"/>
        </w:rPr>
        <w:t>Drexler’s answer to all this is, since nobody can disprove the necessary things to develop nanotech, they will be developed. Well, that depends what you mean by the words “can” and “disprove.” It also depends on what your time scale is. I’m willing to bet, at some nebulous point in the future, long after Drexler and I are dead, someone may eventually develop a technology sort of vaguely like what he imagines. At least the parts that don’t totally violate the laws of thermodynamics and materials physics</w:t>
      </w:r>
      <w:r w:rsidRPr="006863C0">
        <w:rPr>
          <w:rFonts w:asciiTheme="majorHAnsi" w:hAnsiTheme="majorHAnsi" w:cstheme="majorHAnsi"/>
          <w:szCs w:val="26"/>
        </w:rPr>
        <w:t xml:space="preserve"> (probably, most of the details do). As an argument, “</w:t>
      </w:r>
      <w:r w:rsidRPr="006863C0">
        <w:rPr>
          <w:rStyle w:val="TitleChar"/>
          <w:rFonts w:cstheme="majorHAnsi"/>
          <w:szCs w:val="26"/>
        </w:rPr>
        <w:t>you can’t disprove my crazy idea” doesn’t hold much water</w:t>
      </w:r>
      <w:r w:rsidRPr="006863C0">
        <w:rPr>
          <w:rFonts w:asciiTheme="majorHAnsi" w:hAnsiTheme="majorHAnsi" w:cstheme="majorHAnsi"/>
          <w:szCs w:val="26"/>
        </w:rPr>
        <w:t xml:space="preserve"> with me. </w:t>
      </w:r>
      <w:r w:rsidRPr="006863C0">
        <w:rPr>
          <w:rStyle w:val="TitleChar"/>
          <w:rFonts w:cstheme="majorHAnsi"/>
          <w:szCs w:val="26"/>
        </w:rPr>
        <w:t xml:space="preserve">Doubtless there are many denizens of the </w:t>
      </w:r>
      <w:r w:rsidRPr="006863C0">
        <w:rPr>
          <w:rStyle w:val="TitleChar"/>
          <w:rFonts w:cstheme="majorHAnsi"/>
          <w:szCs w:val="26"/>
        </w:rPr>
        <w:lastRenderedPageBreak/>
        <w:t xml:space="preserve">booby hatch who claim to be Jesus, and I can’t really disprove any of them, but I don’t really see why I should be required to. </w:t>
      </w:r>
      <w:r w:rsidRPr="006863C0">
        <w:rPr>
          <w:rStyle w:val="TitleChar"/>
          <w:rFonts w:cstheme="majorHAnsi"/>
          <w:sz w:val="12"/>
          <w:szCs w:val="26"/>
        </w:rPr>
        <w:t>¶</w:t>
      </w:r>
      <w:r w:rsidRPr="006863C0">
        <w:rPr>
          <w:rStyle w:val="TitleChar"/>
          <w:rFonts w:cstheme="majorHAnsi"/>
          <w:szCs w:val="26"/>
        </w:rPr>
        <w:t xml:space="preserve"> I have nothing against there being a few people who want to achieve some of the scientific milestones needed to accomplish “nanotech.” I have a great deal against charlatans who claim that we should actually invest significant resources into this crazy idea. If you’re an investor, and somebody’s prospectus talks about “nano” anything, assuming they’re not selling you a semiconductor fab, you can bet that they are selling you snake oil. </w:t>
      </w:r>
      <w:r w:rsidRPr="006863C0">
        <w:rPr>
          <w:rStyle w:val="Emphasis"/>
          <w:rFonts w:asciiTheme="majorHAnsi" w:hAnsiTheme="majorHAnsi" w:cstheme="majorHAnsi"/>
          <w:szCs w:val="26"/>
        </w:rPr>
        <w:t>There is no nanotech</w:t>
      </w:r>
      <w:r w:rsidRPr="006863C0">
        <w:rPr>
          <w:rStyle w:val="TitleChar"/>
          <w:rFonts w:cstheme="majorHAnsi"/>
          <w:szCs w:val="26"/>
        </w:rPr>
        <w:t xml:space="preserve">. Stop talking about it. Start laughing at it. As Nobel prize winning chemist Richard Smalley put it to Drexler: “No, you don’t get it. </w:t>
      </w:r>
      <w:r w:rsidRPr="006863C0">
        <w:rPr>
          <w:rStyle w:val="Emphasis"/>
          <w:rFonts w:asciiTheme="majorHAnsi" w:hAnsiTheme="majorHAnsi" w:cstheme="majorHAnsi"/>
          <w:szCs w:val="26"/>
        </w:rPr>
        <w:t>You are still in a pretend world</w:t>
      </w:r>
      <w:r w:rsidRPr="006863C0">
        <w:rPr>
          <w:rStyle w:val="TitleChar"/>
          <w:rFonts w:cstheme="majorHAnsi"/>
          <w:szCs w:val="26"/>
        </w:rPr>
        <w:t xml:space="preserve"> where atoms go where you want because your computer program directs them to go there.”</w:t>
      </w:r>
    </w:p>
    <w:p w14:paraId="7FF1F091" w14:textId="77777777" w:rsidR="00464523" w:rsidRPr="006863C0" w:rsidRDefault="00464523" w:rsidP="006E258C"/>
    <w:p w14:paraId="72B4B7B5" w14:textId="3DED7F66" w:rsidR="006E258C" w:rsidRPr="006863C0" w:rsidRDefault="006E258C" w:rsidP="006E258C">
      <w:pPr>
        <w:pStyle w:val="Heading3"/>
      </w:pPr>
      <w:r w:rsidRPr="006863C0">
        <w:lastRenderedPageBreak/>
        <w:t>IT - Space Col Good</w:t>
      </w:r>
    </w:p>
    <w:p w14:paraId="598C89E7" w14:textId="77777777" w:rsidR="00210666" w:rsidRPr="006863C0" w:rsidRDefault="00210666" w:rsidP="00210666">
      <w:pPr>
        <w:keepNext/>
        <w:keepLines/>
        <w:spacing w:before="40" w:after="0"/>
        <w:outlineLvl w:val="3"/>
        <w:rPr>
          <w:rFonts w:eastAsia="MS Gothic" w:cs="Arial"/>
          <w:b/>
          <w:iCs/>
          <w:szCs w:val="26"/>
        </w:rPr>
      </w:pPr>
      <w:r w:rsidRPr="006863C0">
        <w:rPr>
          <w:rFonts w:eastAsia="MS Gothic" w:cs="Arial"/>
          <w:b/>
          <w:iCs/>
          <w:szCs w:val="26"/>
        </w:rPr>
        <w:t>Capitalism leads to successful space operations—4 reasons.</w:t>
      </w:r>
    </w:p>
    <w:p w14:paraId="7F935841" w14:textId="77777777" w:rsidR="00210666" w:rsidRPr="006863C0" w:rsidRDefault="00210666" w:rsidP="00210666">
      <w:pPr>
        <w:rPr>
          <w:rFonts w:eastAsia="Cambria"/>
          <w:sz w:val="16"/>
          <w:szCs w:val="26"/>
        </w:rPr>
      </w:pPr>
      <w:r w:rsidRPr="006863C0">
        <w:rPr>
          <w:rFonts w:eastAsia="Cambria"/>
          <w:b/>
          <w:bCs/>
          <w:szCs w:val="26"/>
          <w:u w:val="single"/>
        </w:rPr>
        <w:t>Zimmerman 17</w:t>
      </w:r>
      <w:r w:rsidRPr="006863C0">
        <w:rPr>
          <w:rFonts w:eastAsia="Cambria"/>
          <w:sz w:val="16"/>
          <w:szCs w:val="26"/>
        </w:rPr>
        <w:t xml:space="preserve"> - Robert Zimmerman, award-winning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general public.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17 ("Capitalism in Space," CNAS, 3-10-2017, Available Online at https://www.cnas.org/publications/reports/capitalism-in-space, Accessed on 7-9-2017 //JJ)</w:t>
      </w:r>
    </w:p>
    <w:p w14:paraId="52ADA0AF" w14:textId="77777777" w:rsidR="00210666" w:rsidRPr="006863C0" w:rsidRDefault="00210666" w:rsidP="00210666">
      <w:pPr>
        <w:rPr>
          <w:rFonts w:eastAsia="Cambria"/>
          <w:b/>
          <w:szCs w:val="26"/>
          <w:u w:val="single"/>
        </w:rPr>
      </w:pPr>
      <w:r w:rsidRPr="006863C0">
        <w:rPr>
          <w:rFonts w:eastAsia="Cambria"/>
          <w:b/>
          <w:szCs w:val="26"/>
          <w:u w:val="single"/>
        </w:rPr>
        <w:t>It is essential for any nation that wishes to thrive and compete on the world stage to have a successful and flourishing aerospace industry, centered on the capability of putting humans and payloads into space affordably and frequently.</w:t>
      </w:r>
      <w:r w:rsidRPr="006863C0">
        <w:rPr>
          <w:rFonts w:eastAsia="Cambria"/>
          <w:sz w:val="14"/>
          <w:szCs w:val="26"/>
        </w:rPr>
        <w:t xml:space="preserve"> This is a bipartisan position held by elected officials from both American political parties since the Soviet launch of the Sputnik satellite in 1957.  </w:t>
      </w:r>
      <w:r w:rsidRPr="006863C0">
        <w:rPr>
          <w:rFonts w:eastAsia="Cambria"/>
          <w:b/>
          <w:szCs w:val="26"/>
          <w:u w:val="single"/>
        </w:rPr>
        <w:t>The reasons for this are straightforward: Military strength: For strategic reasons, the military must have the capability of launching satellites into orbit for the purpose of surveillance and reconnaissance. In addition, the country’s missile technology must be state-of-the-art to make this data gathering as effective as possible. A healthy aerospace industry is the only way to achieve both. Natural resources: The resources in space – raw materials from asteroids and the planets as well as energy from the Sun – are there for the taking.</w:t>
      </w:r>
      <w:r w:rsidRPr="006863C0">
        <w:rPr>
          <w:rFonts w:eastAsia="Cambria"/>
          <w:sz w:val="14"/>
          <w:szCs w:val="26"/>
        </w:rPr>
        <w:t xml:space="preserve"> Other nations are striving to obtain those resources and the wealth those assets will provide for their citizens. </w:t>
      </w:r>
      <w:r w:rsidRPr="006863C0">
        <w:rPr>
          <w:rFonts w:eastAsia="Cambria"/>
          <w:b/>
          <w:szCs w:val="26"/>
          <w:u w:val="single"/>
        </w:rPr>
        <w:t>Without direct access to those resources, American society will have less opportunity for growth and prosperity</w:t>
      </w:r>
      <w:r w:rsidRPr="006863C0">
        <w:rPr>
          <w:rFonts w:eastAsia="Cambria"/>
          <w:sz w:val="14"/>
          <w:szCs w:val="26"/>
        </w:rPr>
        <w:t xml:space="preserve">, and the country will eventually fall behind as a major power. </w:t>
      </w:r>
      <w:r w:rsidRPr="006863C0">
        <w:rPr>
          <w:rFonts w:eastAsia="Cambria"/>
          <w:b/>
          <w:szCs w:val="26"/>
          <w:u w:val="single"/>
        </w:rPr>
        <w:t>Economic growth: A thriving aerospace industry helps fuel the U.S. economy. It develops cutting-edge technology in fields such as computer design, materials research, and miniaturization that drives innovation and invention in every other field. National prestige:</w:t>
      </w:r>
      <w:r w:rsidRPr="006863C0">
        <w:rPr>
          <w:rFonts w:eastAsia="Cambria"/>
          <w:sz w:val="14"/>
          <w:szCs w:val="26"/>
        </w:rPr>
        <w:t xml:space="preserve"> Even if the previous three reasons did not exist, </w:t>
      </w:r>
      <w:r w:rsidRPr="006863C0">
        <w:rPr>
          <w:rFonts w:eastAsia="Cambria"/>
          <w:b/>
          <w:szCs w:val="26"/>
          <w:u w:val="single"/>
        </w:rPr>
        <w:t>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w:t>
      </w:r>
    </w:p>
    <w:p w14:paraId="69FA4924" w14:textId="77777777" w:rsidR="00210666" w:rsidRPr="006863C0" w:rsidRDefault="00210666" w:rsidP="00210666">
      <w:pPr>
        <w:rPr>
          <w:rFonts w:eastAsia="Cambria"/>
          <w:sz w:val="14"/>
          <w:szCs w:val="26"/>
        </w:rPr>
      </w:pPr>
    </w:p>
    <w:p w14:paraId="41D4D5AD" w14:textId="77777777" w:rsidR="00210666" w:rsidRPr="006863C0" w:rsidRDefault="00210666" w:rsidP="00210666">
      <w:pPr>
        <w:keepNext/>
        <w:keepLines/>
        <w:spacing w:before="40" w:after="0"/>
        <w:outlineLvl w:val="3"/>
        <w:rPr>
          <w:rFonts w:eastAsia="MS Gothic" w:cs="Arial"/>
          <w:b/>
          <w:iCs/>
          <w:szCs w:val="26"/>
          <w:u w:val="single"/>
        </w:rPr>
      </w:pPr>
      <w:r w:rsidRPr="006863C0">
        <w:rPr>
          <w:rFonts w:eastAsia="MS Gothic" w:cs="Arial"/>
          <w:b/>
          <w:iCs/>
          <w:szCs w:val="26"/>
        </w:rPr>
        <w:t xml:space="preserve">Mars colony is </w:t>
      </w:r>
      <w:r w:rsidRPr="006863C0">
        <w:rPr>
          <w:rFonts w:eastAsia="MS Gothic" w:cs="Arial"/>
          <w:b/>
          <w:iCs/>
          <w:szCs w:val="26"/>
          <w:u w:val="single"/>
        </w:rPr>
        <w:t>feasible</w:t>
      </w:r>
      <w:r w:rsidRPr="006863C0">
        <w:rPr>
          <w:rFonts w:eastAsia="MS Gothic" w:cs="Arial"/>
          <w:b/>
          <w:iCs/>
          <w:szCs w:val="26"/>
        </w:rPr>
        <w:t xml:space="preserve">, solves a </w:t>
      </w:r>
      <w:r w:rsidRPr="006863C0">
        <w:rPr>
          <w:rFonts w:eastAsia="MS Gothic" w:cs="Arial"/>
          <w:b/>
          <w:iCs/>
          <w:szCs w:val="26"/>
          <w:u w:val="single"/>
        </w:rPr>
        <w:t>laundry list</w:t>
      </w:r>
      <w:r w:rsidRPr="006863C0">
        <w:rPr>
          <w:rFonts w:eastAsia="MS Gothic" w:cs="Arial"/>
          <w:b/>
          <w:iCs/>
          <w:szCs w:val="26"/>
        </w:rPr>
        <w:t xml:space="preserve"> of extinction scenarios, and </w:t>
      </w:r>
      <w:r w:rsidRPr="006863C0">
        <w:rPr>
          <w:rFonts w:eastAsia="MS Gothic" w:cs="Arial"/>
          <w:b/>
          <w:iCs/>
          <w:szCs w:val="26"/>
          <w:u w:val="single"/>
        </w:rPr>
        <w:t>ends war on Earth</w:t>
      </w:r>
      <w:r w:rsidRPr="006863C0">
        <w:rPr>
          <w:rFonts w:eastAsia="MS Gothic" w:cs="Arial"/>
          <w:b/>
          <w:iCs/>
          <w:szCs w:val="26"/>
        </w:rPr>
        <w:t>.</w:t>
      </w:r>
    </w:p>
    <w:p w14:paraId="1D162165" w14:textId="77777777" w:rsidR="00210666" w:rsidRPr="006863C0" w:rsidRDefault="00210666" w:rsidP="00210666">
      <w:pPr>
        <w:rPr>
          <w:rFonts w:eastAsia="Cambria"/>
          <w:sz w:val="16"/>
          <w:szCs w:val="26"/>
        </w:rPr>
      </w:pPr>
      <w:r w:rsidRPr="006863C0">
        <w:rPr>
          <w:rFonts w:eastAsia="Cambria"/>
          <w:b/>
          <w:bCs/>
          <w:szCs w:val="26"/>
          <w:u w:val="single"/>
        </w:rPr>
        <w:t>Davies 10</w:t>
      </w:r>
      <w:r w:rsidRPr="006863C0">
        <w:rPr>
          <w:rFonts w:eastAsia="Cambria"/>
          <w:sz w:val="16"/>
          <w:szCs w:val="26"/>
        </w:rPr>
        <w:t xml:space="preserve"> – Dirk Schulze-Makuch, Ph.D. and Professor of Earth and Environmental Sciences at Washington State University, and Paul Davies, Ph.D. and Professor in the Beyond Center at Arizona State University, “To Boldly Go: A One-Way Human Mission to Mars”, Journal of Cosmology, 12, October / November, http://journalofcosmology.com/Mars108.html</w:t>
      </w:r>
    </w:p>
    <w:p w14:paraId="750BE778" w14:textId="77777777" w:rsidR="00210666" w:rsidRPr="006863C0" w:rsidRDefault="00210666" w:rsidP="00210666">
      <w:pPr>
        <w:rPr>
          <w:rFonts w:eastAsia="Cambria"/>
          <w:sz w:val="16"/>
          <w:szCs w:val="26"/>
        </w:rPr>
      </w:pPr>
      <w:r w:rsidRPr="006863C0">
        <w:rPr>
          <w:rFonts w:eastAsia="Cambria"/>
          <w:sz w:val="16"/>
          <w:szCs w:val="26"/>
        </w:rPr>
        <w:t xml:space="preserve">There are </w:t>
      </w:r>
      <w:r w:rsidRPr="006863C0">
        <w:rPr>
          <w:rFonts w:eastAsia="Cambria"/>
          <w:b/>
          <w:szCs w:val="26"/>
          <w:u w:val="single"/>
        </w:rPr>
        <w:t>several reasons</w:t>
      </w:r>
      <w:r w:rsidRPr="006863C0">
        <w:rPr>
          <w:rFonts w:eastAsia="Cambria"/>
          <w:sz w:val="16"/>
          <w:szCs w:val="26"/>
        </w:rPr>
        <w:t xml:space="preserve"> that </w:t>
      </w:r>
      <w:r w:rsidRPr="006863C0">
        <w:rPr>
          <w:rFonts w:eastAsia="Cambria"/>
          <w:b/>
          <w:szCs w:val="26"/>
          <w:u w:val="single"/>
        </w:rPr>
        <w:t>motivate</w:t>
      </w:r>
      <w:r w:rsidRPr="006863C0">
        <w:rPr>
          <w:rFonts w:eastAsia="Cambria"/>
          <w:sz w:val="16"/>
          <w:szCs w:val="26"/>
        </w:rPr>
        <w:t xml:space="preserve"> the </w:t>
      </w:r>
      <w:r w:rsidRPr="006863C0">
        <w:rPr>
          <w:rFonts w:eastAsia="Cambria"/>
          <w:b/>
          <w:szCs w:val="26"/>
          <w:u w:val="single"/>
        </w:rPr>
        <w:t>establishment of a permanent Mars colony. We are a vulnerable species</w:t>
      </w:r>
      <w:r w:rsidRPr="006863C0">
        <w:rPr>
          <w:rFonts w:eastAsia="Cambria"/>
          <w:sz w:val="16"/>
          <w:szCs w:val="26"/>
        </w:rPr>
        <w:t xml:space="preserve"> living in a part of the galaxy where </w:t>
      </w:r>
      <w:r w:rsidRPr="006863C0">
        <w:rPr>
          <w:rFonts w:eastAsia="Cambria"/>
          <w:b/>
          <w:szCs w:val="26"/>
          <w:u w:val="single"/>
        </w:rPr>
        <w:t xml:space="preserve">cosmic events such as </w:t>
      </w:r>
      <w:r w:rsidRPr="006863C0">
        <w:rPr>
          <w:rFonts w:eastAsia="Cambria"/>
          <w:b/>
          <w:iCs/>
          <w:szCs w:val="26"/>
          <w:u w:val="single"/>
          <w:bdr w:val="single" w:sz="8" w:space="0" w:color="auto"/>
        </w:rPr>
        <w:t>major asteroid</w:t>
      </w:r>
      <w:r w:rsidRPr="006863C0">
        <w:rPr>
          <w:rFonts w:eastAsia="Cambria"/>
          <w:b/>
          <w:szCs w:val="26"/>
          <w:u w:val="single"/>
        </w:rPr>
        <w:t xml:space="preserve"> and </w:t>
      </w:r>
      <w:r w:rsidRPr="006863C0">
        <w:rPr>
          <w:rFonts w:eastAsia="Cambria"/>
          <w:b/>
          <w:iCs/>
          <w:szCs w:val="26"/>
          <w:u w:val="single"/>
          <w:bdr w:val="single" w:sz="8" w:space="0" w:color="auto"/>
        </w:rPr>
        <w:t>comet impacts</w:t>
      </w:r>
      <w:r w:rsidRPr="006863C0">
        <w:rPr>
          <w:rFonts w:eastAsia="Cambria"/>
          <w:b/>
          <w:szCs w:val="26"/>
          <w:u w:val="single"/>
        </w:rPr>
        <w:t xml:space="preserve"> and </w:t>
      </w:r>
      <w:r w:rsidRPr="006863C0">
        <w:rPr>
          <w:rFonts w:eastAsia="Cambria"/>
          <w:b/>
          <w:iCs/>
          <w:szCs w:val="26"/>
          <w:u w:val="single"/>
          <w:bdr w:val="single" w:sz="8" w:space="0" w:color="auto"/>
        </w:rPr>
        <w:t>supernova explosions</w:t>
      </w:r>
      <w:r w:rsidRPr="006863C0">
        <w:rPr>
          <w:rFonts w:eastAsia="Cambria"/>
          <w:b/>
          <w:szCs w:val="26"/>
          <w:u w:val="single"/>
        </w:rPr>
        <w:t xml:space="preserve"> pose a significant threat to life on Earth</w:t>
      </w:r>
      <w:r w:rsidRPr="006863C0">
        <w:rPr>
          <w:rFonts w:eastAsia="Cambria"/>
          <w:sz w:val="16"/>
          <w:szCs w:val="26"/>
        </w:rPr>
        <w:t xml:space="preserve">, especially to human life. </w:t>
      </w:r>
      <w:r w:rsidRPr="006863C0">
        <w:rPr>
          <w:rFonts w:eastAsia="Cambria"/>
          <w:b/>
          <w:szCs w:val="26"/>
          <w:u w:val="single"/>
        </w:rPr>
        <w:t>There are</w:t>
      </w:r>
      <w:r w:rsidRPr="006863C0">
        <w:rPr>
          <w:rFonts w:eastAsia="Cambria"/>
          <w:sz w:val="16"/>
          <w:szCs w:val="26"/>
        </w:rPr>
        <w:t xml:space="preserve"> also </w:t>
      </w:r>
      <w:r w:rsidRPr="006863C0">
        <w:rPr>
          <w:rFonts w:eastAsia="Cambria"/>
          <w:b/>
          <w:szCs w:val="26"/>
          <w:u w:val="single"/>
        </w:rPr>
        <w:t xml:space="preserve">more </w:t>
      </w:r>
      <w:r w:rsidRPr="006863C0">
        <w:rPr>
          <w:rFonts w:eastAsia="Cambria"/>
          <w:b/>
          <w:iCs/>
          <w:szCs w:val="26"/>
          <w:u w:val="single"/>
          <w:bdr w:val="single" w:sz="8" w:space="0" w:color="auto"/>
        </w:rPr>
        <w:t>immediate</w:t>
      </w:r>
      <w:r w:rsidRPr="006863C0">
        <w:rPr>
          <w:rFonts w:eastAsia="Cambria"/>
          <w:b/>
          <w:szCs w:val="26"/>
          <w:u w:val="single"/>
        </w:rPr>
        <w:t xml:space="preserve"> threats to</w:t>
      </w:r>
      <w:r w:rsidRPr="006863C0">
        <w:rPr>
          <w:rFonts w:eastAsia="Cambria"/>
          <w:sz w:val="16"/>
          <w:szCs w:val="26"/>
        </w:rPr>
        <w:t xml:space="preserve"> our culture, if not our </w:t>
      </w:r>
      <w:r w:rsidRPr="006863C0">
        <w:rPr>
          <w:rFonts w:eastAsia="Cambria"/>
          <w:b/>
          <w:iCs/>
          <w:szCs w:val="26"/>
          <w:u w:val="single"/>
          <w:bdr w:val="single" w:sz="8" w:space="0" w:color="auto"/>
        </w:rPr>
        <w:t>survival</w:t>
      </w:r>
      <w:r w:rsidRPr="006863C0">
        <w:rPr>
          <w:rFonts w:eastAsia="Cambria"/>
          <w:b/>
          <w:szCs w:val="26"/>
          <w:u w:val="single"/>
        </w:rPr>
        <w:t xml:space="preserve"> as a species. These include </w:t>
      </w:r>
      <w:r w:rsidRPr="006863C0">
        <w:rPr>
          <w:rFonts w:eastAsia="Cambria"/>
          <w:b/>
          <w:iCs/>
          <w:szCs w:val="26"/>
          <w:u w:val="single"/>
          <w:bdr w:val="single" w:sz="8" w:space="0" w:color="auto"/>
        </w:rPr>
        <w:t>global pandemics</w:t>
      </w:r>
      <w:r w:rsidRPr="006863C0">
        <w:rPr>
          <w:rFonts w:eastAsia="Cambria"/>
          <w:b/>
          <w:szCs w:val="26"/>
          <w:u w:val="single"/>
        </w:rPr>
        <w:t xml:space="preserve">, </w:t>
      </w:r>
      <w:r w:rsidRPr="006863C0">
        <w:rPr>
          <w:rFonts w:eastAsia="Cambria"/>
          <w:b/>
          <w:iCs/>
          <w:szCs w:val="26"/>
          <w:u w:val="single"/>
          <w:bdr w:val="single" w:sz="8" w:space="0" w:color="auto"/>
        </w:rPr>
        <w:t>nuclear or biological warfare</w:t>
      </w:r>
      <w:r w:rsidRPr="006863C0">
        <w:rPr>
          <w:rFonts w:eastAsia="Cambria"/>
          <w:b/>
          <w:szCs w:val="26"/>
          <w:u w:val="single"/>
        </w:rPr>
        <w:t xml:space="preserve">, </w:t>
      </w:r>
      <w:r w:rsidRPr="006863C0">
        <w:rPr>
          <w:rFonts w:eastAsia="Cambria"/>
          <w:b/>
          <w:iCs/>
          <w:szCs w:val="26"/>
          <w:u w:val="single"/>
          <w:bdr w:val="single" w:sz="8" w:space="0" w:color="auto"/>
        </w:rPr>
        <w:t>runaway global warming</w:t>
      </w:r>
      <w:r w:rsidRPr="006863C0">
        <w:rPr>
          <w:rFonts w:eastAsia="Cambria"/>
          <w:b/>
          <w:szCs w:val="26"/>
          <w:u w:val="single"/>
        </w:rPr>
        <w:t xml:space="preserve">, </w:t>
      </w:r>
      <w:r w:rsidRPr="006863C0">
        <w:rPr>
          <w:rFonts w:eastAsia="Cambria"/>
          <w:b/>
          <w:iCs/>
          <w:szCs w:val="26"/>
          <w:u w:val="single"/>
          <w:bdr w:val="single" w:sz="8" w:space="0" w:color="auto"/>
        </w:rPr>
        <w:t>sudden ecological collapse</w:t>
      </w:r>
      <w:r w:rsidRPr="006863C0">
        <w:rPr>
          <w:rFonts w:eastAsia="Cambria"/>
          <w:b/>
          <w:szCs w:val="26"/>
          <w:u w:val="single"/>
        </w:rPr>
        <w:t xml:space="preserve"> and </w:t>
      </w:r>
      <w:r w:rsidRPr="006863C0">
        <w:rPr>
          <w:rFonts w:eastAsia="Cambria"/>
          <w:b/>
          <w:iCs/>
          <w:szCs w:val="26"/>
          <w:u w:val="single"/>
          <w:bdr w:val="single" w:sz="8" w:space="0" w:color="auto"/>
        </w:rPr>
        <w:t>supervolcanoes</w:t>
      </w:r>
      <w:r w:rsidRPr="006863C0">
        <w:rPr>
          <w:rFonts w:eastAsia="Cambria"/>
          <w:sz w:val="16"/>
          <w:szCs w:val="26"/>
        </w:rPr>
        <w:t xml:space="preserve"> (Rees 2004). </w:t>
      </w:r>
      <w:r w:rsidRPr="006863C0">
        <w:rPr>
          <w:rFonts w:eastAsia="Cambria"/>
          <w:b/>
          <w:szCs w:val="26"/>
          <w:u w:val="single"/>
        </w:rPr>
        <w:t>Thus</w:t>
      </w:r>
      <w:r w:rsidRPr="006863C0">
        <w:rPr>
          <w:rFonts w:eastAsia="Cambria"/>
          <w:sz w:val="16"/>
          <w:szCs w:val="26"/>
        </w:rPr>
        <w:t xml:space="preserve">, the </w:t>
      </w:r>
      <w:r w:rsidRPr="006863C0">
        <w:rPr>
          <w:rFonts w:eastAsia="Cambria"/>
          <w:b/>
          <w:szCs w:val="26"/>
          <w:u w:val="single"/>
        </w:rPr>
        <w:t>colonization</w:t>
      </w:r>
      <w:r w:rsidRPr="006863C0">
        <w:rPr>
          <w:rFonts w:eastAsia="Cambria"/>
          <w:sz w:val="16"/>
          <w:szCs w:val="26"/>
        </w:rPr>
        <w:t xml:space="preserve"> of other worlds </w:t>
      </w:r>
      <w:r w:rsidRPr="006863C0">
        <w:rPr>
          <w:rFonts w:eastAsia="Cambria"/>
          <w:b/>
          <w:szCs w:val="26"/>
          <w:u w:val="single"/>
        </w:rPr>
        <w:t xml:space="preserve">is a must if the human </w:t>
      </w:r>
      <w:r w:rsidRPr="006863C0">
        <w:rPr>
          <w:rFonts w:eastAsia="Cambria"/>
          <w:b/>
          <w:szCs w:val="26"/>
          <w:u w:val="single"/>
        </w:rPr>
        <w:lastRenderedPageBreak/>
        <w:t>species is to survive</w:t>
      </w:r>
      <w:r w:rsidRPr="006863C0">
        <w:rPr>
          <w:rFonts w:eastAsia="Cambria"/>
          <w:sz w:val="16"/>
          <w:szCs w:val="26"/>
        </w:rPr>
        <w:t xml:space="preserve"> for the long term. The first potential colonization targets would be asteroids, the Moon and Mars. The </w:t>
      </w:r>
      <w:r w:rsidRPr="006863C0">
        <w:rPr>
          <w:rFonts w:eastAsia="Cambria"/>
          <w:b/>
          <w:szCs w:val="26"/>
          <w:u w:val="single"/>
        </w:rPr>
        <w:t>Moon</w:t>
      </w:r>
      <w:r w:rsidRPr="006863C0">
        <w:rPr>
          <w:rFonts w:eastAsia="Cambria"/>
          <w:sz w:val="16"/>
          <w:szCs w:val="26"/>
        </w:rPr>
        <w:t xml:space="preserve"> is the closest object and does provide some shelter (e.g., lava tube caves), but in all other respects </w:t>
      </w:r>
      <w:r w:rsidRPr="006863C0">
        <w:rPr>
          <w:rFonts w:eastAsia="Cambria"/>
          <w:b/>
          <w:szCs w:val="26"/>
          <w:u w:val="single"/>
        </w:rPr>
        <w:t>falls short compared to</w:t>
      </w:r>
      <w:r w:rsidRPr="006863C0">
        <w:rPr>
          <w:rFonts w:eastAsia="Cambria"/>
          <w:sz w:val="16"/>
          <w:szCs w:val="26"/>
        </w:rPr>
        <w:t xml:space="preserve"> the variety of </w:t>
      </w:r>
      <w:r w:rsidRPr="006863C0">
        <w:rPr>
          <w:rFonts w:eastAsia="Cambria"/>
          <w:b/>
          <w:szCs w:val="26"/>
          <w:u w:val="single"/>
        </w:rPr>
        <w:t xml:space="preserve">resources available on Mars. The latter is true for asteroids as well. Mars is </w:t>
      </w:r>
      <w:r w:rsidRPr="006863C0">
        <w:rPr>
          <w:rFonts w:eastAsia="Cambria"/>
          <w:b/>
          <w:iCs/>
          <w:szCs w:val="26"/>
          <w:u w:val="single"/>
          <w:bdr w:val="single" w:sz="8" w:space="0" w:color="auto"/>
        </w:rPr>
        <w:t>by far the most promising</w:t>
      </w:r>
      <w:r w:rsidRPr="006863C0">
        <w:rPr>
          <w:rFonts w:eastAsia="Cambria"/>
          <w:b/>
          <w:szCs w:val="26"/>
          <w:u w:val="single"/>
        </w:rPr>
        <w:t xml:space="preserve"> for</w:t>
      </w:r>
      <w:r w:rsidRPr="006863C0">
        <w:rPr>
          <w:rFonts w:eastAsia="Cambria"/>
          <w:sz w:val="16"/>
          <w:szCs w:val="26"/>
        </w:rPr>
        <w:t xml:space="preserve"> sustained </w:t>
      </w:r>
      <w:r w:rsidRPr="006863C0">
        <w:rPr>
          <w:rFonts w:eastAsia="Cambria"/>
          <w:b/>
          <w:szCs w:val="26"/>
          <w:u w:val="single"/>
        </w:rPr>
        <w:t>colonization</w:t>
      </w:r>
      <w:r w:rsidRPr="006863C0">
        <w:rPr>
          <w:rFonts w:eastAsia="Cambria"/>
          <w:sz w:val="16"/>
          <w:szCs w:val="26"/>
        </w:rPr>
        <w:t xml:space="preserve"> and development, </w:t>
      </w:r>
      <w:r w:rsidRPr="006863C0">
        <w:rPr>
          <w:rFonts w:eastAsia="Cambria"/>
          <w:b/>
          <w:szCs w:val="26"/>
          <w:u w:val="single"/>
        </w:rPr>
        <w:t xml:space="preserve">because it is similar in many respects to Earth and, crucially, possesses a </w:t>
      </w:r>
      <w:r w:rsidRPr="006863C0">
        <w:rPr>
          <w:rFonts w:eastAsia="Cambria"/>
          <w:b/>
          <w:iCs/>
          <w:szCs w:val="26"/>
          <w:u w:val="single"/>
          <w:bdr w:val="single" w:sz="8" w:space="0" w:color="auto"/>
        </w:rPr>
        <w:t>moderate surface gravity</w:t>
      </w:r>
      <w:r w:rsidRPr="006863C0">
        <w:rPr>
          <w:rFonts w:eastAsia="Cambria"/>
          <w:b/>
          <w:szCs w:val="26"/>
          <w:u w:val="single"/>
        </w:rPr>
        <w:t xml:space="preserve">, an </w:t>
      </w:r>
      <w:r w:rsidRPr="006863C0">
        <w:rPr>
          <w:rFonts w:eastAsia="Cambria"/>
          <w:b/>
          <w:iCs/>
          <w:szCs w:val="26"/>
          <w:u w:val="single"/>
          <w:bdr w:val="single" w:sz="8" w:space="0" w:color="auto"/>
        </w:rPr>
        <w:t>atmosphere</w:t>
      </w:r>
      <w:r w:rsidRPr="006863C0">
        <w:rPr>
          <w:rFonts w:eastAsia="Cambria"/>
          <w:b/>
          <w:szCs w:val="26"/>
          <w:u w:val="single"/>
        </w:rPr>
        <w:t xml:space="preserve">, </w:t>
      </w:r>
      <w:r w:rsidRPr="006863C0">
        <w:rPr>
          <w:rFonts w:eastAsia="Cambria"/>
          <w:b/>
          <w:iCs/>
          <w:szCs w:val="26"/>
          <w:u w:val="single"/>
          <w:bdr w:val="single" w:sz="8" w:space="0" w:color="auto"/>
        </w:rPr>
        <w:t>abundant water and carbon dioxide</w:t>
      </w:r>
      <w:r w:rsidRPr="006863C0">
        <w:rPr>
          <w:rFonts w:eastAsia="Cambria"/>
          <w:b/>
          <w:szCs w:val="26"/>
          <w:u w:val="single"/>
        </w:rPr>
        <w:t xml:space="preserve">, together with a range of </w:t>
      </w:r>
      <w:r w:rsidRPr="006863C0">
        <w:rPr>
          <w:rFonts w:eastAsia="Cambria"/>
          <w:b/>
          <w:iCs/>
          <w:szCs w:val="26"/>
          <w:u w:val="single"/>
          <w:bdr w:val="single" w:sz="8" w:space="0" w:color="auto"/>
        </w:rPr>
        <w:t>essential minerals</w:t>
      </w:r>
      <w:r w:rsidRPr="006863C0">
        <w:rPr>
          <w:rFonts w:eastAsia="Cambria"/>
          <w:b/>
          <w:szCs w:val="26"/>
          <w:u w:val="single"/>
        </w:rPr>
        <w:t>. Mars is</w:t>
      </w:r>
      <w:r w:rsidRPr="006863C0">
        <w:rPr>
          <w:rFonts w:eastAsia="Cambria"/>
          <w:sz w:val="16"/>
          <w:szCs w:val="26"/>
        </w:rPr>
        <w:t xml:space="preserve"> our </w:t>
      </w:r>
      <w:r w:rsidRPr="006863C0">
        <w:rPr>
          <w:rFonts w:eastAsia="Cambria"/>
          <w:b/>
          <w:szCs w:val="26"/>
          <w:u w:val="single"/>
        </w:rPr>
        <w:t>second closest planetary neighbor (after Venus)</w:t>
      </w:r>
      <w:r w:rsidRPr="006863C0">
        <w:rPr>
          <w:rFonts w:eastAsia="Cambria"/>
          <w:sz w:val="16"/>
          <w:szCs w:val="26"/>
        </w:rPr>
        <w:t xml:space="preserve"> and a trip to Mars at the most favorable launch option takes about six months with current chemical rocket technology. In addition to </w:t>
      </w:r>
      <w:r w:rsidRPr="006863C0">
        <w:rPr>
          <w:rFonts w:eastAsia="Cambria"/>
          <w:b/>
          <w:szCs w:val="26"/>
          <w:u w:val="single"/>
        </w:rPr>
        <w:t xml:space="preserve">offering humanity a </w:t>
      </w:r>
      <w:r w:rsidRPr="006863C0">
        <w:rPr>
          <w:rFonts w:eastAsia="Cambria"/>
          <w:b/>
          <w:iCs/>
          <w:szCs w:val="26"/>
          <w:u w:val="single"/>
          <w:bdr w:val="single" w:sz="8" w:space="0" w:color="auto"/>
        </w:rPr>
        <w:t>"lifeboat"</w:t>
      </w:r>
      <w:r w:rsidRPr="006863C0">
        <w:rPr>
          <w:rFonts w:eastAsia="Cambria"/>
          <w:b/>
          <w:szCs w:val="26"/>
          <w:u w:val="single"/>
        </w:rPr>
        <w:t xml:space="preserve"> in the event of a mega-catastrophe, a Mars colony is attractive</w:t>
      </w:r>
      <w:r w:rsidRPr="006863C0">
        <w:rPr>
          <w:rFonts w:eastAsia="Cambria"/>
          <w:sz w:val="16"/>
          <w:szCs w:val="26"/>
        </w:rPr>
        <w:t xml:space="preserve"> for other reasons. Astrobiologists agree that there is a fair probability that Mars hosts, or once hosted, microbial life, perhaps deep beneath the surface (Lederberg and Sagan 1962; Levin 2010; Levin and Straat 1977, 1981; McKay and Stoker 1989; McKay et al. 1996; Baker et al. 2005; Schulze-Makuch et al. 2005, 2008, Darling and Schulze-Makuch 2010; Wierzchos et al. 2010; Mahaney and Dohm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A permanent human presence on Mars would open the way to comparative planetology on a scale unimagined by any former generation. In the fullness of time, a Mars base would offer a springboard for human/robotic exploration of the outer solar system and the asteroid belt. Finally, </w:t>
      </w:r>
      <w:r w:rsidRPr="006863C0">
        <w:rPr>
          <w:rFonts w:eastAsia="Cambria"/>
          <w:b/>
          <w:szCs w:val="26"/>
          <w:u w:val="single"/>
        </w:rPr>
        <w:t xml:space="preserve">establishing a permanent multicultural and multinational human presence on another world would have </w:t>
      </w:r>
      <w:r w:rsidRPr="006863C0">
        <w:rPr>
          <w:rFonts w:eastAsia="Cambria"/>
          <w:b/>
          <w:iCs/>
          <w:szCs w:val="26"/>
          <w:u w:val="single"/>
          <w:bdr w:val="single" w:sz="8" w:space="0" w:color="auto"/>
        </w:rPr>
        <w:t>major beneficial political and social implications for Earth</w:t>
      </w:r>
      <w:r w:rsidRPr="006863C0">
        <w:rPr>
          <w:rFonts w:eastAsia="Cambria"/>
          <w:b/>
          <w:szCs w:val="26"/>
          <w:u w:val="single"/>
        </w:rPr>
        <w:t xml:space="preserve">, and serve as a </w:t>
      </w:r>
      <w:r w:rsidRPr="006863C0">
        <w:rPr>
          <w:rFonts w:eastAsia="Cambria"/>
          <w:b/>
          <w:iCs/>
          <w:szCs w:val="26"/>
          <w:u w:val="single"/>
          <w:bdr w:val="single" w:sz="8" w:space="0" w:color="auto"/>
        </w:rPr>
        <w:t>strong unifying and uplifting theme</w:t>
      </w:r>
      <w:r w:rsidRPr="006863C0">
        <w:rPr>
          <w:rFonts w:eastAsia="Cambria"/>
          <w:b/>
          <w:szCs w:val="26"/>
          <w:u w:val="single"/>
        </w:rPr>
        <w:t xml:space="preserve"> for all humanity</w:t>
      </w:r>
      <w:r w:rsidRPr="006863C0">
        <w:rPr>
          <w:rFonts w:eastAsia="Cambria"/>
          <w:sz w:val="16"/>
          <w:szCs w:val="26"/>
        </w:rPr>
        <w:t>.</w:t>
      </w:r>
    </w:p>
    <w:p w14:paraId="64BBE73E" w14:textId="77777777" w:rsidR="00210666" w:rsidRPr="006863C0" w:rsidRDefault="00210666" w:rsidP="00210666">
      <w:pPr>
        <w:rPr>
          <w:rFonts w:eastAsia="Cambria"/>
          <w:sz w:val="16"/>
          <w:szCs w:val="26"/>
        </w:rPr>
      </w:pPr>
    </w:p>
    <w:p w14:paraId="5B3D4BA9" w14:textId="77777777" w:rsidR="00210666" w:rsidRPr="006863C0" w:rsidRDefault="00210666" w:rsidP="00210666"/>
    <w:p w14:paraId="2A46A239" w14:textId="0A09E792" w:rsidR="006E258C" w:rsidRPr="006863C0" w:rsidRDefault="009A19BD" w:rsidP="006E258C">
      <w:pPr>
        <w:pStyle w:val="Heading4"/>
      </w:pPr>
      <w:r w:rsidRPr="006863C0">
        <w:t xml:space="preserve">1 - </w:t>
      </w:r>
      <w:r w:rsidR="006E258C" w:rsidRPr="006863C0">
        <w:t>Space colonization solves a litany of existential impacts.</w:t>
      </w:r>
    </w:p>
    <w:p w14:paraId="72CA2FB5" w14:textId="77777777" w:rsidR="006E258C" w:rsidRPr="006863C0" w:rsidRDefault="006E258C" w:rsidP="006E258C">
      <w:pPr>
        <w:rPr>
          <w:sz w:val="16"/>
          <w:szCs w:val="26"/>
        </w:rPr>
      </w:pPr>
      <w:r w:rsidRPr="006863C0">
        <w:rPr>
          <w:rStyle w:val="Style13ptBold"/>
          <w:szCs w:val="26"/>
          <w:u w:val="single"/>
        </w:rPr>
        <w:t>Fitzgerald 21</w:t>
      </w:r>
      <w:r w:rsidRPr="006863C0">
        <w:rPr>
          <w:rStyle w:val="Style13ptBold"/>
          <w:sz w:val="16"/>
          <w:szCs w:val="26"/>
        </w:rPr>
        <w:t xml:space="preserve"> </w:t>
      </w:r>
      <w:r w:rsidRPr="006863C0">
        <w:rPr>
          <w:sz w:val="16"/>
          <w:szCs w:val="26"/>
        </w:rPr>
        <w:t>[(Shanon, Assistant Websites Editor at Liberty Fund), “Why Human Space Exploration Matters,” March 9 2021, https://www.econlib.org/why-human-space-exploration-matters/] TDI</w:t>
      </w:r>
    </w:p>
    <w:p w14:paraId="51952C23" w14:textId="77777777" w:rsidR="006E258C" w:rsidRPr="006863C0" w:rsidRDefault="006E258C" w:rsidP="006E258C">
      <w:pPr>
        <w:rPr>
          <w:rStyle w:val="StyleUnderline"/>
          <w:sz w:val="26"/>
          <w:szCs w:val="26"/>
        </w:rPr>
      </w:pPr>
      <w:r w:rsidRPr="006863C0">
        <w:rPr>
          <w:rStyle w:val="StyleUnderline"/>
          <w:sz w:val="26"/>
          <w:szCs w:val="26"/>
        </w:rPr>
        <w:t>While the yields to space exploration and the development of spaceflight technology may appear minimal in the immediate future, shifting our perspective to the longer term renders the human situation vis a viz space exploration extremely clear: if humans want to survive in perpetuity, we need to establish ourselves on other planets in addition to Earth</w:t>
      </w:r>
      <w:r w:rsidRPr="006863C0">
        <w:rPr>
          <w:sz w:val="16"/>
          <w:szCs w:val="2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6863C0">
        <w:rPr>
          <w:rStyle w:val="StyleUnderline"/>
          <w:sz w:val="26"/>
          <w:szCs w:val="26"/>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possible extinction-level events that could strike even earlier: large meteors, supervolcanic eruptions, </w:t>
      </w:r>
      <w:r w:rsidRPr="006863C0">
        <w:rPr>
          <w:rStyle w:val="StyleUnderline"/>
          <w:sz w:val="26"/>
          <w:szCs w:val="26"/>
        </w:rPr>
        <w:lastRenderedPageBreak/>
        <w:t>drastic climactic disruption of the “Snowball Earth” variety</w:t>
      </w:r>
      <w:r w:rsidRPr="006863C0">
        <w:rPr>
          <w:sz w:val="16"/>
          <w:szCs w:val="26"/>
        </w:rPr>
        <w:t xml:space="preserve">. As SpaceX founder and Tesla CEO Elon Musk recently observed on the Joe Rogan Experience podcast, </w:t>
      </w:r>
      <w:r w:rsidRPr="006863C0">
        <w:rPr>
          <w:rStyle w:val="StyleUnderline"/>
          <w:sz w:val="26"/>
          <w:szCs w:val="26"/>
        </w:rPr>
        <w:t>“A species that does not become multiplanetary is simply waiting around until there is some extinction event, either self-inflicted or external.”</w:t>
      </w:r>
      <w:r w:rsidRPr="006863C0">
        <w:rPr>
          <w:sz w:val="16"/>
          <w:szCs w:val="26"/>
        </w:rPr>
        <w:t xml:space="preserve"> </w:t>
      </w:r>
      <w:r w:rsidRPr="006863C0">
        <w:rPr>
          <w:rStyle w:val="StyleUnderline"/>
          <w:sz w:val="26"/>
          <w:szCs w:val="26"/>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6863C0">
        <w:rPr>
          <w:sz w:val="16"/>
          <w:szCs w:val="26"/>
        </w:rPr>
        <w:t xml:space="preserve">These scary situation sketches will suffice. At bottom, </w:t>
      </w:r>
      <w:r w:rsidRPr="006863C0">
        <w:rPr>
          <w:rStyle w:val="StyleUnderline"/>
          <w:sz w:val="26"/>
          <w:szCs w:val="26"/>
        </w:rPr>
        <w:t>the core reason I am a believer in the need to make life—and not just human life—multiplanetary is the same basic reason I would never counsel a friend to keep all their money and valuables in one place: diversification is good.</w:t>
      </w:r>
      <w:r w:rsidRPr="006863C0">
        <w:rPr>
          <w:sz w:val="16"/>
          <w:szCs w:val="26"/>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6863C0">
        <w:rPr>
          <w:rStyle w:val="StyleUnderline"/>
          <w:sz w:val="26"/>
          <w:szCs w:val="26"/>
        </w:rPr>
        <w:t>What I’m saying here has strong undercurrents of common sense, yet our approach to the human population itself—the universal store and font of “human capital”—does not currently prioritize diversification to the degree our technological capabilities would allow. The distribution of the human population, and of almost all human knowledge and works, is overwhelmingly local</w:t>
      </w:r>
      <w:r w:rsidRPr="006863C0">
        <w:rPr>
          <w:sz w:val="16"/>
          <w:szCs w:val="2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6863C0">
        <w:rPr>
          <w:rStyle w:val="StyleUnderline"/>
          <w:sz w:val="26"/>
          <w:szCs w:val="26"/>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6863C0">
        <w:rPr>
          <w:sz w:val="16"/>
          <w:szCs w:val="26"/>
        </w:rPr>
        <w:t xml:space="preserve">, given our recent and rapid technological advances in rocketry, computers, and materials science and engineering, among other important fields for space exploration and settlement. </w:t>
      </w:r>
      <w:r w:rsidRPr="006863C0">
        <w:rPr>
          <w:rStyle w:val="StyleUnderline"/>
          <w:sz w:val="26"/>
          <w:szCs w:val="26"/>
        </w:rPr>
        <w:t>Quickly the uniplanetary human situation is becoming, if it is not already, one of pure choice.</w:t>
      </w:r>
    </w:p>
    <w:p w14:paraId="7BACABC5" w14:textId="77777777" w:rsidR="006E258C" w:rsidRPr="006863C0" w:rsidRDefault="006E258C" w:rsidP="006E258C"/>
    <w:p w14:paraId="32976835" w14:textId="54F63D48" w:rsidR="009A19BD" w:rsidRPr="006863C0" w:rsidRDefault="006C1B60" w:rsidP="009A19BD">
      <w:pPr>
        <w:pStyle w:val="Heading4"/>
      </w:pPr>
      <w:r w:rsidRPr="006863C0">
        <w:t xml:space="preserve">2 - </w:t>
      </w:r>
      <w:r w:rsidR="009A19BD" w:rsidRPr="006863C0">
        <w:t>Space innovation solves extinction – generates ecological survival mechanisms.</w:t>
      </w:r>
    </w:p>
    <w:p w14:paraId="758587DA" w14:textId="77777777" w:rsidR="009A19BD" w:rsidRPr="006863C0" w:rsidRDefault="009A19BD" w:rsidP="009A19BD">
      <w:pPr>
        <w:rPr>
          <w:sz w:val="16"/>
          <w:szCs w:val="26"/>
        </w:rPr>
      </w:pPr>
      <w:r w:rsidRPr="006863C0">
        <w:rPr>
          <w:rStyle w:val="Style13ptBold"/>
          <w:szCs w:val="26"/>
          <w:u w:val="single"/>
        </w:rPr>
        <w:t>Sadedin 17</w:t>
      </w:r>
      <w:r w:rsidRPr="006863C0">
        <w:rPr>
          <w:sz w:val="16"/>
          <w:szCs w:val="26"/>
        </w:rPr>
        <w:t xml:space="preserve"> (Suzanne, PhD in Evolutionary Biology, 10-9, "Will Human Innovation Save Us From Future Extinction?," Forbes, https://www.forbes.com/sites/quora/2017/10/09/will-human-innovation-save-us-from-future-extinction/?sh=773a4f276c65) TDI</w:t>
      </w:r>
    </w:p>
    <w:p w14:paraId="1EB9A4CB" w14:textId="0C8B264C" w:rsidR="009A19BD" w:rsidRDefault="009A19BD" w:rsidP="009A19BD">
      <w:pPr>
        <w:rPr>
          <w:rStyle w:val="StyleUnderline"/>
          <w:sz w:val="26"/>
          <w:szCs w:val="26"/>
        </w:rPr>
      </w:pPr>
      <w:r w:rsidRPr="006863C0">
        <w:rPr>
          <w:sz w:val="16"/>
          <w:szCs w:val="26"/>
        </w:rPr>
        <w:t xml:space="preserve">Does the human ability to innovate suggest an immunity to total extinction? Yes and no. Currently, </w:t>
      </w:r>
      <w:r w:rsidRPr="006863C0">
        <w:rPr>
          <w:rStyle w:val="StyleUnderline"/>
          <w:sz w:val="26"/>
          <w:szCs w:val="26"/>
        </w:rPr>
        <w:t>innovation reduces our chance of extinction</w:t>
      </w:r>
      <w:r w:rsidRPr="006863C0">
        <w:rPr>
          <w:sz w:val="16"/>
          <w:szCs w:val="26"/>
        </w:rPr>
        <w:t xml:space="preserve"> in some ways, and increases it in others. But </w:t>
      </w:r>
      <w:r w:rsidRPr="006863C0">
        <w:rPr>
          <w:rStyle w:val="Emphasis"/>
          <w:sz w:val="26"/>
          <w:szCs w:val="26"/>
        </w:rPr>
        <w:t xml:space="preserve">if we innovate cleverly, we could become just about immune to extinction. </w:t>
      </w:r>
      <w:r w:rsidRPr="006863C0">
        <w:rPr>
          <w:rStyle w:val="StyleUnderline"/>
          <w:sz w:val="26"/>
          <w:szCs w:val="26"/>
        </w:rPr>
        <w:t xml:space="preserve">The species that survive mass extinctions tend to share three characteristics. They're </w:t>
      </w:r>
      <w:r w:rsidRPr="006863C0">
        <w:rPr>
          <w:rStyle w:val="Emphasis"/>
          <w:sz w:val="26"/>
          <w:szCs w:val="26"/>
        </w:rPr>
        <w:t>widespread</w:t>
      </w:r>
      <w:r w:rsidRPr="006863C0">
        <w:rPr>
          <w:rStyle w:val="StyleUnderline"/>
          <w:sz w:val="26"/>
          <w:szCs w:val="26"/>
        </w:rPr>
        <w:t>. This means local disasters don't wipe out the entire species</w:t>
      </w:r>
      <w:r w:rsidRPr="006863C0">
        <w:rPr>
          <w:sz w:val="16"/>
          <w:szCs w:val="26"/>
        </w:rPr>
        <w:t xml:space="preserve">, and some small areas, called refugia, tend to be unaffected by global disasters. If you're widespread, it's more likely that you have a population that happens to live in a refugium. </w:t>
      </w:r>
      <w:r w:rsidRPr="006863C0">
        <w:rPr>
          <w:rStyle w:val="StyleUnderline"/>
          <w:sz w:val="26"/>
          <w:szCs w:val="26"/>
        </w:rPr>
        <w:t>They're ecological generalists. They can cope with widely varying physical conditions</w:t>
      </w:r>
      <w:r w:rsidRPr="006863C0">
        <w:rPr>
          <w:sz w:val="16"/>
          <w:szCs w:val="26"/>
        </w:rPr>
        <w:t xml:space="preserve">, and they're not fussy about food. </w:t>
      </w:r>
      <w:r w:rsidRPr="006863C0">
        <w:rPr>
          <w:rStyle w:val="StyleUnderline"/>
          <w:sz w:val="26"/>
          <w:szCs w:val="26"/>
        </w:rPr>
        <w:t>They're r-selected. This means that they breed fast and have short generation times</w:t>
      </w:r>
      <w:r w:rsidRPr="006863C0">
        <w:rPr>
          <w:sz w:val="16"/>
          <w:szCs w:val="26"/>
        </w:rPr>
        <w:t xml:space="preserve">, which allows them to rapidly grow their populations and adapt genetically to new conditions. </w:t>
      </w:r>
      <w:r w:rsidRPr="006863C0">
        <w:rPr>
          <w:rStyle w:val="Emphasis"/>
          <w:sz w:val="26"/>
          <w:szCs w:val="26"/>
        </w:rPr>
        <w:t>Innovation gives humans the ability to be widespread ecological generalists</w:t>
      </w:r>
      <w:r w:rsidRPr="006863C0">
        <w:rPr>
          <w:rStyle w:val="StyleUnderline"/>
          <w:sz w:val="26"/>
          <w:szCs w:val="26"/>
        </w:rPr>
        <w:t>. With technology, we can live in more diverse conditions and places than any other species</w:t>
      </w:r>
      <w:r w:rsidRPr="006863C0">
        <w:rPr>
          <w:sz w:val="16"/>
          <w:szCs w:val="26"/>
        </w:rPr>
        <w:t xml:space="preserve">. And while we can't (currently) grow our populations rapidly like an r-selected species, </w:t>
      </w:r>
      <w:r w:rsidRPr="006863C0">
        <w:rPr>
          <w:rStyle w:val="StyleUnderline"/>
          <w:sz w:val="26"/>
          <w:szCs w:val="26"/>
        </w:rPr>
        <w:t>innovation</w:t>
      </w:r>
      <w:r w:rsidRPr="006863C0">
        <w:rPr>
          <w:sz w:val="16"/>
          <w:szCs w:val="26"/>
        </w:rPr>
        <w:t xml:space="preserve"> does </w:t>
      </w:r>
      <w:r w:rsidRPr="006863C0">
        <w:rPr>
          <w:rStyle w:val="StyleUnderline"/>
          <w:sz w:val="26"/>
          <w:szCs w:val="26"/>
        </w:rPr>
        <w:t>allow us to adapt quickly at the cultural level. Technology also increases our connections to one another</w:t>
      </w:r>
      <w:r w:rsidRPr="006863C0">
        <w:rPr>
          <w:sz w:val="16"/>
          <w:szCs w:val="26"/>
        </w:rPr>
        <w:t xml:space="preserve"> and connectivity is a two-edged sword. Many species consist of a network of </w:t>
      </w:r>
      <w:r w:rsidRPr="006863C0">
        <w:rPr>
          <w:rStyle w:val="StyleUnderline"/>
          <w:sz w:val="26"/>
          <w:szCs w:val="26"/>
        </w:rPr>
        <w:t>small, local populations</w:t>
      </w:r>
      <w:r w:rsidRPr="006863C0">
        <w:rPr>
          <w:sz w:val="16"/>
          <w:szCs w:val="26"/>
        </w:rPr>
        <w:t xml:space="preserve">, each of which is somewhat isolated from the others. We call this a metapopulation. The local populations </w:t>
      </w:r>
      <w:r w:rsidRPr="006863C0">
        <w:rPr>
          <w:rStyle w:val="StyleUnderline"/>
          <w:sz w:val="26"/>
          <w:szCs w:val="26"/>
        </w:rPr>
        <w:t xml:space="preserve">often go extinct, but they are later re-seeded by others, so the metapopulation as a whole survives. </w:t>
      </w:r>
      <w:r w:rsidRPr="006863C0">
        <w:rPr>
          <w:sz w:val="16"/>
          <w:szCs w:val="26"/>
        </w:rPr>
        <w:t xml:space="preserve">Humans used to be a metapopulation, but thanks to innovation, we're now globally connected. Archaeologists believe that many past civilizations, such as the Easter Islanders, fell because of unsustainable ecological and cultural innovations. The impact of these disasters was limited because these civilizations were small and disconnected from other such civilizations. These days, a useful innovation can spread around the world in weeks. So can a lethal one. With many of the technologies and chemicals we're currently inventing, we can't be certain about their long-term effects; human biology is complex enough that we often can't be absolutely certain something won't kill us in a decade until we've waited a decade to see. We try to be careful and test things before they're released, and the probability that any particular invention could kill us all is tiny, but since we're constantly innovating, it's a real possibility. Pandemics pose the same problem for a well-connected species. There are certain possibilities where species extinction is really hard to avoid; fortunately, they're also very unlikely, but we are definitely not immune from this. The most likely cause of our extinction, in my opinion, is innovation in machine learning/AI. This could destroy the planet, but even if it doesn't, humans will be ultimately redundant to the dominant systems. They might keep us alive in a zoo somewhere, but I doubt it. A happier scenario (to me at least) is transhumanism, where humans become extinct in a sense because we've managed to liberate ourselves from biology. So </w:t>
      </w:r>
      <w:r w:rsidRPr="006863C0">
        <w:rPr>
          <w:rStyle w:val="StyleUnderline"/>
          <w:sz w:val="26"/>
          <w:szCs w:val="26"/>
        </w:rPr>
        <w:t xml:space="preserve">how could innovation </w:t>
      </w:r>
      <w:r w:rsidRPr="006863C0">
        <w:rPr>
          <w:rStyle w:val="Emphasis"/>
          <w:sz w:val="26"/>
          <w:szCs w:val="26"/>
        </w:rPr>
        <w:t>prevent our extinction</w:t>
      </w:r>
      <w:r w:rsidRPr="006863C0">
        <w:rPr>
          <w:rStyle w:val="StyleUnderline"/>
          <w:sz w:val="26"/>
          <w:szCs w:val="26"/>
        </w:rPr>
        <w:t xml:space="preserve">? We </w:t>
      </w:r>
      <w:r w:rsidRPr="006863C0">
        <w:rPr>
          <w:rStyle w:val="Emphasis"/>
          <w:sz w:val="26"/>
          <w:szCs w:val="26"/>
        </w:rPr>
        <w:t>seed the galaxy</w:t>
      </w:r>
      <w:r w:rsidRPr="006863C0">
        <w:rPr>
          <w:rStyle w:val="StyleUnderline"/>
          <w:sz w:val="26"/>
          <w:szCs w:val="26"/>
        </w:rPr>
        <w:t xml:space="preserve"> with independently evolving human populations to create a new metapopulation. These local populations would hopefully be sufficiently isolated that some would survive an innovation or disaster that wipes out the rest.</w:t>
      </w:r>
      <w:r w:rsidRPr="006863C0">
        <w:rPr>
          <w:sz w:val="16"/>
          <w:szCs w:val="26"/>
        </w:rPr>
        <w:t xml:space="preserve"> They would, of course, evolve in response to local conditions, perhaps creating several new species. So you could say this is still extinction, but </w:t>
      </w:r>
      <w:r w:rsidRPr="006863C0">
        <w:rPr>
          <w:rStyle w:val="StyleUnderline"/>
          <w:sz w:val="26"/>
          <w:szCs w:val="26"/>
        </w:rPr>
        <w:t>it's as close as we'll come to persistence in our ever-changing universe.</w:t>
      </w:r>
    </w:p>
    <w:p w14:paraId="771A2CE6" w14:textId="77777777" w:rsidR="006C1B60" w:rsidRPr="003274F7" w:rsidRDefault="006C1B60" w:rsidP="003274F7"/>
    <w:sectPr w:rsidR="006C1B60" w:rsidRPr="003274F7" w:rsidSect="000D32BB">
      <w:headerReference w:type="even" r:id="rId4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504B" w14:textId="77777777" w:rsidR="00D35541" w:rsidRDefault="00D35541" w:rsidP="00042CCD">
      <w:pPr>
        <w:spacing w:after="0" w:line="240" w:lineRule="auto"/>
      </w:pPr>
      <w:r>
        <w:separator/>
      </w:r>
    </w:p>
  </w:endnote>
  <w:endnote w:type="continuationSeparator" w:id="0">
    <w:p w14:paraId="314BE941" w14:textId="77777777" w:rsidR="00D35541" w:rsidRDefault="00D35541"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F934" w14:textId="77777777" w:rsidR="00D35541" w:rsidRDefault="00D35541" w:rsidP="00042CCD">
      <w:pPr>
        <w:spacing w:after="0" w:line="240" w:lineRule="auto"/>
      </w:pPr>
      <w:r>
        <w:separator/>
      </w:r>
    </w:p>
  </w:footnote>
  <w:footnote w:type="continuationSeparator" w:id="0">
    <w:p w14:paraId="0162DC1D" w14:textId="77777777" w:rsidR="00D35541" w:rsidRDefault="00D35541"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D35541">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904337392">
    <w:abstractNumId w:val="12"/>
  </w:num>
  <w:num w:numId="2" w16cid:durableId="1706785076">
    <w:abstractNumId w:val="10"/>
  </w:num>
  <w:num w:numId="3" w16cid:durableId="304165134">
    <w:abstractNumId w:val="8"/>
  </w:num>
  <w:num w:numId="4" w16cid:durableId="1262957545">
    <w:abstractNumId w:val="7"/>
  </w:num>
  <w:num w:numId="5" w16cid:durableId="1059673439">
    <w:abstractNumId w:val="6"/>
  </w:num>
  <w:num w:numId="6" w16cid:durableId="690643023">
    <w:abstractNumId w:val="5"/>
  </w:num>
  <w:num w:numId="7" w16cid:durableId="928270094">
    <w:abstractNumId w:val="9"/>
  </w:num>
  <w:num w:numId="8" w16cid:durableId="32652669">
    <w:abstractNumId w:val="4"/>
  </w:num>
  <w:num w:numId="9" w16cid:durableId="1525631510">
    <w:abstractNumId w:val="3"/>
  </w:num>
  <w:num w:numId="10" w16cid:durableId="563640078">
    <w:abstractNumId w:val="2"/>
  </w:num>
  <w:num w:numId="11" w16cid:durableId="1143734530">
    <w:abstractNumId w:val="1"/>
  </w:num>
  <w:num w:numId="12" w16cid:durableId="546337813">
    <w:abstractNumId w:val="0"/>
  </w:num>
  <w:num w:numId="13" w16cid:durableId="1744183541">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43082"/>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4DD2"/>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666"/>
    <w:rsid w:val="00210FAF"/>
    <w:rsid w:val="00213B1E"/>
    <w:rsid w:val="00215284"/>
    <w:rsid w:val="002168F2"/>
    <w:rsid w:val="00223D29"/>
    <w:rsid w:val="00224ECF"/>
    <w:rsid w:val="0022589F"/>
    <w:rsid w:val="00230279"/>
    <w:rsid w:val="002343FE"/>
    <w:rsid w:val="00235F7B"/>
    <w:rsid w:val="00236A27"/>
    <w:rsid w:val="002502CF"/>
    <w:rsid w:val="00267EBB"/>
    <w:rsid w:val="0027023B"/>
    <w:rsid w:val="00272F3F"/>
    <w:rsid w:val="00274EDB"/>
    <w:rsid w:val="0027696D"/>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274F7"/>
    <w:rsid w:val="00330ABC"/>
    <w:rsid w:val="00330E13"/>
    <w:rsid w:val="0033418A"/>
    <w:rsid w:val="00335A23"/>
    <w:rsid w:val="00336D99"/>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3AE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64523"/>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1122"/>
    <w:rsid w:val="005A4D4E"/>
    <w:rsid w:val="005A7237"/>
    <w:rsid w:val="005B21FA"/>
    <w:rsid w:val="005B3244"/>
    <w:rsid w:val="005B6373"/>
    <w:rsid w:val="005B6EE8"/>
    <w:rsid w:val="005B7731"/>
    <w:rsid w:val="005C4515"/>
    <w:rsid w:val="005C5602"/>
    <w:rsid w:val="005C74A6"/>
    <w:rsid w:val="005D3B4D"/>
    <w:rsid w:val="005D54FC"/>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863C0"/>
    <w:rsid w:val="00696A16"/>
    <w:rsid w:val="006978A6"/>
    <w:rsid w:val="006A4840"/>
    <w:rsid w:val="006A52A0"/>
    <w:rsid w:val="006A7E1D"/>
    <w:rsid w:val="006B6E27"/>
    <w:rsid w:val="006C1B60"/>
    <w:rsid w:val="006C3A56"/>
    <w:rsid w:val="006D13F4"/>
    <w:rsid w:val="006D6AED"/>
    <w:rsid w:val="006E258C"/>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2694B"/>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19BD"/>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43E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08D5"/>
    <w:rsid w:val="00C56DCC"/>
    <w:rsid w:val="00C57075"/>
    <w:rsid w:val="00C72AFE"/>
    <w:rsid w:val="00C767B0"/>
    <w:rsid w:val="00C81619"/>
    <w:rsid w:val="00C81822"/>
    <w:rsid w:val="00C85CF3"/>
    <w:rsid w:val="00C96BCE"/>
    <w:rsid w:val="00CA013C"/>
    <w:rsid w:val="00CA4A2F"/>
    <w:rsid w:val="00CA6D6D"/>
    <w:rsid w:val="00CB5778"/>
    <w:rsid w:val="00CC7A4E"/>
    <w:rsid w:val="00CD12E7"/>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5541"/>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65E3"/>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561F"/>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63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6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863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6863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863C0"/>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86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63C0"/>
  </w:style>
  <w:style w:type="character" w:customStyle="1" w:styleId="Heading1Char">
    <w:name w:val="Heading 1 Char"/>
    <w:aliases w:val="Pocket Char"/>
    <w:basedOn w:val="DefaultParagraphFont"/>
    <w:link w:val="Heading1"/>
    <w:uiPriority w:val="9"/>
    <w:rsid w:val="006863C0"/>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6863C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863C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863C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863C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863C0"/>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863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63C0"/>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863C0"/>
    <w:rPr>
      <w:color w:val="auto"/>
      <w:u w:val="none"/>
    </w:rPr>
  </w:style>
  <w:style w:type="paragraph" w:styleId="DocumentMap">
    <w:name w:val="Document Map"/>
    <w:basedOn w:val="Normal"/>
    <w:link w:val="DocumentMapChar"/>
    <w:uiPriority w:val="99"/>
    <w:semiHidden/>
    <w:unhideWhenUsed/>
    <w:rsid w:val="006863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63C0"/>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Non Read Text Char"/>
    <w:basedOn w:val="DefaultParagraphFont"/>
    <w:link w:val="Title"/>
    <w:uiPriority w:val="6"/>
    <w:qFormat/>
    <w:locked/>
    <w:rsid w:val="00E0571E"/>
    <w:rPr>
      <w:b/>
      <w:sz w:val="26"/>
      <w:u w:val="single"/>
    </w:rPr>
  </w:style>
  <w:style w:type="paragraph" w:styleId="Title">
    <w:name w:val="Title"/>
    <w:aliases w:val="UNDERLINE,Bold Underlined,Cites and Cards,title,Block Heading,Read This,Debate Normal,Non Read Text"/>
    <w:basedOn w:val="Normal"/>
    <w:next w:val="Normal"/>
    <w:link w:val="TitleChar"/>
    <w:uiPriority w:val="6"/>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1"/>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hyperlink" Target="http://www.amazon.co.uk/Three-Methods-Ethics-Debates-Philosophy/dp/0631194355" TargetMode="External"/><Relationship Id="rId39" Type="http://schemas.openxmlformats.org/officeDocument/2006/relationships/hyperlink" Target="http://public.tepper.cmu.edu/facultydirectory/FacultyDirectoryProfile.aspx?id=98" TargetMode="External"/><Relationship Id="rId21" Type="http://schemas.openxmlformats.org/officeDocument/2006/relationships/hyperlink" Target="https://www.st-andrews.ac.uk/philosophy/" TargetMode="External"/><Relationship Id="rId34" Type="http://schemas.openxmlformats.org/officeDocument/2006/relationships/hyperlink" Target="http://wiki.lesswrong.com/wiki/Moral_uncertainty"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ncbi.nlm.nih.gov/pmc/articles/PMC6446569/" TargetMode="External"/><Relationship Id="rId29" Type="http://schemas.openxmlformats.org/officeDocument/2006/relationships/hyperlink" Target="http://plato.stanford.edu/entries/well-being/" TargetMode="External"/><Relationship Id="rId41" Type="http://schemas.openxmlformats.org/officeDocument/2006/relationships/hyperlink" Target="http://dss.ucsd.edu/~egartzke/papers/climate_for_conflict_0305201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050122044927/http:/www.ndtceda.com/archives/200102/0790.html" TargetMode="External"/><Relationship Id="rId24" Type="http://schemas.openxmlformats.org/officeDocument/2006/relationships/hyperlink" Target="http://www.existential-risk.org/" TargetMode="External"/><Relationship Id="rId32" Type="http://schemas.openxmlformats.org/officeDocument/2006/relationships/hyperlink" Target="http://ukcatalogue.oup.com/product/9780199982509.do" TargetMode="External"/><Relationship Id="rId37" Type="http://schemas.openxmlformats.org/officeDocument/2006/relationships/hyperlink" Target="http://www.amazon.co.uk/The-Better-Angels-Our-Nature/dp/0141034645" TargetMode="External"/><Relationship Id="rId40" Type="http://schemas.openxmlformats.org/officeDocument/2006/relationships/hyperlink" Target="http://hiram7.wordpress.com/2009/03/12/there-is-no-better-alternative-than-capitalism/)//jk"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bioethics.georgetown.edu/2015/05/moral-agreement-on-saving-the-world/" TargetMode="External"/><Relationship Id="rId28" Type="http://schemas.openxmlformats.org/officeDocument/2006/relationships/hyperlink" Target="https://books.google.co.uk/books?id=kvpby7HtAe0C&amp;printsec=frontcover&amp;dq=john+rawls+a+theory+of+justice&amp;hl=en&amp;sa=X&amp;ei=vg1XVdK1E4qu7Ab764CgDw&amp;ved=0CCEQ6AEwAA" TargetMode="External"/><Relationship Id="rId36" Type="http://schemas.openxmlformats.org/officeDocument/2006/relationships/hyperlink" Target="http://www.amirrorclear.net/academic/ideas/negative-utilitarianism/" TargetMode="External"/><Relationship Id="rId10" Type="http://schemas.openxmlformats.org/officeDocument/2006/relationships/endnotes" Target="endnotes.xml"/><Relationship Id="rId19" Type="http://schemas.openxmlformats.org/officeDocument/2006/relationships/hyperlink" Target="http://www.oscn.net/applications/oscn/deliverdocument.asp?box1=106&amp;box2=U.S.&amp;box3=360" TargetMode="External"/><Relationship Id="rId31" Type="http://schemas.openxmlformats.org/officeDocument/2006/relationships/hyperlink" Target="http://www.amazon.co.uk/dp/0521707684/ref=pd_lpo_sbs_dp_ss_1?pf_rd_p=569136327&amp;pf_rd_s=lpo-top-stripe&amp;pf_rd_t=201&amp;pf_rd_i=052143971X&amp;pf_rd_m=A3P5ROKL5A1OLE&amp;pf_rd_r=0PF67NT5WXXFCZ5ZN1EW"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ceppa.wp.st-andrews.ac.uk/" TargetMode="External"/><Relationship Id="rId27" Type="http://schemas.openxmlformats.org/officeDocument/2006/relationships/hyperlink" Target="http://www.nickbostrom.com/astronomical/waste.pdf" TargetMode="External"/><Relationship Id="rId30" Type="http://schemas.openxmlformats.org/officeDocument/2006/relationships/hyperlink" Target="http://plato.stanford.edu/entries/plato-ethics/" TargetMode="External"/><Relationship Id="rId35" Type="http://schemas.openxmlformats.org/officeDocument/2006/relationships/hyperlink" Target="https://docs.google.com/viewer?a=v&amp;pid=sites&amp;srcid=ZGVmYXVsdGRvbWFpbnxuYmVja3N0ZWFkfGd4OjExNDBjZTcwNjMxMzRmZGE"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learnersdictionary.com/definition/ought" TargetMode="External"/><Relationship Id="rId17" Type="http://schemas.openxmlformats.org/officeDocument/2006/relationships/hyperlink" Target="http://www.oscn.net/applications/oscn/deliverdocument.asp?box1=802&amp;box2=P.2D&amp;box3=813" TargetMode="External"/><Relationship Id="rId25" Type="http://schemas.openxmlformats.org/officeDocument/2006/relationships/hyperlink" Target="http://www.givewell.org/labs/causes/global-catastrophic-risks" TargetMode="External"/><Relationship Id="rId33" Type="http://schemas.openxmlformats.org/officeDocument/2006/relationships/hyperlink" Target="http://philosophybites.com/2013/07/samuel-scheffler-on-the-afterlife.html" TargetMode="External"/><Relationship Id="rId38" Type="http://schemas.openxmlformats.org/officeDocument/2006/relationships/hyperlink" Target="http://individual.utoronto.ca/stafforini/parfit/parfit_-_future_genera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40</Pages>
  <Words>22830</Words>
  <Characters>130136</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6</cp:revision>
  <dcterms:created xsi:type="dcterms:W3CDTF">2022-04-23T15:55:00Z</dcterms:created>
  <dcterms:modified xsi:type="dcterms:W3CDTF">2022-04-23T16:32:00Z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