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E13ED" w14:textId="4222C73A" w:rsidR="00B85C48" w:rsidRPr="009322BB" w:rsidRDefault="00B85C48" w:rsidP="00B85C48">
      <w:pPr>
        <w:pStyle w:val="Heading2"/>
      </w:pPr>
      <w:r w:rsidRPr="009322BB">
        <w:t>1</w:t>
      </w:r>
    </w:p>
    <w:p w14:paraId="55CF4130" w14:textId="4FA8771F" w:rsidR="00B85C48" w:rsidRPr="009322BB" w:rsidRDefault="00B85C48" w:rsidP="00B85C48">
      <w:pPr>
        <w:pStyle w:val="Heading4"/>
        <w:rPr>
          <w:rFonts w:cs="Calibri"/>
        </w:rPr>
      </w:pPr>
      <w:r w:rsidRPr="009322BB">
        <w:rPr>
          <w:rFonts w:cs="Calibri"/>
        </w:rPr>
        <w:t>Interpretation: Debaters must disclose round reports on the 20</w:t>
      </w:r>
      <w:r w:rsidR="00235F46" w:rsidRPr="009322BB">
        <w:rPr>
          <w:rFonts w:cs="Calibri"/>
        </w:rPr>
        <w:t>21</w:t>
      </w:r>
      <w:r w:rsidRPr="009322BB">
        <w:rPr>
          <w:rFonts w:cs="Calibri"/>
        </w:rPr>
        <w:t>-</w:t>
      </w:r>
      <w:r w:rsidR="00235F46" w:rsidRPr="009322BB">
        <w:rPr>
          <w:rFonts w:cs="Calibri"/>
        </w:rPr>
        <w:t>22</w:t>
      </w:r>
      <w:r w:rsidRPr="009322BB">
        <w:rPr>
          <w:rFonts w:cs="Calibri"/>
        </w:rPr>
        <w:t xml:space="preserve"> NDCA LD wiki for every round they have debated this season. Round reports disclose which positions (AC, NC, K, T, Theory, etc.) were read/gone for in every speech.</w:t>
      </w:r>
    </w:p>
    <w:p w14:paraId="0B04C354" w14:textId="5782E939" w:rsidR="00B85C48" w:rsidRPr="009322BB" w:rsidRDefault="00B85C48" w:rsidP="00B85C48">
      <w:pPr>
        <w:pStyle w:val="Heading4"/>
        <w:rPr>
          <w:rFonts w:cs="Calibri"/>
        </w:rPr>
      </w:pPr>
      <w:r w:rsidRPr="009322BB">
        <w:rPr>
          <w:rFonts w:cs="Calibri"/>
        </w:rPr>
        <w:t xml:space="preserve">Violation: screenshot in the doc </w:t>
      </w:r>
      <w:r w:rsidR="00BF3630" w:rsidRPr="009322BB">
        <w:rPr>
          <w:rFonts w:cs="Calibri"/>
        </w:rPr>
        <w:t xml:space="preserve"> - not under LV Hightower or Hightower</w:t>
      </w:r>
    </w:p>
    <w:p w14:paraId="543A1A41" w14:textId="3E9B3C0D" w:rsidR="00BF3630" w:rsidRPr="009322BB" w:rsidRDefault="00BF3630" w:rsidP="00BF3630">
      <w:r w:rsidRPr="009322BB">
        <w:rPr>
          <w:noProof/>
        </w:rPr>
        <w:drawing>
          <wp:inline distT="0" distB="0" distL="0" distR="0" wp14:anchorId="1055E3C1" wp14:editId="404CCBBE">
            <wp:extent cx="3352800" cy="4940300"/>
            <wp:effectExtent l="0" t="0" r="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9"/>
                    <a:stretch>
                      <a:fillRect/>
                    </a:stretch>
                  </pic:blipFill>
                  <pic:spPr>
                    <a:xfrm>
                      <a:off x="0" y="0"/>
                      <a:ext cx="3352800" cy="4940300"/>
                    </a:xfrm>
                    <a:prstGeom prst="rect">
                      <a:avLst/>
                    </a:prstGeom>
                  </pic:spPr>
                </pic:pic>
              </a:graphicData>
            </a:graphic>
          </wp:inline>
        </w:drawing>
      </w:r>
      <w:r w:rsidRPr="009322BB">
        <w:rPr>
          <w:noProof/>
        </w:rPr>
        <w:drawing>
          <wp:inline distT="0" distB="0" distL="0" distR="0" wp14:anchorId="645BA1A0" wp14:editId="0419B2B6">
            <wp:extent cx="2501900" cy="4902200"/>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10"/>
                    <a:stretch>
                      <a:fillRect/>
                    </a:stretch>
                  </pic:blipFill>
                  <pic:spPr>
                    <a:xfrm>
                      <a:off x="0" y="0"/>
                      <a:ext cx="2501900" cy="4902200"/>
                    </a:xfrm>
                    <a:prstGeom prst="rect">
                      <a:avLst/>
                    </a:prstGeom>
                  </pic:spPr>
                </pic:pic>
              </a:graphicData>
            </a:graphic>
          </wp:inline>
        </w:drawing>
      </w:r>
    </w:p>
    <w:p w14:paraId="209C5AE5" w14:textId="77777777" w:rsidR="00C309D3" w:rsidRPr="009322BB" w:rsidRDefault="00C309D3" w:rsidP="00C309D3">
      <w:pPr>
        <w:pStyle w:val="Heading4"/>
      </w:pPr>
      <w:r w:rsidRPr="009322BB">
        <w:t>Standards:</w:t>
      </w:r>
    </w:p>
    <w:p w14:paraId="2957CDBF" w14:textId="77777777" w:rsidR="00C309D3" w:rsidRPr="009322BB" w:rsidRDefault="00C309D3" w:rsidP="00C309D3">
      <w:pPr>
        <w:pStyle w:val="Heading4"/>
        <w:rPr>
          <w:rFonts w:eastAsia="Times New Roman,MS Gothic"/>
        </w:rPr>
      </w:pPr>
      <w:r w:rsidRPr="009322BB">
        <w:rPr>
          <w:rFonts w:eastAsia="Times New Roman,MS Gothic"/>
        </w:rPr>
        <w:t xml:space="preserve">1 - Engagement – disclosure allows in-depth preparation before the round which checks back against unpredictable positions and allows debaters to effectively write case negs and blocks—allows for reciprocal engagement where each side has an equal opportunity to prepare. Engagement outweighs on uniqueness – it’s the only thing differentiating debate from other events  </w:t>
      </w:r>
    </w:p>
    <w:p w14:paraId="287CE7F6" w14:textId="77777777" w:rsidR="00C309D3" w:rsidRPr="009322BB" w:rsidRDefault="00C309D3" w:rsidP="00C309D3">
      <w:pPr>
        <w:pStyle w:val="Heading4"/>
      </w:pPr>
      <w:r w:rsidRPr="009322BB">
        <w:t xml:space="preserve">2 - Small School Inclusion – Big schools will always get your docs through having a lot of judges, competitors, and coaches with connections to other judges only disclosure allows small schools equal access. </w:t>
      </w:r>
    </w:p>
    <w:p w14:paraId="5ADB9E75" w14:textId="77777777" w:rsidR="00C309D3" w:rsidRPr="009322BB" w:rsidRDefault="00C309D3" w:rsidP="00C309D3">
      <w:pPr>
        <w:pStyle w:val="Heading4"/>
      </w:pPr>
      <w:r w:rsidRPr="009322BB">
        <w:t xml:space="preserve">3 - Reciprocity - They have infinite prep before round to make the perfect strategy – only our interp gives us a crumb of the time. Reciprocity outweighs because it controls the internal link to fairness – fairness means reciprocal access to the ballot. </w:t>
      </w:r>
    </w:p>
    <w:p w14:paraId="57D25AF4" w14:textId="76F89212" w:rsidR="00C309D3" w:rsidRPr="009322BB" w:rsidRDefault="00C309D3" w:rsidP="00C309D3">
      <w:pPr>
        <w:pStyle w:val="Heading4"/>
      </w:pPr>
      <w:r w:rsidRPr="009322BB">
        <w:rPr>
          <w:rStyle w:val="Style13ptBold"/>
          <w:b/>
          <w:sz w:val="28"/>
        </w:rPr>
        <w:t xml:space="preserve">Fairness is a voter – A] Debate’s a competitive game and requires objective evaluation. </w:t>
      </w:r>
      <w:r w:rsidRPr="009322BB">
        <w:t xml:space="preserve">B] Fairness best coheres a winner since if one debater had ten minutes to speak and the other had three there would be incongruence that alters ability to judge the better debater. Procedural unfairness doesn’t compensate since it denies access anyone to the space. C] Determines engagement in substance so it outweighs. D] Jurisdiction – every argument you make concedes the authority of fairness: i.e. that the judge will evaluate your arguments. Hack against them if they contest this since that’s the most unfair thing to do E] Probability – there’s no guarantee you solve structural barriers or out of round impacts but there’s a guarantee my interp makes rounds more fair </w:t>
      </w:r>
      <w:r w:rsidR="003D319C" w:rsidRPr="009322BB">
        <w:t xml:space="preserve"> </w:t>
      </w:r>
    </w:p>
    <w:p w14:paraId="3EA94DD6" w14:textId="77777777" w:rsidR="00B85C48" w:rsidRPr="009322BB" w:rsidRDefault="00B85C48" w:rsidP="00B85C48">
      <w:pPr>
        <w:pStyle w:val="Heading4"/>
      </w:pPr>
      <w:r w:rsidRPr="009322BB">
        <w:t>Education – Only portable impact from debate and why schools fund it.</w:t>
      </w:r>
    </w:p>
    <w:p w14:paraId="001BD2C1" w14:textId="77777777" w:rsidR="00B85C48" w:rsidRPr="009322BB" w:rsidRDefault="00B85C48" w:rsidP="00B85C48">
      <w:pPr>
        <w:pStyle w:val="Heading4"/>
        <w:rPr>
          <w:b w:val="0"/>
          <w:bCs w:val="0"/>
        </w:rPr>
      </w:pPr>
      <w:r w:rsidRPr="009322BB">
        <w:t>DTD – Time spent on theory cant be compensated for, the 1nc was already skewed, and its key to deterring abuse.</w:t>
      </w:r>
    </w:p>
    <w:p w14:paraId="4670D895" w14:textId="77777777" w:rsidR="00B85C48" w:rsidRPr="009322BB" w:rsidRDefault="00B85C48" w:rsidP="00B85C48">
      <w:pPr>
        <w:pStyle w:val="Heading4"/>
        <w:rPr>
          <w:b w:val="0"/>
          <w:bCs w:val="0"/>
        </w:rPr>
      </w:pPr>
      <w:r w:rsidRPr="009322BB">
        <w:t xml:space="preserve">Prefer Competing interps - </w:t>
      </w:r>
    </w:p>
    <w:p w14:paraId="723194E2" w14:textId="77777777" w:rsidR="00B85C48" w:rsidRPr="009322BB" w:rsidRDefault="00B85C48" w:rsidP="00B85C48">
      <w:pPr>
        <w:pStyle w:val="Heading4"/>
        <w:rPr>
          <w:b w:val="0"/>
          <w:bCs w:val="0"/>
        </w:rPr>
      </w:pPr>
      <w:r w:rsidRPr="009322BB">
        <w:t>1. reasonability is arbitrary and invites judge intervention.</w:t>
      </w:r>
    </w:p>
    <w:p w14:paraId="732998A3" w14:textId="77777777" w:rsidR="00B85C48" w:rsidRPr="009322BB" w:rsidRDefault="00B85C48" w:rsidP="00B85C48">
      <w:pPr>
        <w:pStyle w:val="Heading4"/>
        <w:rPr>
          <w:b w:val="0"/>
          <w:bCs w:val="0"/>
        </w:rPr>
      </w:pPr>
      <w:r w:rsidRPr="009322BB">
        <w:t>2. it Causes a race to the bottom where debaters push the limit as to how reasonably abusive, they can be.</w:t>
      </w:r>
    </w:p>
    <w:p w14:paraId="1DD18CD8" w14:textId="77777777" w:rsidR="00B85C48" w:rsidRPr="009322BB" w:rsidRDefault="00B85C48" w:rsidP="00B85C48">
      <w:pPr>
        <w:pStyle w:val="Heading4"/>
        <w:rPr>
          <w:b w:val="0"/>
          <w:bCs w:val="0"/>
        </w:rPr>
      </w:pPr>
      <w:r w:rsidRPr="009322BB">
        <w:t xml:space="preserve">No RVI’s - </w:t>
      </w:r>
    </w:p>
    <w:p w14:paraId="0B14F60A" w14:textId="77777777" w:rsidR="00B85C48" w:rsidRPr="009322BB" w:rsidRDefault="00B85C48" w:rsidP="00B85C48">
      <w:pPr>
        <w:pStyle w:val="Heading4"/>
        <w:rPr>
          <w:b w:val="0"/>
          <w:bCs w:val="0"/>
        </w:rPr>
      </w:pPr>
      <w:r w:rsidRPr="009322BB">
        <w:t>1. Chills some debaters from reading theory against abusive postions.</w:t>
      </w:r>
    </w:p>
    <w:p w14:paraId="3E2FA09F" w14:textId="77777777" w:rsidR="00B85C48" w:rsidRPr="009322BB" w:rsidRDefault="00B85C48" w:rsidP="00B85C48">
      <w:pPr>
        <w:pStyle w:val="Heading4"/>
      </w:pPr>
      <w:r w:rsidRPr="009322BB">
        <w:t>2. incentivizes theory baiting where you can just bait theory to win.</w:t>
      </w:r>
    </w:p>
    <w:p w14:paraId="0446251F" w14:textId="4B41CB1F" w:rsidR="00E42E4C" w:rsidRPr="009322BB" w:rsidRDefault="00E42E4C" w:rsidP="00F601E6"/>
    <w:p w14:paraId="361A2FF1" w14:textId="09C61446" w:rsidR="00B85C48" w:rsidRPr="009322BB" w:rsidRDefault="004A363E" w:rsidP="004A363E">
      <w:pPr>
        <w:pStyle w:val="Heading2"/>
      </w:pPr>
      <w:r w:rsidRPr="009322BB">
        <w:t>2</w:t>
      </w:r>
    </w:p>
    <w:p w14:paraId="638E4CC9"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 xml:space="preserve">The meta-ethic is </w:t>
      </w:r>
      <w:r w:rsidRPr="009322BB">
        <w:rPr>
          <w:rFonts w:asciiTheme="majorHAnsi" w:hAnsiTheme="majorHAnsi" w:cstheme="majorHAnsi"/>
          <w:u w:val="single"/>
        </w:rPr>
        <w:t>moral substitutability</w:t>
      </w:r>
      <w:r w:rsidRPr="009322BB">
        <w:rPr>
          <w:rFonts w:asciiTheme="majorHAnsi" w:hAnsiTheme="majorHAnsi" w:cstheme="majorHAnsi"/>
        </w:rPr>
        <w:t xml:space="preserve"> - only it can explain reasons for acting.</w:t>
      </w:r>
    </w:p>
    <w:p w14:paraId="6524A62A" w14:textId="77777777" w:rsidR="004F5FCA" w:rsidRPr="009322BB" w:rsidRDefault="004F5FCA" w:rsidP="004F5FCA">
      <w:pPr>
        <w:rPr>
          <w:rFonts w:asciiTheme="majorHAnsi" w:hAnsiTheme="majorHAnsi" w:cstheme="majorHAnsi"/>
          <w:sz w:val="16"/>
          <w:szCs w:val="26"/>
        </w:rPr>
      </w:pPr>
      <w:r w:rsidRPr="009322BB">
        <w:rPr>
          <w:rStyle w:val="Emphasis"/>
          <w:rFonts w:asciiTheme="majorHAnsi" w:hAnsiTheme="majorHAnsi" w:cstheme="majorHAnsi"/>
          <w:sz w:val="26"/>
          <w:szCs w:val="26"/>
        </w:rPr>
        <w:t>Sinnott-Armstrong 92</w:t>
      </w:r>
      <w:r w:rsidRPr="009322BB">
        <w:rPr>
          <w:rFonts w:asciiTheme="majorHAnsi" w:hAnsiTheme="majorHAnsi" w:cstheme="majorHAnsi"/>
          <w:sz w:val="16"/>
          <w:szCs w:val="26"/>
        </w:rPr>
        <w:t xml:space="preserve"> [Walter, professor of practical ethics. “An Argument for Consequentialism” Dartmouth College Philosophical Perspectives. 1992.] </w:t>
      </w:r>
    </w:p>
    <w:p w14:paraId="4A078FB8" w14:textId="77777777" w:rsidR="004F5FCA" w:rsidRPr="009322BB" w:rsidRDefault="004F5FCA" w:rsidP="004F5FCA">
      <w:pPr>
        <w:rPr>
          <w:rStyle w:val="Emphasis"/>
          <w:rFonts w:asciiTheme="majorHAnsi" w:hAnsiTheme="majorHAnsi" w:cstheme="majorHAnsi"/>
          <w:sz w:val="26"/>
          <w:szCs w:val="26"/>
        </w:rPr>
      </w:pPr>
      <w:r w:rsidRPr="009322BB">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9322BB">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322BB">
        <w:rPr>
          <w:rStyle w:val="Emphasis"/>
          <w:rFonts w:asciiTheme="majorHAnsi" w:hAnsiTheme="majorHAnsi" w:cstheme="majorHAnsi"/>
          <w:sz w:val="26"/>
          <w:szCs w:val="26"/>
        </w:rPr>
        <w:t>a moral reason</w:t>
      </w:r>
      <w:r w:rsidRPr="009322BB">
        <w:rPr>
          <w:rFonts w:asciiTheme="majorHAnsi" w:hAnsiTheme="majorHAnsi" w:cstheme="majorHAnsi"/>
          <w:sz w:val="16"/>
          <w:szCs w:val="26"/>
        </w:rPr>
        <w:t xml:space="preserve"> to do an act </w:t>
      </w:r>
      <w:r w:rsidRPr="009322BB">
        <w:rPr>
          <w:rStyle w:val="Emphasis"/>
          <w:rFonts w:asciiTheme="majorHAnsi" w:hAnsiTheme="majorHAnsi" w:cstheme="majorHAnsi"/>
          <w:sz w:val="26"/>
          <w:szCs w:val="26"/>
        </w:rPr>
        <w:t xml:space="preserve">is non-consequential if </w:t>
      </w:r>
      <w:r w:rsidRPr="009322BB">
        <w:rPr>
          <w:rFonts w:asciiTheme="majorHAnsi" w:hAnsiTheme="majorHAnsi" w:cstheme="majorHAnsi"/>
          <w:sz w:val="16"/>
          <w:szCs w:val="26"/>
        </w:rPr>
        <w:t>and only if</w:t>
      </w:r>
      <w:r w:rsidRPr="009322BB">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9322BB">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9322BB">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9322BB">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322BB">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9322BB">
        <w:rPr>
          <w:rFonts w:asciiTheme="majorHAnsi" w:hAnsiTheme="majorHAnsi" w:cstheme="majorHAnsi"/>
          <w:sz w:val="16"/>
          <w:szCs w:val="26"/>
        </w:rPr>
        <w:t xml:space="preserve">This reason exists regardless of the consequences of mowing the grass, even though it might be overridden by certain bad consequences. </w:t>
      </w:r>
      <w:r w:rsidRPr="009322BB">
        <w:rPr>
          <w:rStyle w:val="Emphasis"/>
          <w:rFonts w:asciiTheme="majorHAnsi" w:hAnsiTheme="majorHAnsi" w:cstheme="majorHAnsi"/>
          <w:sz w:val="26"/>
          <w:szCs w:val="26"/>
        </w:rPr>
        <w:t>However</w:t>
      </w:r>
      <w:r w:rsidRPr="009322BB">
        <w:rPr>
          <w:rFonts w:asciiTheme="majorHAnsi" w:hAnsiTheme="majorHAnsi" w:cstheme="majorHAnsi"/>
          <w:sz w:val="16"/>
          <w:szCs w:val="26"/>
        </w:rPr>
        <w:t xml:space="preserve">, if this is why I have a moral reason to mow the grass, then, even </w:t>
      </w:r>
      <w:r w:rsidRPr="009322BB">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9322BB">
        <w:rPr>
          <w:rFonts w:asciiTheme="majorHAnsi" w:hAnsiTheme="majorHAnsi" w:cstheme="majorHAnsi"/>
          <w:sz w:val="16"/>
          <w:szCs w:val="26"/>
        </w:rPr>
        <w:t xml:space="preserve">, and starting my mower does not fulfill my promise. Thus, </w:t>
      </w:r>
      <w:r w:rsidRPr="009322BB">
        <w:rPr>
          <w:rStyle w:val="Emphasis"/>
          <w:rFonts w:asciiTheme="majorHAnsi" w:hAnsiTheme="majorHAnsi" w:cstheme="majorHAnsi"/>
          <w:sz w:val="26"/>
          <w:szCs w:val="26"/>
        </w:rPr>
        <w:t xml:space="preserve">a moral theory cannot explain </w:t>
      </w:r>
      <w:r w:rsidRPr="009322BB">
        <w:rPr>
          <w:rFonts w:asciiTheme="majorHAnsi" w:hAnsiTheme="majorHAnsi" w:cstheme="majorHAnsi"/>
          <w:sz w:val="16"/>
          <w:szCs w:val="26"/>
        </w:rPr>
        <w:t>moral</w:t>
      </w:r>
      <w:r w:rsidRPr="009322BB">
        <w:rPr>
          <w:rStyle w:val="Emphasis"/>
          <w:rFonts w:asciiTheme="majorHAnsi" w:hAnsiTheme="majorHAnsi" w:cstheme="majorHAnsi"/>
          <w:sz w:val="26"/>
          <w:szCs w:val="26"/>
        </w:rPr>
        <w:t xml:space="preserve"> substitutability if it claims that properties</w:t>
      </w:r>
      <w:r w:rsidRPr="009322BB">
        <w:rPr>
          <w:rFonts w:asciiTheme="majorHAnsi" w:hAnsiTheme="majorHAnsi" w:cstheme="majorHAnsi"/>
          <w:sz w:val="16"/>
          <w:szCs w:val="26"/>
        </w:rPr>
        <w:t xml:space="preserve"> like this</w:t>
      </w:r>
      <w:r w:rsidRPr="009322BB">
        <w:rPr>
          <w:rStyle w:val="Emphasis"/>
          <w:rFonts w:asciiTheme="majorHAnsi" w:hAnsiTheme="majorHAnsi" w:cstheme="majorHAnsi"/>
          <w:sz w:val="26"/>
          <w:szCs w:val="26"/>
        </w:rPr>
        <w:t xml:space="preserve"> provide moral reasons.</w:t>
      </w:r>
    </w:p>
    <w:p w14:paraId="1F21665B" w14:textId="77777777" w:rsidR="004F5FCA" w:rsidRPr="009322BB" w:rsidRDefault="004F5FCA" w:rsidP="004F5FCA"/>
    <w:p w14:paraId="5F6062BC" w14:textId="77777777" w:rsidR="004F5FCA" w:rsidRPr="009322BB" w:rsidRDefault="004F5FCA" w:rsidP="004F5FCA">
      <w:pPr>
        <w:pStyle w:val="Heading4"/>
      </w:pPr>
      <w:r w:rsidRPr="009322BB">
        <w:t xml:space="preserve">Non-consequentialist moral theories </w:t>
      </w:r>
      <w:r w:rsidRPr="009322BB">
        <w:rPr>
          <w:u w:val="single"/>
        </w:rPr>
        <w:t>fail</w:t>
      </w:r>
      <w:r w:rsidRPr="009322BB">
        <w:t xml:space="preserve"> to explain. </w:t>
      </w:r>
    </w:p>
    <w:p w14:paraId="0FB8B08C" w14:textId="77777777" w:rsidR="004F5FCA" w:rsidRPr="009322BB" w:rsidRDefault="004F5FCA" w:rsidP="004F5FCA">
      <w:pPr>
        <w:rPr>
          <w:rFonts w:asciiTheme="majorHAnsi" w:hAnsiTheme="majorHAnsi" w:cstheme="majorHAnsi"/>
          <w:sz w:val="16"/>
          <w:szCs w:val="26"/>
        </w:rPr>
      </w:pPr>
      <w:r w:rsidRPr="009322BB">
        <w:rPr>
          <w:rStyle w:val="Emphasis"/>
          <w:rFonts w:asciiTheme="majorHAnsi" w:hAnsiTheme="majorHAnsi" w:cstheme="majorHAnsi"/>
          <w:sz w:val="26"/>
          <w:szCs w:val="26"/>
        </w:rPr>
        <w:t>Sinnott-Armstrong 92</w:t>
      </w:r>
      <w:r w:rsidRPr="009322BB">
        <w:rPr>
          <w:rFonts w:asciiTheme="majorHAnsi" w:hAnsiTheme="majorHAnsi" w:cstheme="majorHAnsi"/>
          <w:sz w:val="16"/>
          <w:szCs w:val="26"/>
        </w:rPr>
        <w:t xml:space="preserve"> [Walter, professor of practical ethics. “An Argument for Consequentialism” Dartmouth College Philosophical Perspectives. 1992.] </w:t>
      </w:r>
    </w:p>
    <w:p w14:paraId="3B59B411" w14:textId="77777777" w:rsidR="004F5FCA" w:rsidRPr="009322BB" w:rsidRDefault="004F5FCA" w:rsidP="004F5FCA">
      <w:pPr>
        <w:tabs>
          <w:tab w:val="left" w:pos="1385"/>
          <w:tab w:val="left" w:pos="10170"/>
          <w:tab w:val="left" w:pos="11880"/>
        </w:tabs>
        <w:ind w:right="180"/>
        <w:rPr>
          <w:rFonts w:asciiTheme="majorHAnsi" w:hAnsiTheme="majorHAnsi" w:cs="Times New Roman"/>
          <w:sz w:val="16"/>
          <w:szCs w:val="26"/>
        </w:rPr>
      </w:pPr>
      <w:r w:rsidRPr="009322BB">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9322BB">
        <w:rPr>
          <w:rFonts w:asciiTheme="majorHAnsi" w:hAnsiTheme="majorHAnsi" w:cs="Times New Roman"/>
          <w:b/>
          <w:szCs w:val="26"/>
          <w:u w:val="single"/>
        </w:rPr>
        <w:t>deontological theories unable to explain moral substitutability</w:t>
      </w:r>
      <w:r w:rsidRPr="009322BB">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9322BB">
        <w:rPr>
          <w:rFonts w:asciiTheme="majorHAnsi" w:hAnsiTheme="majorHAnsi" w:cs="Times New Roman"/>
          <w:b/>
          <w:szCs w:val="26"/>
          <w:u w:val="single"/>
        </w:rPr>
        <w:t xml:space="preserve">What gives me a moral reason to start the mower is the consequences of starting the mower. </w:t>
      </w:r>
      <w:r w:rsidRPr="009322BB">
        <w:rPr>
          <w:rFonts w:asciiTheme="majorHAnsi" w:hAnsiTheme="majorHAnsi" w:cs="Times New Roman"/>
          <w:sz w:val="16"/>
          <w:szCs w:val="26"/>
        </w:rPr>
        <w:t>Specifically</w:t>
      </w:r>
      <w:r w:rsidRPr="009322BB">
        <w:rPr>
          <w:rFonts w:asciiTheme="majorHAnsi" w:hAnsiTheme="majorHAnsi" w:cs="Times New Roman"/>
          <w:b/>
          <w:szCs w:val="26"/>
          <w:u w:val="single"/>
        </w:rPr>
        <w:t xml:space="preserve">, it has the consequence that I am able to mow the grass. </w:t>
      </w:r>
      <w:r w:rsidRPr="009322BB">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9322BB">
        <w:rPr>
          <w:rFonts w:asciiTheme="majorHAnsi" w:hAnsiTheme="majorHAnsi" w:cs="Times New Roman"/>
          <w:i/>
          <w:sz w:val="16"/>
          <w:szCs w:val="26"/>
        </w:rPr>
        <w:t>its</w:t>
      </w:r>
      <w:r w:rsidRPr="009322BB">
        <w:rPr>
          <w:rFonts w:asciiTheme="majorHAnsi" w:hAnsiTheme="majorHAnsi" w:cs="Times New Roman"/>
          <w:sz w:val="16"/>
          <w:szCs w:val="26"/>
        </w:rPr>
        <w:t xml:space="preserve"> consequences. </w:t>
      </w:r>
      <w:r w:rsidRPr="009322BB">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9322BB">
        <w:rPr>
          <w:rFonts w:asciiTheme="majorHAnsi" w:hAnsiTheme="majorHAnsi" w:cs="Times New Roman"/>
          <w:sz w:val="16"/>
          <w:szCs w:val="26"/>
        </w:rPr>
        <w:t>. That is why all deontological theories must lack the explanatory coherence which is a general test of adequacy for all theories.</w:t>
      </w:r>
    </w:p>
    <w:p w14:paraId="7B5DB568"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The standard is maximizing expected well-being.</w:t>
      </w:r>
    </w:p>
    <w:p w14:paraId="550550B0" w14:textId="77777777" w:rsidR="004F5FCA" w:rsidRPr="009322BB" w:rsidRDefault="004F5FCA" w:rsidP="004F5FCA">
      <w:pPr>
        <w:rPr>
          <w:sz w:val="16"/>
          <w:szCs w:val="16"/>
        </w:rPr>
      </w:pPr>
      <w:r w:rsidRPr="009322BB">
        <w:rPr>
          <w:sz w:val="16"/>
          <w:szCs w:val="16"/>
        </w:rPr>
        <w:t>Consequentialism SPEC: NEC (necessary enabler consequentialism) – all moral reasons for acts are provided by facts that the acts are necessary enablers for preventing death.</w:t>
      </w:r>
    </w:p>
    <w:p w14:paraId="47F55E28"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2B2A05CA"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 xml:space="preserve">2. Actor specificity: </w:t>
      </w:r>
    </w:p>
    <w:p w14:paraId="062CE762"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03B55BA5"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b. No intent-foresight distinction – the actions we take are inevitably informed by predictions from certain mental states, meaning consequences are a collective part of the will.</w:t>
      </w:r>
    </w:p>
    <w:p w14:paraId="5F896F87" w14:textId="77777777" w:rsidR="004F5FCA" w:rsidRPr="009322BB" w:rsidRDefault="004F5FCA" w:rsidP="004F5FCA">
      <w:pPr>
        <w:pStyle w:val="Heading4"/>
        <w:rPr>
          <w:rFonts w:asciiTheme="majorHAnsi" w:eastAsia="Times New Roman" w:hAnsiTheme="majorHAnsi" w:cstheme="majorHAnsi"/>
          <w:shd w:val="clear" w:color="auto" w:fill="FFFFFF"/>
        </w:rPr>
      </w:pPr>
      <w:r w:rsidRPr="009322BB">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36887CCA"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3. Extinction comes first under any framework.</w:t>
      </w:r>
    </w:p>
    <w:p w14:paraId="2D2816B1" w14:textId="77777777" w:rsidR="004F5FCA" w:rsidRPr="009322BB" w:rsidRDefault="004F5FCA" w:rsidP="004F5FCA">
      <w:pPr>
        <w:rPr>
          <w:rFonts w:asciiTheme="majorHAnsi" w:hAnsiTheme="majorHAnsi" w:cstheme="majorHAnsi"/>
          <w:sz w:val="16"/>
          <w:szCs w:val="26"/>
        </w:rPr>
      </w:pPr>
      <w:r w:rsidRPr="009322BB">
        <w:rPr>
          <w:rStyle w:val="Style13ptBold"/>
          <w:rFonts w:asciiTheme="majorHAnsi" w:hAnsiTheme="majorHAnsi" w:cstheme="majorHAnsi"/>
          <w:szCs w:val="26"/>
          <w:u w:val="single"/>
        </w:rPr>
        <w:t>Pummer 15</w:t>
      </w:r>
      <w:r w:rsidRPr="009322BB">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5FB5ED0" w14:textId="77777777" w:rsidR="004F5FCA" w:rsidRPr="009322BB" w:rsidRDefault="004F5FCA" w:rsidP="004F5FCA">
      <w:pPr>
        <w:rPr>
          <w:rFonts w:asciiTheme="majorHAnsi" w:hAnsiTheme="majorHAnsi" w:cstheme="majorHAnsi"/>
          <w:sz w:val="16"/>
          <w:szCs w:val="26"/>
        </w:rPr>
      </w:pPr>
      <w:r w:rsidRPr="009322BB">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9322BB">
        <w:rPr>
          <w:rFonts w:asciiTheme="majorHAnsi" w:hAnsiTheme="majorHAnsi" w:cstheme="majorHAnsi"/>
          <w:sz w:val="16"/>
          <w:szCs w:val="26"/>
        </w:rPr>
        <w:t>, whatever general moral view we adopt</w:t>
      </w:r>
      <w:r w:rsidRPr="009322BB">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9322BB">
        <w:rPr>
          <w:rFonts w:asciiTheme="majorHAnsi" w:hAnsiTheme="majorHAnsi" w:cstheme="majorHAnsi"/>
          <w:sz w:val="16"/>
          <w:szCs w:val="26"/>
        </w:rPr>
        <w:t xml:space="preserve"> How we might in fact try to reduce such existential risks is discussed elsewhere. My claim here is only that </w:t>
      </w:r>
      <w:r w:rsidRPr="009322BB">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9322BB">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9322BB">
        <w:rPr>
          <w:rStyle w:val="StyleUnderline"/>
          <w:rFonts w:asciiTheme="majorHAnsi" w:hAnsiTheme="majorHAnsi" w:cstheme="majorHAnsi"/>
          <w:sz w:val="26"/>
          <w:szCs w:val="26"/>
        </w:rPr>
        <w:t>Clearly one thing that makes an outcome good is that the people in it are doing well. There is little disagreement here.</w:t>
      </w:r>
      <w:r w:rsidRPr="009322BB">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9322BB">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9322BB">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322BB">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322BB">
        <w:rPr>
          <w:rStyle w:val="Emphasis"/>
          <w:rFonts w:asciiTheme="majorHAnsi" w:hAnsiTheme="majorHAnsi" w:cstheme="majorHAnsi"/>
          <w:sz w:val="26"/>
          <w:szCs w:val="26"/>
        </w:rPr>
        <w:t>that is a huge mistake.</w:t>
      </w:r>
      <w:r w:rsidRPr="009322BB">
        <w:rPr>
          <w:rFonts w:asciiTheme="majorHAnsi" w:hAnsiTheme="majorHAnsi" w:cstheme="majorHAnsi"/>
          <w:sz w:val="16"/>
          <w:szCs w:val="26"/>
        </w:rPr>
        <w:t xml:space="preserve"> </w:t>
      </w:r>
      <w:r w:rsidRPr="009322BB">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9322BB">
        <w:rPr>
          <w:rStyle w:val="Emphasis"/>
          <w:rFonts w:asciiTheme="majorHAnsi" w:hAnsiTheme="majorHAnsi" w:cstheme="majorHAnsi"/>
          <w:sz w:val="26"/>
          <w:szCs w:val="26"/>
        </w:rPr>
        <w:t>it is not the view that the latter don’t matter</w:t>
      </w:r>
      <w:r w:rsidRPr="009322BB">
        <w:rPr>
          <w:rStyle w:val="StyleUnderline"/>
          <w:rFonts w:asciiTheme="majorHAnsi" w:hAnsiTheme="majorHAnsi" w:cstheme="majorHAnsi"/>
          <w:sz w:val="26"/>
          <w:szCs w:val="26"/>
        </w:rPr>
        <w:t>.</w:t>
      </w:r>
      <w:r w:rsidRPr="009322BB">
        <w:rPr>
          <w:rFonts w:asciiTheme="majorHAnsi" w:hAnsiTheme="majorHAnsi" w:cstheme="majorHAnsi"/>
          <w:sz w:val="16"/>
          <w:szCs w:val="26"/>
        </w:rPr>
        <w:t xml:space="preserve"> Even John Rawls wrote, “</w:t>
      </w:r>
      <w:r w:rsidRPr="009322BB">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9322BB">
        <w:rPr>
          <w:rFonts w:asciiTheme="majorHAnsi" w:hAnsiTheme="majorHAnsi" w:cstheme="majorHAnsi"/>
          <w:sz w:val="16"/>
          <w:szCs w:val="26"/>
        </w:rPr>
        <w:t xml:space="preserve">” </w:t>
      </w:r>
      <w:r w:rsidRPr="009322BB">
        <w:rPr>
          <w:rStyle w:val="Emphasis"/>
          <w:rFonts w:asciiTheme="majorHAnsi" w:hAnsiTheme="majorHAnsi" w:cstheme="majorHAnsi"/>
          <w:sz w:val="26"/>
          <w:szCs w:val="26"/>
        </w:rPr>
        <w:t>Minimally plausible versions of deontology and virtue ethics must be concerned in part with promoting the good</w:t>
      </w:r>
      <w:r w:rsidRPr="009322BB">
        <w:rPr>
          <w:rStyle w:val="StyleUnderline"/>
          <w:rFonts w:asciiTheme="majorHAnsi" w:hAnsiTheme="majorHAnsi" w:cstheme="majorHAnsi"/>
          <w:sz w:val="26"/>
          <w:szCs w:val="26"/>
        </w:rPr>
        <w:t>, from an impartial point of view.</w:t>
      </w:r>
      <w:r w:rsidRPr="009322BB">
        <w:rPr>
          <w:rFonts w:asciiTheme="majorHAnsi" w:hAnsiTheme="majorHAnsi" w:cstheme="majorHAnsi"/>
          <w:sz w:val="16"/>
          <w:szCs w:val="26"/>
        </w:rPr>
        <w:t xml:space="preserve"> </w:t>
      </w:r>
      <w:r w:rsidRPr="009322BB">
        <w:rPr>
          <w:rStyle w:val="StyleUnderline"/>
          <w:rFonts w:asciiTheme="majorHAnsi" w:hAnsiTheme="majorHAnsi" w:cstheme="majorHAnsi"/>
          <w:sz w:val="26"/>
          <w:szCs w:val="26"/>
        </w:rPr>
        <w:t>They’d thus imply very strong reasons to reduce existential risk</w:t>
      </w:r>
      <w:r w:rsidRPr="009322BB">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322BB">
        <w:rPr>
          <w:rStyle w:val="StyleUnderline"/>
          <w:rFonts w:asciiTheme="majorHAnsi" w:hAnsiTheme="majorHAnsi" w:cstheme="majorHAnsi"/>
          <w:sz w:val="26"/>
          <w:szCs w:val="26"/>
        </w:rPr>
        <w:t>Even egoism, the view that each agent should maximize her own good, might imply strong reasons to reduce existential risk.</w:t>
      </w:r>
      <w:r w:rsidRPr="009322BB">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322BB">
        <w:rPr>
          <w:rStyle w:val="StyleUnderline"/>
          <w:rFonts w:asciiTheme="majorHAnsi" w:hAnsiTheme="majorHAnsi" w:cstheme="majorHAnsi"/>
          <w:sz w:val="26"/>
          <w:szCs w:val="26"/>
        </w:rPr>
        <w:t>To be minimally plausible, egoism will need to be paired with a more sophisticated account of well-being.</w:t>
      </w:r>
      <w:r w:rsidRPr="009322BB">
        <w:rPr>
          <w:rFonts w:asciiTheme="majorHAnsi" w:hAnsiTheme="majorHAnsi" w:cstheme="majorHAnsi"/>
          <w:sz w:val="16"/>
          <w:szCs w:val="26"/>
        </w:rPr>
        <w:t xml:space="preserve"> To see this, it is enough to consider, as Plato did, the possibility of a ring of invisibility – </w:t>
      </w:r>
      <w:r w:rsidRPr="009322BB">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322BB">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9322BB">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9322BB">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322BB">
        <w:rPr>
          <w:rStyle w:val="Emphasis"/>
          <w:rFonts w:asciiTheme="majorHAnsi" w:hAnsiTheme="majorHAnsi" w:cstheme="majorHAnsi"/>
          <w:sz w:val="26"/>
          <w:szCs w:val="26"/>
        </w:rPr>
        <w:t>We should also take into account moral uncertainty.</w:t>
      </w:r>
      <w:r w:rsidRPr="009322BB">
        <w:rPr>
          <w:rFonts w:asciiTheme="majorHAnsi" w:hAnsiTheme="majorHAnsi" w:cstheme="majorHAnsi"/>
          <w:sz w:val="16"/>
          <w:szCs w:val="26"/>
        </w:rPr>
        <w:t xml:space="preserve"> </w:t>
      </w:r>
      <w:r w:rsidRPr="009322BB">
        <w:rPr>
          <w:rStyle w:val="StyleUnderline"/>
          <w:rFonts w:asciiTheme="majorHAnsi" w:hAnsiTheme="majorHAnsi" w:cstheme="majorHAnsi"/>
          <w:sz w:val="26"/>
          <w:szCs w:val="26"/>
        </w:rPr>
        <w:t>What is it reasonable for one to do, when one is uncertain not (only) about the empirical facts, but also about the moral facts?</w:t>
      </w:r>
      <w:r w:rsidRPr="009322BB">
        <w:rPr>
          <w:rFonts w:asciiTheme="majorHAnsi" w:hAnsiTheme="majorHAnsi" w:cstheme="majorHAnsi"/>
          <w:sz w:val="16"/>
          <w:szCs w:val="26"/>
        </w:rPr>
        <w:t xml:space="preserve"> I’ve just argued that </w:t>
      </w:r>
      <w:r w:rsidRPr="009322BB">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9322BB">
        <w:rPr>
          <w:rFonts w:asciiTheme="majorHAnsi" w:hAnsiTheme="majorHAnsi" w:cstheme="majorHAnsi"/>
          <w:sz w:val="16"/>
          <w:szCs w:val="26"/>
        </w:rPr>
        <w:t xml:space="preserve"> But </w:t>
      </w:r>
      <w:r w:rsidRPr="009322BB">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9322BB">
        <w:rPr>
          <w:rFonts w:asciiTheme="majorHAnsi" w:hAnsiTheme="majorHAnsi" w:cstheme="majorHAnsi"/>
          <w:sz w:val="16"/>
          <w:szCs w:val="26"/>
        </w:rPr>
        <w:t xml:space="preserve">(and 10% sure that one of these other ones is correct), </w:t>
      </w:r>
      <w:r w:rsidRPr="009322BB">
        <w:rPr>
          <w:rStyle w:val="StyleUnderline"/>
          <w:rFonts w:asciiTheme="majorHAnsi" w:hAnsiTheme="majorHAnsi" w:cstheme="majorHAnsi"/>
          <w:sz w:val="26"/>
          <w:szCs w:val="26"/>
        </w:rPr>
        <w:t>they would have pretty strong reason, from the standpoint of moral uncertainty, to reduce existential risk.</w:t>
      </w:r>
      <w:r w:rsidRPr="009322BB">
        <w:rPr>
          <w:rFonts w:asciiTheme="majorHAnsi" w:hAnsiTheme="majorHAnsi" w:cstheme="majorHAnsi"/>
          <w:sz w:val="16"/>
          <w:szCs w:val="26"/>
        </w:rPr>
        <w:t xml:space="preserve"> Perhaps most disturbingly still, </w:t>
      </w:r>
      <w:r w:rsidRPr="009322BB">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9322BB">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322BB">
        <w:rPr>
          <w:rStyle w:val="StyleUnderline"/>
          <w:rFonts w:asciiTheme="majorHAnsi" w:hAnsiTheme="majorHAnsi" w:cstheme="majorHAnsi"/>
          <w:sz w:val="26"/>
          <w:szCs w:val="26"/>
        </w:rPr>
        <w:t>It is enough for my claim that there is moral agreement in the relevant sense if</w:t>
      </w:r>
      <w:r w:rsidRPr="009322BB">
        <w:rPr>
          <w:rFonts w:asciiTheme="majorHAnsi" w:hAnsiTheme="majorHAnsi" w:cstheme="majorHAnsi"/>
          <w:sz w:val="16"/>
          <w:szCs w:val="26"/>
        </w:rPr>
        <w:t xml:space="preserve">, at least given certain empirical claims about what future lives would most likely be like, </w:t>
      </w:r>
      <w:r w:rsidRPr="009322BB">
        <w:rPr>
          <w:rStyle w:val="Emphasis"/>
          <w:rFonts w:asciiTheme="majorHAnsi" w:hAnsiTheme="majorHAnsi" w:cstheme="majorHAnsi"/>
          <w:sz w:val="26"/>
          <w:szCs w:val="26"/>
        </w:rPr>
        <w:t>all minimally plausible moral views would converge on the conclusion that we should try to save the world</w:t>
      </w:r>
      <w:r w:rsidRPr="009322BB">
        <w:rPr>
          <w:rStyle w:val="StyleUnderline"/>
          <w:rFonts w:asciiTheme="majorHAnsi" w:hAnsiTheme="majorHAnsi" w:cstheme="majorHAnsi"/>
          <w:sz w:val="26"/>
          <w:szCs w:val="26"/>
        </w:rPr>
        <w:t>.</w:t>
      </w:r>
      <w:r w:rsidRPr="009322BB">
        <w:rPr>
          <w:rFonts w:asciiTheme="majorHAnsi" w:hAnsiTheme="majorHAnsi" w:cstheme="majorHAnsi"/>
          <w:sz w:val="16"/>
          <w:szCs w:val="26"/>
        </w:rPr>
        <w:t xml:space="preserve"> While there are some non-crazy </w:t>
      </w:r>
      <w:r w:rsidRPr="009322BB">
        <w:rPr>
          <w:rStyle w:val="StyleUnderline"/>
          <w:rFonts w:asciiTheme="majorHAnsi" w:hAnsiTheme="majorHAnsi" w:cstheme="majorHAnsi"/>
          <w:sz w:val="26"/>
          <w:szCs w:val="26"/>
        </w:rPr>
        <w:t>views that place significantly greater moral weight on avoiding suffering than on promoting happiness</w:t>
      </w:r>
      <w:r w:rsidRPr="009322BB">
        <w:rPr>
          <w:rFonts w:asciiTheme="majorHAnsi" w:hAnsiTheme="majorHAnsi" w:cstheme="majorHAnsi"/>
          <w:sz w:val="16"/>
          <w:szCs w:val="26"/>
        </w:rPr>
        <w:t xml:space="preserve">, for reasons others have offered (and for independent reasons I won’t get into here unless requested to), they nonetheless </w:t>
      </w:r>
      <w:r w:rsidRPr="009322BB">
        <w:rPr>
          <w:rStyle w:val="StyleUnderline"/>
          <w:rFonts w:asciiTheme="majorHAnsi" w:hAnsiTheme="majorHAnsi" w:cstheme="majorHAnsi"/>
          <w:sz w:val="26"/>
          <w:szCs w:val="26"/>
        </w:rPr>
        <w:t>seem to be fairly implausible views.</w:t>
      </w:r>
      <w:r w:rsidRPr="009322BB">
        <w:rPr>
          <w:rFonts w:asciiTheme="majorHAnsi" w:hAnsiTheme="majorHAnsi" w:cstheme="majorHAnsi"/>
          <w:sz w:val="16"/>
          <w:szCs w:val="26"/>
        </w:rPr>
        <w:t xml:space="preserve"> And </w:t>
      </w:r>
      <w:r w:rsidRPr="009322BB">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322BB">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9322BB">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9322BB">
        <w:rPr>
          <w:rFonts w:asciiTheme="majorHAnsi" w:hAnsiTheme="majorHAnsi" w:cstheme="majorHAnsi"/>
          <w:sz w:val="16"/>
          <w:szCs w:val="26"/>
        </w:rPr>
        <w:t xml:space="preserve">We shall soon have even greater powers to transform, not only our surroundings, but ourselves and our successors. </w:t>
      </w:r>
      <w:r w:rsidRPr="009322BB">
        <w:rPr>
          <w:rStyle w:val="StyleUnderline"/>
          <w:rFonts w:asciiTheme="majorHAnsi" w:hAnsiTheme="majorHAnsi" w:cstheme="majorHAnsi"/>
          <w:sz w:val="26"/>
          <w:szCs w:val="26"/>
        </w:rPr>
        <w:t xml:space="preserve">If we act wisely in the next few centuries, humanity will survive its most dangerous and decisive period. </w:t>
      </w:r>
      <w:r w:rsidRPr="009322BB">
        <w:rPr>
          <w:rFonts w:asciiTheme="majorHAnsi" w:hAnsiTheme="majorHAnsi" w:cstheme="majorHAnsi"/>
          <w:sz w:val="16"/>
          <w:szCs w:val="26"/>
        </w:rPr>
        <w:t xml:space="preserve">Our descendants could, if necessary, go elsewhere, spreading through this galaxy…. </w:t>
      </w:r>
      <w:r w:rsidRPr="009322BB">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9322BB">
        <w:rPr>
          <w:rFonts w:asciiTheme="majorHAnsi" w:hAnsiTheme="majorHAnsi" w:cstheme="majorHAnsi"/>
          <w:sz w:val="16"/>
          <w:szCs w:val="26"/>
        </w:rPr>
        <w:t>” (From chapter 36 of On What Matters)</w:t>
      </w:r>
    </w:p>
    <w:p w14:paraId="47713B96"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a. Gateway issue - we need to be alive to assign value and debate competing moral theories- extinction literally ends the debate on “ought”.</w:t>
      </w:r>
    </w:p>
    <w:p w14:paraId="5E07C43B"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b. moral theories were formulated prior to the Anthropocene and human capacity for collective death so they cannot be relied on in situations of existential risk.</w:t>
      </w:r>
    </w:p>
    <w:p w14:paraId="6AFFE3FF"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c. no coherent moral theory can allow for extinction because it means the end of value.</w:t>
      </w:r>
    </w:p>
    <w:p w14:paraId="75DAA24C"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4. Theoretically prefer util – its DTA.</w:t>
      </w:r>
    </w:p>
    <w:p w14:paraId="5F9136C4"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 xml:space="preserve">a. Ground – every impact functions under util whereas other ethics flow to one side exclusively. </w:t>
      </w:r>
    </w:p>
    <w:p w14:paraId="60EEF277" w14:textId="77777777" w:rsidR="004F5FCA" w:rsidRPr="009322BB" w:rsidRDefault="004F5FCA" w:rsidP="004F5FCA">
      <w:pPr>
        <w:pStyle w:val="Heading4"/>
        <w:rPr>
          <w:rFonts w:asciiTheme="majorHAnsi" w:hAnsiTheme="majorHAnsi" w:cstheme="majorHAnsi"/>
        </w:rPr>
      </w:pPr>
      <w:r w:rsidRPr="009322BB">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0F047210" w14:textId="13B7D592" w:rsidR="004A363E" w:rsidRPr="009322BB" w:rsidRDefault="004A363E" w:rsidP="004A363E"/>
    <w:p w14:paraId="0E88EF86" w14:textId="68E99EF2" w:rsidR="004A363E" w:rsidRPr="009322BB" w:rsidRDefault="004A363E" w:rsidP="004A363E">
      <w:pPr>
        <w:pStyle w:val="Heading2"/>
      </w:pPr>
      <w:r w:rsidRPr="009322BB">
        <w:t>3</w:t>
      </w:r>
    </w:p>
    <w:p w14:paraId="7CD789CD" w14:textId="77777777" w:rsidR="004A363E" w:rsidRPr="009322BB" w:rsidRDefault="004A363E" w:rsidP="004A363E">
      <w:pPr>
        <w:pStyle w:val="Heading4"/>
      </w:pPr>
      <w:r w:rsidRPr="009322BB">
        <w:t xml:space="preserve">Ukraine war is optimistic, but maintaining </w:t>
      </w:r>
      <w:r w:rsidRPr="009322BB">
        <w:rPr>
          <w:u w:val="single"/>
        </w:rPr>
        <w:t>outside support</w:t>
      </w:r>
      <w:r w:rsidRPr="009322BB">
        <w:t xml:space="preserve"> and </w:t>
      </w:r>
      <w:r w:rsidRPr="009322BB">
        <w:rPr>
          <w:u w:val="single"/>
        </w:rPr>
        <w:t>low Russian</w:t>
      </w:r>
      <w:r w:rsidRPr="009322BB">
        <w:t xml:space="preserve"> </w:t>
      </w:r>
      <w:r w:rsidRPr="009322BB">
        <w:rPr>
          <w:u w:val="single"/>
        </w:rPr>
        <w:t>morale’s</w:t>
      </w:r>
      <w:r w:rsidRPr="009322BB">
        <w:t xml:space="preserve"> key.</w:t>
      </w:r>
    </w:p>
    <w:p w14:paraId="73CE84CA" w14:textId="77777777" w:rsidR="004A363E" w:rsidRPr="009322BB" w:rsidRDefault="004A363E" w:rsidP="004A363E">
      <w:pPr>
        <w:pStyle w:val="ListParagraph"/>
        <w:numPr>
          <w:ilvl w:val="0"/>
          <w:numId w:val="12"/>
        </w:numPr>
        <w:rPr>
          <w:sz w:val="16"/>
          <w:szCs w:val="16"/>
        </w:rPr>
      </w:pPr>
      <w:r w:rsidRPr="009322BB">
        <w:rPr>
          <w:sz w:val="16"/>
          <w:szCs w:val="16"/>
        </w:rPr>
        <w:t>Ukraine getting outside help from west</w:t>
      </w:r>
    </w:p>
    <w:p w14:paraId="54C93B62" w14:textId="77777777" w:rsidR="004A363E" w:rsidRPr="009322BB" w:rsidRDefault="004A363E" w:rsidP="004A363E">
      <w:pPr>
        <w:pStyle w:val="ListParagraph"/>
        <w:numPr>
          <w:ilvl w:val="0"/>
          <w:numId w:val="12"/>
        </w:numPr>
        <w:rPr>
          <w:sz w:val="16"/>
          <w:szCs w:val="16"/>
        </w:rPr>
      </w:pPr>
      <w:r w:rsidRPr="009322BB">
        <w:rPr>
          <w:sz w:val="16"/>
          <w:szCs w:val="16"/>
        </w:rPr>
        <w:t>Kyiv’s history in soviet union and ties to Russia lowers morale</w:t>
      </w:r>
    </w:p>
    <w:p w14:paraId="46F7FE23" w14:textId="77777777" w:rsidR="004A363E" w:rsidRPr="009322BB" w:rsidRDefault="004A363E" w:rsidP="004A363E">
      <w:pPr>
        <w:pStyle w:val="ListParagraph"/>
        <w:numPr>
          <w:ilvl w:val="0"/>
          <w:numId w:val="12"/>
        </w:numPr>
        <w:rPr>
          <w:sz w:val="16"/>
          <w:szCs w:val="16"/>
        </w:rPr>
      </w:pPr>
      <w:r w:rsidRPr="009322BB">
        <w:rPr>
          <w:sz w:val="16"/>
          <w:szCs w:val="16"/>
        </w:rPr>
        <w:t>Low morale destroys new conscriptions which is key for Russia</w:t>
      </w:r>
    </w:p>
    <w:p w14:paraId="32DD4EE5" w14:textId="77777777" w:rsidR="004A363E" w:rsidRPr="009322BB" w:rsidRDefault="004A363E" w:rsidP="004A363E">
      <w:pPr>
        <w:pStyle w:val="ListParagraph"/>
        <w:numPr>
          <w:ilvl w:val="0"/>
          <w:numId w:val="12"/>
        </w:numPr>
        <w:rPr>
          <w:sz w:val="16"/>
          <w:szCs w:val="16"/>
        </w:rPr>
      </w:pPr>
      <w:r w:rsidRPr="009322BB">
        <w:rPr>
          <w:sz w:val="16"/>
          <w:szCs w:val="16"/>
        </w:rPr>
        <w:t>Gives example of Ukrainian propaganda dissolving Russian army</w:t>
      </w:r>
    </w:p>
    <w:p w14:paraId="6F287A49" w14:textId="77777777" w:rsidR="004A363E" w:rsidRPr="009322BB" w:rsidRDefault="004A363E" w:rsidP="004A363E">
      <w:pPr>
        <w:rPr>
          <w:sz w:val="16"/>
          <w:szCs w:val="26"/>
        </w:rPr>
      </w:pPr>
      <w:r w:rsidRPr="009322BB">
        <w:rPr>
          <w:rStyle w:val="Style13ptBold"/>
          <w:szCs w:val="26"/>
          <w:u w:val="single"/>
        </w:rPr>
        <w:t>Knispel interviewing Goemans 22</w:t>
      </w:r>
      <w:r w:rsidRPr="009322BB">
        <w:rPr>
          <w:sz w:val="16"/>
          <w:szCs w:val="26"/>
        </w:rPr>
        <w:t xml:space="preserve"> [Sandra Knispel, (Hein Goemans, a professor of political science at the University of Rochester, is an expert on international conflicts—on how they begin and end.)  3-9-2022, "How to end the war in Ukraine," NewsCenter, https://www.rochester.edu/newscenter/how-to-end-the-ukraine-war-514522/]</w:t>
      </w:r>
    </w:p>
    <w:p w14:paraId="7EE82D37" w14:textId="77777777" w:rsidR="004A363E" w:rsidRPr="009322BB" w:rsidRDefault="004A363E" w:rsidP="004A363E">
      <w:pPr>
        <w:rPr>
          <w:rStyle w:val="StyleUnderline"/>
          <w:sz w:val="26"/>
          <w:szCs w:val="26"/>
        </w:rPr>
      </w:pPr>
      <w:r w:rsidRPr="009322BB">
        <w:rPr>
          <w:sz w:val="16"/>
          <w:szCs w:val="26"/>
        </w:rPr>
        <w:t xml:space="preserve">Q&amp;A with Hein Goemans </w:t>
      </w:r>
      <w:r w:rsidRPr="009322BB">
        <w:rPr>
          <w:rStyle w:val="Emphasis"/>
          <w:sz w:val="26"/>
          <w:szCs w:val="26"/>
        </w:rPr>
        <w:t xml:space="preserve">One or both sides must change their demands as a precursor to ending the war. What’s likely to happen in the current scenario? </w:t>
      </w:r>
      <w:r w:rsidRPr="009322BB">
        <w:rPr>
          <w:sz w:val="16"/>
          <w:szCs w:val="26"/>
        </w:rPr>
        <w:t>Putin made a big mistake by committing himself to total victory in Ukraine. Goemans</w:t>
      </w:r>
      <w:r w:rsidRPr="009322BB">
        <w:rPr>
          <w:rStyle w:val="Emphasis"/>
          <w:sz w:val="26"/>
          <w:szCs w:val="26"/>
        </w:rPr>
        <w:t>: It depends on the performance on the battlefield, and a country’s expectations of outside help. Russia should have become more pessimistic in the last few days because Ukraine has shown its ability to inflict far greater costs on Russia than the Kremlin had anticipated</w:t>
      </w:r>
      <w:r w:rsidRPr="009322BB">
        <w:rPr>
          <w:sz w:val="16"/>
          <w:szCs w:val="26"/>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Goemans: </w:t>
      </w:r>
      <w:r w:rsidRPr="009322BB">
        <w:rPr>
          <w:rStyle w:val="Emphasis"/>
          <w:sz w:val="26"/>
          <w:szCs w:val="26"/>
        </w:rPr>
        <w:t>Ukraine must have gotten a lot more optimistic in recent days</w:t>
      </w:r>
      <w:r w:rsidRPr="009322BB">
        <w:rPr>
          <w:sz w:val="16"/>
          <w:szCs w:val="26"/>
        </w:rPr>
        <w:t xml:space="preserve">. Not just because its army has been doing reasonably well but because of the demonstrated incompetence of the Russian army. Yes, </w:t>
      </w:r>
      <w:r w:rsidRPr="009322BB">
        <w:rPr>
          <w:rStyle w:val="Emphasis"/>
          <w:sz w:val="26"/>
          <w:szCs w:val="26"/>
        </w:rPr>
        <w:t xml:space="preserve">the Russians are still much stronger and much bigger, but there are problems with morale in the Russian army, and you see the remarkable level of Ukrainian support from the West. </w:t>
      </w:r>
      <w:r w:rsidRPr="009322BB">
        <w:rPr>
          <w:sz w:val="16"/>
          <w:szCs w:val="26"/>
        </w:rPr>
        <w:t>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Goemans: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Osadciw) A deciding factor in this war is going to happen in the next couple of weeks</w:t>
      </w:r>
      <w:r w:rsidRPr="009322BB">
        <w:rPr>
          <w:rStyle w:val="Emphasis"/>
          <w:sz w:val="26"/>
          <w:szCs w:val="26"/>
        </w:rPr>
        <w:t>. Can you explain the role of Russian conscripts in this context? The question is how many new conscripts will actually show up because it’ll determine the strength of the Russian army on the ground in Ukraine. Goemans: There are two things to keep in mind: First, the new Russian conscription class is going to be drafted in April. It’ll be very informative to see how many people do not show up. Secondly, are the Russians really going to bomb Kyiv, a so-called “hero city of the Soviet Union,” into rubble like they did with Chechnya’s capital Grosny? Are they willing to kill tens of thousands of people?</w:t>
      </w:r>
      <w:r w:rsidRPr="009322BB">
        <w:rPr>
          <w:rStyle w:val="StyleUnderline"/>
          <w:sz w:val="26"/>
          <w:szCs w:val="26"/>
        </w:rPr>
        <w:t xml:space="preserve"> </w:t>
      </w:r>
      <w:r w:rsidRPr="009322BB">
        <w:rPr>
          <w:sz w:val="16"/>
          <w:szCs w:val="26"/>
        </w:rPr>
        <w:t xml:space="preserve">Those two benchmarks will happen in the next few weeks. How precarious is the situation for Putin’s own survival? He may keep fighting, even if he knows he’s losing, because the alternative may mean signing his own death warrant. Goemans: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Goemans: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Goemans: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Goemans: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Goemans: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9322BB">
        <w:rPr>
          <w:rStyle w:val="Emphasis"/>
          <w:sz w:val="26"/>
          <w:szCs w:val="26"/>
        </w:rPr>
        <w:t>When do you think the war will end?</w:t>
      </w:r>
      <w:r w:rsidRPr="009322BB">
        <w:rPr>
          <w:rStyle w:val="StyleUnderline"/>
          <w:sz w:val="26"/>
          <w:szCs w:val="26"/>
        </w:rPr>
        <w:t xml:space="preserve"> </w:t>
      </w:r>
      <w:r w:rsidRPr="009322BB">
        <w:rPr>
          <w:sz w:val="16"/>
          <w:szCs w:val="26"/>
        </w:rPr>
        <w:t xml:space="preserve">Either in the next month and a half, or it’ll be years. Goemans: </w:t>
      </w:r>
      <w:r w:rsidRPr="009322BB">
        <w:rPr>
          <w:rStyle w:val="Emphasis"/>
          <w:sz w:val="26"/>
          <w:szCs w:val="26"/>
        </w:rPr>
        <w:t>Either in the next month and a half, or it’ll be years. Months, if the new class of Russian conscripts in April fails to turn up.</w:t>
      </w:r>
      <w:r w:rsidRPr="009322BB">
        <w:rPr>
          <w:rStyle w:val="StyleUnderline"/>
          <w:sz w:val="26"/>
          <w:szCs w:val="26"/>
        </w:rPr>
        <w:t xml:space="preserve"> </w:t>
      </w:r>
      <w:r w:rsidRPr="009322BB">
        <w:rPr>
          <w:sz w:val="16"/>
          <w:szCs w:val="26"/>
        </w:rPr>
        <w:t xml:space="preserve">Otherwise I’m not optimistic. It’ll be ongoing bloodshed, pulverizing of Ukrainian cities, coupled with insurgencies, and Russia will never have full control of Ukraine. </w:t>
      </w:r>
      <w:r w:rsidRPr="009322BB">
        <w:rPr>
          <w:rStyle w:val="Emphasis"/>
          <w:sz w:val="26"/>
          <w:szCs w:val="26"/>
        </w:rPr>
        <w:t>But going back to the video of the captured Russian soldier who was ashamed of taking part in the invasion of Ukraine: If he returns to Russia, he’ll most likely be killed. Yet, he’s speaking up and he’s hoping that he affects another guy, and then maybe two other guys, and it spreads like that. That’s how an army dissolves. On the other hand, that’s also how a Ukrainian army becomes more determined</w:t>
      </w:r>
      <w:r w:rsidRPr="009322BB">
        <w:rPr>
          <w:rStyle w:val="StyleUnderline"/>
          <w:sz w:val="26"/>
          <w:szCs w:val="26"/>
        </w:rPr>
        <w:t>.</w:t>
      </w:r>
    </w:p>
    <w:p w14:paraId="2C1B89FF" w14:textId="77777777" w:rsidR="004A363E" w:rsidRPr="009322BB" w:rsidRDefault="004A363E" w:rsidP="004A363E">
      <w:pPr>
        <w:rPr>
          <w:szCs w:val="26"/>
          <w:u w:val="single"/>
        </w:rPr>
      </w:pPr>
    </w:p>
    <w:p w14:paraId="3789CE95" w14:textId="77777777" w:rsidR="004A363E" w:rsidRPr="009322BB" w:rsidRDefault="004A363E" w:rsidP="004A363E">
      <w:pPr>
        <w:pStyle w:val="Heading4"/>
      </w:pPr>
      <w:r w:rsidRPr="009322BB">
        <w:t xml:space="preserve">Ukrainian propaganda and advocacy is </w:t>
      </w:r>
      <w:r w:rsidRPr="009322BB">
        <w:rPr>
          <w:u w:val="single"/>
        </w:rPr>
        <w:t>key</w:t>
      </w:r>
      <w:r w:rsidRPr="009322BB">
        <w:t xml:space="preserve"> to the war effort and defeating Russia. </w:t>
      </w:r>
    </w:p>
    <w:p w14:paraId="3CC706E4" w14:textId="77777777" w:rsidR="004A363E" w:rsidRPr="009322BB" w:rsidRDefault="004A363E" w:rsidP="004A363E">
      <w:pPr>
        <w:rPr>
          <w:sz w:val="16"/>
          <w:szCs w:val="26"/>
        </w:rPr>
      </w:pPr>
      <w:r w:rsidRPr="009322BB">
        <w:rPr>
          <w:sz w:val="16"/>
          <w:szCs w:val="26"/>
        </w:rPr>
        <w:t xml:space="preserve">Stuart A. </w:t>
      </w:r>
      <w:r w:rsidRPr="009322BB">
        <w:rPr>
          <w:rStyle w:val="Style13ptBold"/>
          <w:szCs w:val="26"/>
          <w:u w:val="single"/>
        </w:rPr>
        <w:t>Thompson 22</w:t>
      </w:r>
      <w:r w:rsidRPr="009322BB">
        <w:rPr>
          <w:sz w:val="16"/>
          <w:szCs w:val="26"/>
        </w:rPr>
        <w:t xml:space="preserve"> (reporter in the technology department covering misinformation and disinformation.) and Davey Alba (technology reporter covering disinformation. In 2019, she won a Livingston Award for excellence in international reporting and a Mirror Award) 3/3/2022, nytimes, Fact and Mythmaking Blend in Ukraine’s Information War, https://www.nytimes.com/2022/03/03/technology/ukraine-war-misinfo.html</w:t>
      </w:r>
    </w:p>
    <w:p w14:paraId="3A602DB9" w14:textId="77777777" w:rsidR="004A363E" w:rsidRPr="009322BB" w:rsidRDefault="004A363E" w:rsidP="004A363E">
      <w:pPr>
        <w:rPr>
          <w:sz w:val="16"/>
          <w:szCs w:val="26"/>
        </w:rPr>
      </w:pPr>
      <w:r w:rsidRPr="009322BB">
        <w:rPr>
          <w:sz w:val="16"/>
          <w:szCs w:val="26"/>
        </w:rPr>
        <w:t xml:space="preserve">Just days into the Russian invasion of Ukraine, a pilot with a mysterious nickname was quickly becoming the conflict’s first wartime hero. Named the Ghost of Kyiv, the ace fighter had apparently single-handedly shot down several Russian fighter jets. 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 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 There was just one problem: The Ghost of Kyiv may be a myth. While there are reports of some Russian planes that were destroyed in combat, there is no information linking them to a single Ukrainian pilot. One of the first videos that went viral, which was included in the montage shared by the official Ukraine Twitter account, was a computer rendering from a combat flight simulator originally uploaded by a YouTube user with just 3,000 subscribers. And a photo supposedly confirming the fighter’s existence, shared by a former president of Ukraine, Petro Poroshenko, was from a 2019 Twitter post by the Ukrainian defense ministry. When the fact-checking website Snopes published an article debunking the video, some social media users pushed back. “Why can’t we just let people believe some things?” one Twitter user replied. “If the Russians believe it, it brings fear. If the Ukrainians believe it, it gives them hope.” </w:t>
      </w:r>
      <w:r w:rsidRPr="009322BB">
        <w:rPr>
          <w:b/>
          <w:bCs/>
          <w:szCs w:val="26"/>
          <w:u w:val="single"/>
        </w:rPr>
        <w:t xml:space="preserve">In the information war over the invasion of Ukraine, some of the country’s official accounts have pushed stories with questionable veracity, spreading anecdotes, gripping on-the-ground accounts and even some unverified information that was later proved false, in a rapid jumble of fact and myth. </w:t>
      </w:r>
      <w:r w:rsidRPr="009322BB">
        <w:rPr>
          <w:sz w:val="16"/>
          <w:szCs w:val="26"/>
        </w:rPr>
        <w:t xml:space="preserve">The claims by Ukraine do not compare to the falsehoods being spread by Russia, which laid the groundwork for a “false flag” operation 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 </w:t>
      </w:r>
      <w:r w:rsidRPr="009322BB">
        <w:rPr>
          <w:b/>
          <w:bCs/>
          <w:szCs w:val="26"/>
          <w:u w:val="single"/>
        </w:rPr>
        <w:t xml:space="preserve">Instead, Ukraine’s online propaganda is largely focused on its heroes and martyrs, characters who help dramatize tales of Ukrainian fortitude and Russian aggression. </w:t>
      </w:r>
      <w:r w:rsidRPr="009322BB">
        <w:rPr>
          <w:sz w:val="16"/>
          <w:szCs w:val="26"/>
        </w:rPr>
        <w:t xml:space="preserve">But the Ukrainian claims on social media have also raised thorny questions about how false and unproven content should be handled during war — when lives are at stake and a Western ally is fighting for its survival against a powerful invading force. </w:t>
      </w:r>
      <w:r w:rsidRPr="009322BB">
        <w:rPr>
          <w:b/>
          <w:bCs/>
          <w:szCs w:val="26"/>
          <w:u w:val="single"/>
        </w:rPr>
        <w:t xml:space="preserve">“Ukraine is involved in pretty classic propaganda,” said Laura Edelson, a computer scientist studying misinformation at New York University. “They are telling stories that support their narrative. Sometimes false information is making its way in there, too, and more of it is getting through because of the overall environment.” Anecdotes detailing Ukrainian bravery or Russian brutality are crucial to the country’s war plan, according to experts, and they are part of established war doctrine that values winning not just individual skirmishes but also the hearts and minds of citizens and international observers. That is especially important during this conflict, as Ukrainians try to keep morale high among the fighters and marshal global support for their cause. “If Ukraine had no messages of the righteousness of its cause, the popularity of its cause, the valor of its heroes, the suffering of its populace, then it would lose,” said Peter W. Singer, a strategist and senior fellow at New America, a think tank in Washington. “Not just the information war, but it would lose the overall war.” </w:t>
      </w:r>
      <w:r w:rsidRPr="009322BB">
        <w:rPr>
          <w:sz w:val="16"/>
          <w:szCs w:val="26"/>
        </w:rPr>
        <w:t xml:space="preserve">In previous wars, combatants would try to sabotage enemy communication and limit the spread of wartime propaganda, even cutting physical communication lines like telegraph cables. </w:t>
      </w:r>
      <w:r w:rsidRPr="009322BB">
        <w:rPr>
          <w:b/>
          <w:bCs/>
          <w:szCs w:val="26"/>
          <w:u w:val="single"/>
        </w:rPr>
        <w:t xml:space="preserve">But there are fewer such cables in the internet age, so in addition to downing communication towers and disrupting pockets of internet access, the modern strategy involves flooding the internet with viral messages that drown out opposing narratives. That digital battle moved at startling speed, experts noted, using an array of social media accounts, official websites and news conferences streamed online to spread Ukraine’s message. “You have to have the message that goes the most viral,” Mr. Singer said. </w:t>
      </w:r>
      <w:r w:rsidRPr="009322BB">
        <w:rPr>
          <w:sz w:val="16"/>
          <w:szCs w:val="26"/>
        </w:rPr>
        <w:t xml:space="preserve">That was the case with another report from Ukraine involving a remarkable confrontation on Snake Island, an outpost in the Black Sea. According to an audio recording released by Pravda, a Ukrainian newspaper, and later verified by Ukraine officials, 13 border guards were offered a frightening ultimatum by an advancing Russian military unit: Surrender or face an attack. The Ukrainians responded instead with an expletive, before apparently being killed. Audio of the exchange went viral on social media, and the clip posted on Feb. 24 by Pravda received more than 3.5 million views on YouTube. President Volodymyr Zelensky of Ukraine personally announced the deaths in a video, saying each guard would be awarded the title Hero of Ukraine. But just days later, Ukrainian officials confirmed in a Facebook post that the men were still alive, taken prisoner by Russian forces. Social media has become the main conduit for pushing the information, verified or not, giving tech companies a role in the information war, too. The fake Ghost of Kyiv video, for instance, was flagged as “out of context” by Twitter, but the montage posted to Ukraine’s official Twitter account received no such flag. The false photo posted by Mr. Poroshenko, the former Ukrainian president, also had no flag. While Twitter monitors its service for harmful content, including manipulated or mislabeled videos, it said tweets simply mentioning the Ghost of Kyiv did not violate its rules. “When we identify content and accounts that violate the Twitter Rules, we’ll take enforcement action,” the company said. In exercising discretion over how unverified or false content is moderated, social media companies have decided to “pick a side,” said Alex Stamos, the director of the Stanford Internet Observatory and a former head of security at Facebook. </w:t>
      </w:r>
      <w:r w:rsidRPr="009322BB">
        <w:rPr>
          <w:b/>
          <w:bCs/>
          <w:szCs w:val="26"/>
          <w:u w:val="single"/>
        </w:rPr>
        <w:t xml:space="preserve">“I think this demonstrates the limits of ‘fact-checking’ in a fast-moving battle with real lives at stake,” Mr. Stamos said. He added that technology platforms never created rules against misinformation overall, instead targeting specific behaviors, actors and content. That leaves the truth behind some wartime narratives, like an apparent assassination plot against Mr. Zelensky or simply the number of troops killed in battle, fairly elusive, even as official accounts and news media share the information. </w:t>
      </w:r>
      <w:r w:rsidRPr="009322BB">
        <w:rPr>
          <w:sz w:val="16"/>
          <w:szCs w:val="26"/>
        </w:rPr>
        <w:t xml:space="preserve">Those narratives have continued as the war marches on, revealing the contours of an information war aimed not just at Western audiences but also at Russian citizens. At the United Nations on Monday, the Ukrainian ambassador, Sergiy Kyslytsya, shared a series of text messages that he said had been retrieved from the phone of a dead Russian soldier. </w:t>
      </w:r>
      <w:r w:rsidRPr="009322BB">
        <w:rPr>
          <w:b/>
          <w:bCs/>
          <w:szCs w:val="26"/>
          <w:u w:val="single"/>
        </w:rPr>
        <w:t xml:space="preserve">“Mama, I’m in Ukraine. There is a real war raging here. I’m afraid,” the Russian soldier apparently wrote, according to Mr. Kyslytsya’s account, which he read in Russian. The tale seemed to evoke a narrative advanced by officials and shared extensively on social media that Russian soldiers are poorly trained and too young, and don’t want to be fighting their Ukrainian neighbors. “We are bombing all of the cities together, even targeting civilians.” The story, whether true or not, appears tailor-made for Russian civilians — particularly parents fretting over the fate of their enlisted children, experts said. “This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 </w:t>
      </w:r>
      <w:r w:rsidRPr="009322BB">
        <w:rPr>
          <w:sz w:val="16"/>
          <w:szCs w:val="26"/>
        </w:rPr>
        <w:t xml:space="preserve">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 Russia has also engaged in its own form of mythmaking, but experts say it has been far less effective. Rather than targeting international observers with emotional appeals, Russia has focused on swaying its own population to build support for the battle, Dr. Garner said. Since Russian state media is still calling the conflict a “special military operation” and not a war — in line with the description used by President Vladimir V. Putin — state broadcasters are left “trying to talk about a war that is apparently not happening,” Dr. Garner said. </w:t>
      </w:r>
      <w:r w:rsidRPr="009322BB">
        <w:rPr>
          <w:b/>
          <w:bCs/>
          <w:szCs w:val="26"/>
          <w:u w:val="single"/>
        </w:rPr>
        <w:t xml:space="preserve">The Russian government “can’t play to its strongest narratives of individual sacrifice,” he added, instead relying on stories of Ukrainians bombing hospitals and civilians, providing no evidence. Ukraine’s efforts to amplify its own messages also leave little room for Russia to dominate the conversation, said Mr. Singer, the strategist from New America. </w:t>
      </w:r>
      <w:r w:rsidRPr="009322BB">
        <w:rPr>
          <w:sz w:val="16"/>
          <w:szCs w:val="26"/>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16C6E455" w14:textId="77777777" w:rsidR="004A363E" w:rsidRPr="009322BB" w:rsidRDefault="004A363E" w:rsidP="004A363E">
      <w:pPr>
        <w:rPr>
          <w:sz w:val="16"/>
          <w:szCs w:val="26"/>
        </w:rPr>
      </w:pPr>
    </w:p>
    <w:p w14:paraId="6732475A" w14:textId="77777777" w:rsidR="004A363E" w:rsidRPr="009322BB" w:rsidRDefault="004A363E" w:rsidP="004A363E">
      <w:pPr>
        <w:pStyle w:val="Heading4"/>
      </w:pPr>
      <w:r w:rsidRPr="009322BB">
        <w:t>Ukraine’s info war is key to demoralization, foreign assistance, and defeating Russia.</w:t>
      </w:r>
    </w:p>
    <w:p w14:paraId="0EE82390" w14:textId="77777777" w:rsidR="004A363E" w:rsidRPr="009322BB" w:rsidRDefault="004A363E" w:rsidP="004A363E">
      <w:pPr>
        <w:rPr>
          <w:sz w:val="16"/>
          <w:szCs w:val="26"/>
        </w:rPr>
      </w:pPr>
      <w:r w:rsidRPr="009322BB">
        <w:rPr>
          <w:sz w:val="16"/>
          <w:szCs w:val="26"/>
        </w:rPr>
        <w:t xml:space="preserve">Sinan </w:t>
      </w:r>
      <w:r w:rsidRPr="009322BB">
        <w:rPr>
          <w:rStyle w:val="Style13ptBold"/>
          <w:szCs w:val="26"/>
          <w:u w:val="single"/>
        </w:rPr>
        <w:t>Aral 22</w:t>
      </w:r>
      <w:r w:rsidRPr="009322BB">
        <w:rPr>
          <w:sz w:val="16"/>
          <w:szCs w:val="26"/>
        </w:rPr>
        <w:t xml:space="preserve"> (director of the MIT Initiative on the Digital Economy and author of "The Hype Machine) 3/1/2022, Ukraine is winning the information war, Washington Post, </w:t>
      </w:r>
      <w:hyperlink r:id="rId11" w:history="1">
        <w:r w:rsidRPr="009322BB">
          <w:rPr>
            <w:rStyle w:val="Hyperlink"/>
            <w:sz w:val="16"/>
            <w:szCs w:val="26"/>
          </w:rPr>
          <w:t>https://www.washingtonpost.com/outlook/2022/03/01/information-war-zelensky-ukraine-putin-russia/</w:t>
        </w:r>
      </w:hyperlink>
      <w:r w:rsidRPr="009322BB">
        <w:rPr>
          <w:sz w:val="16"/>
          <w:szCs w:val="26"/>
        </w:rPr>
        <w:t xml:space="preserve"> </w:t>
      </w:r>
    </w:p>
    <w:p w14:paraId="7AA8F2F2" w14:textId="77777777" w:rsidR="004A363E" w:rsidRPr="009322BB" w:rsidRDefault="004A363E" w:rsidP="004A363E">
      <w:pPr>
        <w:rPr>
          <w:b/>
          <w:bCs/>
          <w:szCs w:val="26"/>
          <w:u w:val="single"/>
        </w:rPr>
      </w:pPr>
      <w:r w:rsidRPr="009322BB">
        <w:rPr>
          <w:b/>
          <w:bCs/>
          <w:szCs w:val="26"/>
          <w:u w:val="single"/>
        </w:rPr>
        <w:t xml:space="preserve">Today,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media of more than 4,000 Russian casualties, images of crippled Russian helicopters and armored vehicles and cellphone videos of savage Russian missile attacks on civilian targets. This mix of official Ukrainian war statistics combined with videos (both verified and unverified), posted by Ukrainian citizens and sympathizers from the front lines, is painting a vivid picture of a homegrown resistance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the recording of soldiers in an isolated Ukrainian outpost on Snake Island, in the Black Sea, cursing and telling off the Russian Black Sea Fleet. These stories are spreading rapidly on social media and subsequently echoing through official news channels in a media feedback loop that amplifies the information war and broadcasts it on television sets all over the world. </w:t>
      </w:r>
      <w:r w:rsidRPr="009322BB">
        <w:rPr>
          <w:sz w:val="16"/>
          <w:szCs w:val="26"/>
        </w:rPr>
        <w:t xml:space="preserve">Zelensky, in particular, is deftly outmaneuvering Putin in this information war. He rallied Ukrainian men to defend their homeland, used the encrypted messaging platform </w:t>
      </w:r>
      <w:hyperlink r:id="rId12" w:history="1">
        <w:r w:rsidRPr="009322BB">
          <w:rPr>
            <w:rStyle w:val="Hyperlink"/>
            <w:sz w:val="16"/>
            <w:szCs w:val="26"/>
          </w:rPr>
          <w:t>Telegram to speak directly to the Russian people</w:t>
        </w:r>
      </w:hyperlink>
      <w:r w:rsidRPr="009322BB">
        <w:rPr>
          <w:sz w:val="16"/>
          <w:szCs w:val="26"/>
        </w:rPr>
        <w:t xml:space="preserve"> to counter Putin’s narrative, urged the West to step up its assistance in defense of law, order and peace, and even </w:t>
      </w:r>
      <w:hyperlink r:id="rId13" w:anchor="liveBlogCards" w:history="1">
        <w:r w:rsidRPr="009322BB">
          <w:rPr>
            <w:rStyle w:val="Hyperlink"/>
            <w:sz w:val="16"/>
            <w:szCs w:val="26"/>
          </w:rPr>
          <w:t>pleaded with foreigners</w:t>
        </w:r>
      </w:hyperlink>
      <w:r w:rsidRPr="009322BB">
        <w:rPr>
          <w:sz w:val="16"/>
          <w:szCs w:val="26"/>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14" w:history="1">
        <w:r w:rsidRPr="009322BB">
          <w:rPr>
            <w:rStyle w:val="Hyperlink"/>
            <w:sz w:val="16"/>
            <w:szCs w:val="26"/>
          </w:rPr>
          <w:t>banned Russian state-owned media from advertising on their platforms</w:t>
        </w:r>
      </w:hyperlink>
      <w:r w:rsidRPr="009322BB">
        <w:rPr>
          <w:sz w:val="16"/>
          <w:szCs w:val="26"/>
        </w:rPr>
        <w:t xml:space="preserve"> and </w:t>
      </w:r>
      <w:hyperlink r:id="rId15" w:history="1">
        <w:r w:rsidRPr="009322BB">
          <w:rPr>
            <w:rStyle w:val="Hyperlink"/>
            <w:sz w:val="16"/>
            <w:szCs w:val="26"/>
          </w:rPr>
          <w:t>defiantly fact-checked</w:t>
        </w:r>
      </w:hyperlink>
      <w:r w:rsidRPr="009322BB">
        <w:rPr>
          <w:sz w:val="16"/>
          <w:szCs w:val="26"/>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“WarTok” by some observers, in part because it is organizing such videos into a convenient discover playlist by the same name. </w:t>
      </w:r>
      <w:r w:rsidRPr="009322BB">
        <w:rPr>
          <w:b/>
          <w:bCs/>
          <w:szCs w:val="26"/>
          <w:u w:val="single"/>
        </w:rPr>
        <w:t>The information war is critical to what happens next in Ukraine for several reasons. It motivates the resistance by inspiring Ukrainian citizens to take up arms in defense of their country and motivating them with social proof that they are united and not fighting alone. It encourages foreign assistance, pressuring Europe and the United States to step up their efforts to end the conflict. It fans the flames of protest in Russia, mobilizing the antiwar movement in Moscow and elsewhere in defiance of Putin’s aggression. And it may even eventually demoralize Russian troops, who must be wondering what on earth they are doing in Ukraine if the motivation for the intervention has been a lie all along. 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 Social media, mainstream media and the narrative framing of the invasion of Ukraine undoubtedly will play an important role in how this conflict ends. Now, vigilance and fortitude are not only needed on the battlefield, where lives and territory will be won and lost, but also will be essential online, where the hearts and minds of the world will be won or lost.</w:t>
      </w:r>
    </w:p>
    <w:p w14:paraId="3E7D317D" w14:textId="77777777" w:rsidR="004A363E" w:rsidRPr="009322BB" w:rsidRDefault="004A363E" w:rsidP="004A363E">
      <w:pPr>
        <w:rPr>
          <w:b/>
          <w:bCs/>
          <w:szCs w:val="26"/>
          <w:u w:val="single"/>
        </w:rPr>
      </w:pPr>
    </w:p>
    <w:p w14:paraId="63E060C0" w14:textId="77777777" w:rsidR="004A363E" w:rsidRPr="009322BB" w:rsidRDefault="004A363E" w:rsidP="004A363E">
      <w:pPr>
        <w:pStyle w:val="Heading4"/>
      </w:pPr>
      <w:r w:rsidRPr="009322BB">
        <w:t xml:space="preserve">Russian win would lead to escalation in </w:t>
      </w:r>
      <w:r w:rsidRPr="009322BB">
        <w:rPr>
          <w:u w:val="single"/>
        </w:rPr>
        <w:t>multiple forums</w:t>
      </w:r>
      <w:r w:rsidRPr="009322BB">
        <w:t xml:space="preserve"> – goes </w:t>
      </w:r>
      <w:r w:rsidRPr="009322BB">
        <w:rPr>
          <w:u w:val="single"/>
        </w:rPr>
        <w:t>global</w:t>
      </w:r>
      <w:r w:rsidRPr="009322BB">
        <w:t>.</w:t>
      </w:r>
    </w:p>
    <w:p w14:paraId="31EC8582" w14:textId="77777777" w:rsidR="004A363E" w:rsidRPr="009322BB" w:rsidRDefault="004A363E" w:rsidP="004A363E">
      <w:pPr>
        <w:rPr>
          <w:sz w:val="16"/>
          <w:szCs w:val="26"/>
        </w:rPr>
      </w:pPr>
      <w:r w:rsidRPr="009322BB">
        <w:rPr>
          <w:sz w:val="16"/>
          <w:szCs w:val="26"/>
        </w:rPr>
        <w:t xml:space="preserve">LIANA </w:t>
      </w:r>
      <w:r w:rsidRPr="009322BB">
        <w:rPr>
          <w:rStyle w:val="Style13ptBold"/>
          <w:szCs w:val="26"/>
          <w:u w:val="single"/>
        </w:rPr>
        <w:t>Fix 22</w:t>
      </w:r>
      <w:r w:rsidRPr="009322BB">
        <w:rPr>
          <w:sz w:val="16"/>
          <w:szCs w:val="26"/>
        </w:rP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6" w:history="1">
        <w:r w:rsidRPr="009322BB">
          <w:rPr>
            <w:rStyle w:val="Hyperlink"/>
            <w:sz w:val="16"/>
            <w:szCs w:val="26"/>
          </w:rPr>
          <w:t>https://www.foreignaffairs.com/articles/ukraine/2022-02-18/what-if-russia-wins</w:t>
        </w:r>
      </w:hyperlink>
      <w:r w:rsidRPr="009322BB">
        <w:rPr>
          <w:sz w:val="16"/>
          <w:szCs w:val="26"/>
        </w:rPr>
        <w:t xml:space="preserve"> </w:t>
      </w:r>
    </w:p>
    <w:p w14:paraId="59CAAB4F" w14:textId="77777777" w:rsidR="004A363E" w:rsidRPr="009322BB" w:rsidRDefault="004A363E" w:rsidP="004A363E">
      <w:pPr>
        <w:rPr>
          <w:sz w:val="16"/>
          <w:szCs w:val="26"/>
        </w:rPr>
      </w:pPr>
      <w:r w:rsidRPr="009322BB">
        <w:rPr>
          <w:szCs w:val="26"/>
          <w:u w:val="single"/>
        </w:rPr>
        <w:t>If Russia gains control of Ukraine</w:t>
      </w:r>
      <w:r w:rsidRPr="009322BB">
        <w:rPr>
          <w:sz w:val="16"/>
          <w:szCs w:val="26"/>
        </w:rPr>
        <w:t xml:space="preserve"> or manages to destabilize it on a major scale, a new era for the United States and for Europe will begin. </w:t>
      </w:r>
      <w:r w:rsidRPr="009322BB">
        <w:rPr>
          <w:rStyle w:val="Emphasis"/>
          <w:sz w:val="26"/>
          <w:szCs w:val="26"/>
        </w:rPr>
        <w:t>U.S. and European leaders would face the dual challenge of rethinking European security and of not being drawn into a larger war with Russia. All sides would have to consider the potential of nuclear-armed adversaries in direct confrontation</w:t>
      </w:r>
      <w:r w:rsidRPr="009322BB">
        <w:rPr>
          <w:sz w:val="16"/>
          <w:szCs w:val="26"/>
        </w:rPr>
        <w:t xml:space="preserve">. These two responsibilities—robustly defending European peace and prudently avoiding military escalation with Russia—will not necessarily be compatible. The United States and </w:t>
      </w:r>
      <w:r w:rsidRPr="009322BB">
        <w:rPr>
          <w:rStyle w:val="Emphasis"/>
          <w:sz w:val="26"/>
          <w:szCs w:val="26"/>
        </w:rPr>
        <w:t>its allies could find themselves deeply unprepared</w:t>
      </w:r>
      <w:r w:rsidRPr="009322BB">
        <w:rPr>
          <w:sz w:val="16"/>
          <w:szCs w:val="26"/>
        </w:rPr>
        <w:t xml:space="preserve"> for the task of having to create a new European security order as a result of Russia’s military actions in Ukraine. MANY WAYS TO WIN For Russia, </w:t>
      </w:r>
      <w:r w:rsidRPr="009322BB">
        <w:rPr>
          <w:rStyle w:val="Emphasis"/>
          <w:sz w:val="26"/>
          <w:szCs w:val="26"/>
        </w:rPr>
        <w:t>victory in Ukraine could take various forms</w:t>
      </w:r>
      <w:r w:rsidRPr="009322BB">
        <w:rPr>
          <w:sz w:val="16"/>
          <w:szCs w:val="26"/>
        </w:rPr>
        <w:t xml:space="preserve">. As in </w:t>
      </w:r>
      <w:hyperlink r:id="rId17" w:history="1">
        <w:r w:rsidRPr="009322BB">
          <w:rPr>
            <w:rStyle w:val="Hyperlink"/>
            <w:sz w:val="16"/>
            <w:szCs w:val="26"/>
          </w:rPr>
          <w:t>Syria</w:t>
        </w:r>
      </w:hyperlink>
      <w:r w:rsidRPr="009322BB">
        <w:rPr>
          <w:sz w:val="16"/>
          <w:szCs w:val="26"/>
        </w:rPr>
        <w:t xml:space="preserve">,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 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 The </w:t>
      </w:r>
      <w:r w:rsidRPr="009322BB">
        <w:rPr>
          <w:rStyle w:val="Emphasis"/>
          <w:sz w:val="26"/>
          <w:szCs w:val="26"/>
        </w:rPr>
        <w:t>United States and Europe will also be in a state of permanent economic war with Russia. The West will seek to enforce sweeping sanctions, which Russia is likely to parry with cyber-measures and energy blackmailing</w:t>
      </w:r>
      <w:r w:rsidRPr="009322BB">
        <w:rPr>
          <w:sz w:val="16"/>
          <w:szCs w:val="26"/>
        </w:rPr>
        <w:t xml:space="preserve">, given the economic asymmetries. </w:t>
      </w:r>
      <w:r w:rsidRPr="009322BB">
        <w:rPr>
          <w:rStyle w:val="Emphasis"/>
          <w:sz w:val="26"/>
          <w:szCs w:val="26"/>
        </w:rPr>
        <w:t>China might well stand on Russia’s side</w:t>
      </w:r>
      <w:r w:rsidRPr="009322BB">
        <w:rPr>
          <w:sz w:val="16"/>
          <w:szCs w:val="26"/>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 Cold War analogies will not be helpful in a world with a Russianized Ukraine. The Cold War border in Europe had its flash points, but it was stabilized in a mutually acceptable fashion in the Helsinki Final Act of 1975. By contrast, </w:t>
      </w:r>
      <w:r w:rsidRPr="009322BB">
        <w:rPr>
          <w:rStyle w:val="Emphasis"/>
          <w:sz w:val="26"/>
          <w:szCs w:val="26"/>
        </w:rPr>
        <w:t>Russian suzerainty over Ukraine would open a vast zone of destabilization and insecurity from Estonia to Poland to Romania to Turkey. For as long as it lasts, Russia’s presence in Ukraine will be perceived by Ukraine’s neighbors as provocative and unacceptable</w:t>
      </w:r>
      <w:r w:rsidRPr="009322BB">
        <w:rPr>
          <w:sz w:val="16"/>
          <w:szCs w:val="26"/>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 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 IMPERILING EUROPE'S EAST In the event of a Russian victory in Ukraine, </w:t>
      </w:r>
      <w:r w:rsidRPr="009322BB">
        <w:rPr>
          <w:rStyle w:val="Emphasis"/>
          <w:sz w:val="26"/>
          <w:szCs w:val="26"/>
        </w:rPr>
        <w:t>Germany‘s position in Europe will be severely challenged</w:t>
      </w:r>
      <w:r w:rsidRPr="009322BB">
        <w:rPr>
          <w:sz w:val="16"/>
          <w:szCs w:val="26"/>
        </w:rPr>
        <w:t xml:space="preserve">. Germany is a marginal military power that has based its postwar political identity on the rejection of war. The ring of friends it has surrounded itself with, especially in the east with </w:t>
      </w:r>
      <w:r w:rsidRPr="009322BB">
        <w:rPr>
          <w:rStyle w:val="Emphasis"/>
          <w:sz w:val="26"/>
          <w:szCs w:val="26"/>
        </w:rPr>
        <w:t>Poland and the Baltic states, risks being destabilized by Russia</w:t>
      </w:r>
      <w:r w:rsidRPr="009322BB">
        <w:rPr>
          <w:sz w:val="16"/>
          <w:szCs w:val="26"/>
        </w:rPr>
        <w:t xml:space="preserve">.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 </w:t>
      </w:r>
      <w:r w:rsidRPr="009322BB">
        <w:rPr>
          <w:rStyle w:val="Emphasis"/>
          <w:sz w:val="26"/>
          <w:szCs w:val="26"/>
        </w:rPr>
        <w:t>Eastern member states, including Estonia, Latvia, Lithuania, Poland, and Romania, will likely have substantial numbers of NATO troops permanently stationed on their soil</w:t>
      </w:r>
      <w:r w:rsidRPr="009322BB">
        <w:rPr>
          <w:sz w:val="16"/>
          <w:szCs w:val="26"/>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r w:rsidRPr="009322BB">
        <w:rPr>
          <w:rStyle w:val="Emphasis"/>
          <w:sz w:val="26"/>
          <w:szCs w:val="26"/>
        </w:rPr>
        <w:t>Ukraine’s predicament will be very great. Refugees will flee in multiple directions</w:t>
      </w:r>
      <w:r w:rsidRPr="009322BB">
        <w:rPr>
          <w:sz w:val="16"/>
          <w:szCs w:val="26"/>
        </w:rPr>
        <w:t xml:space="preserve">, quite possibly in the millions. And those parts of the Ukrainian military that are not directly defeated will continue fighting, echoing the partisan warfare that tore apart this whole region of Europe during and after World War II. </w:t>
      </w:r>
      <w:r w:rsidRPr="009322BB">
        <w:rPr>
          <w:rStyle w:val="Emphasis"/>
          <w:sz w:val="26"/>
          <w:szCs w:val="26"/>
        </w:rPr>
        <w:t>The permanent state of escalation</w:t>
      </w:r>
      <w:r w:rsidRPr="009322BB">
        <w:rPr>
          <w:sz w:val="16"/>
          <w:szCs w:val="26"/>
        </w:rPr>
        <w:t xml:space="preserve"> between Russia and Europe may stay cold from a military perspective. It </w:t>
      </w:r>
      <w:r w:rsidRPr="009322BB">
        <w:rPr>
          <w:rStyle w:val="Emphasis"/>
          <w:sz w:val="26"/>
          <w:szCs w:val="26"/>
        </w:rPr>
        <w:t>is likely, though, to be economically hot</w:t>
      </w:r>
      <w:r w:rsidRPr="009322BB">
        <w:rPr>
          <w:sz w:val="16"/>
          <w:szCs w:val="26"/>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9322BB">
        <w:rPr>
          <w:rStyle w:val="Emphasis"/>
          <w:sz w:val="26"/>
          <w:szCs w:val="26"/>
        </w:rPr>
        <w:t>Russia will retaliate, quite possibly in the cyber-domain as well as in the energy sector</w:t>
      </w:r>
      <w:r w:rsidRPr="009322BB">
        <w:rPr>
          <w:sz w:val="16"/>
          <w:szCs w:val="26"/>
        </w:rPr>
        <w:t xml:space="preserve">.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 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 Much of this is already happening. But a war in Ukraine will up the ante. Russia will use more resources and be unchained in its choice of instruments. </w:t>
      </w:r>
      <w:r w:rsidRPr="009322BB">
        <w:rPr>
          <w:rStyle w:val="Emphasis"/>
          <w:sz w:val="26"/>
          <w:szCs w:val="26"/>
        </w:rPr>
        <w:t>The massive refugee flows arriving in Europe will exacerbate the EU’s unresolved refugee policy and provide fertile ground for populists</w:t>
      </w:r>
      <w:r w:rsidRPr="009322BB">
        <w:rPr>
          <w:sz w:val="16"/>
          <w:szCs w:val="26"/>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9322BB">
        <w:rPr>
          <w:rStyle w:val="Emphasis"/>
          <w:sz w:val="26"/>
          <w:szCs w:val="26"/>
        </w:rPr>
        <w:t xml:space="preserve">putting into question NATO’s position and its security guarantees for Europe. </w:t>
      </w:r>
      <w:r w:rsidRPr="009322BB">
        <w:rPr>
          <w:sz w:val="16"/>
          <w:szCs w:val="26"/>
        </w:rPr>
        <w:t xml:space="preserve">TURNING NATO INWARD 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 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 For a Moscow now in permanent confrontation with the West, Beijing could serve as an economic backstop and a partner in opposing U.S. hegemony. In the worst case for U.S. grand strategy, </w:t>
      </w:r>
      <w:r w:rsidRPr="009322BB">
        <w:rPr>
          <w:rStyle w:val="Emphasis"/>
          <w:sz w:val="26"/>
          <w:szCs w:val="26"/>
        </w:rPr>
        <w:t>China might be emboldened by Russia’s assertiveness and threaten confrontation over Taiwan</w:t>
      </w:r>
      <w:r w:rsidRPr="009322BB">
        <w:rPr>
          <w:sz w:val="16"/>
          <w:szCs w:val="26"/>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8" w:history="1">
        <w:r w:rsidRPr="009322BB">
          <w:rPr>
            <w:rStyle w:val="Hyperlink"/>
            <w:sz w:val="16"/>
            <w:szCs w:val="26"/>
          </w:rPr>
          <w:t>Beijing</w:t>
        </w:r>
      </w:hyperlink>
      <w:r w:rsidRPr="009322BB">
        <w:rPr>
          <w:sz w:val="16"/>
          <w:szCs w:val="26"/>
        </w:rPr>
        <w:t xml:space="preserve">, but it may initiate new conversations. </w:t>
      </w:r>
    </w:p>
    <w:p w14:paraId="4F1AE2CB" w14:textId="77777777" w:rsidR="004A363E" w:rsidRPr="009322BB" w:rsidRDefault="004A363E" w:rsidP="004A363E">
      <w:pPr>
        <w:pStyle w:val="Heading4"/>
      </w:pPr>
      <w:r w:rsidRPr="009322BB">
        <w:t>Nuke war causes extinction AND outweighs other existential risks.</w:t>
      </w:r>
    </w:p>
    <w:p w14:paraId="557B7191" w14:textId="77777777" w:rsidR="004A363E" w:rsidRPr="009322BB" w:rsidRDefault="004A363E" w:rsidP="004A363E">
      <w:pPr>
        <w:rPr>
          <w:sz w:val="16"/>
          <w:szCs w:val="26"/>
        </w:rPr>
      </w:pPr>
      <w:r w:rsidRPr="009322BB">
        <w:rPr>
          <w:rStyle w:val="Style13ptBold"/>
          <w:szCs w:val="26"/>
          <w:u w:val="single"/>
        </w:rPr>
        <w:t>PND 16</w:t>
      </w:r>
      <w:r w:rsidRPr="009322BB">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9322BB">
          <w:rPr>
            <w:rStyle w:val="Hyperlink"/>
            <w:sz w:val="16"/>
            <w:szCs w:val="26"/>
          </w:rPr>
          <w:t>http://www.reachingcriticalwill.org/images/documents/Disarmament-fora/OEWG/2016/Documents/NGO13.pdf</w:t>
        </w:r>
      </w:hyperlink>
      <w:r w:rsidRPr="009322BB">
        <w:rPr>
          <w:sz w:val="16"/>
          <w:szCs w:val="26"/>
        </w:rPr>
        <w:t xml:space="preserve"> //Re-cut by Elmer</w:t>
      </w:r>
    </w:p>
    <w:p w14:paraId="7BC0B01F" w14:textId="77777777" w:rsidR="004A363E" w:rsidRPr="009322BB" w:rsidRDefault="004A363E" w:rsidP="004A363E">
      <w:pPr>
        <w:rPr>
          <w:sz w:val="16"/>
          <w:szCs w:val="26"/>
        </w:rPr>
      </w:pPr>
      <w:r w:rsidRPr="009322BB">
        <w:rPr>
          <w:sz w:val="16"/>
          <w:szCs w:val="26"/>
        </w:rPr>
        <w:t xml:space="preserve">Consequences human survival 12. </w:t>
      </w:r>
      <w:r w:rsidRPr="009322BB">
        <w:rPr>
          <w:rStyle w:val="StyleUnderline"/>
          <w:sz w:val="26"/>
          <w:szCs w:val="26"/>
        </w:rPr>
        <w:t>Even if the 'other' side does NOT launch in response the smoke</w:t>
      </w:r>
      <w:r w:rsidRPr="009322BB">
        <w:rPr>
          <w:sz w:val="16"/>
          <w:szCs w:val="26"/>
        </w:rPr>
        <w:t xml:space="preserve"> from 'their' burning cities (incinerated by 'us') </w:t>
      </w:r>
      <w:r w:rsidRPr="009322BB">
        <w:rPr>
          <w:rStyle w:val="StyleUnderline"/>
          <w:sz w:val="26"/>
          <w:szCs w:val="26"/>
        </w:rPr>
        <w:t>will still make</w:t>
      </w:r>
      <w:r w:rsidRPr="009322BB">
        <w:rPr>
          <w:sz w:val="16"/>
          <w:szCs w:val="26"/>
        </w:rPr>
        <w:t xml:space="preserve"> 'our' country (and </w:t>
      </w:r>
      <w:r w:rsidRPr="009322BB">
        <w:rPr>
          <w:rStyle w:val="StyleUnderline"/>
          <w:sz w:val="26"/>
          <w:szCs w:val="26"/>
        </w:rPr>
        <w:t>the rest of the world</w:t>
      </w:r>
      <w:r w:rsidRPr="009322BB">
        <w:rPr>
          <w:sz w:val="16"/>
          <w:szCs w:val="26"/>
        </w:rPr>
        <w:t xml:space="preserve">) </w:t>
      </w:r>
      <w:r w:rsidRPr="009322BB">
        <w:rPr>
          <w:rStyle w:val="Emphasis"/>
          <w:sz w:val="26"/>
          <w:szCs w:val="26"/>
        </w:rPr>
        <w:t>uninhabitable</w:t>
      </w:r>
      <w:r w:rsidRPr="009322BB">
        <w:rPr>
          <w:sz w:val="16"/>
          <w:szCs w:val="26"/>
        </w:rPr>
        <w:t xml:space="preserve">, potentially </w:t>
      </w:r>
      <w:r w:rsidRPr="009322BB">
        <w:rPr>
          <w:rStyle w:val="StyleUnderline"/>
          <w:sz w:val="26"/>
          <w:szCs w:val="26"/>
        </w:rPr>
        <w:t>inducing global famine lasting</w:t>
      </w:r>
      <w:r w:rsidRPr="009322BB">
        <w:rPr>
          <w:sz w:val="16"/>
          <w:szCs w:val="26"/>
        </w:rPr>
        <w:t xml:space="preserve"> up to </w:t>
      </w:r>
      <w:r w:rsidRPr="009322BB">
        <w:rPr>
          <w:rStyle w:val="Emphasis"/>
          <w:sz w:val="26"/>
          <w:szCs w:val="26"/>
        </w:rPr>
        <w:t>decades</w:t>
      </w:r>
      <w:r w:rsidRPr="009322BB">
        <w:rPr>
          <w:sz w:val="16"/>
          <w:szCs w:val="26"/>
        </w:rPr>
        <w:t xml:space="preserve">. </w:t>
      </w:r>
      <w:r w:rsidRPr="009322BB">
        <w:rPr>
          <w:rStyle w:val="Emphasis"/>
          <w:sz w:val="26"/>
          <w:szCs w:val="26"/>
        </w:rPr>
        <w:t>Toon and Robock</w:t>
      </w:r>
      <w:r w:rsidRPr="009322BB">
        <w:rPr>
          <w:rStyle w:val="StyleUnderline"/>
          <w:sz w:val="26"/>
          <w:szCs w:val="26"/>
        </w:rPr>
        <w:t xml:space="preserve"> note</w:t>
      </w:r>
      <w:r w:rsidRPr="009322BB">
        <w:rPr>
          <w:sz w:val="16"/>
          <w:szCs w:val="26"/>
        </w:rPr>
        <w:t xml:space="preserve"> in ‘Self Assured Destruction’, in the Bulletin of Atomic Scientists 68/5, 2012, that: 13. “</w:t>
      </w:r>
      <w:r w:rsidRPr="009322BB">
        <w:rPr>
          <w:szCs w:val="26"/>
          <w:u w:val="single"/>
        </w:rPr>
        <w:t>A nuclear war between Russia and the United States, even after the arsenal reductions planned under New START, could produce a nuclear winter</w:t>
      </w:r>
      <w:r w:rsidRPr="009322BB">
        <w:rPr>
          <w:sz w:val="16"/>
          <w:szCs w:val="26"/>
        </w:rPr>
        <w:t xml:space="preserve">. Hence, an attack by either side could be suicidal, </w:t>
      </w:r>
      <w:r w:rsidRPr="009322BB">
        <w:rPr>
          <w:rStyle w:val="StyleUnderline"/>
          <w:sz w:val="26"/>
          <w:szCs w:val="26"/>
        </w:rPr>
        <w:t xml:space="preserve">resulting in </w:t>
      </w:r>
      <w:r w:rsidRPr="009322BB">
        <w:rPr>
          <w:rStyle w:val="Emphasis"/>
          <w:sz w:val="26"/>
          <w:szCs w:val="26"/>
        </w:rPr>
        <w:t>self assured destruction</w:t>
      </w:r>
      <w:r w:rsidRPr="009322BB">
        <w:rPr>
          <w:rStyle w:val="StyleUnderline"/>
          <w:sz w:val="26"/>
          <w:szCs w:val="26"/>
        </w:rPr>
        <w:t xml:space="preserve">. Even a 'small' nuclear war </w:t>
      </w:r>
      <w:r w:rsidRPr="009322BB">
        <w:rPr>
          <w:sz w:val="16"/>
          <w:szCs w:val="26"/>
        </w:rPr>
        <w:t xml:space="preserve">between India and Pakistan, with each country detonating 50 Hiroshima-size atom bombs--only about 0.03 percent of the global nuclear arsenal's explosive power--as air bursts in urban areas, </w:t>
      </w:r>
      <w:r w:rsidRPr="009322BB">
        <w:rPr>
          <w:rStyle w:val="StyleUnderline"/>
          <w:sz w:val="26"/>
          <w:szCs w:val="26"/>
        </w:rPr>
        <w:t>could produce so much smoke that temperatures would fall below those of the Little Ice Age</w:t>
      </w:r>
      <w:r w:rsidRPr="009322BB">
        <w:rPr>
          <w:sz w:val="16"/>
          <w:szCs w:val="26"/>
        </w:rPr>
        <w:t xml:space="preserve"> of the fourteenth to nineteenth centuries, </w:t>
      </w:r>
      <w:r w:rsidRPr="009322BB">
        <w:rPr>
          <w:rStyle w:val="StyleUnderline"/>
          <w:sz w:val="26"/>
          <w:szCs w:val="26"/>
        </w:rPr>
        <w:t>shortening the growing season around the world and threatening the global food supply</w:t>
      </w:r>
      <w:r w:rsidRPr="009322BB">
        <w:rPr>
          <w:sz w:val="16"/>
          <w:szCs w:val="26"/>
        </w:rPr>
        <w:t xml:space="preserve">. Furthermore, there would be </w:t>
      </w:r>
      <w:r w:rsidRPr="009322BB">
        <w:rPr>
          <w:rStyle w:val="StyleUnderline"/>
          <w:sz w:val="26"/>
          <w:szCs w:val="26"/>
        </w:rPr>
        <w:t xml:space="preserve">massive ozone depletion, allowing more </w:t>
      </w:r>
      <w:r w:rsidRPr="009322BB">
        <w:rPr>
          <w:rStyle w:val="Emphasis"/>
          <w:sz w:val="26"/>
          <w:szCs w:val="26"/>
        </w:rPr>
        <w:t>ultraviolet</w:t>
      </w:r>
      <w:r w:rsidRPr="009322BB">
        <w:rPr>
          <w:rStyle w:val="StyleUnderline"/>
          <w:sz w:val="26"/>
          <w:szCs w:val="26"/>
        </w:rPr>
        <w:t xml:space="preserve"> radiation</w:t>
      </w:r>
      <w:r w:rsidRPr="009322BB">
        <w:rPr>
          <w:sz w:val="16"/>
          <w:szCs w:val="26"/>
        </w:rPr>
        <w:t xml:space="preserve"> to reach Earth's surface. </w:t>
      </w:r>
      <w:r w:rsidRPr="009322BB">
        <w:rPr>
          <w:rStyle w:val="Emphasis"/>
          <w:sz w:val="26"/>
          <w:szCs w:val="26"/>
        </w:rPr>
        <w:t>Recent studies</w:t>
      </w:r>
      <w:r w:rsidRPr="009322BB">
        <w:rPr>
          <w:rStyle w:val="StyleUnderline"/>
          <w:sz w:val="26"/>
          <w:szCs w:val="26"/>
        </w:rPr>
        <w:t xml:space="preserve"> predict that agricultural production in parts of the </w:t>
      </w:r>
      <w:r w:rsidRPr="009322BB">
        <w:rPr>
          <w:rStyle w:val="Emphasis"/>
          <w:sz w:val="26"/>
          <w:szCs w:val="26"/>
        </w:rPr>
        <w:t>U</w:t>
      </w:r>
      <w:r w:rsidRPr="009322BB">
        <w:rPr>
          <w:sz w:val="16"/>
          <w:szCs w:val="26"/>
        </w:rPr>
        <w:t xml:space="preserve">nited </w:t>
      </w:r>
      <w:r w:rsidRPr="009322BB">
        <w:rPr>
          <w:rStyle w:val="Emphasis"/>
          <w:sz w:val="26"/>
          <w:szCs w:val="26"/>
        </w:rPr>
        <w:t>S</w:t>
      </w:r>
      <w:r w:rsidRPr="009322BB">
        <w:rPr>
          <w:sz w:val="16"/>
          <w:szCs w:val="26"/>
        </w:rPr>
        <w:t xml:space="preserve">tates </w:t>
      </w:r>
      <w:r w:rsidRPr="009322BB">
        <w:rPr>
          <w:rStyle w:val="StyleUnderline"/>
          <w:sz w:val="26"/>
          <w:szCs w:val="26"/>
        </w:rPr>
        <w:t xml:space="preserve">and </w:t>
      </w:r>
      <w:r w:rsidRPr="009322BB">
        <w:rPr>
          <w:rStyle w:val="Emphasis"/>
          <w:sz w:val="26"/>
          <w:szCs w:val="26"/>
        </w:rPr>
        <w:t>China</w:t>
      </w:r>
      <w:r w:rsidRPr="009322BB">
        <w:rPr>
          <w:rStyle w:val="StyleUnderline"/>
          <w:sz w:val="26"/>
          <w:szCs w:val="26"/>
        </w:rPr>
        <w:t xml:space="preserve"> would decline</w:t>
      </w:r>
      <w:r w:rsidRPr="009322BB">
        <w:rPr>
          <w:szCs w:val="26"/>
          <w:u w:val="single"/>
        </w:rPr>
        <w:t xml:space="preserve"> by about </w:t>
      </w:r>
      <w:r w:rsidRPr="009322BB">
        <w:rPr>
          <w:b/>
          <w:bCs/>
          <w:szCs w:val="26"/>
          <w:u w:val="single"/>
        </w:rPr>
        <w:t>20 percent</w:t>
      </w:r>
      <w:r w:rsidRPr="009322BB">
        <w:rPr>
          <w:sz w:val="16"/>
          <w:szCs w:val="26"/>
        </w:rPr>
        <w:t xml:space="preserve"> for four years, and by 10 percent for a decade.” 14. A conflagration involving USA/NATO forces and those of Russian federation would </w:t>
      </w:r>
      <w:r w:rsidRPr="009322BB">
        <w:rPr>
          <w:rStyle w:val="StyleUnderline"/>
          <w:sz w:val="26"/>
          <w:szCs w:val="26"/>
        </w:rPr>
        <w:t>most likely cause the deaths of most/nearly all/</w:t>
      </w:r>
      <w:r w:rsidRPr="009322BB">
        <w:rPr>
          <w:rStyle w:val="Emphasis"/>
          <w:sz w:val="26"/>
          <w:szCs w:val="26"/>
        </w:rPr>
        <w:t>all humans</w:t>
      </w:r>
      <w:r w:rsidRPr="009322BB">
        <w:rPr>
          <w:rStyle w:val="StyleUnderline"/>
          <w:sz w:val="26"/>
          <w:szCs w:val="26"/>
        </w:rPr>
        <w:t xml:space="preserve"> (and severely impact/extinguish </w:t>
      </w:r>
      <w:r w:rsidRPr="009322BB">
        <w:rPr>
          <w:rStyle w:val="Emphasis"/>
          <w:sz w:val="26"/>
          <w:szCs w:val="26"/>
        </w:rPr>
        <w:t>other species</w:t>
      </w:r>
      <w:r w:rsidRPr="009322BB">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9322BB">
        <w:rPr>
          <w:sz w:val="16"/>
          <w:szCs w:val="26"/>
        </w:rPr>
        <w:t xml:space="preserve">. 15. </w:t>
      </w:r>
      <w:r w:rsidRPr="009322BB">
        <w:rPr>
          <w:rStyle w:val="StyleUnderline"/>
          <w:sz w:val="26"/>
          <w:szCs w:val="26"/>
        </w:rPr>
        <w:t>Though human ingenuity and resilience shouldn't be underestimated, human survival itself is arguably problematic</w:t>
      </w:r>
      <w:r w:rsidRPr="009322BB">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9322BB">
        <w:rPr>
          <w:rStyle w:val="Emphasis"/>
          <w:sz w:val="26"/>
          <w:szCs w:val="26"/>
        </w:rPr>
        <w:t>Gareth Evans</w:t>
      </w:r>
      <w:r w:rsidRPr="009322BB">
        <w:rPr>
          <w:rStyle w:val="StyleUnderline"/>
          <w:sz w:val="26"/>
          <w:szCs w:val="26"/>
        </w:rPr>
        <w:t>’ ICNND (International Commission on Nuclear Non-proliferation and Disarmament) Report made it clear that it saw the threat posed by nuclear weapons use as one that</w:t>
      </w:r>
      <w:r w:rsidRPr="009322BB">
        <w:rPr>
          <w:sz w:val="16"/>
          <w:szCs w:val="26"/>
        </w:rPr>
        <w:t xml:space="preserve"> at least threatens what we now call 'civilization' and that potentially </w:t>
      </w:r>
      <w:r w:rsidRPr="009322BB">
        <w:rPr>
          <w:rStyle w:val="Emphasis"/>
          <w:sz w:val="26"/>
          <w:szCs w:val="26"/>
        </w:rPr>
        <w:t>threatens human survival with an immediacy that even climate change does not</w:t>
      </w:r>
      <w:r w:rsidRPr="009322BB">
        <w:rPr>
          <w:sz w:val="16"/>
          <w:szCs w:val="26"/>
        </w:rPr>
        <w:t xml:space="preserve">, though we can see the results of climate change here and now and of course the immediate post-nuclear results for Hiroshima and Nagasaki as well. </w:t>
      </w:r>
    </w:p>
    <w:p w14:paraId="2FAEA113" w14:textId="281AAE43" w:rsidR="004A363E" w:rsidRPr="009322BB" w:rsidRDefault="004A363E" w:rsidP="004A363E"/>
    <w:p w14:paraId="4B113066" w14:textId="4FDCF6C4" w:rsidR="000344AA" w:rsidRPr="009322BB" w:rsidRDefault="000344AA" w:rsidP="003E2B0D">
      <w:pPr>
        <w:pStyle w:val="Heading2"/>
      </w:pPr>
      <w:r w:rsidRPr="009322BB">
        <w:t>CASE</w:t>
      </w:r>
    </w:p>
    <w:p w14:paraId="7044A09C" w14:textId="77777777" w:rsidR="006D304B" w:rsidRPr="009322BB" w:rsidRDefault="006D304B" w:rsidP="006D304B">
      <w:pPr>
        <w:keepNext/>
        <w:keepLines/>
        <w:spacing w:before="40"/>
        <w:outlineLvl w:val="3"/>
        <w:rPr>
          <w:rFonts w:eastAsia="MS Gothic" w:cs="Times New Roman"/>
          <w:b/>
          <w:iCs/>
          <w:szCs w:val="26"/>
        </w:rPr>
      </w:pPr>
      <w:r w:rsidRPr="009322BB">
        <w:rPr>
          <w:rFonts w:eastAsia="MS Gothic" w:cs="Times New Roman"/>
          <w:b/>
          <w:iCs/>
          <w:szCs w:val="26"/>
        </w:rPr>
        <w:t xml:space="preserve">Collapse of democracy’s inevitable---transition to </w:t>
      </w:r>
      <w:r w:rsidRPr="009322BB">
        <w:rPr>
          <w:rFonts w:eastAsia="MS Gothic" w:cs="Times New Roman"/>
          <w:b/>
          <w:iCs/>
          <w:szCs w:val="26"/>
          <w:u w:val="single"/>
        </w:rPr>
        <w:t>Chinese autocracy</w:t>
      </w:r>
      <w:r w:rsidRPr="009322BB">
        <w:rPr>
          <w:rFonts w:eastAsia="MS Gothic" w:cs="Times New Roman"/>
          <w:b/>
          <w:iCs/>
          <w:szCs w:val="26"/>
        </w:rPr>
        <w:t xml:space="preserve"> solves.</w:t>
      </w:r>
    </w:p>
    <w:p w14:paraId="13D27783" w14:textId="77777777" w:rsidR="006D304B" w:rsidRPr="009322BB" w:rsidRDefault="006D304B" w:rsidP="006D304B">
      <w:pPr>
        <w:rPr>
          <w:rFonts w:eastAsia="Cambria"/>
          <w:sz w:val="16"/>
          <w:szCs w:val="26"/>
        </w:rPr>
      </w:pPr>
      <w:r w:rsidRPr="009322BB">
        <w:rPr>
          <w:rFonts w:eastAsia="Cambria"/>
          <w:b/>
          <w:bCs/>
          <w:szCs w:val="26"/>
          <w:u w:val="single"/>
        </w:rPr>
        <w:t>Schiavenza 17</w:t>
      </w:r>
      <w:r w:rsidRPr="009322BB">
        <w:rPr>
          <w:rFonts w:eastAsia="Cambria"/>
          <w:sz w:val="16"/>
          <w:szCs w:val="26"/>
        </w:rPr>
        <w:t xml:space="preserve"> (Matt; 1/19/17; Senior Content Manager at Asia Society; Asia Society; “Could China's System Replace Democracy?”; </w:t>
      </w:r>
      <w:hyperlink r:id="rId20" w:history="1">
        <w:r w:rsidRPr="009322BB">
          <w:rPr>
            <w:rFonts w:eastAsia="Cambria"/>
            <w:sz w:val="16"/>
            <w:szCs w:val="26"/>
          </w:rPr>
          <w:t>http://asiasociety.org/blog/asia/could-chinas-system-replace-democracy</w:t>
        </w:r>
      </w:hyperlink>
      <w:r w:rsidRPr="009322BB">
        <w:rPr>
          <w:rFonts w:eastAsia="Cambria"/>
          <w:sz w:val="16"/>
          <w:szCs w:val="26"/>
        </w:rPr>
        <w:t>; DOA: 12/6/17)</w:t>
      </w:r>
    </w:p>
    <w:p w14:paraId="0C3F935E" w14:textId="77777777" w:rsidR="006D304B" w:rsidRPr="009322BB" w:rsidRDefault="006D304B" w:rsidP="006D304B">
      <w:pPr>
        <w:rPr>
          <w:rFonts w:eastAsia="Cambria"/>
          <w:sz w:val="16"/>
          <w:szCs w:val="26"/>
        </w:rPr>
      </w:pPr>
      <w:r w:rsidRPr="009322BB">
        <w:rPr>
          <w:rFonts w:eastAsia="Cambria"/>
          <w:sz w:val="16"/>
          <w:szCs w:val="26"/>
        </w:rPr>
        <w:t xml:space="preserve">Two decades later, this notion seems increasingly unfeasible. </w:t>
      </w:r>
      <w:r w:rsidRPr="009322BB">
        <w:rPr>
          <w:rFonts w:eastAsia="Cambria"/>
          <w:b/>
          <w:szCs w:val="26"/>
          <w:u w:val="single"/>
        </w:rPr>
        <w:t>Democracy is</w:t>
      </w:r>
      <w:r w:rsidRPr="009322BB">
        <w:rPr>
          <w:rFonts w:eastAsia="Cambria"/>
          <w:szCs w:val="26"/>
          <w:u w:val="single"/>
        </w:rPr>
        <w:t xml:space="preserve"> </w:t>
      </w:r>
      <w:r w:rsidRPr="009322BB">
        <w:rPr>
          <w:rFonts w:eastAsia="Cambria"/>
          <w:b/>
          <w:szCs w:val="26"/>
          <w:u w:val="single"/>
        </w:rPr>
        <w:t>struggling</w:t>
      </w:r>
      <w:r w:rsidRPr="009322BB">
        <w:rPr>
          <w:rFonts w:eastAsia="Cambria"/>
          <w:sz w:val="16"/>
          <w:szCs w:val="26"/>
        </w:rPr>
        <w:t xml:space="preserve">. According to Freedom House, </w:t>
      </w:r>
      <w:r w:rsidRPr="009322BB">
        <w:rPr>
          <w:rFonts w:eastAsia="Cambria"/>
          <w:szCs w:val="26"/>
          <w:u w:val="single"/>
        </w:rPr>
        <w:t xml:space="preserve">the number of democracies has </w:t>
      </w:r>
      <w:r w:rsidRPr="009322BB">
        <w:rPr>
          <w:rFonts w:eastAsia="Cambria"/>
          <w:b/>
          <w:szCs w:val="26"/>
          <w:u w:val="single"/>
        </w:rPr>
        <w:t>fallen since</w:t>
      </w:r>
      <w:r w:rsidRPr="009322BB">
        <w:rPr>
          <w:rFonts w:eastAsia="Cambria"/>
          <w:sz w:val="16"/>
          <w:szCs w:val="26"/>
        </w:rPr>
        <w:t xml:space="preserve"> reaching a peak in </w:t>
      </w:r>
      <w:r w:rsidRPr="009322BB">
        <w:rPr>
          <w:rFonts w:eastAsia="Cambria"/>
          <w:b/>
          <w:szCs w:val="26"/>
          <w:u w:val="single"/>
        </w:rPr>
        <w:t>2006</w:t>
      </w:r>
      <w:r w:rsidRPr="009322BB">
        <w:rPr>
          <w:rFonts w:eastAsia="Cambria"/>
          <w:sz w:val="16"/>
          <w:szCs w:val="26"/>
        </w:rPr>
        <w:t xml:space="preserve">. </w:t>
      </w:r>
      <w:r w:rsidRPr="009322BB">
        <w:rPr>
          <w:rFonts w:eastAsia="Cambria"/>
          <w:szCs w:val="26"/>
          <w:u w:val="single"/>
        </w:rPr>
        <w:t>The world’s non-democracies</w:t>
      </w:r>
      <w:r w:rsidRPr="009322BB">
        <w:rPr>
          <w:rFonts w:eastAsia="Cambria"/>
          <w:sz w:val="16"/>
          <w:szCs w:val="26"/>
        </w:rPr>
        <w:t xml:space="preserve">, meanwhile, </w:t>
      </w:r>
      <w:r w:rsidRPr="009322BB">
        <w:rPr>
          <w:rFonts w:eastAsia="Cambria"/>
          <w:szCs w:val="26"/>
          <w:u w:val="single"/>
        </w:rPr>
        <w:t xml:space="preserve">have become </w:t>
      </w:r>
      <w:r w:rsidRPr="009322BB">
        <w:rPr>
          <w:rFonts w:eastAsia="Cambria"/>
          <w:b/>
          <w:szCs w:val="26"/>
          <w:u w:val="single"/>
        </w:rPr>
        <w:t>more authoritarian</w:t>
      </w:r>
      <w:r w:rsidRPr="009322BB">
        <w:rPr>
          <w:rFonts w:eastAsia="Cambria"/>
          <w:sz w:val="16"/>
          <w:szCs w:val="26"/>
        </w:rPr>
        <w:t xml:space="preserve">. </w:t>
      </w:r>
      <w:r w:rsidRPr="009322BB">
        <w:rPr>
          <w:rFonts w:eastAsia="Cambria"/>
          <w:szCs w:val="26"/>
          <w:u w:val="single"/>
        </w:rPr>
        <w:t>Russia, once a</w:t>
      </w:r>
      <w:r w:rsidRPr="009322BB">
        <w:rPr>
          <w:rFonts w:eastAsia="Cambria"/>
          <w:sz w:val="16"/>
          <w:szCs w:val="26"/>
        </w:rPr>
        <w:t xml:space="preserve"> tentative </w:t>
      </w:r>
      <w:r w:rsidRPr="009322BB">
        <w:rPr>
          <w:rFonts w:eastAsia="Cambria"/>
          <w:szCs w:val="26"/>
          <w:u w:val="single"/>
        </w:rPr>
        <w:t>democracy, is now under</w:t>
      </w:r>
      <w:r w:rsidRPr="009322BB">
        <w:rPr>
          <w:rFonts w:eastAsia="Cambria"/>
          <w:sz w:val="16"/>
          <w:szCs w:val="26"/>
        </w:rPr>
        <w:t xml:space="preserve"> the control of Vladimir </w:t>
      </w:r>
      <w:r w:rsidRPr="009322BB">
        <w:rPr>
          <w:rFonts w:eastAsia="Cambria"/>
          <w:szCs w:val="26"/>
          <w:u w:val="single"/>
        </w:rPr>
        <w:t xml:space="preserve">Putin, a </w:t>
      </w:r>
      <w:r w:rsidRPr="009322BB">
        <w:rPr>
          <w:rFonts w:eastAsia="Cambria"/>
          <w:b/>
          <w:szCs w:val="26"/>
          <w:u w:val="single"/>
        </w:rPr>
        <w:t>nationalist leader</w:t>
      </w:r>
      <w:r w:rsidRPr="009322BB">
        <w:rPr>
          <w:rFonts w:eastAsia="Cambria"/>
          <w:szCs w:val="26"/>
          <w:u w:val="single"/>
        </w:rPr>
        <w:t xml:space="preserve"> whose regime has centralized power, targeted</w:t>
      </w:r>
      <w:r w:rsidRPr="009322BB">
        <w:rPr>
          <w:rFonts w:eastAsia="Cambria"/>
          <w:sz w:val="16"/>
          <w:szCs w:val="26"/>
        </w:rPr>
        <w:t xml:space="preserve"> opposition </w:t>
      </w:r>
      <w:r w:rsidRPr="009322BB">
        <w:rPr>
          <w:rFonts w:eastAsia="Cambria"/>
          <w:szCs w:val="26"/>
          <w:u w:val="single"/>
        </w:rPr>
        <w:t>journalists, and seized</w:t>
      </w:r>
      <w:r w:rsidRPr="009322BB">
        <w:rPr>
          <w:rFonts w:eastAsia="Cambria"/>
          <w:sz w:val="16"/>
          <w:szCs w:val="26"/>
        </w:rPr>
        <w:t xml:space="preserve"> sovereign </w:t>
      </w:r>
      <w:r w:rsidRPr="009322BB">
        <w:rPr>
          <w:rFonts w:eastAsia="Cambria"/>
          <w:szCs w:val="26"/>
          <w:u w:val="single"/>
        </w:rPr>
        <w:t>territory</w:t>
      </w:r>
      <w:r w:rsidRPr="009322BB">
        <w:rPr>
          <w:rFonts w:eastAsia="Cambria"/>
          <w:sz w:val="16"/>
          <w:szCs w:val="2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9322BB">
        <w:rPr>
          <w:rFonts w:eastAsia="Cambria"/>
          <w:szCs w:val="26"/>
          <w:u w:val="single"/>
        </w:rPr>
        <w:t>China’s economic success has</w:t>
      </w:r>
      <w:r w:rsidRPr="009322BB">
        <w:rPr>
          <w:rFonts w:eastAsia="Cambria"/>
          <w:sz w:val="16"/>
          <w:szCs w:val="26"/>
        </w:rPr>
        <w:t xml:space="preserve"> only </w:t>
      </w:r>
      <w:r w:rsidRPr="009322BB">
        <w:rPr>
          <w:rFonts w:eastAsia="Cambria"/>
          <w:b/>
          <w:szCs w:val="26"/>
          <w:u w:val="single"/>
        </w:rPr>
        <w:t>further solidified the C</w:t>
      </w:r>
      <w:r w:rsidRPr="009322BB">
        <w:rPr>
          <w:rFonts w:eastAsia="Cambria"/>
          <w:sz w:val="16"/>
          <w:szCs w:val="26"/>
        </w:rPr>
        <w:t xml:space="preserve">hinese </w:t>
      </w:r>
      <w:r w:rsidRPr="009322BB">
        <w:rPr>
          <w:rFonts w:eastAsia="Cambria"/>
          <w:b/>
          <w:szCs w:val="26"/>
          <w:u w:val="single"/>
        </w:rPr>
        <w:t>C</w:t>
      </w:r>
      <w:r w:rsidRPr="009322BB">
        <w:rPr>
          <w:rFonts w:eastAsia="Cambria"/>
          <w:sz w:val="16"/>
          <w:szCs w:val="26"/>
        </w:rPr>
        <w:t xml:space="preserve">ommunist </w:t>
      </w:r>
      <w:r w:rsidRPr="009322BB">
        <w:rPr>
          <w:rFonts w:eastAsia="Cambria"/>
          <w:b/>
          <w:szCs w:val="26"/>
          <w:u w:val="single"/>
        </w:rPr>
        <w:t>P</w:t>
      </w:r>
      <w:r w:rsidRPr="009322BB">
        <w:rPr>
          <w:rFonts w:eastAsia="Cambria"/>
          <w:sz w:val="16"/>
          <w:szCs w:val="26"/>
        </w:rPr>
        <w:t xml:space="preserve">arty: The current ruler, </w:t>
      </w:r>
      <w:r w:rsidRPr="009322BB">
        <w:rPr>
          <w:rFonts w:eastAsia="Cambria"/>
          <w:szCs w:val="26"/>
          <w:u w:val="single"/>
        </w:rPr>
        <w:t>Xi</w:t>
      </w:r>
      <w:r w:rsidRPr="009322BB">
        <w:rPr>
          <w:rFonts w:eastAsia="Cambria"/>
          <w:sz w:val="16"/>
          <w:szCs w:val="26"/>
        </w:rPr>
        <w:t xml:space="preserve"> Jinping, </w:t>
      </w:r>
      <w:r w:rsidRPr="009322BB">
        <w:rPr>
          <w:rFonts w:eastAsia="Cambria"/>
          <w:szCs w:val="26"/>
          <w:u w:val="single"/>
        </w:rPr>
        <w:t>is</w:t>
      </w:r>
      <w:r w:rsidRPr="009322BB">
        <w:rPr>
          <w:rFonts w:eastAsia="Cambria"/>
          <w:sz w:val="16"/>
          <w:szCs w:val="26"/>
        </w:rPr>
        <w:t xml:space="preserve"> widely considered to be </w:t>
      </w:r>
      <w:r w:rsidRPr="009322BB">
        <w:rPr>
          <w:rFonts w:eastAsia="Cambria"/>
          <w:szCs w:val="26"/>
          <w:u w:val="single"/>
        </w:rPr>
        <w:t xml:space="preserve">the country’s </w:t>
      </w:r>
      <w:r w:rsidRPr="009322BB">
        <w:rPr>
          <w:rFonts w:eastAsia="Cambria"/>
          <w:b/>
          <w:szCs w:val="26"/>
          <w:u w:val="single"/>
        </w:rPr>
        <w:t>most powerful</w:t>
      </w:r>
      <w:r w:rsidRPr="009322BB">
        <w:rPr>
          <w:rFonts w:eastAsia="Cambria"/>
          <w:szCs w:val="26"/>
          <w:u w:val="single"/>
        </w:rPr>
        <w:t xml:space="preserve"> since Deng</w:t>
      </w:r>
      <w:r w:rsidRPr="009322BB">
        <w:rPr>
          <w:rFonts w:eastAsia="Cambria"/>
          <w:sz w:val="16"/>
          <w:szCs w:val="26"/>
        </w:rPr>
        <w:t xml:space="preserve"> Xiaoping. </w:t>
      </w:r>
      <w:r w:rsidRPr="009322BB">
        <w:rPr>
          <w:rFonts w:eastAsia="Cambria"/>
          <w:szCs w:val="26"/>
          <w:u w:val="single"/>
        </w:rPr>
        <w:t>Democracy’s ill health has</w:t>
      </w:r>
      <w:r w:rsidRPr="009322BB">
        <w:rPr>
          <w:rFonts w:eastAsia="Cambria"/>
          <w:sz w:val="16"/>
          <w:szCs w:val="26"/>
        </w:rPr>
        <w:t xml:space="preserve"> also </w:t>
      </w:r>
      <w:r w:rsidRPr="009322BB">
        <w:rPr>
          <w:rFonts w:eastAsia="Cambria"/>
          <w:b/>
          <w:szCs w:val="26"/>
          <w:u w:val="single"/>
        </w:rPr>
        <w:t>infected the U</w:t>
      </w:r>
      <w:r w:rsidRPr="009322BB">
        <w:rPr>
          <w:rFonts w:eastAsia="Cambria"/>
          <w:sz w:val="16"/>
          <w:szCs w:val="26"/>
        </w:rPr>
        <w:t xml:space="preserve">nited </w:t>
      </w:r>
      <w:r w:rsidRPr="009322BB">
        <w:rPr>
          <w:rFonts w:eastAsia="Cambria"/>
          <w:b/>
          <w:szCs w:val="26"/>
          <w:u w:val="single"/>
        </w:rPr>
        <w:t>S</w:t>
      </w:r>
      <w:r w:rsidRPr="009322BB">
        <w:rPr>
          <w:rFonts w:eastAsia="Cambria"/>
          <w:sz w:val="16"/>
          <w:szCs w:val="26"/>
        </w:rPr>
        <w:t xml:space="preserve">tates </w:t>
      </w:r>
      <w:r w:rsidRPr="009322BB">
        <w:rPr>
          <w:rFonts w:eastAsia="Cambria"/>
          <w:b/>
          <w:szCs w:val="26"/>
          <w:u w:val="single"/>
        </w:rPr>
        <w:t>and Europe</w:t>
      </w:r>
      <w:r w:rsidRPr="009322BB">
        <w:rPr>
          <w:rFonts w:eastAsia="Cambria"/>
          <w:sz w:val="16"/>
          <w:szCs w:val="26"/>
        </w:rPr>
        <w:t xml:space="preserve">. </w:t>
      </w:r>
      <w:r w:rsidRPr="009322BB">
        <w:rPr>
          <w:rFonts w:eastAsia="Cambria"/>
          <w:szCs w:val="26"/>
          <w:u w:val="single"/>
        </w:rPr>
        <w:t>The president of Hungary</w:t>
      </w:r>
      <w:r w:rsidRPr="009322BB">
        <w:rPr>
          <w:rFonts w:eastAsia="Cambria"/>
          <w:sz w:val="16"/>
          <w:szCs w:val="26"/>
        </w:rPr>
        <w:t xml:space="preserve">, a formerly Communist state </w:t>
      </w:r>
      <w:r w:rsidRPr="009322BB">
        <w:rPr>
          <w:rFonts w:eastAsia="Cambria"/>
          <w:szCs w:val="26"/>
          <w:u w:val="single"/>
        </w:rPr>
        <w:t>whose accession to the E</w:t>
      </w:r>
      <w:r w:rsidRPr="009322BB">
        <w:rPr>
          <w:rFonts w:eastAsia="Cambria"/>
          <w:sz w:val="16"/>
          <w:szCs w:val="26"/>
        </w:rPr>
        <w:t xml:space="preserve">uropean </w:t>
      </w:r>
      <w:r w:rsidRPr="009322BB">
        <w:rPr>
          <w:rFonts w:eastAsia="Cambria"/>
          <w:szCs w:val="26"/>
          <w:u w:val="single"/>
        </w:rPr>
        <w:t>U</w:t>
      </w:r>
      <w:r w:rsidRPr="009322BB">
        <w:rPr>
          <w:rFonts w:eastAsia="Cambria"/>
          <w:sz w:val="16"/>
          <w:szCs w:val="26"/>
        </w:rPr>
        <w:t xml:space="preserve">nion in 2004 </w:t>
      </w:r>
      <w:r w:rsidRPr="009322BB">
        <w:rPr>
          <w:rFonts w:eastAsia="Cambria"/>
          <w:szCs w:val="26"/>
          <w:u w:val="single"/>
        </w:rPr>
        <w:t>was a triumph for the West, has sought to “</w:t>
      </w:r>
      <w:r w:rsidRPr="009322BB">
        <w:rPr>
          <w:rFonts w:eastAsia="Cambria"/>
          <w:b/>
          <w:szCs w:val="26"/>
          <w:u w:val="single"/>
        </w:rPr>
        <w:t>end liberal democracy</w:t>
      </w:r>
      <w:r w:rsidRPr="009322BB">
        <w:rPr>
          <w:rFonts w:eastAsia="Cambria"/>
          <w:sz w:val="16"/>
          <w:szCs w:val="26"/>
        </w:rPr>
        <w:t xml:space="preserve">” in his country </w:t>
      </w:r>
      <w:r w:rsidRPr="009322BB">
        <w:rPr>
          <w:rFonts w:eastAsia="Cambria"/>
          <w:szCs w:val="26"/>
          <w:u w:val="single"/>
        </w:rPr>
        <w:t>by clamping down on</w:t>
      </w:r>
      <w:r w:rsidRPr="009322BB">
        <w:rPr>
          <w:rFonts w:eastAsia="Cambria"/>
          <w:sz w:val="16"/>
          <w:szCs w:val="26"/>
        </w:rPr>
        <w:t xml:space="preserve"> press </w:t>
      </w:r>
      <w:r w:rsidRPr="009322BB">
        <w:rPr>
          <w:rFonts w:eastAsia="Cambria"/>
          <w:szCs w:val="26"/>
          <w:u w:val="single"/>
        </w:rPr>
        <w:t>freedom and judicial independence</w:t>
      </w:r>
      <w:r w:rsidRPr="009322BB">
        <w:rPr>
          <w:rFonts w:eastAsia="Cambria"/>
          <w:sz w:val="16"/>
          <w:szCs w:val="26"/>
        </w:rPr>
        <w:t xml:space="preserve">. </w:t>
      </w:r>
      <w:r w:rsidRPr="009322BB">
        <w:rPr>
          <w:rFonts w:eastAsia="Cambria"/>
          <w:szCs w:val="26"/>
          <w:u w:val="single"/>
        </w:rPr>
        <w:t>These trends are also evident in</w:t>
      </w:r>
      <w:r w:rsidRPr="009322BB">
        <w:rPr>
          <w:rFonts w:eastAsia="Cambria"/>
          <w:sz w:val="16"/>
          <w:szCs w:val="26"/>
        </w:rPr>
        <w:t xml:space="preserve"> neighboring </w:t>
      </w:r>
      <w:r w:rsidRPr="009322BB">
        <w:rPr>
          <w:rFonts w:eastAsia="Cambria"/>
          <w:szCs w:val="26"/>
          <w:u w:val="single"/>
        </w:rPr>
        <w:t>Poland</w:t>
      </w:r>
      <w:r w:rsidRPr="009322BB">
        <w:rPr>
          <w:rFonts w:eastAsia="Cambria"/>
          <w:sz w:val="16"/>
          <w:szCs w:val="26"/>
        </w:rPr>
        <w:t xml:space="preserve">. </w:t>
      </w:r>
      <w:r w:rsidRPr="009322BB">
        <w:rPr>
          <w:rFonts w:eastAsia="Cambria"/>
          <w:szCs w:val="26"/>
          <w:u w:val="single"/>
        </w:rPr>
        <w:t>Far-right parties</w:t>
      </w:r>
      <w:r w:rsidRPr="009322BB">
        <w:rPr>
          <w:rFonts w:eastAsia="Cambria"/>
          <w:sz w:val="16"/>
          <w:szCs w:val="26"/>
        </w:rPr>
        <w:t xml:space="preserve"> — </w:t>
      </w:r>
      <w:r w:rsidRPr="009322BB">
        <w:rPr>
          <w:rFonts w:eastAsia="Cambria"/>
          <w:szCs w:val="26"/>
          <w:u w:val="single"/>
        </w:rPr>
        <w:t>like the U</w:t>
      </w:r>
      <w:r w:rsidRPr="009322BB">
        <w:rPr>
          <w:rFonts w:eastAsia="Cambria"/>
          <w:sz w:val="16"/>
          <w:szCs w:val="26"/>
        </w:rPr>
        <w:t xml:space="preserve">nited </w:t>
      </w:r>
      <w:r w:rsidRPr="009322BB">
        <w:rPr>
          <w:rFonts w:eastAsia="Cambria"/>
          <w:szCs w:val="26"/>
          <w:u w:val="single"/>
        </w:rPr>
        <w:t>K</w:t>
      </w:r>
      <w:r w:rsidRPr="009322BB">
        <w:rPr>
          <w:rFonts w:eastAsia="Cambria"/>
          <w:sz w:val="16"/>
          <w:szCs w:val="26"/>
        </w:rPr>
        <w:t xml:space="preserve">ingdom </w:t>
      </w:r>
      <w:r w:rsidRPr="009322BB">
        <w:rPr>
          <w:rFonts w:eastAsia="Cambria"/>
          <w:szCs w:val="26"/>
          <w:u w:val="single"/>
        </w:rPr>
        <w:t>Independence Party, the orchestrator of Brexit</w:t>
      </w:r>
      <w:r w:rsidRPr="009322BB">
        <w:rPr>
          <w:rFonts w:eastAsia="Cambria"/>
          <w:sz w:val="16"/>
          <w:szCs w:val="26"/>
        </w:rPr>
        <w:t xml:space="preserve"> — </w:t>
      </w:r>
      <w:r w:rsidRPr="009322BB">
        <w:rPr>
          <w:rFonts w:eastAsia="Cambria"/>
          <w:szCs w:val="26"/>
          <w:u w:val="single"/>
        </w:rPr>
        <w:t xml:space="preserve">have </w:t>
      </w:r>
      <w:r w:rsidRPr="009322BB">
        <w:rPr>
          <w:rFonts w:eastAsia="Cambria"/>
          <w:b/>
          <w:szCs w:val="26"/>
          <w:u w:val="single"/>
        </w:rPr>
        <w:t>gained popularity</w:t>
      </w:r>
      <w:r w:rsidRPr="009322BB">
        <w:rPr>
          <w:rFonts w:eastAsia="Cambria"/>
          <w:szCs w:val="26"/>
          <w:u w:val="single"/>
        </w:rPr>
        <w:t xml:space="preserve"> across the continent</w:t>
      </w:r>
      <w:r w:rsidRPr="009322BB">
        <w:rPr>
          <w:rFonts w:eastAsia="Cambria"/>
          <w:sz w:val="16"/>
          <w:szCs w:val="26"/>
        </w:rPr>
        <w:t xml:space="preserve">. </w:t>
      </w:r>
      <w:r w:rsidRPr="009322BB">
        <w:rPr>
          <w:rFonts w:eastAsia="Cambria"/>
          <w:szCs w:val="26"/>
          <w:u w:val="single"/>
        </w:rPr>
        <w:t>During his</w:t>
      </w:r>
      <w:r w:rsidRPr="009322BB">
        <w:rPr>
          <w:rFonts w:eastAsia="Cambria"/>
          <w:sz w:val="16"/>
          <w:szCs w:val="26"/>
        </w:rPr>
        <w:t xml:space="preserve"> successful </w:t>
      </w:r>
      <w:r w:rsidRPr="009322BB">
        <w:rPr>
          <w:rFonts w:eastAsia="Cambria"/>
          <w:szCs w:val="26"/>
          <w:u w:val="single"/>
        </w:rPr>
        <w:t>campaign</w:t>
      </w:r>
      <w:r w:rsidRPr="009322BB">
        <w:rPr>
          <w:rFonts w:eastAsia="Cambria"/>
          <w:sz w:val="16"/>
          <w:szCs w:val="26"/>
        </w:rPr>
        <w:t xml:space="preserve"> for president of the United States, Donald </w:t>
      </w:r>
      <w:r w:rsidRPr="009322BB">
        <w:rPr>
          <w:rFonts w:eastAsia="Cambria"/>
          <w:szCs w:val="26"/>
          <w:u w:val="single"/>
        </w:rPr>
        <w:t>Trump expressed</w:t>
      </w:r>
      <w:r w:rsidRPr="009322BB">
        <w:rPr>
          <w:rFonts w:eastAsia="Cambria"/>
          <w:sz w:val="16"/>
          <w:szCs w:val="26"/>
        </w:rPr>
        <w:t xml:space="preserve">, at best, an </w:t>
      </w:r>
      <w:r w:rsidRPr="009322BB">
        <w:rPr>
          <w:rFonts w:eastAsia="Cambria"/>
          <w:szCs w:val="26"/>
          <w:u w:val="single"/>
        </w:rPr>
        <w:t>indifference toward democratic norms</w:t>
      </w:r>
      <w:r w:rsidRPr="009322BB">
        <w:rPr>
          <w:rFonts w:eastAsia="Cambria"/>
          <w:sz w:val="16"/>
          <w:szCs w:val="26"/>
        </w:rPr>
        <w:t xml:space="preserve"> and ideals. </w:t>
      </w:r>
      <w:r w:rsidRPr="009322BB">
        <w:rPr>
          <w:rFonts w:eastAsia="Cambria"/>
          <w:szCs w:val="26"/>
          <w:u w:val="single"/>
        </w:rPr>
        <w:t>Trump called</w:t>
      </w:r>
      <w:r w:rsidRPr="009322BB">
        <w:rPr>
          <w:rFonts w:eastAsia="Cambria"/>
          <w:sz w:val="16"/>
          <w:szCs w:val="26"/>
        </w:rPr>
        <w:t xml:space="preserve"> for his opponent, Hillary </w:t>
      </w:r>
      <w:r w:rsidRPr="009322BB">
        <w:rPr>
          <w:rFonts w:eastAsia="Cambria"/>
          <w:szCs w:val="26"/>
          <w:u w:val="single"/>
        </w:rPr>
        <w:t>Clinton, to be imprisoned, raised false accusations of voter fraud, threatened legal action against the media, and refused to commit to honoring the results</w:t>
      </w:r>
      <w:r w:rsidRPr="009322BB">
        <w:rPr>
          <w:rFonts w:eastAsia="Cambria"/>
          <w:sz w:val="16"/>
          <w:szCs w:val="26"/>
        </w:rPr>
        <w:t xml:space="preserve"> of the election. </w:t>
      </w:r>
      <w:r w:rsidRPr="009322BB">
        <w:rPr>
          <w:rFonts w:eastAsia="Cambria"/>
          <w:szCs w:val="26"/>
          <w:u w:val="single"/>
        </w:rPr>
        <w:t xml:space="preserve">Trump has repeatedly professed his </w:t>
      </w:r>
      <w:r w:rsidRPr="009322BB">
        <w:rPr>
          <w:rFonts w:eastAsia="Cambria"/>
          <w:b/>
          <w:szCs w:val="26"/>
          <w:u w:val="single"/>
        </w:rPr>
        <w:t>admiration for Putin</w:t>
      </w:r>
      <w:r w:rsidRPr="009322BB">
        <w:rPr>
          <w:rFonts w:eastAsia="Cambria"/>
          <w:sz w:val="16"/>
          <w:szCs w:val="26"/>
        </w:rPr>
        <w:t xml:space="preserve">, Russia’s dictatorial leader, </w:t>
      </w:r>
      <w:r w:rsidRPr="009322BB">
        <w:rPr>
          <w:rFonts w:eastAsia="Cambria"/>
          <w:szCs w:val="26"/>
          <w:u w:val="single"/>
        </w:rPr>
        <w:t>for being “</w:t>
      </w:r>
      <w:r w:rsidRPr="009322BB">
        <w:rPr>
          <w:rFonts w:eastAsia="Cambria"/>
          <w:b/>
          <w:szCs w:val="26"/>
          <w:u w:val="single"/>
        </w:rPr>
        <w:t>a strong leader</w:t>
      </w:r>
      <w:r w:rsidRPr="009322BB">
        <w:rPr>
          <w:rFonts w:eastAsia="Cambria"/>
          <w:sz w:val="16"/>
          <w:szCs w:val="26"/>
        </w:rPr>
        <w:t xml:space="preserve">”; as president-elect, </w:t>
      </w:r>
      <w:r w:rsidRPr="009322BB">
        <w:rPr>
          <w:rFonts w:eastAsia="Cambria"/>
          <w:szCs w:val="26"/>
          <w:u w:val="single"/>
        </w:rPr>
        <w:t xml:space="preserve">he </w:t>
      </w:r>
      <w:r w:rsidRPr="009322BB">
        <w:rPr>
          <w:rFonts w:eastAsia="Cambria"/>
          <w:b/>
          <w:szCs w:val="26"/>
          <w:u w:val="single"/>
        </w:rPr>
        <w:t>praised the Kazakh dictator</w:t>
      </w:r>
      <w:r w:rsidRPr="009322BB">
        <w:rPr>
          <w:rFonts w:eastAsia="Cambria"/>
          <w:sz w:val="16"/>
          <w:szCs w:val="26"/>
        </w:rPr>
        <w:t xml:space="preserve"> Nursultan Nazarbayev </w:t>
      </w:r>
      <w:r w:rsidRPr="009322BB">
        <w:rPr>
          <w:rFonts w:eastAsia="Cambria"/>
          <w:szCs w:val="26"/>
          <w:u w:val="single"/>
        </w:rPr>
        <w:t>for “achieving a miracle</w:t>
      </w:r>
      <w:r w:rsidRPr="009322BB">
        <w:rPr>
          <w:rFonts w:eastAsia="Cambria"/>
          <w:sz w:val="16"/>
          <w:szCs w:val="26"/>
        </w:rPr>
        <w:t xml:space="preserve">” in his country. </w:t>
      </w:r>
      <w:r w:rsidRPr="009322BB">
        <w:rPr>
          <w:rFonts w:eastAsia="Cambria"/>
          <w:szCs w:val="26"/>
          <w:u w:val="single"/>
        </w:rPr>
        <w:t>Where Did Democracy Go Wrong?</w:t>
      </w:r>
      <w:r w:rsidRPr="009322BB">
        <w:rPr>
          <w:rFonts w:eastAsia="Cambria"/>
          <w:sz w:val="16"/>
          <w:szCs w:val="26"/>
        </w:rPr>
        <w:t xml:space="preserve"> According to Brian Klaas, author of the new book The Despot’s Accomplice: How the West Is Aiding and Abetting the Decline of Democracy, </w:t>
      </w:r>
      <w:r w:rsidRPr="009322BB">
        <w:rPr>
          <w:rFonts w:eastAsia="Cambria"/>
          <w:szCs w:val="26"/>
          <w:u w:val="single"/>
        </w:rPr>
        <w:t xml:space="preserve">there are </w:t>
      </w:r>
      <w:r w:rsidRPr="009322BB">
        <w:rPr>
          <w:rFonts w:eastAsia="Cambria"/>
          <w:b/>
          <w:szCs w:val="26"/>
          <w:u w:val="single"/>
        </w:rPr>
        <w:t>three main reasons</w:t>
      </w:r>
      <w:r w:rsidRPr="009322BB">
        <w:rPr>
          <w:rFonts w:eastAsia="Cambria"/>
          <w:sz w:val="16"/>
          <w:szCs w:val="26"/>
        </w:rPr>
        <w:t xml:space="preserve">. </w:t>
      </w:r>
      <w:r w:rsidRPr="009322BB">
        <w:rPr>
          <w:rFonts w:eastAsia="Cambria"/>
          <w:szCs w:val="26"/>
          <w:u w:val="single"/>
        </w:rPr>
        <w:t xml:space="preserve">One is </w:t>
      </w:r>
      <w:r w:rsidRPr="009322BB">
        <w:rPr>
          <w:rFonts w:eastAsia="Cambria"/>
          <w:b/>
          <w:szCs w:val="26"/>
          <w:u w:val="single"/>
        </w:rPr>
        <w:t>American hypocrisy</w:t>
      </w:r>
      <w:r w:rsidRPr="009322BB">
        <w:rPr>
          <w:rFonts w:eastAsia="Cambria"/>
          <w:sz w:val="16"/>
          <w:szCs w:val="26"/>
        </w:rPr>
        <w:t xml:space="preserve">, or, as Klaas puts it, the “Saudi effect.” President George W. </w:t>
      </w:r>
      <w:r w:rsidRPr="009322BB">
        <w:rPr>
          <w:rFonts w:eastAsia="Cambria"/>
          <w:szCs w:val="26"/>
          <w:u w:val="single"/>
        </w:rPr>
        <w:t>Bush made democracy promotion an explicit centerpiece of</w:t>
      </w:r>
      <w:r w:rsidRPr="009322BB">
        <w:rPr>
          <w:rFonts w:eastAsia="Cambria"/>
          <w:sz w:val="16"/>
          <w:szCs w:val="26"/>
        </w:rPr>
        <w:t xml:space="preserve"> American </w:t>
      </w:r>
      <w:r w:rsidRPr="009322BB">
        <w:rPr>
          <w:rFonts w:eastAsia="Cambria"/>
          <w:szCs w:val="26"/>
          <w:u w:val="single"/>
        </w:rPr>
        <w:t>foreign policy</w:t>
      </w:r>
      <w:r w:rsidRPr="009322BB">
        <w:rPr>
          <w:rFonts w:eastAsia="Cambria"/>
          <w:sz w:val="16"/>
          <w:szCs w:val="26"/>
        </w:rPr>
        <w:t xml:space="preserve"> during his second inaugural speech in 2005, </w:t>
      </w:r>
      <w:r w:rsidRPr="009322BB">
        <w:rPr>
          <w:rFonts w:eastAsia="Cambria"/>
          <w:szCs w:val="26"/>
          <w:u w:val="single"/>
        </w:rPr>
        <w:t>yet</w:t>
      </w:r>
      <w:r w:rsidRPr="009322BB">
        <w:rPr>
          <w:rFonts w:eastAsia="Cambria"/>
          <w:sz w:val="16"/>
          <w:szCs w:val="26"/>
        </w:rPr>
        <w:t xml:space="preserve"> the following year </w:t>
      </w:r>
      <w:r w:rsidRPr="009322BB">
        <w:rPr>
          <w:rFonts w:eastAsia="Cambria"/>
          <w:szCs w:val="26"/>
          <w:u w:val="single"/>
        </w:rPr>
        <w:t>when Hamas won democratic elections to govern</w:t>
      </w:r>
      <w:r w:rsidRPr="009322BB">
        <w:rPr>
          <w:rFonts w:eastAsia="Cambria"/>
          <w:sz w:val="16"/>
          <w:szCs w:val="26"/>
        </w:rPr>
        <w:t xml:space="preserve"> the </w:t>
      </w:r>
      <w:r w:rsidRPr="009322BB">
        <w:rPr>
          <w:rFonts w:eastAsia="Cambria"/>
          <w:szCs w:val="26"/>
          <w:u w:val="single"/>
        </w:rPr>
        <w:t>Gaza</w:t>
      </w:r>
      <w:r w:rsidRPr="009322BB">
        <w:rPr>
          <w:rFonts w:eastAsia="Cambria"/>
          <w:sz w:val="16"/>
          <w:szCs w:val="26"/>
        </w:rPr>
        <w:t xml:space="preserve"> Strip, </w:t>
      </w:r>
      <w:r w:rsidRPr="009322BB">
        <w:rPr>
          <w:rFonts w:eastAsia="Cambria"/>
          <w:szCs w:val="26"/>
          <w:u w:val="single"/>
        </w:rPr>
        <w:t>the U.S. refused to honor the results</w:t>
      </w:r>
      <w:r w:rsidRPr="009322BB">
        <w:rPr>
          <w:rFonts w:eastAsia="Cambria"/>
          <w:sz w:val="16"/>
          <w:szCs w:val="26"/>
        </w:rPr>
        <w:t xml:space="preserve">. And </w:t>
      </w:r>
      <w:r w:rsidRPr="009322BB">
        <w:rPr>
          <w:rFonts w:eastAsia="Cambria"/>
          <w:szCs w:val="26"/>
          <w:u w:val="single"/>
        </w:rPr>
        <w:t>as Washington invested billions</w:t>
      </w:r>
      <w:r w:rsidRPr="009322BB">
        <w:rPr>
          <w:rFonts w:eastAsia="Cambria"/>
          <w:sz w:val="16"/>
          <w:szCs w:val="26"/>
        </w:rPr>
        <w:t xml:space="preserve"> of dollars and thousands of American lives </w:t>
      </w:r>
      <w:r w:rsidRPr="009322BB">
        <w:rPr>
          <w:rFonts w:eastAsia="Cambria"/>
          <w:szCs w:val="26"/>
          <w:u w:val="single"/>
        </w:rPr>
        <w:t xml:space="preserve">to </w:t>
      </w:r>
      <w:r w:rsidRPr="009322BB">
        <w:rPr>
          <w:rFonts w:eastAsia="Cambria"/>
          <w:b/>
          <w:szCs w:val="26"/>
          <w:u w:val="single"/>
        </w:rPr>
        <w:t>impose democracy by force</w:t>
      </w:r>
      <w:r w:rsidRPr="009322BB">
        <w:rPr>
          <w:rFonts w:eastAsia="Cambria"/>
          <w:szCs w:val="26"/>
          <w:u w:val="single"/>
        </w:rPr>
        <w:t xml:space="preserve"> in Iraq and Afghanistan, the</w:t>
      </w:r>
      <w:r w:rsidRPr="009322BB">
        <w:rPr>
          <w:rFonts w:eastAsia="Cambria"/>
          <w:sz w:val="16"/>
          <w:szCs w:val="26"/>
        </w:rPr>
        <w:t xml:space="preserve"> U.S. </w:t>
      </w:r>
      <w:r w:rsidRPr="009322BB">
        <w:rPr>
          <w:rFonts w:eastAsia="Cambria"/>
          <w:szCs w:val="26"/>
          <w:u w:val="single"/>
        </w:rPr>
        <w:t>government forged a</w:t>
      </w:r>
      <w:r w:rsidRPr="009322BB">
        <w:rPr>
          <w:rFonts w:eastAsia="Cambria"/>
          <w:sz w:val="16"/>
          <w:szCs w:val="26"/>
        </w:rPr>
        <w:t xml:space="preserve"> military </w:t>
      </w:r>
      <w:r w:rsidRPr="009322BB">
        <w:rPr>
          <w:rFonts w:eastAsia="Cambria"/>
          <w:szCs w:val="26"/>
          <w:u w:val="single"/>
        </w:rPr>
        <w:t>deal with Uzbekistan’s tyrannical regime and maintained</w:t>
      </w:r>
      <w:r w:rsidRPr="009322BB">
        <w:rPr>
          <w:rFonts w:eastAsia="Cambria"/>
          <w:sz w:val="16"/>
          <w:szCs w:val="26"/>
        </w:rPr>
        <w:t xml:space="preserve"> a close </w:t>
      </w:r>
      <w:r w:rsidRPr="009322BB">
        <w:rPr>
          <w:rFonts w:eastAsia="Cambria"/>
          <w:szCs w:val="26"/>
          <w:u w:val="single"/>
        </w:rPr>
        <w:t>relationship with Saudi Arabia</w:t>
      </w:r>
      <w:r w:rsidRPr="009322BB">
        <w:rPr>
          <w:rFonts w:eastAsia="Cambria"/>
          <w:sz w:val="16"/>
          <w:szCs w:val="26"/>
        </w:rPr>
        <w:t xml:space="preserve">, one of the world’s most repressive countries. A </w:t>
      </w:r>
      <w:r w:rsidRPr="009322BB">
        <w:rPr>
          <w:rFonts w:eastAsia="Cambria"/>
          <w:szCs w:val="26"/>
          <w:u w:val="single"/>
        </w:rPr>
        <w:t>second</w:t>
      </w:r>
      <w:r w:rsidRPr="009322BB">
        <w:rPr>
          <w:rFonts w:eastAsia="Cambria"/>
          <w:sz w:val="16"/>
          <w:szCs w:val="26"/>
        </w:rPr>
        <w:t xml:space="preserve"> reason for democracy’s decline </w:t>
      </w:r>
      <w:r w:rsidRPr="009322BB">
        <w:rPr>
          <w:rFonts w:eastAsia="Cambria"/>
          <w:szCs w:val="26"/>
          <w:u w:val="single"/>
        </w:rPr>
        <w:t xml:space="preserve">is the </w:t>
      </w:r>
      <w:r w:rsidRPr="009322BB">
        <w:rPr>
          <w:rFonts w:eastAsia="Cambria"/>
          <w:b/>
          <w:szCs w:val="26"/>
          <w:u w:val="single"/>
        </w:rPr>
        <w:t>resurgence of China and Russia</w:t>
      </w:r>
      <w:r w:rsidRPr="009322BB">
        <w:rPr>
          <w:rFonts w:eastAsia="Cambria"/>
          <w:sz w:val="16"/>
          <w:szCs w:val="26"/>
        </w:rPr>
        <w:t xml:space="preserve">. </w:t>
      </w:r>
      <w:r w:rsidRPr="009322BB">
        <w:rPr>
          <w:rFonts w:eastAsia="Cambria"/>
          <w:szCs w:val="26"/>
          <w:u w:val="single"/>
        </w:rPr>
        <w:t>As China’s economic rise continued</w:t>
      </w:r>
      <w:r w:rsidRPr="009322BB">
        <w:rPr>
          <w:rFonts w:eastAsia="Cambria"/>
          <w:sz w:val="16"/>
          <w:szCs w:val="26"/>
        </w:rPr>
        <w:t xml:space="preserve"> without interruption in the quarter-century after Tiananmen Square, observers began wondering whether </w:t>
      </w:r>
      <w:r w:rsidRPr="009322BB">
        <w:rPr>
          <w:rFonts w:eastAsia="Cambria"/>
          <w:szCs w:val="26"/>
          <w:u w:val="single"/>
        </w:rPr>
        <w:t xml:space="preserve">the Chinese miracle was </w:t>
      </w:r>
      <w:r w:rsidRPr="009322BB">
        <w:rPr>
          <w:rFonts w:eastAsia="Cambria"/>
          <w:b/>
          <w:szCs w:val="26"/>
          <w:u w:val="single"/>
        </w:rPr>
        <w:t>because of</w:t>
      </w:r>
      <w:r w:rsidRPr="009322BB">
        <w:rPr>
          <w:rFonts w:eastAsia="Cambria"/>
          <w:sz w:val="16"/>
          <w:szCs w:val="26"/>
        </w:rPr>
        <w:t xml:space="preserve">, rather than in spite of, </w:t>
      </w:r>
      <w:r w:rsidRPr="009322BB">
        <w:rPr>
          <w:rFonts w:eastAsia="Cambria"/>
          <w:b/>
          <w:szCs w:val="26"/>
          <w:u w:val="single"/>
        </w:rPr>
        <w:t>its autocratic government</w:t>
      </w:r>
      <w:r w:rsidRPr="009322BB">
        <w:rPr>
          <w:rFonts w:eastAsia="Cambria"/>
          <w:sz w:val="16"/>
          <w:szCs w:val="26"/>
        </w:rPr>
        <w:t>. (</w:t>
      </w:r>
      <w:r w:rsidRPr="009322BB">
        <w:rPr>
          <w:rFonts w:eastAsia="Cambria"/>
          <w:szCs w:val="26"/>
          <w:u w:val="single"/>
        </w:rPr>
        <w:t>The slower growth of India, a messy democracy</w:t>
      </w:r>
      <w:r w:rsidRPr="009322BB">
        <w:rPr>
          <w:rFonts w:eastAsia="Cambria"/>
          <w:sz w:val="16"/>
          <w:szCs w:val="26"/>
        </w:rPr>
        <w:t xml:space="preserve">, only seemed to </w:t>
      </w:r>
      <w:r w:rsidRPr="009322BB">
        <w:rPr>
          <w:rFonts w:eastAsia="Cambria"/>
          <w:szCs w:val="26"/>
          <w:u w:val="single"/>
        </w:rPr>
        <w:t>strengthen this argument</w:t>
      </w:r>
      <w:r w:rsidRPr="009322BB">
        <w:rPr>
          <w:rFonts w:eastAsia="Cambria"/>
          <w:sz w:val="16"/>
          <w:szCs w:val="26"/>
        </w:rPr>
        <w:t xml:space="preserve">.) And while </w:t>
      </w:r>
      <w:r w:rsidRPr="009322BB">
        <w:rPr>
          <w:rFonts w:eastAsia="Cambria"/>
          <w:szCs w:val="26"/>
          <w:u w:val="single"/>
        </w:rPr>
        <w:t>Russia’s</w:t>
      </w:r>
      <w:r w:rsidRPr="009322BB">
        <w:rPr>
          <w:rFonts w:eastAsia="Cambria"/>
          <w:sz w:val="16"/>
          <w:szCs w:val="26"/>
        </w:rPr>
        <w:t xml:space="preserve"> economic fortunes in the Putin era have lived and died with the price of oil, there’s little question that the country is </w:t>
      </w:r>
      <w:r w:rsidRPr="009322BB">
        <w:rPr>
          <w:rFonts w:eastAsia="Cambria"/>
          <w:b/>
          <w:szCs w:val="26"/>
          <w:u w:val="single"/>
        </w:rPr>
        <w:t>wealthier and more stable</w:t>
      </w:r>
      <w:r w:rsidRPr="009322BB">
        <w:rPr>
          <w:rFonts w:eastAsia="Cambria"/>
          <w:szCs w:val="26"/>
          <w:u w:val="single"/>
        </w:rPr>
        <w:t xml:space="preserve"> than</w:t>
      </w:r>
      <w:r w:rsidRPr="009322BB">
        <w:rPr>
          <w:rFonts w:eastAsia="Cambria"/>
          <w:sz w:val="16"/>
          <w:szCs w:val="26"/>
        </w:rPr>
        <w:t xml:space="preserve"> it had been </w:t>
      </w:r>
      <w:r w:rsidRPr="009322BB">
        <w:rPr>
          <w:rFonts w:eastAsia="Cambria"/>
          <w:szCs w:val="26"/>
          <w:u w:val="single"/>
        </w:rPr>
        <w:t>under</w:t>
      </w:r>
      <w:r w:rsidRPr="009322BB">
        <w:rPr>
          <w:rFonts w:eastAsia="Cambria"/>
          <w:sz w:val="16"/>
          <w:szCs w:val="26"/>
        </w:rPr>
        <w:t xml:space="preserve"> Boris </w:t>
      </w:r>
      <w:r w:rsidRPr="009322BB">
        <w:rPr>
          <w:rFonts w:eastAsia="Cambria"/>
          <w:szCs w:val="26"/>
          <w:u w:val="single"/>
        </w:rPr>
        <w:t>Yeltsin</w:t>
      </w:r>
      <w:r w:rsidRPr="009322BB">
        <w:rPr>
          <w:rFonts w:eastAsia="Cambria"/>
          <w:sz w:val="16"/>
          <w:szCs w:val="26"/>
        </w:rPr>
        <w:t xml:space="preserve">. </w:t>
      </w:r>
      <w:r w:rsidRPr="009322BB">
        <w:rPr>
          <w:rFonts w:eastAsia="Cambria"/>
          <w:szCs w:val="26"/>
          <w:u w:val="single"/>
        </w:rPr>
        <w:t>The success of both countries</w:t>
      </w:r>
      <w:r w:rsidRPr="009322BB">
        <w:rPr>
          <w:rFonts w:eastAsia="Cambria"/>
          <w:sz w:val="16"/>
          <w:szCs w:val="26"/>
        </w:rPr>
        <w:t xml:space="preserve">, sustainable or not, seemed to </w:t>
      </w:r>
      <w:r w:rsidRPr="009322BB">
        <w:rPr>
          <w:rFonts w:eastAsia="Cambria"/>
          <w:szCs w:val="26"/>
          <w:u w:val="single"/>
        </w:rPr>
        <w:t>indicate that democracy and growth were not</w:t>
      </w:r>
      <w:r w:rsidRPr="009322BB">
        <w:rPr>
          <w:rFonts w:eastAsia="Cambria"/>
          <w:sz w:val="16"/>
          <w:szCs w:val="26"/>
        </w:rPr>
        <w:t xml:space="preserve"> necessarily </w:t>
      </w:r>
      <w:r w:rsidRPr="009322BB">
        <w:rPr>
          <w:rFonts w:eastAsia="Cambria"/>
          <w:szCs w:val="26"/>
          <w:u w:val="single"/>
        </w:rPr>
        <w:t>co-dependent</w:t>
      </w:r>
      <w:r w:rsidRPr="009322BB">
        <w:rPr>
          <w:rFonts w:eastAsia="Cambria"/>
          <w:sz w:val="16"/>
          <w:szCs w:val="26"/>
        </w:rPr>
        <w:t xml:space="preserve">. Klaas’ </w:t>
      </w:r>
      <w:r w:rsidRPr="009322BB">
        <w:rPr>
          <w:rFonts w:eastAsia="Cambria"/>
          <w:szCs w:val="26"/>
          <w:u w:val="single"/>
        </w:rPr>
        <w:t>third</w:t>
      </w:r>
      <w:r w:rsidRPr="009322BB">
        <w:rPr>
          <w:rFonts w:eastAsia="Cambria"/>
          <w:sz w:val="16"/>
          <w:szCs w:val="26"/>
        </w:rPr>
        <w:t xml:space="preserve"> reason </w:t>
      </w:r>
      <w:r w:rsidRPr="009322BB">
        <w:rPr>
          <w:rFonts w:eastAsia="Cambria"/>
          <w:szCs w:val="26"/>
          <w:u w:val="single"/>
        </w:rPr>
        <w:t xml:space="preserve">is the </w:t>
      </w:r>
      <w:r w:rsidRPr="009322BB">
        <w:rPr>
          <w:rFonts w:eastAsia="Cambria"/>
          <w:b/>
          <w:szCs w:val="26"/>
          <w:u w:val="single"/>
        </w:rPr>
        <w:t>weaknesses embedded in</w:t>
      </w:r>
      <w:r w:rsidRPr="009322BB">
        <w:rPr>
          <w:rFonts w:eastAsia="Cambria"/>
          <w:sz w:val="16"/>
          <w:szCs w:val="26"/>
        </w:rPr>
        <w:t xml:space="preserve"> modern </w:t>
      </w:r>
      <w:r w:rsidRPr="009322BB">
        <w:rPr>
          <w:rFonts w:eastAsia="Cambria"/>
          <w:b/>
          <w:szCs w:val="26"/>
          <w:u w:val="single"/>
        </w:rPr>
        <w:t>American democracy</w:t>
      </w:r>
      <w:r w:rsidRPr="009322BB">
        <w:rPr>
          <w:rFonts w:eastAsia="Cambria"/>
          <w:sz w:val="16"/>
          <w:szCs w:val="26"/>
        </w:rPr>
        <w:t xml:space="preserve"> itself. </w:t>
      </w:r>
      <w:r w:rsidRPr="009322BB">
        <w:rPr>
          <w:rFonts w:eastAsia="Cambria"/>
          <w:szCs w:val="26"/>
          <w:u w:val="single"/>
        </w:rPr>
        <w:t>Last year’s</w:t>
      </w:r>
      <w:r w:rsidRPr="009322BB">
        <w:rPr>
          <w:rFonts w:eastAsia="Cambria"/>
          <w:sz w:val="16"/>
          <w:szCs w:val="26"/>
        </w:rPr>
        <w:t xml:space="preserve"> presidential </w:t>
      </w:r>
      <w:r w:rsidRPr="009322BB">
        <w:rPr>
          <w:rFonts w:eastAsia="Cambria"/>
          <w:szCs w:val="26"/>
          <w:u w:val="single"/>
        </w:rPr>
        <w:t>election was a multi-billion dollar</w:t>
      </w:r>
      <w:r w:rsidRPr="009322BB">
        <w:rPr>
          <w:rFonts w:eastAsia="Cambria"/>
          <w:sz w:val="16"/>
          <w:szCs w:val="26"/>
        </w:rPr>
        <w:t xml:space="preserve">, 18-month </w:t>
      </w:r>
      <w:r w:rsidRPr="009322BB">
        <w:rPr>
          <w:rFonts w:eastAsia="Cambria"/>
          <w:szCs w:val="26"/>
          <w:u w:val="single"/>
        </w:rPr>
        <w:t>saga that resulted in the election of a candidate who</w:t>
      </w:r>
      <w:r w:rsidRPr="009322BB">
        <w:rPr>
          <w:rFonts w:eastAsia="Cambria"/>
          <w:sz w:val="16"/>
          <w:szCs w:val="26"/>
        </w:rPr>
        <w:t xml:space="preserve"> had </w:t>
      </w:r>
      <w:r w:rsidRPr="009322BB">
        <w:rPr>
          <w:rFonts w:eastAsia="Cambria"/>
          <w:b/>
          <w:szCs w:val="26"/>
          <w:u w:val="single"/>
        </w:rPr>
        <w:t>never served in government</w:t>
      </w:r>
      <w:r w:rsidRPr="009322BB">
        <w:rPr>
          <w:rFonts w:eastAsia="Cambria"/>
          <w:sz w:val="16"/>
          <w:szCs w:val="26"/>
        </w:rPr>
        <w:t xml:space="preserve"> or the military </w:t>
      </w:r>
      <w:r w:rsidRPr="009322BB">
        <w:rPr>
          <w:rFonts w:eastAsia="Cambria"/>
          <w:szCs w:val="26"/>
          <w:u w:val="single"/>
        </w:rPr>
        <w:t>and one</w:t>
      </w:r>
      <w:r w:rsidRPr="009322BB">
        <w:rPr>
          <w:rFonts w:eastAsia="Cambria"/>
          <w:sz w:val="16"/>
          <w:szCs w:val="26"/>
        </w:rPr>
        <w:t xml:space="preserve">, incidentally, </w:t>
      </w:r>
      <w:r w:rsidRPr="009322BB">
        <w:rPr>
          <w:rFonts w:eastAsia="Cambria"/>
          <w:szCs w:val="26"/>
          <w:u w:val="single"/>
        </w:rPr>
        <w:t xml:space="preserve">who earned </w:t>
      </w:r>
      <w:r w:rsidRPr="009322BB">
        <w:rPr>
          <w:rFonts w:eastAsia="Cambria"/>
          <w:b/>
          <w:szCs w:val="26"/>
          <w:u w:val="single"/>
        </w:rPr>
        <w:t>three million fewer votes</w:t>
      </w:r>
      <w:r w:rsidRPr="009322BB">
        <w:rPr>
          <w:rFonts w:eastAsia="Cambria"/>
          <w:szCs w:val="26"/>
          <w:u w:val="single"/>
        </w:rPr>
        <w:t xml:space="preserve"> than his main opponent</w:t>
      </w:r>
      <w:r w:rsidRPr="009322BB">
        <w:rPr>
          <w:rFonts w:eastAsia="Cambria"/>
          <w:sz w:val="16"/>
          <w:szCs w:val="26"/>
        </w:rPr>
        <w:t>. “Not many people looked at our election and thought that they were missing out,” Klaas told Asia Society. “</w:t>
      </w:r>
      <w:r w:rsidRPr="009322BB">
        <w:rPr>
          <w:rFonts w:eastAsia="Cambria"/>
          <w:szCs w:val="26"/>
          <w:u w:val="single"/>
        </w:rPr>
        <w:t>I</w:t>
      </w:r>
      <w:r w:rsidRPr="009322BB">
        <w:rPr>
          <w:rFonts w:eastAsia="Cambria"/>
          <w:sz w:val="16"/>
          <w:szCs w:val="26"/>
        </w:rPr>
        <w:t xml:space="preserve"> even </w:t>
      </w:r>
      <w:r w:rsidRPr="009322BB">
        <w:rPr>
          <w:rFonts w:eastAsia="Cambria"/>
          <w:szCs w:val="26"/>
          <w:u w:val="single"/>
        </w:rPr>
        <w:t>heard a Thai general say</w:t>
      </w:r>
      <w:r w:rsidRPr="009322BB">
        <w:rPr>
          <w:rFonts w:eastAsia="Cambria"/>
          <w:sz w:val="16"/>
          <w:szCs w:val="26"/>
        </w:rPr>
        <w:t xml:space="preserve"> that </w:t>
      </w:r>
      <w:r w:rsidRPr="009322BB">
        <w:rPr>
          <w:rFonts w:eastAsia="Cambria"/>
          <w:szCs w:val="26"/>
          <w:u w:val="single"/>
        </w:rPr>
        <w:t>if ‘democracy means</w:t>
      </w:r>
      <w:r w:rsidRPr="009322BB">
        <w:rPr>
          <w:rFonts w:eastAsia="Cambria"/>
          <w:sz w:val="16"/>
          <w:szCs w:val="26"/>
        </w:rPr>
        <w:t xml:space="preserve"> Donald </w:t>
      </w:r>
      <w:r w:rsidRPr="009322BB">
        <w:rPr>
          <w:rFonts w:eastAsia="Cambria"/>
          <w:szCs w:val="26"/>
          <w:u w:val="single"/>
        </w:rPr>
        <w:t xml:space="preserve">Trump, </w:t>
      </w:r>
      <w:r w:rsidRPr="009322BB">
        <w:rPr>
          <w:rFonts w:eastAsia="Cambria"/>
          <w:b/>
          <w:szCs w:val="26"/>
          <w:u w:val="single"/>
        </w:rPr>
        <w:t>we don’t want it</w:t>
      </w:r>
      <w:r w:rsidRPr="009322BB">
        <w:rPr>
          <w:rFonts w:eastAsia="Cambria"/>
          <w:sz w:val="16"/>
          <w:szCs w:val="26"/>
        </w:rPr>
        <w:t xml:space="preserve">.’” What About China's System? </w:t>
      </w:r>
      <w:r w:rsidRPr="009322BB">
        <w:rPr>
          <w:rFonts w:eastAsia="Cambria"/>
          <w:szCs w:val="26"/>
          <w:u w:val="single"/>
        </w:rPr>
        <w:t xml:space="preserve">There’s </w:t>
      </w:r>
      <w:r w:rsidRPr="009322BB">
        <w:rPr>
          <w:rFonts w:eastAsia="Cambria"/>
          <w:b/>
          <w:szCs w:val="26"/>
          <w:u w:val="single"/>
        </w:rPr>
        <w:t>no doubt</w:t>
      </w:r>
      <w:r w:rsidRPr="009322BB">
        <w:rPr>
          <w:rFonts w:eastAsia="Cambria"/>
          <w:szCs w:val="26"/>
          <w:u w:val="single"/>
        </w:rPr>
        <w:t xml:space="preserve"> that</w:t>
      </w:r>
      <w:r w:rsidRPr="009322BB">
        <w:rPr>
          <w:rFonts w:eastAsia="Cambria"/>
          <w:sz w:val="16"/>
          <w:szCs w:val="26"/>
        </w:rPr>
        <w:t xml:space="preserve"> liberal </w:t>
      </w:r>
      <w:r w:rsidRPr="009322BB">
        <w:rPr>
          <w:rFonts w:eastAsia="Cambria"/>
          <w:szCs w:val="26"/>
          <w:u w:val="single"/>
        </w:rPr>
        <w:t>democracy is in crisis</w:t>
      </w:r>
      <w:r w:rsidRPr="009322BB">
        <w:rPr>
          <w:rFonts w:eastAsia="Cambria"/>
          <w:sz w:val="16"/>
          <w:szCs w:val="26"/>
        </w:rPr>
        <w:t xml:space="preserve">. But the next question — whether plausible alternatives exist — is less certain. Consider </w:t>
      </w:r>
      <w:r w:rsidRPr="009322BB">
        <w:rPr>
          <w:rFonts w:eastAsia="Cambria"/>
          <w:szCs w:val="26"/>
          <w:u w:val="single"/>
        </w:rPr>
        <w:t>China</w:t>
      </w:r>
      <w:r w:rsidRPr="009322BB">
        <w:rPr>
          <w:rFonts w:eastAsia="Cambria"/>
          <w:sz w:val="16"/>
          <w:szCs w:val="26"/>
        </w:rPr>
        <w:t xml:space="preserve">. The country’s </w:t>
      </w:r>
      <w:r w:rsidRPr="009322BB">
        <w:rPr>
          <w:rFonts w:eastAsia="Cambria"/>
          <w:szCs w:val="26"/>
          <w:u w:val="single"/>
        </w:rPr>
        <w:t xml:space="preserve">ability to push through </w:t>
      </w:r>
      <w:r w:rsidRPr="009322BB">
        <w:rPr>
          <w:rFonts w:eastAsia="Cambria"/>
          <w:b/>
          <w:iCs/>
          <w:szCs w:val="26"/>
          <w:u w:val="single"/>
        </w:rPr>
        <w:t>major infrastructure</w:t>
      </w:r>
      <w:r w:rsidRPr="009322BB">
        <w:rPr>
          <w:rFonts w:eastAsia="Cambria"/>
          <w:sz w:val="16"/>
          <w:szCs w:val="26"/>
        </w:rPr>
        <w:t xml:space="preserve"> projects, such as a nationwide high-speed rail network, </w:t>
      </w:r>
      <w:r w:rsidRPr="009322BB">
        <w:rPr>
          <w:rFonts w:eastAsia="Cambria"/>
          <w:szCs w:val="26"/>
          <w:u w:val="single"/>
        </w:rPr>
        <w:t xml:space="preserve">without political obstruction has </w:t>
      </w:r>
      <w:r w:rsidRPr="009322BB">
        <w:rPr>
          <w:rFonts w:eastAsia="Cambria"/>
          <w:b/>
          <w:iCs/>
          <w:szCs w:val="26"/>
          <w:u w:val="single"/>
        </w:rPr>
        <w:t>dazzled Westerners</w:t>
      </w:r>
      <w:r w:rsidRPr="009322BB">
        <w:rPr>
          <w:rFonts w:eastAsia="Cambria"/>
          <w:szCs w:val="26"/>
          <w:u w:val="single"/>
        </w:rPr>
        <w:t xml:space="preserve"> frustrated at the gridlock endemic to American politics</w:t>
      </w:r>
      <w:r w:rsidRPr="009322BB">
        <w:rPr>
          <w:rFonts w:eastAsia="Cambria"/>
          <w:sz w:val="16"/>
          <w:szCs w:val="26"/>
        </w:rPr>
        <w:t xml:space="preserve">. In a 2010 episode of Meet the Press, the New York Times columnist Thomas Friedman famously admitted to fantasizing that </w:t>
      </w:r>
      <w:r w:rsidRPr="009322BB">
        <w:rPr>
          <w:rFonts w:eastAsia="Cambria"/>
          <w:szCs w:val="26"/>
          <w:u w:val="single"/>
        </w:rPr>
        <w:t xml:space="preserve">the U.S. “could be China for a day” </w:t>
      </w:r>
      <w:r w:rsidRPr="009322BB">
        <w:rPr>
          <w:rFonts w:eastAsia="Cambria"/>
          <w:b/>
          <w:iCs/>
          <w:szCs w:val="26"/>
          <w:u w:val="single"/>
        </w:rPr>
        <w:t>simply</w:t>
      </w:r>
      <w:r w:rsidRPr="009322BB">
        <w:rPr>
          <w:rFonts w:eastAsia="Cambria"/>
          <w:sz w:val="16"/>
          <w:szCs w:val="26"/>
        </w:rPr>
        <w:t xml:space="preserve"> as a means </w:t>
      </w:r>
      <w:r w:rsidRPr="009322BB">
        <w:rPr>
          <w:rFonts w:eastAsia="Cambria"/>
          <w:b/>
          <w:iCs/>
          <w:szCs w:val="26"/>
          <w:u w:val="single"/>
        </w:rPr>
        <w:t>to get things done</w:t>
      </w:r>
      <w:r w:rsidRPr="009322BB">
        <w:rPr>
          <w:rFonts w:eastAsia="Cambria"/>
          <w:sz w:val="16"/>
          <w:szCs w:val="26"/>
        </w:rPr>
        <w:t xml:space="preserve">. Daniel </w:t>
      </w:r>
      <w:r w:rsidRPr="009322BB">
        <w:rPr>
          <w:rFonts w:eastAsia="Cambria"/>
          <w:szCs w:val="26"/>
          <w:u w:val="single"/>
        </w:rPr>
        <w:t>Bell, a professor of political science</w:t>
      </w:r>
      <w:r w:rsidRPr="009322BB">
        <w:rPr>
          <w:rFonts w:eastAsia="Cambria"/>
          <w:sz w:val="16"/>
          <w:szCs w:val="26"/>
        </w:rPr>
        <w:t xml:space="preserve"> at Shandong University in eastern China, </w:t>
      </w:r>
      <w:r w:rsidRPr="009322BB">
        <w:rPr>
          <w:rFonts w:eastAsia="Cambria"/>
          <w:szCs w:val="26"/>
          <w:u w:val="single"/>
        </w:rPr>
        <w:t xml:space="preserve">has written extensively about the </w:t>
      </w:r>
      <w:r w:rsidRPr="009322BB">
        <w:rPr>
          <w:rFonts w:eastAsia="Cambria"/>
          <w:b/>
          <w:iCs/>
          <w:szCs w:val="26"/>
          <w:u w:val="single"/>
        </w:rPr>
        <w:t>meritocratic advantages</w:t>
      </w:r>
      <w:r w:rsidRPr="009322BB">
        <w:rPr>
          <w:rFonts w:eastAsia="Cambria"/>
          <w:szCs w:val="26"/>
          <w:u w:val="single"/>
        </w:rPr>
        <w:t xml:space="preserve"> of China’s political system</w:t>
      </w:r>
      <w:r w:rsidRPr="009322BB">
        <w:rPr>
          <w:rFonts w:eastAsia="Cambria"/>
          <w:sz w:val="16"/>
          <w:szCs w:val="26"/>
        </w:rPr>
        <w:t xml:space="preserve">. Chinese leaders must pass a series of examinations and negotiate a complex bureaucracy before achieving national power. Xi Jinping may have benefited from </w:t>
      </w:r>
      <w:r w:rsidRPr="009322BB">
        <w:rPr>
          <w:rFonts w:eastAsia="Cambria"/>
          <w:szCs w:val="26"/>
          <w:u w:val="single"/>
        </w:rPr>
        <w:t>nepotism</w:t>
      </w:r>
      <w:r w:rsidRPr="009322BB">
        <w:rPr>
          <w:rFonts w:eastAsia="Cambria"/>
          <w:sz w:val="16"/>
          <w:szCs w:val="26"/>
        </w:rPr>
        <w:t xml:space="preserve">: His father, Xi Zhongxun, was a key Mao-era official. But the Chinese president also accumulated experience as the governor of two major Chinese provinces </w:t>
      </w:r>
      <w:r w:rsidRPr="009322BB">
        <w:rPr>
          <w:rFonts w:eastAsia="Cambria"/>
          <w:szCs w:val="26"/>
          <w:u w:val="single"/>
        </w:rPr>
        <w:t>and a stint as vice president</w:t>
      </w:r>
      <w:r w:rsidRPr="009322BB">
        <w:rPr>
          <w:rFonts w:eastAsia="Cambria"/>
          <w:sz w:val="16"/>
          <w:szCs w:val="26"/>
        </w:rPr>
        <w:t xml:space="preserve">. This, Bell argues, </w:t>
      </w:r>
      <w:r w:rsidRPr="009322BB">
        <w:rPr>
          <w:rFonts w:eastAsia="Cambria"/>
          <w:szCs w:val="26"/>
          <w:u w:val="single"/>
        </w:rPr>
        <w:t>has given Xi legitimacy in spite of never having to face voters</w:t>
      </w:r>
      <w:r w:rsidRPr="009322BB">
        <w:rPr>
          <w:rFonts w:eastAsia="Cambria"/>
          <w:sz w:val="16"/>
          <w:szCs w:val="26"/>
        </w:rPr>
        <w:t xml:space="preserve">. “I disagree with the view that there’s only one morally legitimate way of selecting leaders: </w:t>
      </w:r>
      <w:r w:rsidRPr="009322BB">
        <w:rPr>
          <w:rFonts w:eastAsia="Cambria"/>
          <w:b/>
          <w:iCs/>
          <w:szCs w:val="26"/>
          <w:u w:val="single"/>
        </w:rPr>
        <w:t>one person, one vote</w:t>
      </w:r>
      <w:r w:rsidRPr="009322BB">
        <w:rPr>
          <w:rFonts w:eastAsia="Cambria"/>
          <w:sz w:val="16"/>
          <w:szCs w:val="26"/>
        </w:rPr>
        <w:t xml:space="preserve">,” Bell said in an appearance at Asia Society in 2015. State-run media in China spun the chaotic outcome of </w:t>
      </w:r>
      <w:r w:rsidRPr="009322BB">
        <w:rPr>
          <w:rFonts w:eastAsia="Cambria"/>
          <w:szCs w:val="26"/>
          <w:u w:val="single"/>
        </w:rPr>
        <w:t>the Arab Spring uprisings</w:t>
      </w:r>
      <w:r w:rsidRPr="009322BB">
        <w:rPr>
          <w:rFonts w:eastAsia="Cambria"/>
          <w:sz w:val="16"/>
          <w:szCs w:val="26"/>
        </w:rPr>
        <w:t xml:space="preserve"> as an </w:t>
      </w:r>
      <w:r w:rsidRPr="009322BB">
        <w:rPr>
          <w:rFonts w:eastAsia="Cambria"/>
          <w:szCs w:val="26"/>
          <w:u w:val="single"/>
        </w:rPr>
        <w:t>example</w:t>
      </w:r>
      <w:r w:rsidRPr="009322BB">
        <w:rPr>
          <w:rFonts w:eastAsia="Cambria"/>
          <w:sz w:val="16"/>
          <w:szCs w:val="26"/>
        </w:rPr>
        <w:t xml:space="preserve"> of </w:t>
      </w:r>
      <w:r w:rsidRPr="009322BB">
        <w:rPr>
          <w:rFonts w:eastAsia="Cambria"/>
          <w:szCs w:val="26"/>
          <w:u w:val="single"/>
        </w:rPr>
        <w:t>democracy’s inherent flaws</w:t>
      </w:r>
      <w:r w:rsidRPr="009322BB">
        <w:rPr>
          <w:rFonts w:eastAsia="Cambria"/>
          <w:sz w:val="16"/>
          <w:szCs w:val="26"/>
        </w:rPr>
        <w:t xml:space="preserve">. The election of Donald </w:t>
      </w:r>
      <w:r w:rsidRPr="009322BB">
        <w:rPr>
          <w:rFonts w:eastAsia="Cambria"/>
          <w:szCs w:val="26"/>
          <w:u w:val="single"/>
        </w:rPr>
        <w:t>Trump only served to</w:t>
      </w:r>
      <w:r w:rsidRPr="009322BB">
        <w:rPr>
          <w:rFonts w:eastAsia="Cambria"/>
          <w:sz w:val="16"/>
          <w:szCs w:val="26"/>
        </w:rPr>
        <w:t xml:space="preserve"> further </w:t>
      </w:r>
      <w:r w:rsidRPr="009322BB">
        <w:rPr>
          <w:rFonts w:eastAsia="Cambria"/>
          <w:b/>
          <w:iCs/>
          <w:szCs w:val="26"/>
          <w:u w:val="single"/>
        </w:rPr>
        <w:t>reinforce this notion</w:t>
      </w:r>
      <w:r w:rsidRPr="009322BB">
        <w:rPr>
          <w:rFonts w:eastAsia="Cambria"/>
          <w:sz w:val="16"/>
          <w:szCs w:val="26"/>
        </w:rPr>
        <w:t xml:space="preserve">. “I remember talking to the Chinese ambassador, and he made a crack about how </w:t>
      </w:r>
      <w:r w:rsidRPr="009322BB">
        <w:rPr>
          <w:rFonts w:eastAsia="Cambria"/>
          <w:szCs w:val="26"/>
          <w:u w:val="single"/>
        </w:rPr>
        <w:t>in the U.S. you can be a nobody</w:t>
      </w:r>
      <w:r w:rsidRPr="009322BB">
        <w:rPr>
          <w:rFonts w:eastAsia="Cambria"/>
          <w:sz w:val="16"/>
          <w:szCs w:val="26"/>
        </w:rPr>
        <w:t xml:space="preserve"> one day </w:t>
      </w:r>
      <w:r w:rsidRPr="009322BB">
        <w:rPr>
          <w:rFonts w:eastAsia="Cambria"/>
          <w:szCs w:val="26"/>
          <w:u w:val="single"/>
        </w:rPr>
        <w:t>and the next day rise to power</w:t>
      </w:r>
      <w:r w:rsidRPr="009322BB">
        <w:rPr>
          <w:rFonts w:eastAsia="Cambria"/>
          <w:sz w:val="16"/>
          <w:szCs w:val="26"/>
        </w:rPr>
        <w:t>,” said Isaac Stone Fish, a senior fellow at Asia Society, “</w:t>
      </w:r>
      <w:r w:rsidRPr="009322BB">
        <w:rPr>
          <w:rFonts w:eastAsia="Cambria"/>
          <w:szCs w:val="26"/>
          <w:u w:val="single"/>
        </w:rPr>
        <w:t>and you can’t do that in China because you have to</w:t>
      </w:r>
      <w:r w:rsidRPr="009322BB">
        <w:rPr>
          <w:rFonts w:eastAsia="Cambria"/>
          <w:sz w:val="16"/>
          <w:szCs w:val="26"/>
        </w:rPr>
        <w:t xml:space="preserve"> go through all these different levels and </w:t>
      </w:r>
      <w:r w:rsidRPr="009322BB">
        <w:rPr>
          <w:rFonts w:eastAsia="Cambria"/>
          <w:szCs w:val="26"/>
          <w:u w:val="single"/>
        </w:rPr>
        <w:t>rise through the system</w:t>
      </w:r>
      <w:r w:rsidRPr="009322BB">
        <w:rPr>
          <w:rFonts w:eastAsia="Cambria"/>
          <w:sz w:val="16"/>
          <w:szCs w:val="2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9322BB">
        <w:rPr>
          <w:rFonts w:eastAsia="Cambria"/>
          <w:szCs w:val="26"/>
          <w:u w:val="single"/>
        </w:rPr>
        <w:t>Defenders of China’s</w:t>
      </w:r>
      <w:r w:rsidRPr="009322BB">
        <w:rPr>
          <w:rFonts w:eastAsia="Cambria"/>
          <w:sz w:val="16"/>
          <w:szCs w:val="26"/>
        </w:rPr>
        <w:t xml:space="preserve"> Communist </w:t>
      </w:r>
      <w:r w:rsidRPr="009322BB">
        <w:rPr>
          <w:rFonts w:eastAsia="Cambria"/>
          <w:szCs w:val="26"/>
          <w:u w:val="single"/>
        </w:rPr>
        <w:t>Party point to the country’s</w:t>
      </w:r>
      <w:r w:rsidRPr="009322BB">
        <w:rPr>
          <w:rFonts w:eastAsia="Cambria"/>
          <w:sz w:val="16"/>
          <w:szCs w:val="26"/>
        </w:rPr>
        <w:t xml:space="preserve"> near-</w:t>
      </w:r>
      <w:r w:rsidRPr="009322BB">
        <w:rPr>
          <w:rFonts w:eastAsia="Cambria"/>
          <w:b/>
          <w:iCs/>
          <w:szCs w:val="26"/>
          <w:u w:val="single"/>
        </w:rPr>
        <w:t>four-decade</w:t>
      </w:r>
      <w:r w:rsidRPr="009322BB">
        <w:rPr>
          <w:rFonts w:eastAsia="Cambria"/>
          <w:sz w:val="16"/>
          <w:szCs w:val="26"/>
        </w:rPr>
        <w:t xml:space="preserve"> run of </w:t>
      </w:r>
      <w:r w:rsidRPr="009322BB">
        <w:rPr>
          <w:rFonts w:eastAsia="Cambria"/>
          <w:b/>
          <w:iCs/>
          <w:szCs w:val="26"/>
          <w:u w:val="single"/>
        </w:rPr>
        <w:t>economic growth</w:t>
      </w:r>
      <w:r w:rsidRPr="009322BB">
        <w:rPr>
          <w:rFonts w:eastAsia="Cambria"/>
          <w:szCs w:val="26"/>
          <w:u w:val="single"/>
        </w:rPr>
        <w:t xml:space="preserve"> as proof that the system works</w:t>
      </w:r>
      <w:r w:rsidRPr="009322BB">
        <w:rPr>
          <w:rFonts w:eastAsia="Cambria"/>
          <w:sz w:val="16"/>
          <w:szCs w:val="2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9322BB">
        <w:rPr>
          <w:rFonts w:eastAsia="Cambria"/>
          <w:szCs w:val="26"/>
          <w:u w:val="single"/>
        </w:rPr>
        <w:t xml:space="preserve">China has taken steps to </w:t>
      </w:r>
      <w:r w:rsidRPr="009322BB">
        <w:rPr>
          <w:rFonts w:eastAsia="Cambria"/>
          <w:b/>
          <w:iCs/>
          <w:szCs w:val="26"/>
          <w:u w:val="single"/>
        </w:rPr>
        <w:t>systematize its government</w:t>
      </w:r>
      <w:r w:rsidRPr="009322BB">
        <w:rPr>
          <w:rFonts w:eastAsia="Cambria"/>
          <w:szCs w:val="26"/>
          <w:u w:val="single"/>
        </w:rPr>
        <w:t xml:space="preserve"> by introducing a mandatory retirement age for senior officials and establishing term limits</w:t>
      </w:r>
      <w:r w:rsidRPr="009322BB">
        <w:rPr>
          <w:rFonts w:eastAsia="Cambria"/>
          <w:sz w:val="16"/>
          <w:szCs w:val="26"/>
        </w:rPr>
        <w:t xml:space="preserve"> for its leaders. </w:t>
      </w:r>
      <w:r w:rsidRPr="009322BB">
        <w:rPr>
          <w:rFonts w:eastAsia="Cambria"/>
          <w:szCs w:val="26"/>
          <w:u w:val="single"/>
        </w:rPr>
        <w:t>The</w:t>
      </w:r>
      <w:r w:rsidRPr="009322BB">
        <w:rPr>
          <w:rFonts w:eastAsia="Cambria"/>
          <w:sz w:val="16"/>
          <w:szCs w:val="26"/>
        </w:rPr>
        <w:t xml:space="preserve"> Communist </w:t>
      </w:r>
      <w:r w:rsidRPr="009322BB">
        <w:rPr>
          <w:rFonts w:eastAsia="Cambria"/>
          <w:szCs w:val="26"/>
          <w:u w:val="single"/>
        </w:rPr>
        <w:t>Party’s</w:t>
      </w:r>
      <w:r w:rsidRPr="009322BB">
        <w:rPr>
          <w:rFonts w:eastAsia="Cambria"/>
          <w:sz w:val="16"/>
          <w:szCs w:val="26"/>
        </w:rPr>
        <w:t xml:space="preserve"> Standing Committee of the </w:t>
      </w:r>
      <w:r w:rsidRPr="009322BB">
        <w:rPr>
          <w:rFonts w:eastAsia="Cambria"/>
          <w:szCs w:val="26"/>
          <w:u w:val="single"/>
        </w:rPr>
        <w:t xml:space="preserve">Politburo, a seven-man body that stands atop China’s government pyramid, is designed to </w:t>
      </w:r>
      <w:r w:rsidRPr="009322BB">
        <w:rPr>
          <w:rFonts w:eastAsia="Cambria"/>
          <w:b/>
          <w:iCs/>
          <w:szCs w:val="26"/>
          <w:u w:val="single"/>
        </w:rPr>
        <w:t>divide</w:t>
      </w:r>
      <w:r w:rsidRPr="009322BB">
        <w:rPr>
          <w:rFonts w:eastAsia="Cambria"/>
          <w:sz w:val="16"/>
          <w:szCs w:val="26"/>
        </w:rPr>
        <w:t xml:space="preserve"> the </w:t>
      </w:r>
      <w:r w:rsidRPr="009322BB">
        <w:rPr>
          <w:rFonts w:eastAsia="Cambria"/>
          <w:b/>
          <w:iCs/>
          <w:szCs w:val="26"/>
          <w:u w:val="single"/>
        </w:rPr>
        <w:t>responsibilities of government</w:t>
      </w:r>
      <w:r w:rsidRPr="009322BB">
        <w:rPr>
          <w:rFonts w:eastAsia="Cambria"/>
          <w:szCs w:val="26"/>
          <w:u w:val="single"/>
        </w:rPr>
        <w:t xml:space="preserve"> and ensure </w:t>
      </w:r>
      <w:r w:rsidRPr="009322BB">
        <w:rPr>
          <w:rFonts w:eastAsia="Cambria"/>
          <w:b/>
          <w:iCs/>
          <w:szCs w:val="26"/>
          <w:u w:val="single"/>
        </w:rPr>
        <w:t>no one individual assumes too much power</w:t>
      </w:r>
      <w:r w:rsidRPr="009322BB">
        <w:rPr>
          <w:rFonts w:eastAsia="Cambria"/>
          <w:sz w:val="16"/>
          <w:szCs w:val="2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9322BB">
        <w:rPr>
          <w:rFonts w:eastAsia="Cambria"/>
          <w:szCs w:val="26"/>
          <w:u w:val="single"/>
        </w:rPr>
        <w:t xml:space="preserve">democracy’s decline may prove </w:t>
      </w:r>
      <w:r w:rsidRPr="009322BB">
        <w:rPr>
          <w:rFonts w:eastAsia="Cambria"/>
          <w:b/>
          <w:iCs/>
          <w:szCs w:val="26"/>
          <w:u w:val="single"/>
        </w:rPr>
        <w:t>advantageous to China</w:t>
      </w:r>
      <w:r w:rsidRPr="009322BB">
        <w:rPr>
          <w:rFonts w:eastAsia="Cambria"/>
          <w:sz w:val="16"/>
          <w:szCs w:val="26"/>
        </w:rPr>
        <w:t xml:space="preserve"> in other ways. For one, </w:t>
      </w:r>
      <w:r w:rsidRPr="009322BB">
        <w:rPr>
          <w:rFonts w:eastAsia="Cambria"/>
          <w:szCs w:val="26"/>
          <w:u w:val="single"/>
        </w:rPr>
        <w:t xml:space="preserve">it would </w:t>
      </w:r>
      <w:r w:rsidRPr="009322BB">
        <w:rPr>
          <w:rFonts w:eastAsia="Cambria"/>
          <w:b/>
          <w:iCs/>
          <w:szCs w:val="26"/>
          <w:u w:val="single"/>
        </w:rPr>
        <w:t>weaken the democratic movement</w:t>
      </w:r>
      <w:r w:rsidRPr="009322BB">
        <w:rPr>
          <w:rFonts w:eastAsia="Cambria"/>
          <w:sz w:val="16"/>
          <w:szCs w:val="26"/>
        </w:rPr>
        <w:t xml:space="preserve"> in Hong Kong, </w:t>
      </w:r>
      <w:r w:rsidRPr="009322BB">
        <w:rPr>
          <w:rFonts w:eastAsia="Cambria"/>
          <w:szCs w:val="26"/>
          <w:u w:val="single"/>
        </w:rPr>
        <w:t>which has</w:t>
      </w:r>
      <w:r w:rsidRPr="009322BB">
        <w:rPr>
          <w:rFonts w:eastAsia="Cambria"/>
          <w:sz w:val="16"/>
          <w:szCs w:val="26"/>
        </w:rPr>
        <w:t xml:space="preserve"> vied with pro-Beijing elements for political control of the Chinese territory, and </w:t>
      </w:r>
      <w:r w:rsidRPr="009322BB">
        <w:rPr>
          <w:rFonts w:eastAsia="Cambria"/>
          <w:szCs w:val="26"/>
          <w:u w:val="single"/>
        </w:rPr>
        <w:t>deter</w:t>
      </w:r>
      <w:r w:rsidRPr="009322BB">
        <w:rPr>
          <w:rFonts w:eastAsia="Cambria"/>
          <w:sz w:val="16"/>
          <w:szCs w:val="26"/>
        </w:rPr>
        <w:t xml:space="preserve"> would-be </w:t>
      </w:r>
      <w:r w:rsidRPr="009322BB">
        <w:rPr>
          <w:rFonts w:eastAsia="Cambria"/>
          <w:szCs w:val="26"/>
          <w:u w:val="single"/>
        </w:rPr>
        <w:t>Chinese dissidents from challenging Communist Party rule</w:t>
      </w:r>
      <w:r w:rsidRPr="009322BB">
        <w:rPr>
          <w:rFonts w:eastAsia="Cambria"/>
          <w:sz w:val="16"/>
          <w:szCs w:val="26"/>
        </w:rPr>
        <w:t xml:space="preserve"> on the mainland. In addition, Klaas argues, </w:t>
      </w:r>
      <w:r w:rsidRPr="009322BB">
        <w:rPr>
          <w:rFonts w:eastAsia="Cambria"/>
          <w:szCs w:val="26"/>
          <w:u w:val="single"/>
        </w:rPr>
        <w:t xml:space="preserve">the American absence of support for democracy </w:t>
      </w:r>
      <w:r w:rsidRPr="009322BB">
        <w:rPr>
          <w:rFonts w:eastAsia="Cambria"/>
          <w:b/>
          <w:iCs/>
          <w:szCs w:val="26"/>
          <w:u w:val="single"/>
        </w:rPr>
        <w:t>leaves a vacuum</w:t>
      </w:r>
      <w:r w:rsidRPr="009322BB">
        <w:rPr>
          <w:rFonts w:eastAsia="Cambria"/>
          <w:szCs w:val="26"/>
          <w:u w:val="single"/>
        </w:rPr>
        <w:t xml:space="preserve"> in emerging states that Washington’s geopolitical rivals in</w:t>
      </w:r>
      <w:r w:rsidRPr="009322BB">
        <w:rPr>
          <w:rFonts w:eastAsia="Cambria"/>
          <w:sz w:val="16"/>
          <w:szCs w:val="26"/>
        </w:rPr>
        <w:t xml:space="preserve"> Moscow and </w:t>
      </w:r>
      <w:r w:rsidRPr="009322BB">
        <w:rPr>
          <w:rFonts w:eastAsia="Cambria"/>
          <w:b/>
          <w:iCs/>
          <w:szCs w:val="26"/>
          <w:u w:val="single"/>
        </w:rPr>
        <w:t>Beijing might fill</w:t>
      </w:r>
      <w:r w:rsidRPr="009322BB">
        <w:rPr>
          <w:rFonts w:eastAsia="Cambria"/>
          <w:sz w:val="16"/>
          <w:szCs w:val="26"/>
        </w:rPr>
        <w:t>. “</w:t>
      </w:r>
      <w:r w:rsidRPr="009322BB">
        <w:rPr>
          <w:rFonts w:eastAsia="Cambria"/>
          <w:szCs w:val="26"/>
          <w:u w:val="single"/>
        </w:rPr>
        <w:t>The ‘America First’ mentality</w:t>
      </w:r>
      <w:r w:rsidRPr="009322BB">
        <w:rPr>
          <w:rFonts w:eastAsia="Cambria"/>
          <w:sz w:val="16"/>
          <w:szCs w:val="26"/>
        </w:rPr>
        <w:t xml:space="preserve">, or the mentality that it’s not our business, </w:t>
      </w:r>
      <w:r w:rsidRPr="009322BB">
        <w:rPr>
          <w:rFonts w:eastAsia="Cambria"/>
          <w:szCs w:val="26"/>
          <w:u w:val="single"/>
        </w:rPr>
        <w:t>makes the mistake that thinking that</w:t>
      </w:r>
      <w:r w:rsidRPr="009322BB">
        <w:rPr>
          <w:rFonts w:eastAsia="Cambria"/>
          <w:sz w:val="16"/>
          <w:szCs w:val="26"/>
        </w:rPr>
        <w:t xml:space="preserve"> the </w:t>
      </w:r>
      <w:r w:rsidRPr="009322BB">
        <w:rPr>
          <w:rFonts w:eastAsia="Cambria"/>
          <w:szCs w:val="26"/>
          <w:u w:val="single"/>
        </w:rPr>
        <w:t>withdrawal of Western influence means</w:t>
      </w:r>
      <w:r w:rsidRPr="009322BB">
        <w:rPr>
          <w:rFonts w:eastAsia="Cambria"/>
          <w:sz w:val="16"/>
          <w:szCs w:val="26"/>
        </w:rPr>
        <w:t xml:space="preserve"> there’s </w:t>
      </w:r>
      <w:r w:rsidRPr="009322BB">
        <w:rPr>
          <w:rFonts w:eastAsia="Cambria"/>
          <w:szCs w:val="26"/>
          <w:u w:val="single"/>
        </w:rPr>
        <w:t>self-determination</w:t>
      </w:r>
      <w:r w:rsidRPr="009322BB">
        <w:rPr>
          <w:rFonts w:eastAsia="Cambria"/>
          <w:sz w:val="16"/>
          <w:szCs w:val="26"/>
        </w:rPr>
        <w:t>,” says Klaas. “ [</w:t>
      </w:r>
      <w:r w:rsidRPr="009322BB">
        <w:rPr>
          <w:rFonts w:eastAsia="Cambria"/>
          <w:szCs w:val="26"/>
          <w:u w:val="single"/>
        </w:rPr>
        <w:t xml:space="preserve">But what it means is] that </w:t>
      </w:r>
      <w:r w:rsidRPr="009322BB">
        <w:rPr>
          <w:rFonts w:eastAsia="Cambria"/>
          <w:b/>
          <w:iCs/>
          <w:szCs w:val="26"/>
          <w:u w:val="single"/>
        </w:rPr>
        <w:t>China</w:t>
      </w:r>
      <w:r w:rsidRPr="009322BB">
        <w:rPr>
          <w:rFonts w:eastAsia="Cambria"/>
          <w:sz w:val="16"/>
          <w:szCs w:val="26"/>
        </w:rPr>
        <w:t xml:space="preserve"> and Russia </w:t>
      </w:r>
      <w:r w:rsidRPr="009322BB">
        <w:rPr>
          <w:rFonts w:eastAsia="Cambria"/>
          <w:b/>
          <w:iCs/>
          <w:szCs w:val="26"/>
          <w:u w:val="single"/>
        </w:rPr>
        <w:t>control things</w:t>
      </w:r>
      <w:r w:rsidRPr="009322BB">
        <w:rPr>
          <w:rFonts w:eastAsia="Cambria"/>
          <w:sz w:val="16"/>
          <w:szCs w:val="26"/>
        </w:rPr>
        <w:t xml:space="preserve">. </w:t>
      </w:r>
      <w:r w:rsidRPr="009322BB">
        <w:rPr>
          <w:rFonts w:eastAsia="Cambria"/>
          <w:szCs w:val="26"/>
          <w:u w:val="single"/>
        </w:rPr>
        <w:t>It’s not</w:t>
      </w:r>
      <w:r w:rsidRPr="009322BB">
        <w:rPr>
          <w:rFonts w:eastAsia="Cambria"/>
          <w:sz w:val="16"/>
          <w:szCs w:val="26"/>
        </w:rPr>
        <w:t xml:space="preserve"> something </w:t>
      </w:r>
      <w:r w:rsidRPr="009322BB">
        <w:rPr>
          <w:rFonts w:eastAsia="Cambria"/>
          <w:szCs w:val="26"/>
          <w:u w:val="single"/>
        </w:rPr>
        <w:t>where if the West leaves, then</w:t>
      </w:r>
      <w:r w:rsidRPr="009322BB">
        <w:rPr>
          <w:rFonts w:eastAsia="Cambria"/>
          <w:sz w:val="16"/>
          <w:szCs w:val="26"/>
        </w:rPr>
        <w:t xml:space="preserve">, say, </w:t>
      </w:r>
      <w:r w:rsidRPr="009322BB">
        <w:rPr>
          <w:rFonts w:eastAsia="Cambria"/>
          <w:szCs w:val="26"/>
          <w:u w:val="single"/>
        </w:rPr>
        <w:t>Malawi will be free to choose</w:t>
      </w:r>
      <w:r w:rsidRPr="009322BB">
        <w:rPr>
          <w:rFonts w:eastAsia="Cambria"/>
          <w:sz w:val="16"/>
          <w:szCs w:val="26"/>
        </w:rPr>
        <w:t xml:space="preserve">. </w:t>
      </w:r>
      <w:r w:rsidRPr="009322BB">
        <w:rPr>
          <w:rFonts w:eastAsia="Cambria"/>
          <w:szCs w:val="26"/>
          <w:u w:val="single"/>
        </w:rPr>
        <w:t xml:space="preserve">It’s a </w:t>
      </w:r>
      <w:r w:rsidRPr="009322BB">
        <w:rPr>
          <w:rFonts w:eastAsia="Cambria"/>
          <w:b/>
          <w:iCs/>
          <w:szCs w:val="26"/>
          <w:u w:val="single"/>
        </w:rPr>
        <w:t>global foreign policy battle</w:t>
      </w:r>
      <w:r w:rsidRPr="009322BB">
        <w:rPr>
          <w:rFonts w:eastAsia="Cambria"/>
          <w:szCs w:val="26"/>
          <w:u w:val="single"/>
        </w:rPr>
        <w:t xml:space="preserve">, and the West’s losses are </w:t>
      </w:r>
      <w:r w:rsidRPr="009322BB">
        <w:rPr>
          <w:rFonts w:eastAsia="Cambria"/>
          <w:b/>
          <w:iCs/>
          <w:szCs w:val="26"/>
          <w:u w:val="single"/>
        </w:rPr>
        <w:t>China's</w:t>
      </w:r>
      <w:r w:rsidRPr="009322BB">
        <w:rPr>
          <w:rFonts w:eastAsia="Cambria"/>
          <w:sz w:val="16"/>
          <w:szCs w:val="26"/>
        </w:rPr>
        <w:t xml:space="preserve"> and Russia’s </w:t>
      </w:r>
      <w:r w:rsidRPr="009322BB">
        <w:rPr>
          <w:rFonts w:eastAsia="Cambria"/>
          <w:b/>
          <w:iCs/>
          <w:szCs w:val="26"/>
          <w:u w:val="single"/>
        </w:rPr>
        <w:t>gains</w:t>
      </w:r>
      <w:r w:rsidRPr="009322BB">
        <w:rPr>
          <w:rFonts w:eastAsia="Cambria"/>
          <w:sz w:val="16"/>
          <w:szCs w:val="26"/>
        </w:rPr>
        <w:t xml:space="preserve">.” Before the U.S. can promote democracy overseas, though the country may need to firm up support for it at home. </w:t>
      </w:r>
      <w:r w:rsidRPr="009322BB">
        <w:rPr>
          <w:rFonts w:eastAsia="Cambria"/>
          <w:szCs w:val="26"/>
          <w:u w:val="single"/>
        </w:rPr>
        <w:t>A Harvard study</w:t>
      </w:r>
      <w:r w:rsidRPr="009322BB">
        <w:rPr>
          <w:rFonts w:eastAsia="Cambria"/>
          <w:sz w:val="16"/>
          <w:szCs w:val="26"/>
        </w:rPr>
        <w:t xml:space="preserve"> conducted in November </w:t>
      </w:r>
      <w:r w:rsidRPr="009322BB">
        <w:rPr>
          <w:rFonts w:eastAsia="Cambria"/>
          <w:szCs w:val="26"/>
          <w:u w:val="single"/>
        </w:rPr>
        <w:t>found that just 19 percent of</w:t>
      </w:r>
      <w:r w:rsidRPr="009322BB">
        <w:rPr>
          <w:rFonts w:eastAsia="Cambria"/>
          <w:sz w:val="16"/>
          <w:szCs w:val="26"/>
        </w:rPr>
        <w:t xml:space="preserve"> American </w:t>
      </w:r>
      <w:r w:rsidRPr="009322BB">
        <w:rPr>
          <w:rFonts w:eastAsia="Cambria"/>
          <w:szCs w:val="26"/>
          <w:u w:val="single"/>
        </w:rPr>
        <w:t>millennials believe that a military takeover is not legitimate in democracy</w:t>
      </w:r>
      <w:r w:rsidRPr="009322BB">
        <w:rPr>
          <w:rFonts w:eastAsia="Cambria"/>
          <w:sz w:val="16"/>
          <w:szCs w:val="26"/>
        </w:rPr>
        <w:t xml:space="preserve"> compared to 45 percent of those older. </w:t>
      </w:r>
      <w:r w:rsidRPr="009322BB">
        <w:rPr>
          <w:rFonts w:eastAsia="Cambria"/>
          <w:szCs w:val="26"/>
          <w:u w:val="single"/>
        </w:rPr>
        <w:t>26 percent of millennials</w:t>
      </w:r>
      <w:r w:rsidRPr="009322BB">
        <w:rPr>
          <w:rFonts w:eastAsia="Cambria"/>
          <w:sz w:val="16"/>
          <w:szCs w:val="26"/>
        </w:rPr>
        <w:t xml:space="preserve"> likewise </w:t>
      </w:r>
      <w:r w:rsidRPr="009322BB">
        <w:rPr>
          <w:rFonts w:eastAsia="Cambria"/>
          <w:szCs w:val="26"/>
          <w:u w:val="single"/>
        </w:rPr>
        <w:t>feel that choosing leaders through free elections is “unimportant</w:t>
      </w:r>
      <w:r w:rsidRPr="009322BB">
        <w:rPr>
          <w:rFonts w:eastAsia="Cambria"/>
          <w:sz w:val="16"/>
          <w:szCs w:val="26"/>
        </w:rPr>
        <w:t>,” a sentiment shared by just 14 percent of Baby Boomers. “</w:t>
      </w:r>
      <w:r w:rsidRPr="009322BB">
        <w:rPr>
          <w:rFonts w:eastAsia="Cambria"/>
          <w:szCs w:val="26"/>
          <w:u w:val="single"/>
        </w:rPr>
        <w:t>A lot of people</w:t>
      </w:r>
      <w:r w:rsidRPr="009322BB">
        <w:rPr>
          <w:rFonts w:eastAsia="Cambria"/>
          <w:sz w:val="16"/>
          <w:szCs w:val="26"/>
        </w:rPr>
        <w:t xml:space="preserve"> growing up </w:t>
      </w:r>
      <w:r w:rsidRPr="009322BB">
        <w:rPr>
          <w:rFonts w:eastAsia="Cambria"/>
          <w:szCs w:val="26"/>
          <w:u w:val="single"/>
        </w:rPr>
        <w:t xml:space="preserve">now </w:t>
      </w:r>
      <w:r w:rsidRPr="009322BB">
        <w:rPr>
          <w:rFonts w:eastAsia="Cambria"/>
          <w:b/>
          <w:iCs/>
          <w:szCs w:val="26"/>
          <w:u w:val="single"/>
        </w:rPr>
        <w:t>don’t understand</w:t>
      </w:r>
      <w:r w:rsidRPr="009322BB">
        <w:rPr>
          <w:rFonts w:eastAsia="Cambria"/>
          <w:szCs w:val="26"/>
          <w:u w:val="single"/>
        </w:rPr>
        <w:t xml:space="preserve"> what it’s like not to live in a free society</w:t>
      </w:r>
      <w:r w:rsidRPr="009322BB">
        <w:rPr>
          <w:rFonts w:eastAsia="Cambria"/>
          <w:sz w:val="16"/>
          <w:szCs w:val="26"/>
        </w:rPr>
        <w:t xml:space="preserve"> in the West,” says Klaas. “That, combined with the "end of history," assumed that democracy is the natural way of things. “In fact, </w:t>
      </w:r>
      <w:r w:rsidRPr="009322BB">
        <w:rPr>
          <w:rFonts w:eastAsia="Cambria"/>
          <w:szCs w:val="26"/>
          <w:u w:val="single"/>
        </w:rPr>
        <w:t xml:space="preserve">democracy is the </w:t>
      </w:r>
      <w:r w:rsidRPr="009322BB">
        <w:rPr>
          <w:rFonts w:eastAsia="Cambria"/>
          <w:b/>
          <w:iCs/>
          <w:szCs w:val="26"/>
          <w:u w:val="single"/>
        </w:rPr>
        <w:t>least organic and least natural</w:t>
      </w:r>
      <w:r w:rsidRPr="009322BB">
        <w:rPr>
          <w:rFonts w:eastAsia="Cambria"/>
          <w:szCs w:val="26"/>
          <w:u w:val="single"/>
        </w:rPr>
        <w:t xml:space="preserve"> way we’ve had</w:t>
      </w:r>
      <w:r w:rsidRPr="009322BB">
        <w:rPr>
          <w:rFonts w:eastAsia="Cambria"/>
          <w:sz w:val="16"/>
          <w:szCs w:val="26"/>
        </w:rPr>
        <w:t xml:space="preserve">." </w:t>
      </w:r>
    </w:p>
    <w:p w14:paraId="7E052827" w14:textId="77777777" w:rsidR="006D304B" w:rsidRPr="009322BB" w:rsidRDefault="006D304B" w:rsidP="006D304B"/>
    <w:p w14:paraId="57191CEE" w14:textId="77777777" w:rsidR="006D304B" w:rsidRPr="009322BB" w:rsidRDefault="006D304B" w:rsidP="006D304B">
      <w:pPr>
        <w:keepNext/>
        <w:keepLines/>
        <w:spacing w:before="40"/>
        <w:outlineLvl w:val="3"/>
        <w:rPr>
          <w:rFonts w:eastAsia="MS Gothic" w:cs="Times New Roman"/>
          <w:b/>
          <w:iCs/>
        </w:rPr>
      </w:pPr>
      <w:r w:rsidRPr="009322BB">
        <w:rPr>
          <w:rFonts w:eastAsia="MS Gothic" w:cs="Times New Roman"/>
          <w:b/>
          <w:iCs/>
        </w:rPr>
        <w:t xml:space="preserve">Democracy doesn’t solve war - it increases hostility. </w:t>
      </w:r>
    </w:p>
    <w:p w14:paraId="7977A7AE" w14:textId="77777777" w:rsidR="006D304B" w:rsidRPr="009322BB" w:rsidRDefault="006D304B" w:rsidP="006D304B">
      <w:pPr>
        <w:rPr>
          <w:rFonts w:eastAsia="Cambria"/>
          <w:sz w:val="16"/>
          <w:szCs w:val="16"/>
        </w:rPr>
      </w:pPr>
      <w:r w:rsidRPr="009322BB">
        <w:rPr>
          <w:rFonts w:eastAsia="Cambria"/>
          <w:b/>
          <w:bCs/>
          <w:u w:val="single"/>
        </w:rPr>
        <w:t>Ghatak et al. 17</w:t>
      </w:r>
      <w:r w:rsidRPr="009322BB">
        <w:rPr>
          <w:rFonts w:eastAsia="Cambria"/>
          <w:sz w:val="16"/>
          <w:szCs w:val="16"/>
        </w:rPr>
        <w:t xml:space="preserve">—Sam Ghatak is a Lecturer in Political Science at the University of Tennessee Knoxville; Aaron Gold is a PhD Student in Political Science at UT Knoxville; Brandon C. Prins is a Professor and Director of Graduate Studies of Political Science at UT Knoxville [“External threat and the limits of democratic pacifism,” </w:t>
      </w:r>
      <w:r w:rsidRPr="009322BB">
        <w:rPr>
          <w:rFonts w:eastAsia="Cambria"/>
          <w:i/>
          <w:sz w:val="16"/>
          <w:szCs w:val="16"/>
        </w:rPr>
        <w:t>Conflict Management and Peace Science</w:t>
      </w:r>
      <w:r w:rsidRPr="009322BB">
        <w:rPr>
          <w:rFonts w:eastAsia="Cambria"/>
          <w:sz w:val="16"/>
          <w:szCs w:val="16"/>
        </w:rPr>
        <w:t>, Vol. 34, No. 2, p. 141-159, Emory Libraries]</w:t>
      </w:r>
    </w:p>
    <w:p w14:paraId="7E68BA83" w14:textId="77777777" w:rsidR="006D304B" w:rsidRPr="009322BB" w:rsidRDefault="006D304B" w:rsidP="006D304B">
      <w:pPr>
        <w:rPr>
          <w:rFonts w:eastAsia="Cambria"/>
          <w:sz w:val="16"/>
          <w:szCs w:val="26"/>
        </w:rPr>
      </w:pPr>
      <w:r w:rsidRPr="009322BB">
        <w:rPr>
          <w:rFonts w:eastAsia="Cambria"/>
          <w:szCs w:val="26"/>
          <w:u w:val="single"/>
        </w:rPr>
        <w:t xml:space="preserve">Conclusion It has become a </w:t>
      </w:r>
      <w:r w:rsidRPr="009322BB">
        <w:rPr>
          <w:rFonts w:eastAsia="Cambria"/>
          <w:b/>
          <w:iCs/>
          <w:szCs w:val="26"/>
          <w:u w:val="single"/>
        </w:rPr>
        <w:t>stylized fact</w:t>
      </w:r>
      <w:r w:rsidRPr="009322BB">
        <w:rPr>
          <w:rFonts w:eastAsia="Cambria"/>
          <w:szCs w:val="26"/>
          <w:u w:val="single"/>
        </w:rPr>
        <w:t xml:space="preserve"> that dyadic democracy lowers the hazard of armed conflict</w:t>
      </w:r>
      <w:r w:rsidRPr="009322BB">
        <w:rPr>
          <w:rFonts w:eastAsia="Cambria"/>
          <w:sz w:val="16"/>
          <w:szCs w:val="26"/>
        </w:rPr>
        <w:t xml:space="preserve">. While </w:t>
      </w:r>
      <w:r w:rsidRPr="009322BB">
        <w:rPr>
          <w:rFonts w:eastAsia="Cambria"/>
          <w:szCs w:val="26"/>
          <w:u w:val="single"/>
        </w:rPr>
        <w:t>the Democratic Peace has faced many challenges</w:t>
      </w:r>
      <w:r w:rsidRPr="009322BB">
        <w:rPr>
          <w:rFonts w:eastAsia="Cambria"/>
          <w:sz w:val="16"/>
          <w:szCs w:val="26"/>
        </w:rPr>
        <w:t xml:space="preserve">, we believe </w:t>
      </w:r>
      <w:r w:rsidRPr="009322BB">
        <w:rPr>
          <w:rFonts w:eastAsia="Cambria"/>
          <w:szCs w:val="26"/>
          <w:u w:val="single"/>
        </w:rPr>
        <w:t xml:space="preserve">the most significant challenge has come from the argument that the pacifying effect of democracy is </w:t>
      </w:r>
      <w:r w:rsidRPr="009322BB">
        <w:rPr>
          <w:rFonts w:eastAsia="Cambria"/>
          <w:b/>
          <w:iCs/>
          <w:szCs w:val="26"/>
          <w:u w:val="single"/>
        </w:rPr>
        <w:t>epiphenomenal to territorial issues</w:t>
      </w:r>
      <w:r w:rsidRPr="009322BB">
        <w:rPr>
          <w:rFonts w:eastAsia="Cambria"/>
          <w:szCs w:val="26"/>
          <w:u w:val="single"/>
        </w:rPr>
        <w:t>, specifically the external threats that they pose</w:t>
      </w:r>
      <w:r w:rsidRPr="009322BB">
        <w:rPr>
          <w:rFonts w:eastAsia="Cambria"/>
          <w:sz w:val="16"/>
          <w:szCs w:val="26"/>
        </w:rPr>
        <w:t xml:space="preserve">. </w:t>
      </w:r>
      <w:r w:rsidRPr="009322BB">
        <w:rPr>
          <w:rFonts w:eastAsia="Cambria"/>
          <w:szCs w:val="26"/>
          <w:u w:val="single"/>
        </w:rPr>
        <w:t xml:space="preserve">This argument sees the lower hazards of armed conflict among democracies </w:t>
      </w:r>
      <w:r w:rsidRPr="009322BB">
        <w:rPr>
          <w:rFonts w:eastAsia="Cambria"/>
          <w:b/>
          <w:iCs/>
          <w:szCs w:val="26"/>
          <w:u w:val="single"/>
        </w:rPr>
        <w:t>not</w:t>
      </w:r>
      <w:r w:rsidRPr="009322BB">
        <w:rPr>
          <w:rFonts w:eastAsia="Cambria"/>
          <w:szCs w:val="26"/>
          <w:u w:val="single"/>
        </w:rPr>
        <w:t xml:space="preserve"> as a product of shared norms or institutional structures, but as a </w:t>
      </w:r>
      <w:r w:rsidRPr="009322BB">
        <w:rPr>
          <w:rFonts w:eastAsia="Cambria"/>
          <w:b/>
          <w:iCs/>
          <w:szCs w:val="26"/>
          <w:u w:val="single"/>
        </w:rPr>
        <w:t>result of settled borders</w:t>
      </w:r>
      <w:r w:rsidRPr="009322BB">
        <w:rPr>
          <w:rFonts w:eastAsia="Cambria"/>
          <w:sz w:val="16"/>
          <w:szCs w:val="2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9322BB">
        <w:rPr>
          <w:rFonts w:eastAsia="Cambria"/>
          <w:szCs w:val="26"/>
          <w:u w:val="single"/>
        </w:rPr>
        <w:t xml:space="preserve">Efforts to assess democratic pacifism have largely </w:t>
      </w:r>
      <w:r w:rsidRPr="009322BB">
        <w:rPr>
          <w:rFonts w:eastAsia="Cambria"/>
          <w:b/>
          <w:iCs/>
          <w:szCs w:val="26"/>
          <w:u w:val="single"/>
        </w:rPr>
        <w:t>ignored rivalry</w:t>
      </w:r>
      <w:r w:rsidRPr="009322BB">
        <w:rPr>
          <w:rFonts w:eastAsia="Cambria"/>
          <w:szCs w:val="26"/>
          <w:u w:val="single"/>
        </w:rPr>
        <w:t xml:space="preserve"> as a context conditioning the behavior of democratic leaders</w:t>
      </w:r>
      <w:r w:rsidRPr="009322BB">
        <w:rPr>
          <w:rFonts w:eastAsia="Cambria"/>
          <w:sz w:val="16"/>
          <w:szCs w:val="26"/>
        </w:rPr>
        <w:t xml:space="preserve">. To be sure, research demonstrates rivals to have higher probabilities of armed conflict and democracies rarely to be rivals. But </w:t>
      </w:r>
      <w:r w:rsidRPr="009322BB">
        <w:rPr>
          <w:rFonts w:eastAsia="Cambria"/>
          <w:szCs w:val="26"/>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9322BB">
        <w:rPr>
          <w:rFonts w:eastAsia="Cambria"/>
          <w:b/>
          <w:iCs/>
          <w:szCs w:val="26"/>
          <w:u w:val="single"/>
        </w:rPr>
        <w:t>external threat</w:t>
      </w:r>
      <w:r w:rsidRPr="009322BB">
        <w:rPr>
          <w:rFonts w:eastAsia="Cambria"/>
          <w:szCs w:val="26"/>
          <w:u w:val="single"/>
        </w:rPr>
        <w:t xml:space="preserve">, be that threat disputed territory or strategic rivalry, may be the key mechanism by which democratic leaders, owing to </w:t>
      </w:r>
      <w:r w:rsidRPr="009322BB">
        <w:rPr>
          <w:rFonts w:eastAsia="Cambria"/>
          <w:b/>
          <w:iCs/>
          <w:szCs w:val="26"/>
          <w:u w:val="single"/>
        </w:rPr>
        <w:t>audience costs</w:t>
      </w:r>
      <w:r w:rsidRPr="009322BB">
        <w:rPr>
          <w:rFonts w:eastAsia="Cambria"/>
          <w:szCs w:val="26"/>
          <w:u w:val="single"/>
        </w:rPr>
        <w:t xml:space="preserve">, </w:t>
      </w:r>
      <w:r w:rsidRPr="009322BB">
        <w:rPr>
          <w:rFonts w:eastAsia="Cambria"/>
          <w:b/>
          <w:iCs/>
          <w:szCs w:val="26"/>
          <w:u w:val="single"/>
        </w:rPr>
        <w:t>resolve</w:t>
      </w:r>
      <w:r w:rsidRPr="009322BB">
        <w:rPr>
          <w:rFonts w:eastAsia="Cambria"/>
          <w:szCs w:val="26"/>
          <w:u w:val="single"/>
        </w:rPr>
        <w:t xml:space="preserve"> and </w:t>
      </w:r>
      <w:r w:rsidRPr="009322BB">
        <w:rPr>
          <w:rFonts w:eastAsia="Cambria"/>
          <w:b/>
          <w:iCs/>
          <w:szCs w:val="26"/>
          <w:u w:val="single"/>
        </w:rPr>
        <w:t>electoral pressures</w:t>
      </w:r>
      <w:r w:rsidRPr="009322BB">
        <w:rPr>
          <w:rFonts w:eastAsia="Cambria"/>
          <w:szCs w:val="26"/>
          <w:u w:val="single"/>
        </w:rPr>
        <w:t xml:space="preserve">, </w:t>
      </w:r>
      <w:r w:rsidRPr="009322BB">
        <w:rPr>
          <w:rFonts w:eastAsia="Cambria"/>
          <w:b/>
          <w:iCs/>
          <w:szCs w:val="26"/>
          <w:u w:val="single"/>
        </w:rPr>
        <w:t>fail to resolve problems nonviolently</w:t>
      </w:r>
      <w:r w:rsidRPr="009322BB">
        <w:rPr>
          <w:rFonts w:eastAsia="Cambria"/>
          <w:sz w:val="16"/>
          <w:szCs w:val="26"/>
        </w:rPr>
        <w:t xml:space="preserve">. </w:t>
      </w:r>
      <w:r w:rsidRPr="009322BB">
        <w:rPr>
          <w:rFonts w:eastAsia="Cambria"/>
          <w:szCs w:val="26"/>
          <w:u w:val="single"/>
        </w:rPr>
        <w:t>This study has sought a ‘‘hard test’’ of the Democratic Peace by testing the conditional effects of joint democracy on armed conflict when external threat is present</w:t>
      </w:r>
      <w:r w:rsidRPr="009322BB">
        <w:rPr>
          <w:rFonts w:eastAsia="Cambria"/>
          <w:sz w:val="16"/>
          <w:szCs w:val="26"/>
        </w:rPr>
        <w:t xml:space="preserve">. We test three measures of threat: territorial contention, strategic rivalry, and a threat index that sums the first two measures. </w:t>
      </w:r>
      <w:r w:rsidRPr="009322BB">
        <w:rPr>
          <w:rFonts w:eastAsia="Cambria"/>
          <w:szCs w:val="26"/>
          <w:u w:val="single"/>
        </w:rPr>
        <w:t>For robustness checks, we use two additional measures of our dependent variable: fatal MID onset, and event data from the Armed Conflict Database</w:t>
      </w:r>
      <w:r w:rsidRPr="009322BB">
        <w:rPr>
          <w:rFonts w:eastAsia="Cambria"/>
          <w:sz w:val="16"/>
          <w:szCs w:val="2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w:t>
      </w:r>
      <w:r w:rsidRPr="009322BB">
        <w:rPr>
          <w:rFonts w:eastAsia="Cambria"/>
          <w:szCs w:val="26"/>
          <w:u w:val="single"/>
        </w:rPr>
        <w:t>external threats clearly increase conflict propensities</w:t>
      </w:r>
      <w:r w:rsidRPr="009322BB">
        <w:rPr>
          <w:rFonts w:eastAsia="Cambria"/>
          <w:sz w:val="16"/>
          <w:szCs w:val="26"/>
        </w:rPr>
        <w:t xml:space="preserve">. However, </w:t>
      </w:r>
      <w:r w:rsidRPr="009322BB">
        <w:rPr>
          <w:rFonts w:eastAsia="Cambria"/>
          <w:szCs w:val="26"/>
          <w:u w:val="single"/>
        </w:rPr>
        <w:t xml:space="preserve">when we test the </w:t>
      </w:r>
      <w:r w:rsidRPr="009322BB">
        <w:rPr>
          <w:rFonts w:eastAsia="Cambria"/>
          <w:b/>
          <w:iCs/>
          <w:szCs w:val="26"/>
          <w:u w:val="single"/>
        </w:rPr>
        <w:t>interactive relationship</w:t>
      </w:r>
      <w:r w:rsidRPr="009322BB">
        <w:rPr>
          <w:rFonts w:eastAsia="Cambria"/>
          <w:szCs w:val="26"/>
          <w:u w:val="single"/>
        </w:rPr>
        <w:t xml:space="preserve"> between democracy and our measures of external threat, the pacifying effect of democracy is </w:t>
      </w:r>
      <w:r w:rsidRPr="009322BB">
        <w:rPr>
          <w:rFonts w:eastAsia="Cambria"/>
          <w:b/>
          <w:iCs/>
          <w:szCs w:val="26"/>
          <w:u w:val="single"/>
        </w:rPr>
        <w:t>less visible</w:t>
      </w:r>
      <w:r w:rsidRPr="009322BB">
        <w:rPr>
          <w:rFonts w:eastAsia="Cambria"/>
          <w:sz w:val="16"/>
          <w:szCs w:val="2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9322BB">
        <w:rPr>
          <w:rFonts w:eastAsia="Cambria"/>
          <w:szCs w:val="26"/>
          <w:u w:val="single"/>
        </w:rPr>
        <w:t xml:space="preserve">Using a longer timeframe, we find more </w:t>
      </w:r>
      <w:r w:rsidRPr="009322BB">
        <w:rPr>
          <w:rFonts w:eastAsia="Cambria"/>
          <w:b/>
          <w:iCs/>
          <w:szCs w:val="26"/>
          <w:u w:val="single"/>
        </w:rPr>
        <w:t>consistent evidence</w:t>
      </w:r>
      <w:r w:rsidRPr="009322BB">
        <w:rPr>
          <w:rFonts w:eastAsia="Cambria"/>
          <w:szCs w:val="26"/>
          <w:u w:val="single"/>
        </w:rPr>
        <w:t xml:space="preserve"> that when faced with an external threat, be it territorial contention, strategic rivalry, or a combination, </w:t>
      </w:r>
      <w:r w:rsidRPr="009322BB">
        <w:rPr>
          <w:rFonts w:eastAsia="Cambria"/>
          <w:b/>
          <w:iCs/>
          <w:szCs w:val="26"/>
          <w:u w:val="single"/>
        </w:rPr>
        <w:t>democratic pacifism does not survive</w:t>
      </w:r>
      <w:r w:rsidRPr="009322BB">
        <w:rPr>
          <w:rFonts w:eastAsia="Cambria"/>
          <w:sz w:val="16"/>
          <w:szCs w:val="2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Owsiak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(Owsiak et al., 2016). Second, our findings show that </w:t>
      </w:r>
      <w:r w:rsidRPr="009322BB">
        <w:rPr>
          <w:rFonts w:eastAsia="Cambria"/>
          <w:szCs w:val="26"/>
          <w:u w:val="single"/>
        </w:rPr>
        <w:t xml:space="preserve">the pacific benefits of </w:t>
      </w:r>
      <w:r w:rsidRPr="009322BB">
        <w:rPr>
          <w:rFonts w:eastAsia="Cambria"/>
          <w:b/>
          <w:iCs/>
          <w:szCs w:val="26"/>
          <w:u w:val="single"/>
        </w:rPr>
        <w:t>liberal institutions</w:t>
      </w:r>
      <w:r w:rsidRPr="009322BB">
        <w:rPr>
          <w:rFonts w:eastAsia="Cambria"/>
          <w:szCs w:val="26"/>
          <w:u w:val="single"/>
        </w:rPr>
        <w:t xml:space="preserve"> or externalized </w:t>
      </w:r>
      <w:r w:rsidRPr="009322BB">
        <w:rPr>
          <w:rFonts w:eastAsia="Cambria"/>
          <w:b/>
          <w:iCs/>
          <w:szCs w:val="26"/>
          <w:u w:val="single"/>
        </w:rPr>
        <w:t>norms</w:t>
      </w:r>
      <w:r w:rsidRPr="009322BB">
        <w:rPr>
          <w:rFonts w:eastAsia="Cambria"/>
          <w:szCs w:val="26"/>
          <w:u w:val="single"/>
        </w:rPr>
        <w:t xml:space="preserve"> are </w:t>
      </w:r>
      <w:r w:rsidRPr="009322BB">
        <w:rPr>
          <w:rFonts w:eastAsia="Cambria"/>
          <w:b/>
          <w:iCs/>
          <w:szCs w:val="26"/>
          <w:u w:val="single"/>
        </w:rPr>
        <w:t>not</w:t>
      </w:r>
      <w:r w:rsidRPr="009322BB">
        <w:rPr>
          <w:rFonts w:eastAsia="Cambria"/>
          <w:szCs w:val="26"/>
          <w:u w:val="single"/>
        </w:rPr>
        <w:t xml:space="preserve"> always able to lower the likelihood of armed conflict when faced with external threats, whether those hazards are disputed territory, strategic rivalry, or a combination of the two</w:t>
      </w:r>
      <w:r w:rsidRPr="009322BB">
        <w:rPr>
          <w:rFonts w:eastAsia="Cambria"/>
          <w:sz w:val="16"/>
          <w:szCs w:val="26"/>
        </w:rPr>
        <w:t xml:space="preserve">. The structural environment clearly influences democratic leaders in their foreign policy actions more than has heretofore been appreciated. </w:t>
      </w:r>
      <w:r w:rsidRPr="009322BB">
        <w:rPr>
          <w:rFonts w:eastAsia="Cambria"/>
          <w:b/>
          <w:iCs/>
          <w:szCs w:val="26"/>
          <w:u w:val="single"/>
        </w:rPr>
        <w:t>Audience costs</w:t>
      </w:r>
      <w:r w:rsidRPr="009322BB">
        <w:rPr>
          <w:rFonts w:eastAsia="Cambria"/>
          <w:szCs w:val="26"/>
          <w:u w:val="single"/>
        </w:rPr>
        <w:t xml:space="preserve">, </w:t>
      </w:r>
      <w:r w:rsidRPr="009322BB">
        <w:rPr>
          <w:rFonts w:eastAsia="Cambria"/>
          <w:b/>
          <w:iCs/>
          <w:szCs w:val="26"/>
          <w:u w:val="single"/>
        </w:rPr>
        <w:t>resolve</w:t>
      </w:r>
      <w:r w:rsidRPr="009322BB">
        <w:rPr>
          <w:rFonts w:eastAsia="Cambria"/>
          <w:szCs w:val="26"/>
          <w:u w:val="single"/>
        </w:rPr>
        <w:t xml:space="preserve">, and </w:t>
      </w:r>
      <w:r w:rsidRPr="009322BB">
        <w:rPr>
          <w:rFonts w:eastAsia="Cambria"/>
          <w:b/>
          <w:iCs/>
          <w:szCs w:val="26"/>
          <w:u w:val="single"/>
        </w:rPr>
        <w:t>electoral pressures</w:t>
      </w:r>
      <w:r w:rsidRPr="009322BB">
        <w:rPr>
          <w:rFonts w:eastAsia="Cambria"/>
          <w:szCs w:val="26"/>
          <w:u w:val="single"/>
        </w:rPr>
        <w:t xml:space="preserve">, produced from external threats, are </w:t>
      </w:r>
      <w:r w:rsidRPr="009322BB">
        <w:rPr>
          <w:rFonts w:eastAsia="Cambria"/>
          <w:b/>
          <w:iCs/>
          <w:szCs w:val="26"/>
          <w:u w:val="single"/>
        </w:rPr>
        <w:t>powerful forces</w:t>
      </w:r>
      <w:r w:rsidRPr="009322BB">
        <w:rPr>
          <w:rFonts w:eastAsia="Cambria"/>
          <w:szCs w:val="26"/>
          <w:u w:val="single"/>
        </w:rPr>
        <w:t xml:space="preserve"> that are present even in jointly democratic relationships</w:t>
      </w:r>
      <w:r w:rsidRPr="009322BB">
        <w:rPr>
          <w:rFonts w:eastAsia="Cambria"/>
          <w:sz w:val="16"/>
          <w:szCs w:val="26"/>
        </w:rPr>
        <w:t xml:space="preserve">. </w:t>
      </w:r>
      <w:r w:rsidRPr="009322BB">
        <w:rPr>
          <w:rFonts w:eastAsia="Cambria"/>
          <w:szCs w:val="26"/>
          <w:u w:val="single"/>
        </w:rPr>
        <w:t xml:space="preserve">These forces make it difficult for leaders to </w:t>
      </w:r>
      <w:r w:rsidRPr="009322BB">
        <w:rPr>
          <w:rFonts w:eastAsia="Cambria"/>
          <w:b/>
          <w:iCs/>
          <w:szCs w:val="26"/>
          <w:u w:val="single"/>
        </w:rPr>
        <w:t>trust one another</w:t>
      </w:r>
      <w:r w:rsidRPr="009322BB">
        <w:rPr>
          <w:rFonts w:eastAsia="Cambria"/>
          <w:szCs w:val="26"/>
          <w:u w:val="single"/>
        </w:rPr>
        <w:t xml:space="preserve">, which </w:t>
      </w:r>
      <w:r w:rsidRPr="009322BB">
        <w:rPr>
          <w:rFonts w:eastAsia="Cambria"/>
          <w:b/>
          <w:iCs/>
          <w:szCs w:val="26"/>
          <w:u w:val="single"/>
        </w:rPr>
        <w:t>inhibits conflict resolution</w:t>
      </w:r>
      <w:r w:rsidRPr="009322BB">
        <w:rPr>
          <w:rFonts w:eastAsia="Cambria"/>
          <w:szCs w:val="26"/>
          <w:u w:val="single"/>
        </w:rPr>
        <w:t xml:space="preserve"> and facilitates persistent </w:t>
      </w:r>
      <w:r w:rsidRPr="009322BB">
        <w:rPr>
          <w:rFonts w:eastAsia="Cambria"/>
          <w:b/>
          <w:iCs/>
          <w:szCs w:val="26"/>
          <w:u w:val="single"/>
        </w:rPr>
        <w:t>hostility</w:t>
      </w:r>
      <w:r w:rsidRPr="009322BB">
        <w:rPr>
          <w:rFonts w:eastAsia="Cambria"/>
          <w:sz w:val="16"/>
          <w:szCs w:val="26"/>
        </w:rPr>
        <w:t xml:space="preserve">. </w:t>
      </w:r>
      <w:r w:rsidRPr="009322BB">
        <w:rPr>
          <w:rFonts w:eastAsia="Cambria"/>
          <w:szCs w:val="26"/>
          <w:u w:val="single"/>
        </w:rPr>
        <w:t>It does appear</w:t>
      </w:r>
      <w:r w:rsidRPr="009322BB">
        <w:rPr>
          <w:rFonts w:eastAsia="Cambria"/>
          <w:sz w:val="16"/>
          <w:szCs w:val="26"/>
        </w:rPr>
        <w:t xml:space="preserve">, then, </w:t>
      </w:r>
      <w:r w:rsidRPr="009322BB">
        <w:rPr>
          <w:rFonts w:eastAsia="Cambria"/>
          <w:szCs w:val="26"/>
          <w:u w:val="single"/>
        </w:rPr>
        <w:t xml:space="preserve">that there is a </w:t>
      </w:r>
      <w:r w:rsidRPr="009322BB">
        <w:rPr>
          <w:rFonts w:eastAsia="Cambria"/>
          <w:b/>
          <w:iCs/>
          <w:szCs w:val="26"/>
          <w:u w:val="single"/>
        </w:rPr>
        <w:t>limit</w:t>
      </w:r>
      <w:r w:rsidRPr="009322BB">
        <w:rPr>
          <w:rFonts w:eastAsia="Cambria"/>
          <w:szCs w:val="26"/>
          <w:u w:val="single"/>
        </w:rPr>
        <w:t xml:space="preserve"> to the Democratic Peace</w:t>
      </w:r>
      <w:r w:rsidRPr="009322BB">
        <w:rPr>
          <w:rFonts w:eastAsia="Cambria"/>
          <w:sz w:val="16"/>
          <w:szCs w:val="26"/>
        </w:rPr>
        <w:t>.</w:t>
      </w:r>
    </w:p>
    <w:p w14:paraId="12C840FC" w14:textId="77777777" w:rsidR="006D304B" w:rsidRPr="009322BB" w:rsidRDefault="006D304B" w:rsidP="006D304B"/>
    <w:p w14:paraId="039B6426" w14:textId="77777777" w:rsidR="006D304B" w:rsidRPr="009322BB" w:rsidRDefault="006D304B" w:rsidP="006D304B">
      <w:pPr>
        <w:pStyle w:val="Heading4"/>
        <w:rPr>
          <w:rFonts w:cstheme="majorHAnsi"/>
        </w:rPr>
      </w:pPr>
      <w:r w:rsidRPr="009322BB">
        <w:rPr>
          <w:rFonts w:cstheme="majorHAnsi"/>
        </w:rPr>
        <w:t>Democratic transitions produce transition wars – statistics and empirics.</w:t>
      </w:r>
    </w:p>
    <w:p w14:paraId="7B5DA592" w14:textId="77777777" w:rsidR="006D304B" w:rsidRPr="009322BB" w:rsidRDefault="006D304B" w:rsidP="006D304B">
      <w:pPr>
        <w:rPr>
          <w:rFonts w:cstheme="majorHAnsi"/>
          <w:sz w:val="16"/>
          <w:szCs w:val="26"/>
        </w:rPr>
      </w:pPr>
      <w:r w:rsidRPr="009322BB">
        <w:rPr>
          <w:rStyle w:val="Style13ptBold"/>
          <w:rFonts w:cstheme="majorHAnsi"/>
          <w:szCs w:val="26"/>
          <w:u w:val="single"/>
        </w:rPr>
        <w:t>Mansfield and Snyder 95</w:t>
      </w:r>
      <w:r w:rsidRPr="009322BB">
        <w:rPr>
          <w:rStyle w:val="Style13ptBold"/>
          <w:rFonts w:cstheme="majorHAnsi"/>
          <w:sz w:val="16"/>
          <w:szCs w:val="26"/>
        </w:rPr>
        <w:t xml:space="preserve"> </w:t>
      </w:r>
      <w:r w:rsidRPr="009322BB">
        <w:rPr>
          <w:rFonts w:cstheme="majorHAnsi"/>
          <w:sz w:val="16"/>
          <w:szCs w:val="26"/>
        </w:rPr>
        <w:t xml:space="preserve">– Hum Rosen Professor of Political Science, Chair of the Political Science Department, and Director of the Christopher H. Browne Center for International Politics at the University of Pennsylvania; Robert and Renée Belfer Professor of International Relations in the Department of Political Science and a Member of the Arnold A. Saltzman Institute of War and Peace Studies at Columbia University (Edward D. and Jack L., “Democratization and War,” </w:t>
      </w:r>
      <w:r w:rsidRPr="009322BB">
        <w:rPr>
          <w:rFonts w:cstheme="majorHAnsi"/>
          <w:i/>
          <w:sz w:val="16"/>
          <w:szCs w:val="26"/>
        </w:rPr>
        <w:t>Foreign Affairs</w:t>
      </w:r>
      <w:r w:rsidRPr="009322BB">
        <w:rPr>
          <w:rFonts w:cstheme="majorHAnsi"/>
          <w:sz w:val="16"/>
          <w:szCs w:val="26"/>
        </w:rPr>
        <w:t>, 1 May 1995, Web, accessed 20 July 2013, &lt;http://www.foreignaffairs.com/articles/50974/edward-mansfield-and-jack-snyder/democratization-and-war&gt;</w:t>
      </w:r>
    </w:p>
    <w:p w14:paraId="52A5D2D7" w14:textId="7FF2AA7A" w:rsidR="006D304B" w:rsidRPr="009322BB" w:rsidRDefault="006D304B" w:rsidP="006D304B">
      <w:pPr>
        <w:pStyle w:val="Card"/>
        <w:rPr>
          <w:rFonts w:asciiTheme="majorHAnsi" w:hAnsiTheme="majorHAnsi" w:cstheme="majorHAnsi"/>
          <w:sz w:val="16"/>
          <w:szCs w:val="26"/>
        </w:rPr>
      </w:pPr>
      <w:r w:rsidRPr="009322BB">
        <w:rPr>
          <w:rFonts w:asciiTheme="majorHAnsi" w:hAnsiTheme="majorHAnsi" w:cstheme="majorHAnsi"/>
          <w:sz w:val="16"/>
          <w:szCs w:val="26"/>
        </w:rPr>
        <w:t xml:space="preserve">But </w:t>
      </w:r>
      <w:r w:rsidRPr="009322BB">
        <w:rPr>
          <w:rStyle w:val="StyleUnderline"/>
          <w:rFonts w:asciiTheme="majorHAnsi" w:eastAsiaTheme="majorEastAsia" w:hAnsiTheme="majorHAnsi" w:cstheme="majorHAnsi"/>
          <w:sz w:val="26"/>
          <w:szCs w:val="26"/>
        </w:rPr>
        <w:t>countries do not become mature democracies overnight</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They</w:t>
      </w:r>
      <w:r w:rsidRPr="009322BB">
        <w:rPr>
          <w:rFonts w:asciiTheme="majorHAnsi" w:hAnsiTheme="majorHAnsi" w:cstheme="majorHAnsi"/>
          <w:sz w:val="16"/>
          <w:szCs w:val="26"/>
        </w:rPr>
        <w:t xml:space="preserve"> usually </w:t>
      </w:r>
      <w:r w:rsidRPr="009322BB">
        <w:rPr>
          <w:rStyle w:val="StyleUnderline"/>
          <w:rFonts w:asciiTheme="majorHAnsi" w:eastAsiaTheme="majorEastAsia" w:hAnsiTheme="majorHAnsi" w:cstheme="majorHAnsi"/>
          <w:sz w:val="26"/>
          <w:szCs w:val="26"/>
        </w:rPr>
        <w:t>go through a rocky transition</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 xml:space="preserve">where </w:t>
      </w:r>
      <w:r w:rsidRPr="009322BB">
        <w:rPr>
          <w:rStyle w:val="Emphasis"/>
          <w:rFonts w:asciiTheme="majorHAnsi" w:eastAsiaTheme="majorEastAsia" w:hAnsiTheme="majorHAnsi" w:cstheme="majorHAnsi"/>
          <w:sz w:val="26"/>
          <w:szCs w:val="26"/>
        </w:rPr>
        <w:t>mass politics mixes with authoritarian elite politics in a volatile way</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Statistical evidence</w:t>
      </w:r>
      <w:r w:rsidRPr="009322BB">
        <w:rPr>
          <w:rFonts w:asciiTheme="majorHAnsi" w:hAnsiTheme="majorHAnsi" w:cstheme="majorHAnsi"/>
          <w:sz w:val="16"/>
          <w:szCs w:val="26"/>
        </w:rPr>
        <w:t xml:space="preserve"> covering the past two centuries </w:t>
      </w:r>
      <w:r w:rsidRPr="009322BB">
        <w:rPr>
          <w:rStyle w:val="StyleUnderline"/>
          <w:rFonts w:asciiTheme="majorHAnsi" w:eastAsiaTheme="majorEastAsia" w:hAnsiTheme="majorHAnsi" w:cstheme="majorHAnsi"/>
          <w:sz w:val="26"/>
          <w:szCs w:val="26"/>
        </w:rPr>
        <w:t>shows</w:t>
      </w:r>
      <w:r w:rsidRPr="009322BB">
        <w:rPr>
          <w:rFonts w:asciiTheme="majorHAnsi" w:hAnsiTheme="majorHAnsi" w:cstheme="majorHAnsi"/>
          <w:sz w:val="16"/>
          <w:szCs w:val="26"/>
        </w:rPr>
        <w:t xml:space="preserve"> that </w:t>
      </w:r>
      <w:r w:rsidRPr="009322BB">
        <w:rPr>
          <w:rStyle w:val="StyleUnderline"/>
          <w:rFonts w:asciiTheme="majorHAnsi" w:eastAsiaTheme="majorEastAsia" w:hAnsiTheme="majorHAnsi" w:cstheme="majorHAnsi"/>
          <w:sz w:val="26"/>
          <w:szCs w:val="26"/>
        </w:rPr>
        <w:t>in this transitional phase of democratization, countries become more aggressive and war-prone, not less, and they do fight wars with democratic states</w:t>
      </w:r>
      <w:r w:rsidRPr="009322BB">
        <w:rPr>
          <w:rFonts w:asciiTheme="majorHAnsi" w:hAnsiTheme="majorHAnsi" w:cstheme="majorHAnsi"/>
          <w:sz w:val="16"/>
          <w:szCs w:val="26"/>
        </w:rPr>
        <w:t xml:space="preserve">. In fact, </w:t>
      </w:r>
      <w:r w:rsidRPr="009322BB">
        <w:rPr>
          <w:rStyle w:val="StyleUnderline"/>
          <w:rFonts w:asciiTheme="majorHAnsi" w:eastAsiaTheme="majorEastAsia" w:hAnsiTheme="majorHAnsi" w:cstheme="majorHAnsi"/>
          <w:sz w:val="26"/>
          <w:szCs w:val="26"/>
        </w:rPr>
        <w:t>formerly authoritarian states where democratic participation is on the rise are more likely to fight wars than are stable democracies or autocracies</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States that make the biggest leap, from total autocracy to extensive mass democracy</w:t>
      </w:r>
      <w:r w:rsidRPr="009322BB">
        <w:rPr>
          <w:rFonts w:asciiTheme="majorHAnsi" w:hAnsiTheme="majorHAnsi" w:cstheme="majorHAnsi"/>
          <w:sz w:val="16"/>
          <w:szCs w:val="26"/>
        </w:rPr>
        <w:t>--like contemporary Russia--</w:t>
      </w:r>
      <w:r w:rsidRPr="009322BB">
        <w:rPr>
          <w:rStyle w:val="StyleUnderline"/>
          <w:rFonts w:asciiTheme="majorHAnsi" w:eastAsiaTheme="majorEastAsia" w:hAnsiTheme="majorHAnsi" w:cstheme="majorHAnsi"/>
          <w:sz w:val="26"/>
          <w:szCs w:val="26"/>
        </w:rPr>
        <w:t xml:space="preserve">are about </w:t>
      </w:r>
      <w:r w:rsidRPr="009322BB">
        <w:rPr>
          <w:rStyle w:val="Emphasis"/>
          <w:rFonts w:asciiTheme="majorHAnsi" w:eastAsiaTheme="majorEastAsia" w:hAnsiTheme="majorHAnsi" w:cstheme="majorHAnsi"/>
          <w:sz w:val="26"/>
          <w:szCs w:val="26"/>
        </w:rPr>
        <w:t>twice as likely to fight wars</w:t>
      </w:r>
      <w:r w:rsidRPr="009322BB">
        <w:rPr>
          <w:rStyle w:val="StyleUnderline"/>
          <w:rFonts w:asciiTheme="majorHAnsi" w:eastAsiaTheme="majorEastAsia" w:hAnsiTheme="majorHAnsi" w:cstheme="majorHAnsi"/>
          <w:sz w:val="26"/>
          <w:szCs w:val="26"/>
        </w:rPr>
        <w:t xml:space="preserve"> in the decade after democratization as are states that remain autocracies</w:t>
      </w:r>
      <w:r w:rsidRPr="009322BB">
        <w:rPr>
          <w:rFonts w:asciiTheme="majorHAnsi" w:hAnsiTheme="majorHAnsi" w:cstheme="majorHAnsi"/>
          <w:sz w:val="16"/>
          <w:szCs w:val="26"/>
        </w:rPr>
        <w:t>.¶ This historical pattern of democratization, belligerent nationalism, and war is already emerging in some of today's new or partial democracies, especially some formerly communist states. Two pairs of states--</w:t>
      </w:r>
      <w:r w:rsidRPr="009322BB">
        <w:rPr>
          <w:rStyle w:val="StyleUnderline"/>
          <w:rFonts w:asciiTheme="majorHAnsi" w:eastAsiaTheme="majorEastAsia" w:hAnsiTheme="majorHAnsi" w:cstheme="majorHAnsi"/>
          <w:sz w:val="26"/>
          <w:szCs w:val="26"/>
        </w:rPr>
        <w:t>Serbia and Croatia, and Armenia and Azerbaijan</w:t>
      </w:r>
      <w:r w:rsidRPr="009322BB">
        <w:rPr>
          <w:rFonts w:asciiTheme="majorHAnsi" w:hAnsiTheme="majorHAnsi" w:cstheme="majorHAnsi"/>
          <w:sz w:val="16"/>
          <w:szCs w:val="26"/>
        </w:rPr>
        <w:t>--</w:t>
      </w:r>
      <w:r w:rsidRPr="009322BB">
        <w:rPr>
          <w:rStyle w:val="StyleUnderline"/>
          <w:rFonts w:asciiTheme="majorHAnsi" w:eastAsiaTheme="majorEastAsia" w:hAnsiTheme="majorHAnsi" w:cstheme="majorHAnsi"/>
          <w:sz w:val="26"/>
          <w:szCs w:val="26"/>
        </w:rPr>
        <w:t>have found themselves at war while experimenting with varying degrees of electoral democracy</w:t>
      </w:r>
      <w:r w:rsidRPr="009322BB">
        <w:rPr>
          <w:rFonts w:asciiTheme="majorHAnsi" w:hAnsiTheme="majorHAnsi" w:cstheme="majorHAnsi"/>
          <w:sz w:val="16"/>
          <w:szCs w:val="26"/>
        </w:rPr>
        <w:t xml:space="preserve">. The electorate of Russia's partial democracy cast nearly a quarter of its votes for the party of radical nationalist Vladimir Zhirinovsky. Even mainstream Russian politicians have adopted an imperial tone in their dealings with neighboring former Soviet republics, and military force has been used ruthlessly in Chechnya.¶ </w:t>
      </w:r>
      <w:r w:rsidRPr="009322BB">
        <w:rPr>
          <w:rStyle w:val="StyleUnderline"/>
          <w:rFonts w:asciiTheme="majorHAnsi" w:eastAsiaTheme="majorEastAsia" w:hAnsiTheme="majorHAnsi" w:cstheme="majorHAnsi"/>
          <w:sz w:val="26"/>
          <w:szCs w:val="26"/>
        </w:rPr>
        <w:t>The following evidence should raise questions about the Clinton administration's policy of promoting peace by promoting democratization</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The expectation that the spread of democracy will probably contribute to peace in the long run, once new democracies mature, provides little comfort to those who might face a heightened risk of war in the short run</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Pushing nuclear-armed great powers like Russia or China toward democratization is like spinning a roulette wheel</w:t>
      </w:r>
      <w:r w:rsidRPr="009322BB">
        <w:rPr>
          <w:rFonts w:asciiTheme="majorHAnsi" w:hAnsiTheme="majorHAnsi" w:cstheme="majorHAnsi"/>
          <w:sz w:val="16"/>
          <w:szCs w:val="26"/>
        </w:rPr>
        <w:t xml:space="preserve">: </w:t>
      </w:r>
      <w:r w:rsidRPr="009322BB">
        <w:rPr>
          <w:rStyle w:val="StyleUnderline"/>
          <w:rFonts w:asciiTheme="majorHAnsi" w:eastAsiaTheme="majorEastAsia" w:hAnsiTheme="majorHAnsi" w:cstheme="majorHAnsi"/>
          <w:sz w:val="26"/>
          <w:szCs w:val="26"/>
        </w:rPr>
        <w:t>many of the outcomes are undesirable</w:t>
      </w:r>
      <w:r w:rsidRPr="009322BB">
        <w:rPr>
          <w:rFonts w:asciiTheme="majorHAnsi" w:hAnsiTheme="majorHAnsi" w:cstheme="majorHAnsi"/>
          <w:sz w:val="16"/>
          <w:szCs w:val="26"/>
        </w:rPr>
        <w:t xml:space="preserve">. Of course, in most cases the initial steps on the road to democratization will not be produced by any conscious policy of the United States. The roulette wheel is already spinning for Russia and perhaps will be soon for China. </w:t>
      </w:r>
      <w:r w:rsidRPr="009322BB">
        <w:rPr>
          <w:rStyle w:val="StyleUnderline"/>
          <w:rFonts w:asciiTheme="majorHAnsi" w:eastAsiaTheme="majorEastAsia" w:hAnsiTheme="majorHAnsi" w:cstheme="majorHAnsi"/>
          <w:sz w:val="26"/>
          <w:szCs w:val="26"/>
        </w:rPr>
        <w:t>Washington</w:t>
      </w:r>
      <w:r w:rsidRPr="009322BB">
        <w:rPr>
          <w:rFonts w:asciiTheme="majorHAnsi" w:hAnsiTheme="majorHAnsi" w:cstheme="majorHAnsi"/>
          <w:sz w:val="16"/>
          <w:szCs w:val="26"/>
        </w:rPr>
        <w:t xml:space="preserve"> and the international community </w:t>
      </w:r>
      <w:r w:rsidRPr="009322BB">
        <w:rPr>
          <w:rStyle w:val="StyleUnderline"/>
          <w:rFonts w:asciiTheme="majorHAnsi" w:eastAsiaTheme="majorEastAsia" w:hAnsiTheme="majorHAnsi" w:cstheme="majorHAnsi"/>
          <w:sz w:val="26"/>
          <w:szCs w:val="26"/>
        </w:rPr>
        <w:t>need to think not so much about encouraging</w:t>
      </w:r>
      <w:r w:rsidRPr="009322BB">
        <w:rPr>
          <w:rFonts w:asciiTheme="majorHAnsi" w:hAnsiTheme="majorHAnsi" w:cstheme="majorHAnsi"/>
          <w:sz w:val="16"/>
          <w:szCs w:val="26"/>
        </w:rPr>
        <w:t xml:space="preserve"> or discouraging </w:t>
      </w:r>
      <w:r w:rsidRPr="009322BB">
        <w:rPr>
          <w:rStyle w:val="StyleUnderline"/>
          <w:rFonts w:asciiTheme="majorHAnsi" w:eastAsiaTheme="majorEastAsia" w:hAnsiTheme="majorHAnsi" w:cstheme="majorHAnsi"/>
          <w:sz w:val="26"/>
          <w:szCs w:val="26"/>
        </w:rPr>
        <w:t>democratization</w:t>
      </w:r>
      <w:r w:rsidRPr="009322BB">
        <w:rPr>
          <w:rFonts w:asciiTheme="majorHAnsi" w:hAnsiTheme="majorHAnsi" w:cstheme="majorHAnsi"/>
          <w:sz w:val="16"/>
          <w:szCs w:val="26"/>
        </w:rPr>
        <w:t xml:space="preserve"> as about helping to smooth the transition in ways that minimize its risks.</w:t>
      </w:r>
    </w:p>
    <w:p w14:paraId="1B83189D" w14:textId="0F53F01E" w:rsidR="006D304B" w:rsidRPr="009322BB" w:rsidRDefault="006D304B" w:rsidP="006D304B">
      <w:pPr>
        <w:pStyle w:val="Card"/>
        <w:rPr>
          <w:rFonts w:asciiTheme="majorHAnsi" w:hAnsiTheme="majorHAnsi" w:cstheme="majorHAnsi"/>
          <w:sz w:val="16"/>
          <w:szCs w:val="26"/>
        </w:rPr>
      </w:pPr>
    </w:p>
    <w:p w14:paraId="0EB8703B" w14:textId="77777777" w:rsidR="006D304B" w:rsidRPr="009322BB" w:rsidRDefault="006D304B" w:rsidP="006D304B">
      <w:pPr>
        <w:pStyle w:val="Heading4"/>
        <w:rPr>
          <w:u w:val="single"/>
        </w:rPr>
      </w:pPr>
      <w:r w:rsidRPr="009322BB">
        <w:t xml:space="preserve">No extinction – it takes 12 degrees </w:t>
      </w:r>
      <w:r w:rsidRPr="009322BB">
        <w:rPr>
          <w:u w:val="single"/>
        </w:rPr>
        <w:t>without adaptation</w:t>
      </w:r>
    </w:p>
    <w:p w14:paraId="54B649AB" w14:textId="77777777" w:rsidR="006D304B" w:rsidRPr="009322BB" w:rsidRDefault="006D304B" w:rsidP="006D304B">
      <w:pPr>
        <w:rPr>
          <w:sz w:val="16"/>
          <w:szCs w:val="26"/>
        </w:rPr>
      </w:pPr>
      <w:r w:rsidRPr="009322BB">
        <w:rPr>
          <w:rStyle w:val="Style13ptBold"/>
          <w:szCs w:val="26"/>
          <w:u w:val="single"/>
        </w:rPr>
        <w:t>Farquhar et al. 17</w:t>
      </w:r>
      <w:r w:rsidRPr="009322BB">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03514D6" w14:textId="77777777" w:rsidR="006D304B" w:rsidRPr="009322BB" w:rsidRDefault="006D304B" w:rsidP="006D304B">
      <w:pPr>
        <w:rPr>
          <w:sz w:val="16"/>
          <w:szCs w:val="26"/>
        </w:rPr>
      </w:pPr>
      <w:r w:rsidRPr="009322BB">
        <w:rPr>
          <w:rStyle w:val="StyleUnderline"/>
          <w:sz w:val="26"/>
          <w:szCs w:val="26"/>
        </w:rPr>
        <w:t xml:space="preserve">The most likely levels of global warming are </w:t>
      </w:r>
      <w:r w:rsidRPr="009322BB">
        <w:rPr>
          <w:rStyle w:val="Emphasis"/>
          <w:sz w:val="26"/>
          <w:szCs w:val="26"/>
        </w:rPr>
        <w:t>very unlikely to cause human extinction.</w:t>
      </w:r>
      <w:r w:rsidRPr="009322BB">
        <w:rPr>
          <w:sz w:val="16"/>
          <w:szCs w:val="26"/>
        </w:rPr>
        <w:t xml:space="preserve">15 The </w:t>
      </w:r>
      <w:r w:rsidRPr="009322BB">
        <w:rPr>
          <w:rStyle w:val="StyleUnderline"/>
          <w:sz w:val="26"/>
          <w:szCs w:val="26"/>
        </w:rPr>
        <w:t>existential risks of climate change instead stem from tail risk</w:t>
      </w:r>
      <w:r w:rsidRPr="009322BB">
        <w:rPr>
          <w:sz w:val="16"/>
          <w:szCs w:val="26"/>
        </w:rPr>
        <w:t xml:space="preserve"> climate change – </w:t>
      </w:r>
      <w:r w:rsidRPr="009322BB">
        <w:rPr>
          <w:rStyle w:val="Emphasis"/>
          <w:sz w:val="26"/>
          <w:szCs w:val="26"/>
        </w:rPr>
        <w:t>the low probability of extreme levels of warming</w:t>
      </w:r>
      <w:r w:rsidRPr="009322BB">
        <w:rPr>
          <w:sz w:val="16"/>
          <w:szCs w:val="26"/>
        </w:rPr>
        <w:t xml:space="preserve"> – and interaction with other sources of risk. It is impossible to say with confidence at what point global warming would become severe enough to pose an existential threat. </w:t>
      </w:r>
      <w:r w:rsidRPr="009322BB">
        <w:rPr>
          <w:rStyle w:val="StyleUnderline"/>
          <w:sz w:val="26"/>
          <w:szCs w:val="26"/>
        </w:rPr>
        <w:t>Research has suggested that warming of</w:t>
      </w:r>
      <w:r w:rsidRPr="009322BB">
        <w:rPr>
          <w:sz w:val="16"/>
          <w:szCs w:val="26"/>
        </w:rPr>
        <w:t xml:space="preserve"> 11-</w:t>
      </w:r>
      <w:r w:rsidRPr="009322BB">
        <w:rPr>
          <w:rStyle w:val="Emphasis"/>
          <w:sz w:val="26"/>
          <w:szCs w:val="26"/>
        </w:rPr>
        <w:t>12°C would render most of the planet uninhabitable</w:t>
      </w:r>
      <w:r w:rsidRPr="009322BB">
        <w:rPr>
          <w:sz w:val="16"/>
          <w:szCs w:val="26"/>
        </w:rPr>
        <w:t xml:space="preserve">,16 and would completely devastate agriculture.17 This would pose an extreme threat to human civilisation as we know it.18 </w:t>
      </w:r>
      <w:r w:rsidRPr="009322BB">
        <w:rPr>
          <w:rStyle w:val="StyleUnderline"/>
          <w:sz w:val="26"/>
          <w:szCs w:val="26"/>
        </w:rPr>
        <w:t>Warming of around 7°C or more could potentially produce conflict and instability</w:t>
      </w:r>
      <w:r w:rsidRPr="009322BB">
        <w:rPr>
          <w:sz w:val="16"/>
          <w:szCs w:val="26"/>
        </w:rPr>
        <w:t xml:space="preserve"> on such a scale that the indirect effects could be an existential risk, </w:t>
      </w:r>
      <w:r w:rsidRPr="009322BB">
        <w:rPr>
          <w:rStyle w:val="StyleUnderline"/>
          <w:sz w:val="26"/>
          <w:szCs w:val="26"/>
        </w:rPr>
        <w:t>although it is extremely uncertain how likely such scenarios are</w:t>
      </w:r>
      <w:r w:rsidRPr="009322BB">
        <w:rPr>
          <w:sz w:val="16"/>
          <w:szCs w:val="26"/>
        </w:rPr>
        <w:t xml:space="preserve">.19 Moreover, </w:t>
      </w:r>
      <w:r w:rsidRPr="009322BB">
        <w:rPr>
          <w:rStyle w:val="StyleUnderline"/>
          <w:sz w:val="26"/>
          <w:szCs w:val="26"/>
        </w:rPr>
        <w:t xml:space="preserve">the timescales over which such changes might happen could mean that </w:t>
      </w:r>
      <w:r w:rsidRPr="009322BB">
        <w:rPr>
          <w:rStyle w:val="Emphasis"/>
          <w:sz w:val="26"/>
          <w:szCs w:val="26"/>
        </w:rPr>
        <w:t>humanity is able to adapt enough to avoid extinction in even</w:t>
      </w:r>
      <w:r w:rsidRPr="009322BB">
        <w:rPr>
          <w:rStyle w:val="StyleUnderline"/>
          <w:sz w:val="26"/>
          <w:szCs w:val="26"/>
        </w:rPr>
        <w:t xml:space="preserve"> very </w:t>
      </w:r>
      <w:r w:rsidRPr="009322BB">
        <w:rPr>
          <w:rStyle w:val="Emphasis"/>
          <w:sz w:val="26"/>
          <w:szCs w:val="26"/>
        </w:rPr>
        <w:t>extreme scenarios</w:t>
      </w:r>
      <w:r w:rsidRPr="009322BB">
        <w:rPr>
          <w:sz w:val="16"/>
          <w:szCs w:val="26"/>
        </w:rPr>
        <w:t xml:space="preserve">. The </w:t>
      </w:r>
      <w:r w:rsidRPr="009322BB">
        <w:rPr>
          <w:rStyle w:val="StyleUnderline"/>
          <w:sz w:val="26"/>
          <w:szCs w:val="26"/>
        </w:rPr>
        <w:t>probability of these levels of warming depends on eventual greenhouse gas concentrations</w:t>
      </w:r>
      <w:r w:rsidRPr="009322BB">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9322BB">
        <w:rPr>
          <w:rStyle w:val="Emphasis"/>
          <w:sz w:val="26"/>
          <w:szCs w:val="26"/>
        </w:rPr>
        <w:t>the probability of eventual warming of 6°C is around 10%,</w:t>
      </w:r>
      <w:r w:rsidRPr="009322BB">
        <w:rPr>
          <w:rStyle w:val="StyleUnderline"/>
          <w:sz w:val="26"/>
          <w:szCs w:val="26"/>
        </w:rPr>
        <w:t>23 and of 10°C is around 3%.</w:t>
      </w:r>
      <w:r w:rsidRPr="009322BB">
        <w:rPr>
          <w:sz w:val="16"/>
          <w:szCs w:val="26"/>
        </w:rPr>
        <w:t xml:space="preserve">24 These estimates are of course highly uncertain. </w:t>
      </w:r>
      <w:r w:rsidRPr="009322BB">
        <w:rPr>
          <w:rStyle w:val="StyleUnderline"/>
          <w:sz w:val="26"/>
          <w:szCs w:val="26"/>
        </w:rPr>
        <w:t xml:space="preserve">It is likely that </w:t>
      </w:r>
      <w:r w:rsidRPr="009322BB">
        <w:rPr>
          <w:rStyle w:val="Emphasis"/>
          <w:sz w:val="26"/>
          <w:szCs w:val="26"/>
        </w:rPr>
        <w:t>the world will take action</w:t>
      </w:r>
      <w:r w:rsidRPr="009322BB">
        <w:rPr>
          <w:rStyle w:val="StyleUnderline"/>
          <w:sz w:val="26"/>
          <w:szCs w:val="26"/>
        </w:rPr>
        <w:t xml:space="preserve"> against climate change once it begins to impose large costs on human society, long before there is warming of 10°C</w:t>
      </w:r>
      <w:r w:rsidRPr="009322BB">
        <w:rPr>
          <w:sz w:val="16"/>
          <w:szCs w:val="2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3F6D4F47" w14:textId="77777777" w:rsidR="006D304B" w:rsidRPr="009322BB" w:rsidRDefault="006D304B" w:rsidP="006D304B">
      <w:pPr>
        <w:rPr>
          <w:sz w:val="16"/>
          <w:szCs w:val="26"/>
        </w:rPr>
      </w:pPr>
    </w:p>
    <w:p w14:paraId="5F87223F" w14:textId="77777777" w:rsidR="006D304B" w:rsidRPr="009322BB" w:rsidRDefault="006D304B" w:rsidP="006D304B">
      <w:pPr>
        <w:pStyle w:val="Heading4"/>
      </w:pPr>
      <w:r w:rsidRPr="009322BB">
        <w:t>No extinction – assumes 45 degrees celcius.</w:t>
      </w:r>
    </w:p>
    <w:p w14:paraId="5E39A15A" w14:textId="77777777" w:rsidR="006D304B" w:rsidRPr="009322BB" w:rsidRDefault="006D304B" w:rsidP="006D304B">
      <w:pPr>
        <w:rPr>
          <w:sz w:val="16"/>
          <w:szCs w:val="26"/>
        </w:rPr>
      </w:pPr>
      <w:r w:rsidRPr="009322BB">
        <w:rPr>
          <w:sz w:val="16"/>
          <w:szCs w:val="26"/>
        </w:rPr>
        <w:t xml:space="preserve">Alexey </w:t>
      </w:r>
      <w:r w:rsidRPr="009322BB">
        <w:rPr>
          <w:rStyle w:val="Style13ptBold"/>
          <w:szCs w:val="26"/>
          <w:u w:val="single"/>
        </w:rPr>
        <w:t>Turchin 19</w:t>
      </w:r>
      <w:r w:rsidRPr="009322BB">
        <w:rPr>
          <w:sz w:val="16"/>
          <w:szCs w:val="26"/>
        </w:rPr>
        <w:t>, Researcher at the Foundation Science for Life Extension in Moscow, Brian P. Green, director of technology ethics at the Markkula Center for Applied Ethics at Santa Clara University, 3/11/19, “Islands as refuges for surviving global catastrophes,” https://www.emerald.com/insight/content/doi/10.1108/FS-04-2018-0031/full/html</w:t>
      </w:r>
    </w:p>
    <w:p w14:paraId="63EFEB0F" w14:textId="3908BCF8" w:rsidR="006D304B" w:rsidRPr="0013588A" w:rsidRDefault="006D304B" w:rsidP="006D304B">
      <w:pPr>
        <w:rPr>
          <w:sz w:val="16"/>
          <w:szCs w:val="26"/>
        </w:rPr>
      </w:pPr>
      <w:r w:rsidRPr="009322BB">
        <w:rPr>
          <w:rStyle w:val="StyleUnderline"/>
          <w:sz w:val="26"/>
          <w:szCs w:val="26"/>
        </w:rPr>
        <w:t>Different types of</w:t>
      </w:r>
      <w:r w:rsidRPr="009322BB">
        <w:rPr>
          <w:sz w:val="16"/>
          <w:szCs w:val="26"/>
        </w:rPr>
        <w:t xml:space="preserve"> possible </w:t>
      </w:r>
      <w:r w:rsidRPr="009322BB">
        <w:rPr>
          <w:rStyle w:val="StyleUnderline"/>
          <w:sz w:val="26"/>
          <w:szCs w:val="26"/>
        </w:rPr>
        <w:t xml:space="preserve">catastrophes suggest different scenarios for how </w:t>
      </w:r>
      <w:r w:rsidRPr="009322BB">
        <w:rPr>
          <w:rStyle w:val="Emphasis"/>
          <w:sz w:val="26"/>
          <w:szCs w:val="26"/>
        </w:rPr>
        <w:t>survival could happen on an island</w:t>
      </w:r>
      <w:r w:rsidRPr="009322BB">
        <w:rPr>
          <w:sz w:val="16"/>
          <w:szCs w:val="26"/>
        </w:rPr>
        <w:t xml:space="preserve">. What is important is that the </w:t>
      </w:r>
      <w:r w:rsidRPr="009322BB">
        <w:rPr>
          <w:rStyle w:val="StyleUnderline"/>
          <w:sz w:val="26"/>
          <w:szCs w:val="26"/>
        </w:rPr>
        <w:t>island</w:t>
      </w:r>
      <w:r w:rsidRPr="009322BB">
        <w:rPr>
          <w:sz w:val="16"/>
          <w:szCs w:val="26"/>
        </w:rPr>
        <w:t xml:space="preserve"> should </w:t>
      </w:r>
      <w:r w:rsidRPr="009322BB">
        <w:rPr>
          <w:rStyle w:val="StyleUnderline"/>
          <w:sz w:val="26"/>
          <w:szCs w:val="26"/>
        </w:rPr>
        <w:t xml:space="preserve">have properties which protect against the specific dangers of particular </w:t>
      </w:r>
      <w:r w:rsidRPr="009322BB">
        <w:rPr>
          <w:rStyle w:val="Emphasis"/>
          <w:sz w:val="26"/>
          <w:szCs w:val="26"/>
        </w:rPr>
        <w:t>global catastrophic risks</w:t>
      </w:r>
      <w:r w:rsidRPr="009322BB">
        <w:rPr>
          <w:sz w:val="16"/>
          <w:szCs w:val="26"/>
        </w:rPr>
        <w:t xml:space="preserve">. Specifically different islands will provide protection against different risks, and their natural diversity will contribute to a higher total level of protection: - Quarantined island survives pandemic. An island could impose effective quarantine if it is sufficiently remote and simultaneously able to protect itself, possibly using military ships and air defense. -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 </w:t>
      </w:r>
      <w:r w:rsidRPr="009322BB">
        <w:rPr>
          <w:rStyle w:val="StyleUnderline"/>
          <w:sz w:val="26"/>
          <w:szCs w:val="26"/>
        </w:rPr>
        <w:t>Remote polar island with high mountains survives</w:t>
      </w:r>
      <w:r w:rsidRPr="009322BB">
        <w:rPr>
          <w:sz w:val="16"/>
          <w:szCs w:val="26"/>
        </w:rPr>
        <w:t xml:space="preserve"> brief </w:t>
      </w:r>
      <w:r w:rsidRPr="009322BB">
        <w:rPr>
          <w:rStyle w:val="StyleUnderline"/>
          <w:sz w:val="26"/>
          <w:szCs w:val="26"/>
        </w:rPr>
        <w:t>global warming</w:t>
      </w:r>
      <w:r w:rsidRPr="009322BB">
        <w:rPr>
          <w:sz w:val="16"/>
          <w:szCs w:val="26"/>
        </w:rPr>
        <w:t xml:space="preserve"> of median surface temperatures, up to 50˚C. There is a theory that </w:t>
      </w:r>
      <w:r w:rsidRPr="009322BB">
        <w:rPr>
          <w:rStyle w:val="StyleUnderline"/>
          <w:sz w:val="26"/>
          <w:szCs w:val="26"/>
        </w:rPr>
        <w:t>the climates of planets similar to the Earth could have several semi-stable temperature levels</w:t>
      </w:r>
      <w:r w:rsidRPr="009322BB">
        <w:rPr>
          <w:sz w:val="16"/>
          <w:szCs w:val="26"/>
        </w:rPr>
        <w:t xml:space="preserve"> (Popp et al., 2016). If so, </w:t>
      </w:r>
      <w:r w:rsidRPr="009322BB">
        <w:rPr>
          <w:rStyle w:val="StyleUnderline"/>
          <w:sz w:val="26"/>
          <w:szCs w:val="26"/>
        </w:rPr>
        <w:t>because of climate change, the Earth could transition to a second semi-stable state with a median global temperature</w:t>
      </w:r>
      <w:r w:rsidRPr="009322BB">
        <w:rPr>
          <w:sz w:val="16"/>
          <w:szCs w:val="26"/>
        </w:rPr>
        <w:t xml:space="preserve"> of around 330 K, about 60˚C, or about </w:t>
      </w:r>
      <w:r w:rsidRPr="009322BB">
        <w:rPr>
          <w:rStyle w:val="StyleUnderline"/>
          <w:sz w:val="26"/>
          <w:szCs w:val="26"/>
        </w:rPr>
        <w:t>45˚C above current global mean temperatures.</w:t>
      </w:r>
      <w:r w:rsidRPr="009322BB">
        <w:rPr>
          <w:sz w:val="16"/>
          <w:szCs w:val="26"/>
        </w:rPr>
        <w:t xml:space="preserve"> But </w:t>
      </w:r>
      <w:r w:rsidRPr="009322BB">
        <w:rPr>
          <w:rStyle w:val="Emphasis"/>
          <w:sz w:val="26"/>
          <w:szCs w:val="26"/>
        </w:rPr>
        <w:t>even in this climate</w:t>
      </w:r>
      <w:r w:rsidRPr="009322BB">
        <w:rPr>
          <w:sz w:val="16"/>
          <w:szCs w:val="26"/>
        </w:rPr>
        <w:t xml:space="preserve">, </w:t>
      </w:r>
      <w:r w:rsidRPr="009322BB">
        <w:rPr>
          <w:rStyle w:val="StyleUnderline"/>
          <w:sz w:val="26"/>
          <w:szCs w:val="26"/>
        </w:rPr>
        <w:t xml:space="preserve">some regions of </w:t>
      </w:r>
      <w:r w:rsidRPr="009322BB">
        <w:rPr>
          <w:rStyle w:val="Emphasis"/>
          <w:sz w:val="26"/>
          <w:szCs w:val="26"/>
        </w:rPr>
        <w:t>Earth could still be survivable for humans</w:t>
      </w:r>
      <w:r w:rsidRPr="009322BB">
        <w:rPr>
          <w:sz w:val="16"/>
          <w:szCs w:val="26"/>
        </w:rPr>
        <w:t xml:space="preserve">, </w:t>
      </w:r>
      <w:r w:rsidRPr="009322BB">
        <w:rPr>
          <w:rStyle w:val="StyleUnderline"/>
          <w:sz w:val="26"/>
          <w:szCs w:val="26"/>
        </w:rPr>
        <w:t xml:space="preserve">such as the </w:t>
      </w:r>
      <w:r w:rsidRPr="009322BB">
        <w:rPr>
          <w:rStyle w:val="Emphasis"/>
          <w:sz w:val="26"/>
          <w:szCs w:val="26"/>
        </w:rPr>
        <w:t>Himalayan plateau</w:t>
      </w:r>
      <w:r w:rsidRPr="009322BB">
        <w:rPr>
          <w:sz w:val="16"/>
          <w:szCs w:val="26"/>
        </w:rPr>
        <w:t xml:space="preserve"> </w:t>
      </w:r>
      <w:r w:rsidRPr="009322BB">
        <w:rPr>
          <w:rStyle w:val="StyleUnderline"/>
          <w:sz w:val="26"/>
          <w:szCs w:val="26"/>
        </w:rPr>
        <w:t>at elevations above 4,000 m, but below 6,000</w:t>
      </w:r>
      <w:r w:rsidRPr="009322BB">
        <w:rPr>
          <w:sz w:val="16"/>
          <w:szCs w:val="26"/>
        </w:rPr>
        <w:t xml:space="preserve"> (where oxygen deficiency becomes a problem), </w:t>
      </w:r>
      <w:r w:rsidRPr="009322BB">
        <w:rPr>
          <w:rStyle w:val="StyleUnderline"/>
          <w:sz w:val="26"/>
          <w:szCs w:val="26"/>
        </w:rPr>
        <w:t>or on polar islands with mountains</w:t>
      </w:r>
      <w:r w:rsidRPr="009322BB">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w:t>
      </w:r>
      <w:r w:rsidRPr="0013588A">
        <w:rPr>
          <w:sz w:val="16"/>
          <w:szCs w:val="26"/>
        </w:rPr>
        <w:t xml:space="preserve"> </w:t>
      </w:r>
    </w:p>
    <w:p w14:paraId="061997D6" w14:textId="77777777" w:rsidR="006D304B" w:rsidRPr="00D034A6" w:rsidRDefault="006D304B" w:rsidP="006D304B">
      <w:pPr>
        <w:rPr>
          <w:sz w:val="16"/>
          <w:szCs w:val="26"/>
        </w:rPr>
      </w:pPr>
    </w:p>
    <w:p w14:paraId="222F6167" w14:textId="77777777" w:rsidR="006D304B" w:rsidRPr="005C7E55" w:rsidRDefault="006D304B" w:rsidP="006D304B">
      <w:pPr>
        <w:pStyle w:val="Card"/>
        <w:rPr>
          <w:rFonts w:asciiTheme="majorHAnsi" w:hAnsiTheme="majorHAnsi" w:cstheme="majorHAnsi"/>
          <w:sz w:val="16"/>
          <w:szCs w:val="26"/>
        </w:rPr>
      </w:pPr>
    </w:p>
    <w:p w14:paraId="10558CDC" w14:textId="77777777" w:rsidR="002D4EE3" w:rsidRPr="002D4EE3" w:rsidRDefault="002D4EE3" w:rsidP="002D4EE3"/>
    <w:p w14:paraId="25C635C8" w14:textId="7712C5F1" w:rsidR="004A363E" w:rsidRDefault="004A363E" w:rsidP="000344AA">
      <w:pPr>
        <w:pStyle w:val="Heading2"/>
        <w:jc w:val="left"/>
      </w:pPr>
    </w:p>
    <w:p w14:paraId="085D0BBF" w14:textId="77777777" w:rsidR="002D4EE3" w:rsidRPr="002D4EE3" w:rsidRDefault="002D4EE3" w:rsidP="002D4EE3"/>
    <w:sectPr w:rsidR="002D4EE3" w:rsidRPr="002D4E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New Roman,MS Gothic">
    <w:altName w:val="Times New Roman"/>
    <w:panose1 w:val="0000050000000002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5C48"/>
    <w:rsid w:val="000029E3"/>
    <w:rsid w:val="000029E8"/>
    <w:rsid w:val="00004225"/>
    <w:rsid w:val="000066CA"/>
    <w:rsid w:val="00007264"/>
    <w:rsid w:val="000076A9"/>
    <w:rsid w:val="00014FAD"/>
    <w:rsid w:val="00015D2A"/>
    <w:rsid w:val="0002490B"/>
    <w:rsid w:val="00026465"/>
    <w:rsid w:val="00030204"/>
    <w:rsid w:val="000312A0"/>
    <w:rsid w:val="0003396C"/>
    <w:rsid w:val="000344A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46"/>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D4EE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19C"/>
    <w:rsid w:val="003D5EA8"/>
    <w:rsid w:val="003D7B28"/>
    <w:rsid w:val="003E2B0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63E"/>
    <w:rsid w:val="004B37B4"/>
    <w:rsid w:val="004B72B4"/>
    <w:rsid w:val="004C0314"/>
    <w:rsid w:val="004C0D3D"/>
    <w:rsid w:val="004C213E"/>
    <w:rsid w:val="004C376C"/>
    <w:rsid w:val="004C657F"/>
    <w:rsid w:val="004D17D8"/>
    <w:rsid w:val="004D52D8"/>
    <w:rsid w:val="004E355B"/>
    <w:rsid w:val="004F5FC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04B"/>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B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C48"/>
    <w:rsid w:val="00B8710E"/>
    <w:rsid w:val="00B92A93"/>
    <w:rsid w:val="00BA17A8"/>
    <w:rsid w:val="00BA3C33"/>
    <w:rsid w:val="00BB0878"/>
    <w:rsid w:val="00BB1879"/>
    <w:rsid w:val="00BC0ABE"/>
    <w:rsid w:val="00BC30DB"/>
    <w:rsid w:val="00BC64FF"/>
    <w:rsid w:val="00BC7C37"/>
    <w:rsid w:val="00BD2244"/>
    <w:rsid w:val="00BE6472"/>
    <w:rsid w:val="00BF29B8"/>
    <w:rsid w:val="00BF3630"/>
    <w:rsid w:val="00BF46EA"/>
    <w:rsid w:val="00C07769"/>
    <w:rsid w:val="00C07D05"/>
    <w:rsid w:val="00C10856"/>
    <w:rsid w:val="00C203FA"/>
    <w:rsid w:val="00C244F5"/>
    <w:rsid w:val="00C309D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5A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8A3A4"/>
  <w14:defaultImageDpi w14:val="300"/>
  <w15:docId w15:val="{411DEACF-BD15-9143-ADC6-698E7557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2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2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32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32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32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2BB"/>
  </w:style>
  <w:style w:type="character" w:customStyle="1" w:styleId="Heading1Char">
    <w:name w:val="Heading 1 Char"/>
    <w:aliases w:val="Pocket Char"/>
    <w:basedOn w:val="DefaultParagraphFont"/>
    <w:link w:val="Heading1"/>
    <w:uiPriority w:val="9"/>
    <w:rsid w:val="009322B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9322B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322B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322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22B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322B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9322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22B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9322BB"/>
    <w:rPr>
      <w:color w:val="auto"/>
      <w:u w:val="none"/>
    </w:rPr>
  </w:style>
  <w:style w:type="paragraph" w:styleId="DocumentMap">
    <w:name w:val="Document Map"/>
    <w:basedOn w:val="Normal"/>
    <w:link w:val="DocumentMapChar"/>
    <w:uiPriority w:val="99"/>
    <w:semiHidden/>
    <w:unhideWhenUsed/>
    <w:rsid w:val="00932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22BB"/>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4A36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A363E"/>
    <w:pPr>
      <w:ind w:left="720"/>
      <w:jc w:val="both"/>
    </w:pPr>
    <w:rPr>
      <w:b/>
      <w:iCs/>
      <w:u w:val="single"/>
    </w:rPr>
  </w:style>
  <w:style w:type="paragraph" w:styleId="ListParagraph">
    <w:name w:val="List Paragraph"/>
    <w:aliases w:val="6 font"/>
    <w:basedOn w:val="Normal"/>
    <w:uiPriority w:val="34"/>
    <w:qFormat/>
    <w:rsid w:val="004A3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news/world/live-blog/russia-ukraine-live-updates-n1290057/ncrd1290087" TargetMode="External"/><Relationship Id="rId18" Type="http://schemas.openxmlformats.org/officeDocument/2006/relationships/hyperlink" Target="https://www.foreignaffairs.com/articles/china/competition-with-china-without-catastroph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OMTeSsnNCw0" TargetMode="External"/><Relationship Id="rId17" Type="http://schemas.openxmlformats.org/officeDocument/2006/relationships/hyperlink" Target="https://www.foreignaffairs.com/articles/syria/2016-03-20/russias-pyrrhic-victory-syria" TargetMode="External"/><Relationship Id="rId2" Type="http://schemas.openxmlformats.org/officeDocument/2006/relationships/customXml" Target="../customXml/item2.xml"/><Relationship Id="rId16" Type="http://schemas.openxmlformats.org/officeDocument/2006/relationships/hyperlink" Target="https://www.foreignaffairs.com/articles/ukraine/2022-02-18/what-if-russia-wins" TargetMode="External"/><Relationship Id="rId20" Type="http://schemas.openxmlformats.org/officeDocument/2006/relationships/hyperlink" Target="http://asiasociety.org/blog/asia/could-chinas-system-replace-democra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utlook/2022/03/01/information-war-zelensky-ukraine-putin-russia/" TargetMode="External"/><Relationship Id="rId5" Type="http://schemas.openxmlformats.org/officeDocument/2006/relationships/numbering" Target="numbering.xml"/><Relationship Id="rId15" Type="http://schemas.openxmlformats.org/officeDocument/2006/relationships/hyperlink" Target="https://www.theverge.com/2022/2/25/22950874/russia-facebook-blocked-roskomnadzor-media-censorship" TargetMode="External"/><Relationship Id="rId10" Type="http://schemas.openxmlformats.org/officeDocument/2006/relationships/image" Target="media/image2.png"/><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axios.com/youtube-meta-twitter-restrict-russian-state-media-323d966f-531e-40f5-aa06-3b82998589df.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13272</Words>
  <Characters>75653</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2022-03-12T05:00:00Z</dcterms:created>
  <dcterms:modified xsi:type="dcterms:W3CDTF">2022-03-12T05:00:00Z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