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200C2CFC" w:rsidR="00F757A2" w:rsidRPr="00352D0D" w:rsidRDefault="006765A7" w:rsidP="006765A7">
      <w:pPr>
        <w:pStyle w:val="Heading1"/>
      </w:pPr>
      <w:r w:rsidRPr="00352D0D">
        <w:t>1NC</w:t>
      </w:r>
    </w:p>
    <w:p w14:paraId="0E2674E6" w14:textId="707A4603" w:rsidR="006765A7" w:rsidRPr="00352D0D" w:rsidRDefault="006765A7" w:rsidP="006765A7">
      <w:pPr>
        <w:pStyle w:val="Heading2"/>
      </w:pPr>
      <w:r w:rsidRPr="00352D0D">
        <w:lastRenderedPageBreak/>
        <w:t>1</w:t>
      </w:r>
    </w:p>
    <w:p w14:paraId="77D6E654" w14:textId="26755E44" w:rsidR="006765A7" w:rsidRPr="00352D0D" w:rsidRDefault="006765A7" w:rsidP="006765A7">
      <w:pPr>
        <w:pStyle w:val="Heading4"/>
      </w:pPr>
      <w:r w:rsidRPr="00352D0D">
        <w:t xml:space="preserve">Interpretation: Reduce means </w:t>
      </w:r>
      <w:r w:rsidRPr="00352D0D">
        <w:rPr>
          <w:u w:val="single"/>
        </w:rPr>
        <w:t>permanent reduction</w:t>
      </w:r>
      <w:r w:rsidRPr="00352D0D">
        <w:t xml:space="preserve"> – it’s distinct from “waive” or “suspend.”</w:t>
      </w:r>
    </w:p>
    <w:p w14:paraId="0A4F2492" w14:textId="77777777" w:rsidR="006765A7" w:rsidRPr="00352D0D" w:rsidRDefault="006765A7" w:rsidP="006765A7">
      <w:pPr>
        <w:rPr>
          <w:sz w:val="16"/>
          <w:szCs w:val="26"/>
        </w:rPr>
      </w:pPr>
      <w:r w:rsidRPr="00352D0D">
        <w:rPr>
          <w:rStyle w:val="verdana"/>
          <w:b/>
          <w:szCs w:val="26"/>
          <w:u w:val="single"/>
        </w:rPr>
        <w:t>Reynolds 59</w:t>
      </w:r>
      <w:r w:rsidRPr="00352D0D">
        <w:rPr>
          <w:rStyle w:val="verdana"/>
          <w:sz w:val="16"/>
          <w:szCs w:val="26"/>
        </w:rPr>
        <w:t xml:space="preserve"> (Judge (</w:t>
      </w:r>
      <w:r w:rsidRPr="00352D0D">
        <w:rPr>
          <w:sz w:val="16"/>
          <w:szCs w:val="26"/>
        </w:rPr>
        <w:t xml:space="preserve">In the Matter of Doris A. </w:t>
      </w:r>
      <w:proofErr w:type="spellStart"/>
      <w:r w:rsidRPr="00352D0D">
        <w:rPr>
          <w:sz w:val="16"/>
          <w:szCs w:val="26"/>
        </w:rPr>
        <w:t>Montesani</w:t>
      </w:r>
      <w:proofErr w:type="spellEnd"/>
      <w:r w:rsidRPr="00352D0D">
        <w:rPr>
          <w:sz w:val="16"/>
          <w:szCs w:val="26"/>
        </w:rPr>
        <w:t>, Petitioner, v. Arthur Levitt, as Comptroller of the State of New York, et al., Respondents [NO NUMBER IN ORIGINAL] Supreme Court of New York, Appellate Division, Third Department 9 A.D.2d 51; 189 N.Y.S.2d 695; 1959 N.Y. App. Div. LEXIS 7391 August 13, 1959, lexis)</w:t>
      </w:r>
    </w:p>
    <w:p w14:paraId="193AB8DA" w14:textId="77777777" w:rsidR="006765A7" w:rsidRPr="00352D0D" w:rsidRDefault="006765A7" w:rsidP="006765A7">
      <w:pPr>
        <w:rPr>
          <w:rStyle w:val="StyleUnderline"/>
          <w:sz w:val="26"/>
          <w:szCs w:val="26"/>
        </w:rPr>
      </w:pPr>
      <w:r w:rsidRPr="00352D0D">
        <w:rPr>
          <w:color w:val="000000"/>
          <w:sz w:val="16"/>
          <w:szCs w:val="26"/>
        </w:rPr>
        <w:t>Section 83</w:t>
      </w:r>
      <w:r w:rsidRPr="00352D0D">
        <w:rPr>
          <w:sz w:val="16"/>
          <w:szCs w:val="26"/>
        </w:rPr>
        <w:t xml:space="preserve">'s counterpart with regard to </w:t>
      </w:r>
      <w:proofErr w:type="spellStart"/>
      <w:r w:rsidRPr="00352D0D">
        <w:rPr>
          <w:sz w:val="16"/>
          <w:szCs w:val="26"/>
        </w:rPr>
        <w:t>nondisability</w:t>
      </w:r>
      <w:proofErr w:type="spellEnd"/>
      <w:r w:rsidRPr="00352D0D">
        <w:rPr>
          <w:sz w:val="16"/>
          <w:szCs w:val="26"/>
        </w:rPr>
        <w:t xml:space="preserve"> pensioners, section 84, prescribes a reduction only if the pensioner should again take a public job. The disability pensioner is penalized if he takes </w:t>
      </w:r>
      <w:r w:rsidRPr="00352D0D">
        <w:rPr>
          <w:rStyle w:val="italic"/>
          <w:sz w:val="16"/>
          <w:szCs w:val="26"/>
        </w:rPr>
        <w:t>any</w:t>
      </w:r>
      <w:r w:rsidRPr="00352D0D">
        <w:rPr>
          <w:sz w:val="16"/>
          <w:szCs w:val="2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352D0D">
        <w:rPr>
          <w:color w:val="000000"/>
          <w:sz w:val="16"/>
          <w:szCs w:val="26"/>
        </w:rPr>
        <w:t>section 83</w:t>
      </w:r>
      <w:r w:rsidRPr="00352D0D">
        <w:rPr>
          <w:sz w:val="16"/>
          <w:szCs w:val="2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352D0D">
        <w:rPr>
          <w:szCs w:val="26"/>
          <w:u w:val="single"/>
        </w:rPr>
        <w:t xml:space="preserve">The section says "reduced", does not say that monthly payments shall be temporarily suspended; it says that the pension itself shall be reduced. The </w:t>
      </w:r>
      <w:r w:rsidRPr="00352D0D">
        <w:rPr>
          <w:rStyle w:val="Emphasis"/>
          <w:sz w:val="26"/>
          <w:szCs w:val="26"/>
        </w:rPr>
        <w:t>plain dictionary meaning</w:t>
      </w:r>
      <w:r w:rsidRPr="00352D0D">
        <w:rPr>
          <w:szCs w:val="26"/>
          <w:u w:val="single"/>
        </w:rPr>
        <w:t xml:space="preserve"> of the word is to diminish, lower or degrade. </w:t>
      </w:r>
      <w:r w:rsidRPr="00352D0D">
        <w:rPr>
          <w:rStyle w:val="StyleUnderline"/>
          <w:sz w:val="26"/>
          <w:szCs w:val="26"/>
        </w:rPr>
        <w:t xml:space="preserve">The word "reduce" seems adequately to indicate </w:t>
      </w:r>
      <w:r w:rsidRPr="00352D0D">
        <w:rPr>
          <w:rStyle w:val="Emphasis"/>
          <w:sz w:val="26"/>
          <w:szCs w:val="26"/>
        </w:rPr>
        <w:t>permanency</w:t>
      </w:r>
      <w:r w:rsidRPr="00352D0D">
        <w:rPr>
          <w:rStyle w:val="StyleUnderline"/>
          <w:sz w:val="26"/>
          <w:szCs w:val="26"/>
        </w:rPr>
        <w:t>.</w:t>
      </w:r>
    </w:p>
    <w:p w14:paraId="7CD2456E" w14:textId="77777777" w:rsidR="006765A7" w:rsidRPr="00352D0D" w:rsidRDefault="006765A7" w:rsidP="006765A7">
      <w:pPr>
        <w:pStyle w:val="Heading4"/>
      </w:pPr>
      <w:r w:rsidRPr="00352D0D">
        <w:t xml:space="preserve">Waiver is temporary. </w:t>
      </w:r>
    </w:p>
    <w:p w14:paraId="29BE7CAE" w14:textId="55254557" w:rsidR="006765A7" w:rsidRPr="00352D0D" w:rsidRDefault="006765A7" w:rsidP="006765A7">
      <w:pPr>
        <w:rPr>
          <w:sz w:val="16"/>
          <w:szCs w:val="26"/>
        </w:rPr>
      </w:pPr>
      <w:r w:rsidRPr="00352D0D">
        <w:rPr>
          <w:rStyle w:val="Style13ptBold"/>
          <w:szCs w:val="26"/>
          <w:u w:val="single"/>
        </w:rPr>
        <w:t>Green 21</w:t>
      </w:r>
      <w:r w:rsidRPr="00352D0D">
        <w:rPr>
          <w:sz w:val="16"/>
          <w:szCs w:val="26"/>
        </w:rPr>
        <w:t xml:space="preserve"> [Andrew Green (</w:t>
      </w:r>
      <w:proofErr w:type="spellStart"/>
      <w:r w:rsidRPr="00352D0D">
        <w:rPr>
          <w:sz w:val="16"/>
          <w:szCs w:val="26"/>
        </w:rPr>
        <w:t>Devex</w:t>
      </w:r>
      <w:proofErr w:type="spellEnd"/>
      <w:r w:rsidRPr="00352D0D">
        <w:rPr>
          <w:sz w:val="16"/>
          <w:szCs w:val="26"/>
        </w:rPr>
        <w:t xml:space="preserve"> Contributing Reporter based in Berlin, his coverage focuses primarily on health and human rights and he has previously worked as Voice of America's South Sudan bureau chief and the Center for Public Integrity's web editor). “US backs waiver for intellectual property rights for COVID-19 vaccines”. </w:t>
      </w:r>
      <w:proofErr w:type="spellStart"/>
      <w:r w:rsidRPr="00352D0D">
        <w:rPr>
          <w:sz w:val="16"/>
          <w:szCs w:val="26"/>
        </w:rPr>
        <w:t>Devex</w:t>
      </w:r>
      <w:proofErr w:type="spellEnd"/>
      <w:r w:rsidRPr="00352D0D">
        <w:rPr>
          <w:sz w:val="16"/>
          <w:szCs w:val="26"/>
        </w:rPr>
        <w:t xml:space="preserve">. 06 May 2021. Accessed 7/31/2021. </w:t>
      </w:r>
      <w:hyperlink r:id="rId11" w:history="1">
        <w:r w:rsidRPr="00352D0D">
          <w:rPr>
            <w:rStyle w:val="Hyperlink"/>
            <w:sz w:val="16"/>
            <w:szCs w:val="26"/>
          </w:rPr>
          <w:t>https://www.devex.com/news/us-backs-waiver-for-intellectual-property-rights-for-covid-19-vaccines-99847</w:t>
        </w:r>
      </w:hyperlink>
      <w:r w:rsidRPr="00352D0D">
        <w:rPr>
          <w:sz w:val="16"/>
          <w:szCs w:val="26"/>
        </w:rPr>
        <w:t xml:space="preserve"> //Xu]</w:t>
      </w:r>
    </w:p>
    <w:p w14:paraId="0BC1F276" w14:textId="77777777" w:rsidR="006765A7" w:rsidRPr="00352D0D" w:rsidRDefault="006765A7" w:rsidP="006765A7">
      <w:pPr>
        <w:rPr>
          <w:sz w:val="16"/>
          <w:szCs w:val="26"/>
        </w:rPr>
      </w:pPr>
      <w:r w:rsidRPr="00352D0D">
        <w:rPr>
          <w:sz w:val="16"/>
          <w:szCs w:val="26"/>
        </w:rPr>
        <w:t xml:space="preserve">In a stunning reversal, </w:t>
      </w:r>
      <w:r w:rsidRPr="00352D0D">
        <w:rPr>
          <w:rStyle w:val="Emphasis"/>
          <w:sz w:val="26"/>
          <w:szCs w:val="26"/>
        </w:rPr>
        <w:t>U.S. President Joe Biden’s administration came out in favor of waiving intellectual property protections for COVID-19 vaccines Wednesday.</w:t>
      </w:r>
      <w:r w:rsidRPr="00352D0D">
        <w:rPr>
          <w:sz w:val="16"/>
          <w:szCs w:val="26"/>
        </w:rPr>
        <w:t xml:space="preserve"> The move follows months of U.S. opposition that began under former President Donald Trump to </w:t>
      </w:r>
      <w:r w:rsidRPr="00352D0D">
        <w:rPr>
          <w:rStyle w:val="Emphasis"/>
          <w:sz w:val="26"/>
          <w:szCs w:val="26"/>
        </w:rPr>
        <w:t xml:space="preserve">a proposal from South Africa and India to temporarily set aside intellectual property rights around products that would protect, contain, and treat COVID-19. </w:t>
      </w:r>
      <w:r w:rsidRPr="00352D0D">
        <w:rPr>
          <w:sz w:val="16"/>
          <w:szCs w:val="26"/>
        </w:rPr>
        <w:t>Its supporters have argued that the proposal, first tabled at the World Trade Organization in October and now backed by more than 100 countries, is necessary to expand vaccine production and overcome global shortages.</w:t>
      </w:r>
    </w:p>
    <w:p w14:paraId="2A7F44C7" w14:textId="5399B716" w:rsidR="006765A7" w:rsidRPr="00352D0D" w:rsidRDefault="006765A7" w:rsidP="006765A7">
      <w:pPr>
        <w:pStyle w:val="Heading4"/>
      </w:pPr>
      <w:r w:rsidRPr="00352D0D">
        <w:rPr>
          <w:u w:val="single"/>
        </w:rPr>
        <w:t>Violation</w:t>
      </w:r>
      <w:r w:rsidRPr="00352D0D">
        <w:t xml:space="preserve">: the plan waives intellectual property protections “during public health emergencies”, which is a </w:t>
      </w:r>
      <w:r w:rsidRPr="00352D0D">
        <w:rPr>
          <w:u w:val="single"/>
        </w:rPr>
        <w:t>suspension</w:t>
      </w:r>
      <w:r w:rsidRPr="00352D0D">
        <w:t xml:space="preserve"> – don’t let them get We Meets since their </w:t>
      </w:r>
      <w:r w:rsidRPr="00352D0D">
        <w:rPr>
          <w:u w:val="single"/>
        </w:rPr>
        <w:t>Plan</w:t>
      </w:r>
      <w:r w:rsidRPr="00352D0D">
        <w:t xml:space="preserve"> defends a waiver.</w:t>
      </w:r>
    </w:p>
    <w:p w14:paraId="6F7E4AB3" w14:textId="2F0D201D" w:rsidR="006765A7" w:rsidRPr="00352D0D" w:rsidRDefault="006765A7" w:rsidP="006765A7">
      <w:pPr>
        <w:pStyle w:val="Heading4"/>
      </w:pPr>
      <w:r w:rsidRPr="00352D0D">
        <w:t xml:space="preserve">1 - Vote neg for </w:t>
      </w:r>
      <w:r w:rsidRPr="00352D0D">
        <w:rPr>
          <w:u w:val="single"/>
        </w:rPr>
        <w:t>limits</w:t>
      </w:r>
      <w:r w:rsidRPr="00352D0D">
        <w:t xml:space="preserve"> and </w:t>
      </w:r>
      <w:r w:rsidRPr="00352D0D">
        <w:rPr>
          <w:u w:val="single"/>
        </w:rPr>
        <w:t>neg ground</w:t>
      </w:r>
      <w:r w:rsidRPr="00352D0D">
        <w:t xml:space="preserve"> – re-instatement under any infinite number of conditions </w:t>
      </w:r>
      <w:r w:rsidRPr="00352D0D">
        <w:rPr>
          <w:u w:val="single"/>
        </w:rPr>
        <w:t xml:space="preserve">doubles </w:t>
      </w:r>
      <w:proofErr w:type="spellStart"/>
      <w:r w:rsidRPr="00352D0D">
        <w:rPr>
          <w:u w:val="single"/>
        </w:rPr>
        <w:t>aff</w:t>
      </w:r>
      <w:proofErr w:type="spellEnd"/>
      <w:r w:rsidRPr="00352D0D">
        <w:rPr>
          <w:u w:val="single"/>
        </w:rPr>
        <w:t xml:space="preserve"> ground</w:t>
      </w:r>
      <w:r w:rsidRPr="00352D0D">
        <w:t xml:space="preserve"> – every plan becomes either </w:t>
      </w:r>
      <w:r w:rsidRPr="00352D0D">
        <w:rPr>
          <w:u w:val="single"/>
        </w:rPr>
        <w:t>temporary</w:t>
      </w:r>
      <w:r w:rsidRPr="00352D0D">
        <w:t xml:space="preserve"> or </w:t>
      </w:r>
      <w:r w:rsidRPr="00352D0D">
        <w:rPr>
          <w:u w:val="single"/>
        </w:rPr>
        <w:t>permanent</w:t>
      </w:r>
      <w:r w:rsidRPr="00352D0D">
        <w:t xml:space="preserve"> – you cherry-pick the best criteria and I must prep every </w:t>
      </w:r>
      <w:proofErr w:type="spellStart"/>
      <w:r w:rsidRPr="00352D0D">
        <w:t>aff</w:t>
      </w:r>
      <w:proofErr w:type="spellEnd"/>
      <w:r w:rsidRPr="00352D0D">
        <w:t xml:space="preserve"> while they avoid core topic discussions like reduction-based DAs which decks generics like Pharma Innovation and Bio-Tech.</w:t>
      </w:r>
    </w:p>
    <w:p w14:paraId="5B04AF02" w14:textId="0DF59CBE" w:rsidR="006765A7" w:rsidRPr="00352D0D" w:rsidRDefault="006765A7" w:rsidP="006765A7">
      <w:pPr>
        <w:pStyle w:val="Heading4"/>
      </w:pPr>
      <w:r w:rsidRPr="00352D0D">
        <w:t>2 - TVA solves – permanently reduce COVID patents.</w:t>
      </w:r>
    </w:p>
    <w:p w14:paraId="76811954" w14:textId="3DB8EC33" w:rsidR="006765A7" w:rsidRPr="00352D0D" w:rsidRDefault="006765A7" w:rsidP="006765A7">
      <w:pPr>
        <w:pStyle w:val="Heading2"/>
      </w:pPr>
      <w:r w:rsidRPr="00352D0D">
        <w:lastRenderedPageBreak/>
        <w:t>2</w:t>
      </w:r>
    </w:p>
    <w:p w14:paraId="0991BDA6" w14:textId="77777777" w:rsidR="006765A7" w:rsidRPr="00352D0D" w:rsidRDefault="006765A7" w:rsidP="006765A7">
      <w:pPr>
        <w:pStyle w:val="Heading4"/>
      </w:pPr>
      <w:r w:rsidRPr="00352D0D">
        <w:t xml:space="preserve">Climate patents and innovation </w:t>
      </w:r>
      <w:r w:rsidRPr="00352D0D">
        <w:rPr>
          <w:u w:val="single"/>
        </w:rPr>
        <w:t>high now</w:t>
      </w:r>
      <w:r w:rsidRPr="00352D0D">
        <w:t xml:space="preserve"> and </w:t>
      </w:r>
      <w:r w:rsidRPr="00352D0D">
        <w:rPr>
          <w:u w:val="single"/>
        </w:rPr>
        <w:t>solving warming</w:t>
      </w:r>
      <w:r w:rsidRPr="00352D0D">
        <w:t xml:space="preserve"> but patent waivers set a </w:t>
      </w:r>
      <w:r w:rsidRPr="00352D0D">
        <w:rPr>
          <w:u w:val="single"/>
        </w:rPr>
        <w:t>dangerous precedent</w:t>
      </w:r>
      <w:r w:rsidRPr="00352D0D">
        <w:t xml:space="preserve"> for appropriations - the mere threat is sufficient is enough to kill investment.</w:t>
      </w:r>
    </w:p>
    <w:p w14:paraId="3725330A" w14:textId="77777777" w:rsidR="006765A7" w:rsidRPr="00352D0D" w:rsidRDefault="006765A7" w:rsidP="006765A7">
      <w:pPr>
        <w:rPr>
          <w:sz w:val="16"/>
          <w:szCs w:val="26"/>
        </w:rPr>
      </w:pPr>
      <w:r w:rsidRPr="00352D0D">
        <w:rPr>
          <w:rStyle w:val="Style13ptBold"/>
          <w:szCs w:val="26"/>
          <w:u w:val="single"/>
        </w:rPr>
        <w:t>Brand 21</w:t>
      </w:r>
      <w:r w:rsidRPr="00352D0D">
        <w:rPr>
          <w:sz w:val="16"/>
          <w:szCs w:val="26"/>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2923E724" w14:textId="77777777" w:rsidR="006765A7" w:rsidRPr="00352D0D" w:rsidRDefault="006765A7" w:rsidP="006765A7">
      <w:pPr>
        <w:rPr>
          <w:sz w:val="16"/>
          <w:szCs w:val="26"/>
        </w:rPr>
      </w:pPr>
      <w:r w:rsidRPr="00352D0D">
        <w:rPr>
          <w:sz w:val="16"/>
          <w:szCs w:val="26"/>
        </w:rPr>
        <w:t xml:space="preserve">The </w:t>
      </w:r>
      <w:r w:rsidRPr="00352D0D">
        <w:rPr>
          <w:rStyle w:val="StyleUnderline"/>
          <w:sz w:val="26"/>
          <w:szCs w:val="26"/>
        </w:rPr>
        <w:t>biotech</w:t>
      </w:r>
      <w:r w:rsidRPr="00352D0D">
        <w:rPr>
          <w:sz w:val="16"/>
          <w:szCs w:val="26"/>
        </w:rPr>
        <w:t xml:space="preserve"> industry </w:t>
      </w:r>
      <w:r w:rsidRPr="00352D0D">
        <w:rPr>
          <w:rStyle w:val="StyleUnderline"/>
          <w:sz w:val="26"/>
          <w:szCs w:val="26"/>
        </w:rPr>
        <w:t>is</w:t>
      </w:r>
      <w:r w:rsidRPr="00352D0D">
        <w:rPr>
          <w:sz w:val="16"/>
          <w:szCs w:val="26"/>
        </w:rPr>
        <w:t xml:space="preserve"> </w:t>
      </w:r>
      <w:r w:rsidRPr="00352D0D">
        <w:rPr>
          <w:rStyle w:val="StyleUnderline"/>
          <w:sz w:val="26"/>
          <w:szCs w:val="26"/>
        </w:rPr>
        <w:t>making</w:t>
      </w:r>
      <w:r w:rsidRPr="00352D0D">
        <w:rPr>
          <w:sz w:val="16"/>
          <w:szCs w:val="26"/>
        </w:rPr>
        <w:t xml:space="preserve"> remarkable </w:t>
      </w:r>
      <w:r w:rsidRPr="00352D0D">
        <w:rPr>
          <w:rStyle w:val="StyleUnderline"/>
          <w:sz w:val="26"/>
          <w:szCs w:val="26"/>
        </w:rPr>
        <w:t>advances</w:t>
      </w:r>
      <w:r w:rsidRPr="00352D0D">
        <w:rPr>
          <w:b/>
          <w:bCs/>
          <w:sz w:val="16"/>
          <w:szCs w:val="26"/>
        </w:rPr>
        <w:t xml:space="preserve"> </w:t>
      </w:r>
      <w:r w:rsidRPr="00352D0D">
        <w:rPr>
          <w:rStyle w:val="StyleUnderline"/>
          <w:sz w:val="26"/>
          <w:szCs w:val="26"/>
        </w:rPr>
        <w:t>towards climate change solutions</w:t>
      </w:r>
      <w:r w:rsidRPr="00352D0D">
        <w:rPr>
          <w:sz w:val="16"/>
          <w:szCs w:val="2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352D0D">
        <w:rPr>
          <w:rStyle w:val="StyleUnderline"/>
          <w:sz w:val="26"/>
          <w:szCs w:val="26"/>
        </w:rPr>
        <w:t>If an IP waiver is</w:t>
      </w:r>
      <w:r w:rsidRPr="00352D0D">
        <w:rPr>
          <w:sz w:val="16"/>
          <w:szCs w:val="26"/>
        </w:rPr>
        <w:t xml:space="preserve"> purportedly </w:t>
      </w:r>
      <w:r w:rsidRPr="00352D0D">
        <w:rPr>
          <w:rStyle w:val="StyleUnderline"/>
          <w:sz w:val="26"/>
          <w:szCs w:val="26"/>
        </w:rPr>
        <w:t>necessary</w:t>
      </w:r>
      <w:r w:rsidRPr="00352D0D">
        <w:rPr>
          <w:sz w:val="16"/>
          <w:szCs w:val="26"/>
        </w:rPr>
        <w:t xml:space="preserve"> </w:t>
      </w:r>
      <w:r w:rsidRPr="00352D0D">
        <w:rPr>
          <w:rStyle w:val="StyleUnderline"/>
          <w:sz w:val="26"/>
          <w:szCs w:val="26"/>
        </w:rPr>
        <w:t>to solve</w:t>
      </w:r>
      <w:r w:rsidRPr="00352D0D">
        <w:rPr>
          <w:sz w:val="16"/>
          <w:szCs w:val="26"/>
        </w:rPr>
        <w:t xml:space="preserve"> the </w:t>
      </w:r>
      <w:r w:rsidRPr="00352D0D">
        <w:rPr>
          <w:rStyle w:val="StyleUnderline"/>
          <w:sz w:val="26"/>
          <w:szCs w:val="26"/>
        </w:rPr>
        <w:t>COVID</w:t>
      </w:r>
      <w:r w:rsidRPr="00352D0D">
        <w:rPr>
          <w:sz w:val="16"/>
          <w:szCs w:val="26"/>
        </w:rPr>
        <w:t xml:space="preserve">-19 global health crisis (and of course </w:t>
      </w:r>
      <w:hyperlink r:id="rId12" w:history="1">
        <w:r w:rsidRPr="00352D0D">
          <w:rPr>
            <w:rStyle w:val="Hyperlink"/>
            <w:sz w:val="16"/>
            <w:szCs w:val="26"/>
          </w:rPr>
          <w:t>we dispute this notion</w:t>
        </w:r>
      </w:hyperlink>
      <w:r w:rsidRPr="00352D0D">
        <w:rPr>
          <w:sz w:val="16"/>
          <w:szCs w:val="26"/>
        </w:rPr>
        <w:t xml:space="preserve">), can we really feel confident that this or </w:t>
      </w:r>
      <w:r w:rsidRPr="00352D0D">
        <w:rPr>
          <w:rStyle w:val="StyleUnderline"/>
          <w:sz w:val="26"/>
          <w:szCs w:val="26"/>
        </w:rPr>
        <w:t>some future Administration will</w:t>
      </w:r>
      <w:r w:rsidRPr="00352D0D">
        <w:rPr>
          <w:sz w:val="16"/>
          <w:szCs w:val="26"/>
        </w:rPr>
        <w:t xml:space="preserve"> not </w:t>
      </w:r>
      <w:r w:rsidRPr="00352D0D">
        <w:rPr>
          <w:rStyle w:val="StyleUnderline"/>
          <w:sz w:val="26"/>
          <w:szCs w:val="26"/>
        </w:rPr>
        <w:t>apply</w:t>
      </w:r>
      <w:r w:rsidRPr="00352D0D">
        <w:rPr>
          <w:sz w:val="16"/>
          <w:szCs w:val="26"/>
        </w:rPr>
        <w:t xml:space="preserve"> the </w:t>
      </w:r>
      <w:r w:rsidRPr="00352D0D">
        <w:rPr>
          <w:rStyle w:val="StyleUnderline"/>
          <w:sz w:val="26"/>
          <w:szCs w:val="26"/>
        </w:rPr>
        <w:t>same logic to</w:t>
      </w:r>
      <w:r w:rsidRPr="00352D0D">
        <w:rPr>
          <w:sz w:val="16"/>
          <w:szCs w:val="26"/>
        </w:rPr>
        <w:t xml:space="preserve"> the </w:t>
      </w:r>
      <w:r w:rsidRPr="00352D0D">
        <w:rPr>
          <w:rStyle w:val="StyleUnderline"/>
          <w:sz w:val="26"/>
          <w:szCs w:val="26"/>
        </w:rPr>
        <w:t>climate crisis</w:t>
      </w:r>
      <w:r w:rsidRPr="00352D0D">
        <w:rPr>
          <w:sz w:val="16"/>
          <w:szCs w:val="26"/>
        </w:rPr>
        <w:t xml:space="preserve">? And, without the confidence in the underlying IP for such solutions, what does this mean for U.S. innovation and economic growth? United States Trade Representative (USTR) </w:t>
      </w:r>
      <w:hyperlink r:id="rId13" w:history="1">
        <w:r w:rsidRPr="00352D0D">
          <w:rPr>
            <w:rStyle w:val="Hyperlink"/>
            <w:sz w:val="16"/>
            <w:szCs w:val="26"/>
          </w:rPr>
          <w:t>Katherine Tai</w:t>
        </w:r>
      </w:hyperlink>
      <w:r w:rsidRPr="00352D0D">
        <w:rPr>
          <w:sz w:val="16"/>
          <w:szCs w:val="2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352D0D">
        <w:rPr>
          <w:rStyle w:val="StyleUnderline"/>
          <w:sz w:val="26"/>
          <w:szCs w:val="26"/>
        </w:rPr>
        <w:t>campaign against IP rights</w:t>
      </w:r>
      <w:r w:rsidRPr="00352D0D">
        <w:rPr>
          <w:sz w:val="16"/>
          <w:szCs w:val="26"/>
        </w:rPr>
        <w:t xml:space="preserve"> </w:t>
      </w:r>
      <w:r w:rsidRPr="00352D0D">
        <w:rPr>
          <w:rStyle w:val="StyleUnderline"/>
          <w:sz w:val="26"/>
          <w:szCs w:val="26"/>
        </w:rPr>
        <w:t>has</w:t>
      </w:r>
      <w:r w:rsidRPr="00352D0D">
        <w:rPr>
          <w:sz w:val="16"/>
          <w:szCs w:val="26"/>
        </w:rPr>
        <w:t xml:space="preserve"> </w:t>
      </w:r>
      <w:r w:rsidRPr="00352D0D">
        <w:rPr>
          <w:rStyle w:val="StyleUnderline"/>
          <w:sz w:val="26"/>
          <w:szCs w:val="26"/>
        </w:rPr>
        <w:t>eroded</w:t>
      </w:r>
      <w:r w:rsidRPr="00352D0D">
        <w:rPr>
          <w:sz w:val="16"/>
          <w:szCs w:val="26"/>
        </w:rPr>
        <w:t xml:space="preserve"> our </w:t>
      </w:r>
      <w:r w:rsidRPr="00352D0D">
        <w:rPr>
          <w:rStyle w:val="StyleUnderline"/>
          <w:sz w:val="26"/>
          <w:szCs w:val="26"/>
        </w:rPr>
        <w:t>normative position</w:t>
      </w:r>
      <w:r w:rsidRPr="00352D0D">
        <w:rPr>
          <w:sz w:val="16"/>
          <w:szCs w:val="2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352D0D">
        <w:rPr>
          <w:rStyle w:val="StyleUnderline"/>
          <w:sz w:val="26"/>
          <w:szCs w:val="26"/>
        </w:rPr>
        <w:t>TRIPS IP waiver would operate outside of</w:t>
      </w:r>
      <w:r w:rsidRPr="00352D0D">
        <w:rPr>
          <w:sz w:val="16"/>
          <w:szCs w:val="26"/>
        </w:rPr>
        <w:t xml:space="preserve"> these types of frameworks. There would be no </w:t>
      </w:r>
      <w:r w:rsidRPr="00352D0D">
        <w:rPr>
          <w:rStyle w:val="StyleUnderline"/>
          <w:sz w:val="26"/>
          <w:szCs w:val="26"/>
        </w:rPr>
        <w:t>due process</w:t>
      </w:r>
      <w:r w:rsidRPr="00352D0D">
        <w:rPr>
          <w:sz w:val="16"/>
          <w:szCs w:val="26"/>
        </w:rPr>
        <w:t xml:space="preserve">, no particularized findings, no </w:t>
      </w:r>
      <w:r w:rsidRPr="00352D0D">
        <w:rPr>
          <w:rStyle w:val="StyleUnderline"/>
          <w:sz w:val="26"/>
          <w:szCs w:val="26"/>
        </w:rPr>
        <w:t>compensation</w:t>
      </w:r>
      <w:r w:rsidRPr="00352D0D">
        <w:rPr>
          <w:b/>
          <w:bCs/>
          <w:sz w:val="16"/>
          <w:szCs w:val="26"/>
        </w:rPr>
        <w:t xml:space="preserve"> </w:t>
      </w:r>
      <w:r w:rsidRPr="00352D0D">
        <w:rPr>
          <w:rStyle w:val="StyleUnderline"/>
          <w:sz w:val="26"/>
          <w:szCs w:val="26"/>
        </w:rPr>
        <w:t>and</w:t>
      </w:r>
      <w:r w:rsidRPr="00352D0D">
        <w:rPr>
          <w:sz w:val="16"/>
          <w:szCs w:val="26"/>
        </w:rPr>
        <w:t xml:space="preserve"> no </w:t>
      </w:r>
      <w:r w:rsidRPr="00352D0D">
        <w:rPr>
          <w:rStyle w:val="StyleUnderline"/>
          <w:sz w:val="26"/>
          <w:szCs w:val="26"/>
        </w:rPr>
        <w:t>recourse</w:t>
      </w:r>
      <w:r w:rsidRPr="00352D0D">
        <w:rPr>
          <w:sz w:val="16"/>
          <w:szCs w:val="2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 </w:t>
      </w:r>
      <w:r w:rsidRPr="00352D0D">
        <w:rPr>
          <w:rStyle w:val="StyleUnderline"/>
          <w:sz w:val="26"/>
          <w:szCs w:val="26"/>
        </w:rPr>
        <w:t>In</w:t>
      </w:r>
      <w:r w:rsidRPr="00352D0D">
        <w:rPr>
          <w:sz w:val="16"/>
          <w:szCs w:val="26"/>
        </w:rPr>
        <w:t xml:space="preserve"> </w:t>
      </w:r>
      <w:r w:rsidRPr="00352D0D">
        <w:rPr>
          <w:rStyle w:val="StyleUnderline"/>
          <w:sz w:val="26"/>
          <w:szCs w:val="26"/>
        </w:rPr>
        <w:t>the context</w:t>
      </w:r>
      <w:r w:rsidRPr="00352D0D">
        <w:rPr>
          <w:sz w:val="16"/>
          <w:szCs w:val="26"/>
        </w:rPr>
        <w:t xml:space="preserve"> </w:t>
      </w:r>
      <w:r w:rsidRPr="00352D0D">
        <w:rPr>
          <w:rStyle w:val="StyleUnderline"/>
          <w:sz w:val="26"/>
          <w:szCs w:val="26"/>
        </w:rPr>
        <w:t>of</w:t>
      </w:r>
      <w:r w:rsidRPr="00352D0D">
        <w:rPr>
          <w:sz w:val="16"/>
          <w:szCs w:val="26"/>
        </w:rPr>
        <w:t xml:space="preserve"> </w:t>
      </w:r>
      <w:r w:rsidRPr="00352D0D">
        <w:rPr>
          <w:rStyle w:val="StyleUnderline"/>
          <w:sz w:val="26"/>
          <w:szCs w:val="26"/>
        </w:rPr>
        <w:t>climate change</w:t>
      </w:r>
      <w:r w:rsidRPr="00352D0D">
        <w:rPr>
          <w:sz w:val="16"/>
          <w:szCs w:val="26"/>
        </w:rPr>
        <w:t xml:space="preserve">, the idea would be that </w:t>
      </w:r>
      <w:r w:rsidRPr="00352D0D">
        <w:rPr>
          <w:rStyle w:val="StyleUnderline"/>
          <w:sz w:val="26"/>
          <w:szCs w:val="26"/>
        </w:rPr>
        <w:t>companies</w:t>
      </w:r>
      <w:r w:rsidRPr="00352D0D">
        <w:rPr>
          <w:sz w:val="16"/>
          <w:szCs w:val="26"/>
        </w:rPr>
        <w:t xml:space="preserve"> </w:t>
      </w:r>
      <w:r w:rsidRPr="00352D0D">
        <w:rPr>
          <w:rStyle w:val="StyleUnderline"/>
          <w:sz w:val="26"/>
          <w:szCs w:val="26"/>
        </w:rPr>
        <w:t>who develop</w:t>
      </w:r>
      <w:r w:rsidRPr="00352D0D">
        <w:rPr>
          <w:sz w:val="16"/>
          <w:szCs w:val="26"/>
        </w:rPr>
        <w:t xml:space="preserve"> successful </w:t>
      </w:r>
      <w:r w:rsidRPr="00352D0D">
        <w:rPr>
          <w:rStyle w:val="StyleUnderline"/>
          <w:sz w:val="26"/>
          <w:szCs w:val="26"/>
        </w:rPr>
        <w:t>methods</w:t>
      </w:r>
      <w:r w:rsidRPr="00352D0D">
        <w:rPr>
          <w:sz w:val="16"/>
          <w:szCs w:val="26"/>
        </w:rPr>
        <w:t xml:space="preserve"> </w:t>
      </w:r>
      <w:r w:rsidRPr="00352D0D">
        <w:rPr>
          <w:rStyle w:val="StyleUnderline"/>
          <w:sz w:val="26"/>
          <w:szCs w:val="26"/>
        </w:rPr>
        <w:t>for</w:t>
      </w:r>
      <w:r w:rsidRPr="00352D0D">
        <w:rPr>
          <w:sz w:val="16"/>
          <w:szCs w:val="26"/>
        </w:rPr>
        <w:t xml:space="preserve"> producing new </w:t>
      </w:r>
      <w:r w:rsidRPr="00352D0D">
        <w:rPr>
          <w:rStyle w:val="StyleUnderline"/>
          <w:sz w:val="26"/>
          <w:szCs w:val="26"/>
        </w:rPr>
        <w:t>seed technologies and sustainable biomass</w:t>
      </w:r>
      <w:r w:rsidRPr="00352D0D">
        <w:rPr>
          <w:b/>
          <w:bCs/>
          <w:sz w:val="16"/>
          <w:szCs w:val="26"/>
        </w:rPr>
        <w:t xml:space="preserve">, </w:t>
      </w:r>
      <w:r w:rsidRPr="00352D0D">
        <w:rPr>
          <w:rStyle w:val="StyleUnderline"/>
          <w:sz w:val="26"/>
          <w:szCs w:val="26"/>
        </w:rPr>
        <w:t>reducing greenhouse gases</w:t>
      </w:r>
      <w:r w:rsidRPr="00352D0D">
        <w:rPr>
          <w:sz w:val="16"/>
          <w:szCs w:val="26"/>
        </w:rPr>
        <w:t xml:space="preserve"> in manufacturing </w:t>
      </w:r>
      <w:r w:rsidRPr="00352D0D">
        <w:rPr>
          <w:rStyle w:val="StyleUnderline"/>
          <w:sz w:val="26"/>
          <w:szCs w:val="26"/>
        </w:rPr>
        <w:t>and</w:t>
      </w:r>
      <w:r w:rsidRPr="00352D0D">
        <w:rPr>
          <w:sz w:val="16"/>
          <w:szCs w:val="26"/>
        </w:rPr>
        <w:t xml:space="preserve"> transportation, </w:t>
      </w:r>
      <w:r w:rsidRPr="00352D0D">
        <w:rPr>
          <w:rStyle w:val="StyleUnderline"/>
          <w:sz w:val="26"/>
          <w:szCs w:val="26"/>
        </w:rPr>
        <w:t>capturing</w:t>
      </w:r>
      <w:r w:rsidRPr="00352D0D">
        <w:rPr>
          <w:sz w:val="16"/>
          <w:szCs w:val="26"/>
        </w:rPr>
        <w:t xml:space="preserve"> and sequestering </w:t>
      </w:r>
      <w:r w:rsidRPr="00352D0D">
        <w:rPr>
          <w:rStyle w:val="StyleUnderline"/>
          <w:sz w:val="26"/>
          <w:szCs w:val="26"/>
        </w:rPr>
        <w:t>carbon</w:t>
      </w:r>
      <w:r w:rsidRPr="00352D0D">
        <w:rPr>
          <w:sz w:val="16"/>
          <w:szCs w:val="26"/>
        </w:rPr>
        <w:t xml:space="preserve"> in soil and products, and more, </w:t>
      </w:r>
      <w:r w:rsidRPr="00352D0D">
        <w:rPr>
          <w:rStyle w:val="StyleUnderline"/>
          <w:sz w:val="26"/>
          <w:szCs w:val="26"/>
        </w:rPr>
        <w:t>would be required to turn over their proprietary</w:t>
      </w:r>
      <w:r w:rsidRPr="00352D0D">
        <w:rPr>
          <w:b/>
          <w:bCs/>
          <w:sz w:val="16"/>
          <w:szCs w:val="26"/>
        </w:rPr>
        <w:t xml:space="preserve"> </w:t>
      </w:r>
      <w:r w:rsidRPr="00352D0D">
        <w:rPr>
          <w:rStyle w:val="StyleUnderline"/>
          <w:sz w:val="26"/>
          <w:szCs w:val="26"/>
        </w:rPr>
        <w:t>know-how</w:t>
      </w:r>
      <w:r w:rsidRPr="00352D0D">
        <w:rPr>
          <w:sz w:val="16"/>
          <w:szCs w:val="26"/>
        </w:rPr>
        <w:t xml:space="preserve"> to global competitors. While it is unclear how this concept would work in practice and under the constitutions of certain countries, </w:t>
      </w:r>
      <w:r w:rsidRPr="00352D0D">
        <w:rPr>
          <w:rStyle w:val="StyleUnderline"/>
          <w:sz w:val="26"/>
          <w:szCs w:val="26"/>
        </w:rPr>
        <w:t>the suggestion alone could be devastating to voluntary international</w:t>
      </w:r>
      <w:r w:rsidRPr="00352D0D">
        <w:rPr>
          <w:b/>
          <w:bCs/>
          <w:sz w:val="16"/>
          <w:szCs w:val="26"/>
        </w:rPr>
        <w:t xml:space="preserve"> </w:t>
      </w:r>
      <w:r w:rsidRPr="00352D0D">
        <w:rPr>
          <w:rStyle w:val="StyleUnderline"/>
          <w:sz w:val="26"/>
          <w:szCs w:val="26"/>
        </w:rPr>
        <w:t>collaborations</w:t>
      </w:r>
      <w:r w:rsidRPr="00352D0D">
        <w:rPr>
          <w:sz w:val="16"/>
          <w:szCs w:val="26"/>
        </w:rPr>
        <w:t xml:space="preserve">. Even if one could assume that the United States could not implement forced tech transfer on its own soil, what about the </w:t>
      </w:r>
      <w:r w:rsidRPr="00352D0D">
        <w:rPr>
          <w:sz w:val="16"/>
          <w:szCs w:val="26"/>
        </w:rPr>
        <w:lastRenderedPageBreak/>
        <w:t xml:space="preserve">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4" w:tgtFrame="_blank" w:history="1">
        <w:r w:rsidRPr="00352D0D">
          <w:rPr>
            <w:rStyle w:val="Hyperlink"/>
            <w:sz w:val="16"/>
            <w:szCs w:val="26"/>
          </w:rPr>
          <w:t>raised over $1 billion in investment in the second quarter of 2019 alone</w:t>
        </w:r>
      </w:hyperlink>
      <w:r w:rsidRPr="00352D0D">
        <w:rPr>
          <w:sz w:val="16"/>
          <w:szCs w:val="26"/>
        </w:rPr>
        <w:t xml:space="preserve">. </w:t>
      </w:r>
      <w:r w:rsidRPr="00352D0D">
        <w:rPr>
          <w:rStyle w:val="StyleUnderline"/>
          <w:sz w:val="26"/>
          <w:szCs w:val="26"/>
        </w:rPr>
        <w:t>If investors cannot be confident that IP will be in place to protect important climate change technologies</w:t>
      </w:r>
      <w:r w:rsidRPr="00352D0D">
        <w:rPr>
          <w:sz w:val="16"/>
          <w:szCs w:val="26"/>
        </w:rPr>
        <w:t xml:space="preserve"> after their long road from bench to market, </w:t>
      </w:r>
      <w:r w:rsidRPr="00352D0D">
        <w:rPr>
          <w:rStyle w:val="StyleUnderline"/>
          <w:sz w:val="26"/>
          <w:szCs w:val="26"/>
        </w:rPr>
        <w:t>it is unlikely they will</w:t>
      </w:r>
      <w:r w:rsidRPr="00352D0D">
        <w:rPr>
          <w:sz w:val="16"/>
          <w:szCs w:val="26"/>
        </w:rPr>
        <w:t xml:space="preserve"> continue to </w:t>
      </w:r>
      <w:r w:rsidRPr="00352D0D">
        <w:rPr>
          <w:rStyle w:val="StyleUnderline"/>
          <w:sz w:val="26"/>
          <w:szCs w:val="26"/>
        </w:rPr>
        <w:t>invest</w:t>
      </w:r>
      <w:r w:rsidRPr="00352D0D">
        <w:rPr>
          <w:b/>
          <w:bCs/>
          <w:sz w:val="16"/>
          <w:szCs w:val="26"/>
        </w:rPr>
        <w:t xml:space="preserve"> </w:t>
      </w:r>
      <w:r w:rsidRPr="00352D0D">
        <w:rPr>
          <w:rStyle w:val="StyleUnderline"/>
          <w:sz w:val="26"/>
          <w:szCs w:val="26"/>
        </w:rPr>
        <w:t>at</w:t>
      </w:r>
      <w:r w:rsidRPr="00352D0D">
        <w:rPr>
          <w:sz w:val="16"/>
          <w:szCs w:val="26"/>
        </w:rPr>
        <w:t xml:space="preserve"> the current and </w:t>
      </w:r>
      <w:r w:rsidRPr="00352D0D">
        <w:rPr>
          <w:rStyle w:val="StyleUnderline"/>
          <w:sz w:val="26"/>
          <w:szCs w:val="26"/>
        </w:rPr>
        <w:t>required levels</w:t>
      </w:r>
      <w:r w:rsidRPr="00352D0D">
        <w:rPr>
          <w:b/>
          <w:bCs/>
          <w:sz w:val="16"/>
          <w:szCs w:val="26"/>
        </w:rPr>
        <w:t>.</w:t>
      </w:r>
      <w:r w:rsidRPr="00352D0D">
        <w:rPr>
          <w:sz w:val="16"/>
          <w:szCs w:val="26"/>
        </w:rPr>
        <w:t xml:space="preserve"> </w:t>
      </w:r>
    </w:p>
    <w:p w14:paraId="6167281E" w14:textId="77777777" w:rsidR="006765A7" w:rsidRPr="00352D0D" w:rsidRDefault="006765A7" w:rsidP="006765A7">
      <w:pPr>
        <w:rPr>
          <w:sz w:val="16"/>
          <w:szCs w:val="26"/>
        </w:rPr>
      </w:pPr>
    </w:p>
    <w:p w14:paraId="4D7AF125" w14:textId="77777777" w:rsidR="006765A7" w:rsidRPr="00352D0D" w:rsidRDefault="006765A7" w:rsidP="006765A7">
      <w:pPr>
        <w:pStyle w:val="Heading4"/>
        <w:rPr>
          <w:rFonts w:cs="Times New Roman"/>
        </w:rPr>
      </w:pPr>
      <w:r w:rsidRPr="00352D0D">
        <w:rPr>
          <w:rFonts w:cs="Times New Roman"/>
        </w:rPr>
        <w:t xml:space="preserve">Climate patents are </w:t>
      </w:r>
      <w:r w:rsidRPr="00352D0D">
        <w:rPr>
          <w:rFonts w:cs="Times New Roman"/>
          <w:u w:val="single"/>
        </w:rPr>
        <w:t>critical</w:t>
      </w:r>
      <w:r w:rsidRPr="00352D0D">
        <w:rPr>
          <w:rFonts w:cs="Times New Roman"/>
        </w:rPr>
        <w:t xml:space="preserve"> to solving warming – only way to stimulate Renewable Energy Technology Investment.</w:t>
      </w:r>
    </w:p>
    <w:p w14:paraId="00820804" w14:textId="77777777" w:rsidR="006765A7" w:rsidRPr="00352D0D" w:rsidRDefault="006765A7" w:rsidP="006765A7">
      <w:pPr>
        <w:rPr>
          <w:sz w:val="16"/>
          <w:szCs w:val="26"/>
        </w:rPr>
      </w:pPr>
      <w:r w:rsidRPr="00352D0D">
        <w:rPr>
          <w:rStyle w:val="Style13ptBold"/>
          <w:szCs w:val="26"/>
          <w:u w:val="single"/>
        </w:rPr>
        <w:t>Aberdeen 20</w:t>
      </w:r>
      <w:r w:rsidRPr="00352D0D">
        <w:rPr>
          <w:sz w:val="16"/>
          <w:szCs w:val="26"/>
        </w:rPr>
        <w:t xml:space="preserve"> Arielle Aberdeen October 2020 "Patents to climate rescue: how intellectual property rights are fundamental to the development of renewable energy" </w:t>
      </w:r>
      <w:hyperlink r:id="rId15" w:history="1">
        <w:r w:rsidRPr="00352D0D">
          <w:rPr>
            <w:rStyle w:val="Hyperlink"/>
            <w:sz w:val="16"/>
            <w:szCs w:val="26"/>
          </w:rPr>
          <w:t>https://www.4ipcouncil.com/application/files/4516/0399/1622/Intellectual_Property_and_Renewable_Energy.pdf</w:t>
        </w:r>
      </w:hyperlink>
      <w:r w:rsidRPr="00352D0D">
        <w:rPr>
          <w:sz w:val="16"/>
          <w:szCs w:val="26"/>
        </w:rPr>
        <w:t xml:space="preserve"> (Caribbean Attorney-at-Law with extensive experience in legal research and writing.)//Elmer </w:t>
      </w:r>
    </w:p>
    <w:p w14:paraId="177A2054" w14:textId="77777777" w:rsidR="006765A7" w:rsidRPr="00352D0D" w:rsidRDefault="006765A7" w:rsidP="006765A7">
      <w:pPr>
        <w:rPr>
          <w:sz w:val="16"/>
          <w:szCs w:val="26"/>
        </w:rPr>
      </w:pPr>
      <w:r w:rsidRPr="00352D0D">
        <w:rPr>
          <w:b/>
          <w:szCs w:val="26"/>
          <w:u w:val="single"/>
        </w:rPr>
        <w:t>Climate change is</w:t>
      </w:r>
      <w:r w:rsidRPr="00352D0D">
        <w:rPr>
          <w:sz w:val="16"/>
          <w:szCs w:val="26"/>
        </w:rPr>
        <w:t xml:space="preserve"> the </w:t>
      </w:r>
      <w:r w:rsidRPr="00352D0D">
        <w:rPr>
          <w:b/>
          <w:szCs w:val="26"/>
          <w:u w:val="single"/>
        </w:rPr>
        <w:t>most pressing</w:t>
      </w:r>
      <w:r w:rsidRPr="00352D0D">
        <w:rPr>
          <w:sz w:val="16"/>
          <w:szCs w:val="26"/>
        </w:rPr>
        <w:t xml:space="preserve"> global </w:t>
      </w:r>
      <w:r w:rsidRPr="00352D0D">
        <w:rPr>
          <w:b/>
          <w:szCs w:val="26"/>
          <w:u w:val="single"/>
        </w:rPr>
        <w:t>challenge</w:t>
      </w:r>
      <w:r w:rsidRPr="00352D0D">
        <w:rPr>
          <w:sz w:val="16"/>
          <w:szCs w:val="26"/>
        </w:rPr>
        <w:t xml:space="preserve"> and with the international commitment to reduce greenhouse gas emissions under the Paris Agreement,1 </w:t>
      </w:r>
      <w:r w:rsidRPr="00352D0D">
        <w:rPr>
          <w:szCs w:val="26"/>
          <w:u w:val="single"/>
        </w:rPr>
        <w:t xml:space="preserve">there </w:t>
      </w:r>
      <w:r w:rsidRPr="00352D0D">
        <w:rPr>
          <w:b/>
          <w:szCs w:val="26"/>
          <w:u w:val="single"/>
          <w:bdr w:val="single" w:sz="12" w:space="0" w:color="auto"/>
        </w:rPr>
        <w:t>needs to be a global energy revolution</w:t>
      </w:r>
      <w:r w:rsidRPr="00352D0D">
        <w:rPr>
          <w:szCs w:val="26"/>
          <w:u w:val="single"/>
        </w:rPr>
        <w:t xml:space="preserve"> and transition.2 </w:t>
      </w:r>
      <w:r w:rsidRPr="00352D0D">
        <w:rPr>
          <w:sz w:val="16"/>
          <w:szCs w:val="26"/>
        </w:rPr>
        <w:t xml:space="preserve">This is where </w:t>
      </w:r>
      <w:r w:rsidRPr="00352D0D">
        <w:rPr>
          <w:b/>
          <w:szCs w:val="26"/>
          <w:u w:val="single"/>
        </w:rPr>
        <w:t xml:space="preserve">innovative technology can help </w:t>
      </w:r>
      <w:r w:rsidRPr="00352D0D">
        <w:rPr>
          <w:szCs w:val="26"/>
          <w:u w:val="single"/>
        </w:rPr>
        <w:t>meet the challenge of reducing our dependency on finite natural capital resources. The development and deployment of innovative technology play a pivotal role in enabling us to replace fossil fuel use with more sustainable energy solutions</w:t>
      </w:r>
      <w:r w:rsidRPr="00352D0D">
        <w:rPr>
          <w:sz w:val="16"/>
          <w:szCs w:val="26"/>
        </w:rPr>
        <w:t xml:space="preserve">. </w:t>
      </w:r>
      <w:r w:rsidRPr="00352D0D">
        <w:rPr>
          <w:b/>
          <w:szCs w:val="26"/>
          <w:u w:val="single"/>
        </w:rPr>
        <w:t>Patents</w:t>
      </w:r>
      <w:r w:rsidRPr="00352D0D">
        <w:rPr>
          <w:szCs w:val="26"/>
          <w:u w:val="single"/>
        </w:rPr>
        <w:t xml:space="preserve"> have </w:t>
      </w:r>
      <w:r w:rsidRPr="00352D0D">
        <w:rPr>
          <w:b/>
          <w:szCs w:val="26"/>
          <w:u w:val="single"/>
        </w:rPr>
        <w:t>facilitated</w:t>
      </w:r>
      <w:r w:rsidRPr="00352D0D">
        <w:rPr>
          <w:szCs w:val="26"/>
          <w:u w:val="single"/>
        </w:rPr>
        <w:t xml:space="preserve"> the </w:t>
      </w:r>
      <w:r w:rsidRPr="00352D0D">
        <w:rPr>
          <w:b/>
          <w:szCs w:val="26"/>
          <w:u w:val="single"/>
        </w:rPr>
        <w:t>development of such innovative technologies</w:t>
      </w:r>
      <w:r w:rsidRPr="00352D0D">
        <w:rPr>
          <w:szCs w:val="26"/>
          <w:u w:val="single"/>
        </w:rPr>
        <w:t xml:space="preserve"> thus far </w:t>
      </w:r>
      <w:r w:rsidRPr="00352D0D">
        <w:rPr>
          <w:b/>
          <w:szCs w:val="26"/>
          <w:u w:val="single"/>
        </w:rPr>
        <w:t>and</w:t>
      </w:r>
      <w:r w:rsidRPr="00352D0D">
        <w:rPr>
          <w:szCs w:val="26"/>
          <w:u w:val="single"/>
        </w:rPr>
        <w:t xml:space="preserve"> will </w:t>
      </w:r>
      <w:r w:rsidRPr="00352D0D">
        <w:rPr>
          <w:b/>
          <w:szCs w:val="26"/>
          <w:u w:val="single"/>
          <w:bdr w:val="single" w:sz="12" w:space="0" w:color="auto"/>
        </w:rPr>
        <w:t>continue to be the catalyst for this transition</w:t>
      </w:r>
      <w:r w:rsidRPr="00352D0D">
        <w:rPr>
          <w:szCs w:val="26"/>
          <w:u w:val="single"/>
        </w:rPr>
        <w:t>. Patents are among a group of intellectual property rights (‘IPRs’)</w:t>
      </w:r>
      <w:r w:rsidRPr="00352D0D">
        <w:rPr>
          <w:sz w:val="16"/>
          <w:szCs w:val="2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352D0D">
        <w:rPr>
          <w:sz w:val="16"/>
          <w:szCs w:val="26"/>
        </w:rPr>
        <w:t>commercialisation</w:t>
      </w:r>
      <w:proofErr w:type="spellEnd"/>
      <w:r w:rsidRPr="00352D0D">
        <w:rPr>
          <w:sz w:val="16"/>
          <w:szCs w:val="26"/>
        </w:rPr>
        <w:t xml:space="preserve"> of intellectual creations. IPRs are the cornerstone of developed and knowledge-based economies. </w:t>
      </w:r>
      <w:r w:rsidRPr="00352D0D">
        <w:rPr>
          <w:szCs w:val="26"/>
          <w:u w:val="single"/>
        </w:rPr>
        <w:t xml:space="preserve">Empirical evidence has shown that a </w:t>
      </w:r>
      <w:r w:rsidRPr="00352D0D">
        <w:rPr>
          <w:b/>
          <w:szCs w:val="26"/>
          <w:u w:val="single"/>
        </w:rPr>
        <w:t>strong IPRs</w:t>
      </w:r>
      <w:r w:rsidRPr="00352D0D">
        <w:rPr>
          <w:szCs w:val="26"/>
          <w:u w:val="single"/>
        </w:rPr>
        <w:t xml:space="preserve"> system </w:t>
      </w:r>
      <w:r w:rsidRPr="00352D0D">
        <w:rPr>
          <w:b/>
          <w:szCs w:val="26"/>
          <w:u w:val="single"/>
        </w:rPr>
        <w:t>influences</w:t>
      </w:r>
      <w:r w:rsidRPr="00352D0D">
        <w:rPr>
          <w:szCs w:val="26"/>
          <w:u w:val="single"/>
        </w:rPr>
        <w:t xml:space="preserve"> both the </w:t>
      </w:r>
      <w:r w:rsidRPr="00352D0D">
        <w:rPr>
          <w:b/>
          <w:szCs w:val="26"/>
          <w:u w:val="single"/>
        </w:rPr>
        <w:t>development and diffusion of technology</w:t>
      </w:r>
      <w:r w:rsidRPr="00352D0D">
        <w:rPr>
          <w:szCs w:val="26"/>
          <w:u w:val="single"/>
        </w:rPr>
        <w:t xml:space="preserve">. Alternatively, </w:t>
      </w:r>
      <w:r w:rsidRPr="00352D0D">
        <w:rPr>
          <w:b/>
          <w:szCs w:val="26"/>
          <w:u w:val="single"/>
        </w:rPr>
        <w:t>weak IPRs</w:t>
      </w:r>
      <w:r w:rsidRPr="00352D0D">
        <w:rPr>
          <w:szCs w:val="26"/>
          <w:u w:val="single"/>
        </w:rPr>
        <w:t xml:space="preserve"> protection has been shown to </w:t>
      </w:r>
      <w:r w:rsidRPr="00352D0D">
        <w:rPr>
          <w:b/>
          <w:szCs w:val="26"/>
          <w:u w:val="single"/>
        </w:rPr>
        <w:t>reduce</w:t>
      </w:r>
      <w:r w:rsidRPr="00352D0D">
        <w:rPr>
          <w:szCs w:val="26"/>
          <w:u w:val="single"/>
        </w:rPr>
        <w:t xml:space="preserve"> </w:t>
      </w:r>
      <w:r w:rsidRPr="00352D0D">
        <w:rPr>
          <w:b/>
          <w:szCs w:val="26"/>
          <w:u w:val="single"/>
        </w:rPr>
        <w:t>innovation</w:t>
      </w:r>
      <w:r w:rsidRPr="00352D0D">
        <w:rPr>
          <w:szCs w:val="26"/>
          <w:u w:val="single"/>
        </w:rPr>
        <w:t xml:space="preserve">, </w:t>
      </w:r>
      <w:r w:rsidRPr="00352D0D">
        <w:rPr>
          <w:b/>
          <w:szCs w:val="26"/>
          <w:u w:val="single"/>
        </w:rPr>
        <w:t>reduce investment</w:t>
      </w:r>
      <w:r w:rsidRPr="00352D0D">
        <w:rPr>
          <w:szCs w:val="26"/>
          <w:u w:val="single"/>
        </w:rPr>
        <w:t xml:space="preserve"> and prevent firms from entering certain markets</w:t>
      </w:r>
      <w:r w:rsidRPr="00352D0D">
        <w:rPr>
          <w:sz w:val="16"/>
          <w:szCs w:val="2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352D0D">
        <w:rPr>
          <w:sz w:val="16"/>
          <w:szCs w:val="26"/>
        </w:rPr>
        <w:t>timelimited</w:t>
      </w:r>
      <w:proofErr w:type="spellEnd"/>
      <w:r w:rsidRPr="00352D0D">
        <w:rPr>
          <w:sz w:val="16"/>
          <w:szCs w:val="2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352D0D">
        <w:rPr>
          <w:szCs w:val="26"/>
          <w:u w:val="single"/>
        </w:rPr>
        <w:t>Patents like all IPRs are key instruments in the global innovation ecosystem</w:t>
      </w:r>
      <w:r w:rsidRPr="00352D0D">
        <w:rPr>
          <w:sz w:val="16"/>
          <w:szCs w:val="2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352D0D">
        <w:rPr>
          <w:szCs w:val="26"/>
          <w:u w:val="single"/>
        </w:rPr>
        <w:t xml:space="preserve">Funding: Patents can generate funding and revenue streams for companies. Having a strong patent portfolio especially in small businesses or start-ups can be used to leverage investor funding; while also be a source of revenue for companies through </w:t>
      </w:r>
      <w:r w:rsidRPr="00352D0D">
        <w:rPr>
          <w:szCs w:val="26"/>
          <w:u w:val="single"/>
        </w:rPr>
        <w:lastRenderedPageBreak/>
        <w:t>licensing fees, sales, tax incentives, collateral for loans and access to grants and subsidies</w:t>
      </w:r>
      <w:r w:rsidRPr="00352D0D">
        <w:rPr>
          <w:sz w:val="16"/>
          <w:szCs w:val="2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352D0D">
        <w:rPr>
          <w:szCs w:val="26"/>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352D0D">
        <w:rPr>
          <w:sz w:val="16"/>
          <w:szCs w:val="2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352D0D">
        <w:rPr>
          <w:sz w:val="16"/>
          <w:szCs w:val="26"/>
        </w:rPr>
        <w:t>commercialisation</w:t>
      </w:r>
      <w:proofErr w:type="spellEnd"/>
      <w:r w:rsidRPr="00352D0D">
        <w:rPr>
          <w:sz w:val="16"/>
          <w:szCs w:val="2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352D0D">
        <w:rPr>
          <w:szCs w:val="26"/>
          <w:u w:val="single"/>
        </w:rPr>
        <w:t xml:space="preserve">Reports from the World Intellectual Property Office (WIPO), have shown that there has been a </w:t>
      </w:r>
      <w:r w:rsidRPr="00352D0D">
        <w:rPr>
          <w:b/>
          <w:szCs w:val="26"/>
          <w:u w:val="single"/>
          <w:bdr w:val="single" w:sz="12" w:space="0" w:color="auto"/>
        </w:rPr>
        <w:t>steady increase in patent filing rates in RETs since the mid-1990s</w:t>
      </w:r>
      <w:r w:rsidRPr="00352D0D">
        <w:rPr>
          <w:sz w:val="16"/>
          <w:szCs w:val="2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352D0D">
        <w:rPr>
          <w:szCs w:val="26"/>
          <w:u w:val="single"/>
        </w:rPr>
        <w:t xml:space="preserve">China is heavily </w:t>
      </w:r>
      <w:r w:rsidRPr="00352D0D">
        <w:rPr>
          <w:b/>
          <w:szCs w:val="26"/>
          <w:u w:val="single"/>
        </w:rPr>
        <w:t>investing in solar energy</w:t>
      </w:r>
      <w:r w:rsidRPr="00352D0D">
        <w:rPr>
          <w:szCs w:val="26"/>
          <w:u w:val="single"/>
        </w:rPr>
        <w:t xml:space="preserve"> </w:t>
      </w:r>
      <w:r w:rsidRPr="00352D0D">
        <w:rPr>
          <w:b/>
          <w:szCs w:val="26"/>
          <w:u w:val="single"/>
        </w:rPr>
        <w:t>technology</w:t>
      </w:r>
      <w:r w:rsidRPr="00352D0D">
        <w:rPr>
          <w:szCs w:val="26"/>
          <w:u w:val="single"/>
        </w:rPr>
        <w:t xml:space="preserve"> and has filed numerous patents in this area and the underlying technologies.28 The successful flow of investment in this sector can only </w:t>
      </w:r>
      <w:r w:rsidRPr="00352D0D">
        <w:rPr>
          <w:b/>
          <w:szCs w:val="26"/>
          <w:u w:val="single"/>
        </w:rPr>
        <w:t>occur in</w:t>
      </w:r>
      <w:r w:rsidRPr="00352D0D">
        <w:rPr>
          <w:szCs w:val="26"/>
          <w:u w:val="single"/>
        </w:rPr>
        <w:t xml:space="preserve"> the </w:t>
      </w:r>
      <w:r w:rsidRPr="00352D0D">
        <w:rPr>
          <w:b/>
          <w:szCs w:val="26"/>
          <w:u w:val="single"/>
        </w:rPr>
        <w:t>presence of a strong IPRs system</w:t>
      </w:r>
      <w:r w:rsidRPr="00352D0D">
        <w:rPr>
          <w:szCs w:val="26"/>
          <w:u w:val="single"/>
        </w:rPr>
        <w:t xml:space="preserve"> and protection</w:t>
      </w:r>
      <w:r w:rsidRPr="00352D0D">
        <w:rPr>
          <w:sz w:val="16"/>
          <w:szCs w:val="26"/>
        </w:rPr>
        <w:t xml:space="preserve">. Government policies and initiatives to improve the </w:t>
      </w:r>
      <w:r w:rsidRPr="00352D0D">
        <w:rPr>
          <w:b/>
          <w:szCs w:val="26"/>
          <w:u w:val="single"/>
        </w:rPr>
        <w:t>patent system</w:t>
      </w:r>
      <w:r w:rsidRPr="00352D0D">
        <w:rPr>
          <w:sz w:val="16"/>
          <w:szCs w:val="26"/>
        </w:rPr>
        <w:t xml:space="preserve"> can be used to promote the development of RETs and drive private capital and investment into this area.29 </w:t>
      </w:r>
      <w:r w:rsidRPr="00352D0D">
        <w:rPr>
          <w:szCs w:val="26"/>
          <w:u w:val="single"/>
        </w:rPr>
        <w:t xml:space="preserve">This direct </w:t>
      </w:r>
      <w:r w:rsidRPr="00352D0D">
        <w:rPr>
          <w:b/>
          <w:szCs w:val="26"/>
          <w:u w:val="single"/>
        </w:rPr>
        <w:lastRenderedPageBreak/>
        <w:t>effect on RETs</w:t>
      </w:r>
      <w:r w:rsidRPr="00352D0D">
        <w:rPr>
          <w:szCs w:val="26"/>
          <w:u w:val="single"/>
        </w:rPr>
        <w:t xml:space="preserve"> through policies was </w:t>
      </w:r>
      <w:r w:rsidRPr="00352D0D">
        <w:rPr>
          <w:b/>
          <w:szCs w:val="26"/>
          <w:u w:val="single"/>
        </w:rPr>
        <w:t>shown in</w:t>
      </w:r>
      <w:r w:rsidRPr="00352D0D">
        <w:rPr>
          <w:szCs w:val="26"/>
          <w:u w:val="single"/>
        </w:rPr>
        <w:t xml:space="preserve"> the United States with the ‘</w:t>
      </w:r>
      <w:r w:rsidRPr="00352D0D">
        <w:rPr>
          <w:b/>
          <w:szCs w:val="26"/>
          <w:u w:val="single"/>
        </w:rPr>
        <w:t>Green Tech Pilot Program’</w:t>
      </w:r>
      <w:r w:rsidRPr="00352D0D">
        <w:rPr>
          <w:szCs w:val="26"/>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352D0D">
        <w:rPr>
          <w:szCs w:val="26"/>
          <w:u w:val="single"/>
        </w:rPr>
        <w:t>programme</w:t>
      </w:r>
      <w:proofErr w:type="spellEnd"/>
      <w:r w:rsidRPr="00352D0D">
        <w:rPr>
          <w:sz w:val="16"/>
          <w:szCs w:val="2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336E3B3" w14:textId="77777777" w:rsidR="006765A7" w:rsidRPr="00352D0D" w:rsidRDefault="006765A7" w:rsidP="006765A7">
      <w:pPr>
        <w:rPr>
          <w:sz w:val="16"/>
          <w:szCs w:val="26"/>
        </w:rPr>
      </w:pPr>
    </w:p>
    <w:p w14:paraId="2BCA1D50" w14:textId="77777777" w:rsidR="006765A7" w:rsidRPr="00352D0D" w:rsidRDefault="006765A7" w:rsidP="006765A7">
      <w:pPr>
        <w:pStyle w:val="Heading4"/>
        <w:rPr>
          <w:color w:val="000000" w:themeColor="text1"/>
        </w:rPr>
      </w:pPr>
      <w:r w:rsidRPr="00352D0D">
        <w:rPr>
          <w:color w:val="000000" w:themeColor="text1"/>
        </w:rPr>
        <w:t xml:space="preserve">Warming causes </w:t>
      </w:r>
      <w:r w:rsidRPr="00352D0D">
        <w:rPr>
          <w:color w:val="000000" w:themeColor="text1"/>
          <w:u w:val="single"/>
        </w:rPr>
        <w:t>extinction</w:t>
      </w:r>
      <w:r w:rsidRPr="00352D0D">
        <w:rPr>
          <w:color w:val="000000" w:themeColor="text1"/>
        </w:rPr>
        <w:t xml:space="preserve"> – tipping points and positive feedback loops ensures.</w:t>
      </w:r>
    </w:p>
    <w:p w14:paraId="03D3489A" w14:textId="77777777" w:rsidR="006765A7" w:rsidRPr="00352D0D" w:rsidRDefault="006765A7" w:rsidP="006765A7">
      <w:pPr>
        <w:rPr>
          <w:color w:val="000000" w:themeColor="text1"/>
          <w:sz w:val="16"/>
          <w:szCs w:val="26"/>
        </w:rPr>
      </w:pPr>
      <w:r w:rsidRPr="00352D0D">
        <w:rPr>
          <w:rStyle w:val="Style13ptBold"/>
          <w:color w:val="000000" w:themeColor="text1"/>
          <w:szCs w:val="26"/>
          <w:u w:val="single"/>
        </w:rPr>
        <w:t>Ng 19</w:t>
      </w:r>
      <w:r w:rsidRPr="00352D0D">
        <w:rPr>
          <w:rStyle w:val="Style13ptBold"/>
          <w:color w:val="000000" w:themeColor="text1"/>
          <w:sz w:val="16"/>
          <w:szCs w:val="26"/>
        </w:rPr>
        <w:t xml:space="preserve"> </w:t>
      </w:r>
      <w:r w:rsidRPr="00352D0D">
        <w:rPr>
          <w:color w:val="000000" w:themeColor="text1"/>
          <w:sz w:val="16"/>
          <w:szCs w:val="26"/>
        </w:rPr>
        <w:t>[Yew-Kwang 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5B94FACF" w14:textId="77777777" w:rsidR="006765A7" w:rsidRPr="00352D0D" w:rsidRDefault="006765A7" w:rsidP="006765A7">
      <w:pPr>
        <w:rPr>
          <w:color w:val="000000" w:themeColor="text1"/>
          <w:sz w:val="16"/>
          <w:szCs w:val="26"/>
        </w:rPr>
      </w:pPr>
      <w:r w:rsidRPr="00352D0D">
        <w:rPr>
          <w:color w:val="000000" w:themeColor="text1"/>
          <w:sz w:val="16"/>
          <w:szCs w:val="26"/>
        </w:rPr>
        <w:t xml:space="preserve">Catastrophic </w:t>
      </w:r>
      <w:r w:rsidRPr="00352D0D">
        <w:rPr>
          <w:rStyle w:val="StyleUnderline"/>
          <w:color w:val="000000" w:themeColor="text1"/>
          <w:sz w:val="26"/>
          <w:szCs w:val="26"/>
        </w:rPr>
        <w:t>climate change</w:t>
      </w:r>
      <w:r w:rsidRPr="00352D0D">
        <w:rPr>
          <w:color w:val="000000" w:themeColor="text1"/>
          <w:sz w:val="16"/>
          <w:szCs w:val="26"/>
        </w:rPr>
        <w:t xml:space="preserve"> Though by no means certain, CCC </w:t>
      </w:r>
      <w:r w:rsidRPr="00352D0D">
        <w:rPr>
          <w:rStyle w:val="StyleUnderline"/>
          <w:color w:val="000000" w:themeColor="text1"/>
          <w:sz w:val="26"/>
          <w:szCs w:val="26"/>
        </w:rPr>
        <w:t xml:space="preserve">causing </w:t>
      </w:r>
      <w:r w:rsidRPr="00352D0D">
        <w:rPr>
          <w:rStyle w:val="Emphasis"/>
          <w:color w:val="000000" w:themeColor="text1"/>
          <w:sz w:val="26"/>
          <w:szCs w:val="26"/>
        </w:rPr>
        <w:t>global extinction</w:t>
      </w:r>
      <w:r w:rsidRPr="00352D0D">
        <w:rPr>
          <w:rStyle w:val="StyleUnderline"/>
          <w:color w:val="000000" w:themeColor="text1"/>
          <w:sz w:val="26"/>
          <w:szCs w:val="26"/>
        </w:rPr>
        <w:t xml:space="preserve"> is possible due to </w:t>
      </w:r>
      <w:r w:rsidRPr="00352D0D">
        <w:rPr>
          <w:rStyle w:val="Emphasis"/>
          <w:color w:val="000000" w:themeColor="text1"/>
          <w:sz w:val="26"/>
          <w:szCs w:val="26"/>
        </w:rPr>
        <w:t>interrelated factors</w:t>
      </w:r>
      <w:r w:rsidRPr="00352D0D">
        <w:rPr>
          <w:rStyle w:val="StyleUnderline"/>
          <w:color w:val="000000" w:themeColor="text1"/>
          <w:sz w:val="26"/>
          <w:szCs w:val="26"/>
        </w:rPr>
        <w:t xml:space="preserve"> of </w:t>
      </w:r>
      <w:r w:rsidRPr="00352D0D">
        <w:rPr>
          <w:rStyle w:val="Emphasis"/>
          <w:color w:val="000000" w:themeColor="text1"/>
          <w:sz w:val="26"/>
          <w:szCs w:val="26"/>
        </w:rPr>
        <w:t>non‐linearity</w:t>
      </w:r>
      <w:r w:rsidRPr="00352D0D">
        <w:rPr>
          <w:rStyle w:val="StyleUnderline"/>
          <w:color w:val="000000" w:themeColor="text1"/>
          <w:sz w:val="26"/>
          <w:szCs w:val="26"/>
        </w:rPr>
        <w:t xml:space="preserve">, </w:t>
      </w:r>
      <w:r w:rsidRPr="00352D0D">
        <w:rPr>
          <w:rStyle w:val="Emphasis"/>
          <w:color w:val="000000" w:themeColor="text1"/>
          <w:sz w:val="26"/>
          <w:szCs w:val="26"/>
        </w:rPr>
        <w:t>cascading effects</w:t>
      </w:r>
      <w:r w:rsidRPr="00352D0D">
        <w:rPr>
          <w:rStyle w:val="StyleUnderline"/>
          <w:color w:val="000000" w:themeColor="text1"/>
          <w:sz w:val="26"/>
          <w:szCs w:val="26"/>
        </w:rPr>
        <w:t xml:space="preserve">, </w:t>
      </w:r>
      <w:r w:rsidRPr="00352D0D">
        <w:rPr>
          <w:rStyle w:val="Emphasis"/>
          <w:color w:val="000000" w:themeColor="text1"/>
          <w:sz w:val="26"/>
          <w:szCs w:val="26"/>
        </w:rPr>
        <w:t>positive feedbacks</w:t>
      </w:r>
      <w:r w:rsidRPr="00352D0D">
        <w:rPr>
          <w:rStyle w:val="StyleUnderline"/>
          <w:color w:val="000000" w:themeColor="text1"/>
          <w:sz w:val="26"/>
          <w:szCs w:val="26"/>
        </w:rPr>
        <w:t xml:space="preserve">, </w:t>
      </w:r>
      <w:r w:rsidRPr="00352D0D">
        <w:rPr>
          <w:rStyle w:val="Emphasis"/>
          <w:color w:val="000000" w:themeColor="text1"/>
          <w:sz w:val="26"/>
          <w:szCs w:val="26"/>
        </w:rPr>
        <w:t>multiplicative factors</w:t>
      </w:r>
      <w:r w:rsidRPr="00352D0D">
        <w:rPr>
          <w:rStyle w:val="StyleUnderline"/>
          <w:color w:val="000000" w:themeColor="text1"/>
          <w:sz w:val="26"/>
          <w:szCs w:val="26"/>
        </w:rPr>
        <w:t xml:space="preserve">, </w:t>
      </w:r>
      <w:r w:rsidRPr="00352D0D">
        <w:rPr>
          <w:rStyle w:val="Emphasis"/>
          <w:color w:val="000000" w:themeColor="text1"/>
          <w:sz w:val="26"/>
          <w:szCs w:val="26"/>
        </w:rPr>
        <w:t>critical thresholds</w:t>
      </w:r>
      <w:r w:rsidRPr="00352D0D">
        <w:rPr>
          <w:rStyle w:val="StyleUnderline"/>
          <w:color w:val="000000" w:themeColor="text1"/>
          <w:sz w:val="26"/>
          <w:szCs w:val="26"/>
        </w:rPr>
        <w:t xml:space="preserve"> and </w:t>
      </w:r>
      <w:r w:rsidRPr="00352D0D">
        <w:rPr>
          <w:rStyle w:val="Emphasis"/>
          <w:color w:val="000000" w:themeColor="text1"/>
          <w:sz w:val="26"/>
          <w:szCs w:val="26"/>
        </w:rPr>
        <w:t>tipping points</w:t>
      </w:r>
      <w:r w:rsidRPr="00352D0D">
        <w:rPr>
          <w:color w:val="000000" w:themeColor="text1"/>
          <w:sz w:val="16"/>
          <w:szCs w:val="26"/>
        </w:rPr>
        <w:t xml:space="preserve"> (e.g. </w:t>
      </w:r>
      <w:proofErr w:type="spellStart"/>
      <w:r w:rsidRPr="00352D0D">
        <w:rPr>
          <w:color w:val="000000" w:themeColor="text1"/>
          <w:sz w:val="16"/>
          <w:szCs w:val="26"/>
        </w:rPr>
        <w:t>Barnosky</w:t>
      </w:r>
      <w:proofErr w:type="spellEnd"/>
      <w:r w:rsidRPr="00352D0D">
        <w:rPr>
          <w:color w:val="000000" w:themeColor="text1"/>
          <w:sz w:val="16"/>
          <w:szCs w:val="26"/>
        </w:rPr>
        <w:t xml:space="preserve"> and </w:t>
      </w:r>
      <w:proofErr w:type="spellStart"/>
      <w:r w:rsidRPr="00352D0D">
        <w:rPr>
          <w:color w:val="000000" w:themeColor="text1"/>
          <w:sz w:val="16"/>
          <w:szCs w:val="26"/>
        </w:rPr>
        <w:t>Hadly</w:t>
      </w:r>
      <w:proofErr w:type="spellEnd"/>
      <w:r w:rsidRPr="00352D0D">
        <w:rPr>
          <w:color w:val="000000" w:themeColor="text1"/>
          <w:sz w:val="16"/>
          <w:szCs w:val="26"/>
        </w:rPr>
        <w:t>, </w:t>
      </w:r>
      <w:hyperlink r:id="rId16" w:anchor="gpol12647-bib-0005" w:history="1">
        <w:r w:rsidRPr="00352D0D">
          <w:rPr>
            <w:rStyle w:val="Hyperlink"/>
            <w:color w:val="000000" w:themeColor="text1"/>
            <w:sz w:val="16"/>
            <w:szCs w:val="26"/>
          </w:rPr>
          <w:t>2016</w:t>
        </w:r>
      </w:hyperlink>
      <w:r w:rsidRPr="00352D0D">
        <w:rPr>
          <w:color w:val="000000" w:themeColor="text1"/>
          <w:sz w:val="16"/>
          <w:szCs w:val="26"/>
        </w:rPr>
        <w:t xml:space="preserve">; </w:t>
      </w:r>
      <w:proofErr w:type="spellStart"/>
      <w:r w:rsidRPr="00352D0D">
        <w:rPr>
          <w:color w:val="000000" w:themeColor="text1"/>
          <w:sz w:val="16"/>
          <w:szCs w:val="26"/>
        </w:rPr>
        <w:t>Belaia</w:t>
      </w:r>
      <w:proofErr w:type="spellEnd"/>
      <w:r w:rsidRPr="00352D0D">
        <w:rPr>
          <w:color w:val="000000" w:themeColor="text1"/>
          <w:sz w:val="16"/>
          <w:szCs w:val="26"/>
        </w:rPr>
        <w:t xml:space="preserve"> et al., </w:t>
      </w:r>
      <w:hyperlink r:id="rId17" w:anchor="gpol12647-bib-0008" w:history="1">
        <w:r w:rsidRPr="00352D0D">
          <w:rPr>
            <w:rStyle w:val="Hyperlink"/>
            <w:color w:val="000000" w:themeColor="text1"/>
            <w:sz w:val="16"/>
            <w:szCs w:val="26"/>
          </w:rPr>
          <w:t>2017</w:t>
        </w:r>
      </w:hyperlink>
      <w:r w:rsidRPr="00352D0D">
        <w:rPr>
          <w:color w:val="000000" w:themeColor="text1"/>
          <w:sz w:val="16"/>
          <w:szCs w:val="26"/>
        </w:rPr>
        <w:t xml:space="preserve">; </w:t>
      </w:r>
      <w:proofErr w:type="spellStart"/>
      <w:r w:rsidRPr="00352D0D">
        <w:rPr>
          <w:color w:val="000000" w:themeColor="text1"/>
          <w:sz w:val="16"/>
          <w:szCs w:val="26"/>
        </w:rPr>
        <w:t>Buldyrev</w:t>
      </w:r>
      <w:proofErr w:type="spellEnd"/>
      <w:r w:rsidRPr="00352D0D">
        <w:rPr>
          <w:color w:val="000000" w:themeColor="text1"/>
          <w:sz w:val="16"/>
          <w:szCs w:val="26"/>
        </w:rPr>
        <w:t xml:space="preserve"> et al., </w:t>
      </w:r>
      <w:hyperlink r:id="rId18" w:anchor="gpol12647-bib-0016" w:history="1">
        <w:r w:rsidRPr="00352D0D">
          <w:rPr>
            <w:rStyle w:val="Hyperlink"/>
            <w:color w:val="000000" w:themeColor="text1"/>
            <w:sz w:val="16"/>
            <w:szCs w:val="26"/>
          </w:rPr>
          <w:t>2010</w:t>
        </w:r>
      </w:hyperlink>
      <w:r w:rsidRPr="00352D0D">
        <w:rPr>
          <w:color w:val="000000" w:themeColor="text1"/>
          <w:sz w:val="16"/>
          <w:szCs w:val="26"/>
        </w:rPr>
        <w:t>; Grainger, </w:t>
      </w:r>
      <w:hyperlink r:id="rId19" w:anchor="gpol12647-bib-0027" w:history="1">
        <w:r w:rsidRPr="00352D0D">
          <w:rPr>
            <w:rStyle w:val="Hyperlink"/>
            <w:color w:val="000000" w:themeColor="text1"/>
            <w:sz w:val="16"/>
            <w:szCs w:val="26"/>
          </w:rPr>
          <w:t>2017</w:t>
        </w:r>
      </w:hyperlink>
      <w:r w:rsidRPr="00352D0D">
        <w:rPr>
          <w:color w:val="000000" w:themeColor="text1"/>
          <w:sz w:val="16"/>
          <w:szCs w:val="26"/>
        </w:rPr>
        <w:t>; Hansen and Sato, </w:t>
      </w:r>
      <w:hyperlink r:id="rId20" w:anchor="gpol12647-bib-0029" w:history="1">
        <w:r w:rsidRPr="00352D0D">
          <w:rPr>
            <w:rStyle w:val="Hyperlink"/>
            <w:color w:val="000000" w:themeColor="text1"/>
            <w:sz w:val="16"/>
            <w:szCs w:val="26"/>
          </w:rPr>
          <w:t>2012</w:t>
        </w:r>
      </w:hyperlink>
      <w:r w:rsidRPr="00352D0D">
        <w:rPr>
          <w:color w:val="000000" w:themeColor="text1"/>
          <w:sz w:val="16"/>
          <w:szCs w:val="26"/>
        </w:rPr>
        <w:t>; IPCC </w:t>
      </w:r>
      <w:hyperlink r:id="rId21" w:anchor="gpol12647-bib-0031" w:history="1">
        <w:r w:rsidRPr="00352D0D">
          <w:rPr>
            <w:rStyle w:val="Hyperlink"/>
            <w:color w:val="000000" w:themeColor="text1"/>
            <w:sz w:val="16"/>
            <w:szCs w:val="26"/>
          </w:rPr>
          <w:t>2014</w:t>
        </w:r>
      </w:hyperlink>
      <w:r w:rsidRPr="00352D0D">
        <w:rPr>
          <w:color w:val="000000" w:themeColor="text1"/>
          <w:sz w:val="16"/>
          <w:szCs w:val="26"/>
        </w:rPr>
        <w:t xml:space="preserve">; </w:t>
      </w:r>
      <w:proofErr w:type="spellStart"/>
      <w:r w:rsidRPr="00352D0D">
        <w:rPr>
          <w:color w:val="000000" w:themeColor="text1"/>
          <w:sz w:val="16"/>
          <w:szCs w:val="26"/>
        </w:rPr>
        <w:t>Kareiva</w:t>
      </w:r>
      <w:proofErr w:type="spellEnd"/>
      <w:r w:rsidRPr="00352D0D">
        <w:rPr>
          <w:color w:val="000000" w:themeColor="text1"/>
          <w:sz w:val="16"/>
          <w:szCs w:val="26"/>
        </w:rPr>
        <w:t xml:space="preserve"> and Carranza, </w:t>
      </w:r>
      <w:hyperlink r:id="rId22" w:anchor="gpol12647-bib-0033" w:history="1">
        <w:r w:rsidRPr="00352D0D">
          <w:rPr>
            <w:rStyle w:val="Hyperlink"/>
            <w:color w:val="000000" w:themeColor="text1"/>
            <w:sz w:val="16"/>
            <w:szCs w:val="26"/>
          </w:rPr>
          <w:t>2018</w:t>
        </w:r>
      </w:hyperlink>
      <w:r w:rsidRPr="00352D0D">
        <w:rPr>
          <w:color w:val="000000" w:themeColor="text1"/>
          <w:sz w:val="16"/>
          <w:szCs w:val="26"/>
        </w:rPr>
        <w:t xml:space="preserve">; Osmond and </w:t>
      </w:r>
      <w:proofErr w:type="spellStart"/>
      <w:r w:rsidRPr="00352D0D">
        <w:rPr>
          <w:color w:val="000000" w:themeColor="text1"/>
          <w:sz w:val="16"/>
          <w:szCs w:val="26"/>
        </w:rPr>
        <w:t>Klausmeier</w:t>
      </w:r>
      <w:proofErr w:type="spellEnd"/>
      <w:r w:rsidRPr="00352D0D">
        <w:rPr>
          <w:color w:val="000000" w:themeColor="text1"/>
          <w:sz w:val="16"/>
          <w:szCs w:val="26"/>
        </w:rPr>
        <w:t>, </w:t>
      </w:r>
      <w:hyperlink r:id="rId23" w:anchor="gpol12647-bib-0056" w:history="1">
        <w:r w:rsidRPr="00352D0D">
          <w:rPr>
            <w:rStyle w:val="Hyperlink"/>
            <w:color w:val="000000" w:themeColor="text1"/>
            <w:sz w:val="16"/>
            <w:szCs w:val="26"/>
          </w:rPr>
          <w:t>2017</w:t>
        </w:r>
      </w:hyperlink>
      <w:r w:rsidRPr="00352D0D">
        <w:rPr>
          <w:color w:val="000000" w:themeColor="text1"/>
          <w:sz w:val="16"/>
          <w:szCs w:val="26"/>
        </w:rPr>
        <w:t>; Rothman, </w:t>
      </w:r>
      <w:hyperlink r:id="rId24" w:anchor="gpol12647-bib-0066" w:history="1">
        <w:r w:rsidRPr="00352D0D">
          <w:rPr>
            <w:rStyle w:val="Hyperlink"/>
            <w:color w:val="000000" w:themeColor="text1"/>
            <w:sz w:val="16"/>
            <w:szCs w:val="26"/>
          </w:rPr>
          <w:t>2017</w:t>
        </w:r>
      </w:hyperlink>
      <w:r w:rsidRPr="00352D0D">
        <w:rPr>
          <w:color w:val="000000" w:themeColor="text1"/>
          <w:sz w:val="16"/>
          <w:szCs w:val="26"/>
        </w:rPr>
        <w:t>; Schuur et al., </w:t>
      </w:r>
      <w:hyperlink r:id="rId25" w:anchor="gpol12647-bib-0069" w:history="1">
        <w:r w:rsidRPr="00352D0D">
          <w:rPr>
            <w:rStyle w:val="Hyperlink"/>
            <w:color w:val="000000" w:themeColor="text1"/>
            <w:sz w:val="16"/>
            <w:szCs w:val="26"/>
          </w:rPr>
          <w:t>2015</w:t>
        </w:r>
      </w:hyperlink>
      <w:r w:rsidRPr="00352D0D">
        <w:rPr>
          <w:color w:val="000000" w:themeColor="text1"/>
          <w:sz w:val="16"/>
          <w:szCs w:val="26"/>
        </w:rPr>
        <w:t xml:space="preserve">; Sims and </w:t>
      </w:r>
      <w:proofErr w:type="spellStart"/>
      <w:r w:rsidRPr="00352D0D">
        <w:rPr>
          <w:color w:val="000000" w:themeColor="text1"/>
          <w:sz w:val="16"/>
          <w:szCs w:val="26"/>
        </w:rPr>
        <w:t>Finnoff</w:t>
      </w:r>
      <w:proofErr w:type="spellEnd"/>
      <w:r w:rsidRPr="00352D0D">
        <w:rPr>
          <w:color w:val="000000" w:themeColor="text1"/>
          <w:sz w:val="16"/>
          <w:szCs w:val="26"/>
        </w:rPr>
        <w:t>, </w:t>
      </w:r>
      <w:hyperlink r:id="rId26" w:anchor="gpol12647-bib-0072" w:history="1">
        <w:r w:rsidRPr="00352D0D">
          <w:rPr>
            <w:rStyle w:val="Hyperlink"/>
            <w:color w:val="000000" w:themeColor="text1"/>
            <w:sz w:val="16"/>
            <w:szCs w:val="26"/>
          </w:rPr>
          <w:t>2016</w:t>
        </w:r>
      </w:hyperlink>
      <w:r w:rsidRPr="00352D0D">
        <w:rPr>
          <w:color w:val="000000" w:themeColor="text1"/>
          <w:sz w:val="16"/>
          <w:szCs w:val="26"/>
        </w:rPr>
        <w:t>; Van Aalst, </w:t>
      </w:r>
      <w:hyperlink r:id="rId27" w:anchor="gpol12647-bib-0079" w:history="1">
        <w:r w:rsidRPr="00352D0D">
          <w:rPr>
            <w:rStyle w:val="Hyperlink"/>
            <w:color w:val="000000" w:themeColor="text1"/>
            <w:sz w:val="16"/>
            <w:szCs w:val="26"/>
          </w:rPr>
          <w:t>2006</w:t>
        </w:r>
      </w:hyperlink>
      <w:r w:rsidRPr="00352D0D">
        <w:rPr>
          <w:color w:val="000000" w:themeColor="text1"/>
          <w:sz w:val="16"/>
          <w:szCs w:val="26"/>
        </w:rPr>
        <w:t>).</w:t>
      </w:r>
      <w:hyperlink r:id="rId28" w:anchor="gpol12647-note-1009_67" w:tooltip="Link to note" w:history="1">
        <w:r w:rsidRPr="00352D0D">
          <w:rPr>
            <w:rStyle w:val="Hyperlink"/>
            <w:color w:val="000000" w:themeColor="text1"/>
            <w:sz w:val="16"/>
            <w:szCs w:val="26"/>
          </w:rPr>
          <w:t>7</w:t>
        </w:r>
      </w:hyperlink>
      <w:r w:rsidRPr="00352D0D">
        <w:rPr>
          <w:color w:val="000000" w:themeColor="text1"/>
          <w:sz w:val="16"/>
          <w:szCs w:val="26"/>
        </w:rPr>
        <w:t xml:space="preserve"> </w:t>
      </w:r>
      <w:r w:rsidRPr="00352D0D">
        <w:rPr>
          <w:rStyle w:val="StyleUnderline"/>
          <w:color w:val="000000" w:themeColor="text1"/>
          <w:sz w:val="26"/>
          <w:szCs w:val="26"/>
        </w:rPr>
        <w:t>A</w:t>
      </w:r>
      <w:r w:rsidRPr="00352D0D">
        <w:rPr>
          <w:color w:val="000000" w:themeColor="text1"/>
          <w:sz w:val="16"/>
          <w:szCs w:val="26"/>
        </w:rPr>
        <w:t xml:space="preserve"> possibly </w:t>
      </w:r>
      <w:r w:rsidRPr="00352D0D">
        <w:rPr>
          <w:rStyle w:val="Emphasis"/>
          <w:color w:val="000000" w:themeColor="text1"/>
          <w:sz w:val="26"/>
          <w:szCs w:val="26"/>
        </w:rPr>
        <w:t>imminent</w:t>
      </w:r>
      <w:r w:rsidRPr="00352D0D">
        <w:rPr>
          <w:rStyle w:val="StyleUnderline"/>
          <w:color w:val="000000" w:themeColor="text1"/>
          <w:sz w:val="26"/>
          <w:szCs w:val="26"/>
        </w:rPr>
        <w:t xml:space="preserve"> tipping point could be</w:t>
      </w:r>
      <w:r w:rsidRPr="00352D0D">
        <w:rPr>
          <w:color w:val="000000" w:themeColor="text1"/>
          <w:sz w:val="16"/>
          <w:szCs w:val="26"/>
        </w:rPr>
        <w:t xml:space="preserve"> in the form of </w:t>
      </w:r>
      <w:r w:rsidRPr="00352D0D">
        <w:rPr>
          <w:rStyle w:val="StyleUnderline"/>
          <w:color w:val="000000" w:themeColor="text1"/>
          <w:sz w:val="26"/>
          <w:szCs w:val="26"/>
        </w:rPr>
        <w:t xml:space="preserve">‘an abrupt </w:t>
      </w:r>
      <w:r w:rsidRPr="00352D0D">
        <w:rPr>
          <w:rStyle w:val="Emphasis"/>
          <w:color w:val="000000" w:themeColor="text1"/>
          <w:sz w:val="26"/>
          <w:szCs w:val="26"/>
        </w:rPr>
        <w:t>ice sheet collapse</w:t>
      </w:r>
      <w:r w:rsidRPr="00352D0D">
        <w:rPr>
          <w:rStyle w:val="StyleUnderline"/>
          <w:color w:val="000000" w:themeColor="text1"/>
          <w:sz w:val="26"/>
          <w:szCs w:val="26"/>
        </w:rPr>
        <w:t xml:space="preserve"> [that] could cause</w:t>
      </w:r>
      <w:r w:rsidRPr="00352D0D">
        <w:rPr>
          <w:color w:val="000000" w:themeColor="text1"/>
          <w:sz w:val="16"/>
          <w:szCs w:val="26"/>
        </w:rPr>
        <w:t xml:space="preserve"> a </w:t>
      </w:r>
      <w:r w:rsidRPr="00352D0D">
        <w:rPr>
          <w:rStyle w:val="Emphasis"/>
          <w:color w:val="000000" w:themeColor="text1"/>
          <w:sz w:val="26"/>
          <w:szCs w:val="26"/>
        </w:rPr>
        <w:t>rapid</w:t>
      </w:r>
      <w:r w:rsidRPr="00352D0D">
        <w:rPr>
          <w:rStyle w:val="StyleUnderline"/>
          <w:color w:val="000000" w:themeColor="text1"/>
          <w:sz w:val="26"/>
          <w:szCs w:val="26"/>
        </w:rPr>
        <w:t xml:space="preserve"> sea level rise’</w:t>
      </w:r>
      <w:r w:rsidRPr="00352D0D">
        <w:rPr>
          <w:color w:val="000000" w:themeColor="text1"/>
          <w:sz w:val="16"/>
          <w:szCs w:val="26"/>
        </w:rPr>
        <w:t xml:space="preserve"> (Baum et al., </w:t>
      </w:r>
      <w:hyperlink r:id="rId29" w:anchor="gpol12647-bib-0006" w:history="1">
        <w:r w:rsidRPr="00352D0D">
          <w:rPr>
            <w:rStyle w:val="Hyperlink"/>
            <w:color w:val="000000" w:themeColor="text1"/>
            <w:sz w:val="16"/>
            <w:szCs w:val="26"/>
          </w:rPr>
          <w:t>2011</w:t>
        </w:r>
      </w:hyperlink>
      <w:r w:rsidRPr="00352D0D">
        <w:rPr>
          <w:color w:val="000000" w:themeColor="text1"/>
          <w:sz w:val="16"/>
          <w:szCs w:val="26"/>
        </w:rPr>
        <w:t xml:space="preserve">, p. 399). </w:t>
      </w:r>
      <w:r w:rsidRPr="00352D0D">
        <w:rPr>
          <w:rStyle w:val="StyleUnderline"/>
          <w:color w:val="000000" w:themeColor="text1"/>
          <w:sz w:val="26"/>
          <w:szCs w:val="26"/>
        </w:rPr>
        <w:t xml:space="preserve">There are many avenues for </w:t>
      </w:r>
      <w:r w:rsidRPr="00352D0D">
        <w:rPr>
          <w:rStyle w:val="Emphasis"/>
          <w:color w:val="000000" w:themeColor="text1"/>
          <w:sz w:val="26"/>
          <w:szCs w:val="26"/>
        </w:rPr>
        <w:t>positive feedback</w:t>
      </w:r>
      <w:r w:rsidRPr="00352D0D">
        <w:rPr>
          <w:color w:val="000000" w:themeColor="text1"/>
          <w:sz w:val="16"/>
          <w:szCs w:val="26"/>
        </w:rPr>
        <w:t xml:space="preserve"> in global warming, including:</w:t>
      </w:r>
    </w:p>
    <w:p w14:paraId="7D66C03F" w14:textId="77777777" w:rsidR="006765A7" w:rsidRPr="00352D0D" w:rsidRDefault="006765A7" w:rsidP="0038348E">
      <w:pPr>
        <w:pStyle w:val="ListParagraph"/>
        <w:numPr>
          <w:ilvl w:val="0"/>
          <w:numId w:val="1"/>
        </w:numPr>
        <w:rPr>
          <w:color w:val="000000" w:themeColor="text1"/>
          <w:sz w:val="16"/>
          <w:szCs w:val="26"/>
        </w:rPr>
      </w:pPr>
      <w:r w:rsidRPr="00352D0D">
        <w:rPr>
          <w:color w:val="000000" w:themeColor="text1"/>
          <w:sz w:val="16"/>
          <w:szCs w:val="26"/>
        </w:rPr>
        <w:t xml:space="preserve">the </w:t>
      </w:r>
      <w:r w:rsidRPr="00352D0D">
        <w:rPr>
          <w:rStyle w:val="StyleUnderline"/>
          <w:color w:val="000000" w:themeColor="text1"/>
          <w:sz w:val="26"/>
          <w:szCs w:val="26"/>
        </w:rPr>
        <w:t>replacement of an ice sea by a liquid</w:t>
      </w:r>
      <w:r w:rsidRPr="00352D0D">
        <w:rPr>
          <w:color w:val="000000" w:themeColor="text1"/>
          <w:sz w:val="16"/>
          <w:szCs w:val="26"/>
        </w:rPr>
        <w:t xml:space="preserve"> ocean </w:t>
      </w:r>
      <w:r w:rsidRPr="00352D0D">
        <w:rPr>
          <w:rStyle w:val="StyleUnderline"/>
          <w:color w:val="000000" w:themeColor="text1"/>
          <w:sz w:val="26"/>
          <w:szCs w:val="26"/>
        </w:rPr>
        <w:t>surface from melting</w:t>
      </w:r>
      <w:r w:rsidRPr="00352D0D">
        <w:rPr>
          <w:color w:val="000000" w:themeColor="text1"/>
          <w:sz w:val="16"/>
          <w:szCs w:val="26"/>
        </w:rPr>
        <w:t xml:space="preserve"> reduces the reflection and </w:t>
      </w:r>
      <w:r w:rsidRPr="00352D0D">
        <w:rPr>
          <w:rStyle w:val="Emphasis"/>
          <w:color w:val="000000" w:themeColor="text1"/>
          <w:sz w:val="26"/>
          <w:szCs w:val="26"/>
        </w:rPr>
        <w:t>increases</w:t>
      </w:r>
      <w:r w:rsidRPr="00352D0D">
        <w:rPr>
          <w:color w:val="000000" w:themeColor="text1"/>
          <w:sz w:val="16"/>
          <w:szCs w:val="26"/>
        </w:rPr>
        <w:t xml:space="preserve"> the </w:t>
      </w:r>
      <w:r w:rsidRPr="00352D0D">
        <w:rPr>
          <w:rStyle w:val="Emphasis"/>
          <w:color w:val="000000" w:themeColor="text1"/>
          <w:sz w:val="26"/>
          <w:szCs w:val="26"/>
        </w:rPr>
        <w:t>absorption</w:t>
      </w:r>
      <w:r w:rsidRPr="00352D0D">
        <w:rPr>
          <w:rStyle w:val="StyleUnderline"/>
          <w:color w:val="000000" w:themeColor="text1"/>
          <w:sz w:val="26"/>
          <w:szCs w:val="26"/>
        </w:rPr>
        <w:t xml:space="preserve"> of sunlight, leading to </w:t>
      </w:r>
      <w:r w:rsidRPr="00352D0D">
        <w:rPr>
          <w:rStyle w:val="Emphasis"/>
          <w:color w:val="000000" w:themeColor="text1"/>
          <w:sz w:val="26"/>
          <w:szCs w:val="26"/>
        </w:rPr>
        <w:t>faster warming</w:t>
      </w:r>
      <w:r w:rsidRPr="00352D0D">
        <w:rPr>
          <w:color w:val="000000" w:themeColor="text1"/>
          <w:sz w:val="16"/>
          <w:szCs w:val="26"/>
        </w:rPr>
        <w:t>;</w:t>
      </w:r>
    </w:p>
    <w:p w14:paraId="69EA240D" w14:textId="77777777" w:rsidR="006765A7" w:rsidRPr="00352D0D" w:rsidRDefault="006765A7" w:rsidP="0038348E">
      <w:pPr>
        <w:pStyle w:val="ListParagraph"/>
        <w:numPr>
          <w:ilvl w:val="0"/>
          <w:numId w:val="1"/>
        </w:numPr>
        <w:rPr>
          <w:color w:val="000000" w:themeColor="text1"/>
          <w:sz w:val="16"/>
          <w:szCs w:val="26"/>
        </w:rPr>
      </w:pPr>
      <w:r w:rsidRPr="00352D0D">
        <w:rPr>
          <w:color w:val="000000" w:themeColor="text1"/>
          <w:sz w:val="16"/>
          <w:szCs w:val="26"/>
        </w:rPr>
        <w:t xml:space="preserve">the </w:t>
      </w:r>
      <w:r w:rsidRPr="00352D0D">
        <w:rPr>
          <w:rStyle w:val="StyleUnderline"/>
          <w:color w:val="000000" w:themeColor="text1"/>
          <w:sz w:val="26"/>
          <w:szCs w:val="26"/>
        </w:rPr>
        <w:t xml:space="preserve">drying of </w:t>
      </w:r>
      <w:r w:rsidRPr="00352D0D">
        <w:rPr>
          <w:rStyle w:val="Emphasis"/>
          <w:color w:val="000000" w:themeColor="text1"/>
          <w:sz w:val="26"/>
          <w:szCs w:val="26"/>
        </w:rPr>
        <w:t>forests</w:t>
      </w:r>
      <w:r w:rsidRPr="00352D0D">
        <w:rPr>
          <w:color w:val="000000" w:themeColor="text1"/>
          <w:sz w:val="16"/>
          <w:szCs w:val="26"/>
        </w:rPr>
        <w:t xml:space="preserve"> from warming </w:t>
      </w:r>
      <w:r w:rsidRPr="00352D0D">
        <w:rPr>
          <w:rStyle w:val="StyleUnderline"/>
          <w:color w:val="000000" w:themeColor="text1"/>
          <w:sz w:val="26"/>
          <w:szCs w:val="26"/>
        </w:rPr>
        <w:t>increases forest fires and</w:t>
      </w:r>
      <w:r w:rsidRPr="00352D0D">
        <w:rPr>
          <w:color w:val="000000" w:themeColor="text1"/>
          <w:sz w:val="16"/>
          <w:szCs w:val="26"/>
        </w:rPr>
        <w:t xml:space="preserve"> the </w:t>
      </w:r>
      <w:r w:rsidRPr="00352D0D">
        <w:rPr>
          <w:rStyle w:val="StyleUnderline"/>
          <w:color w:val="000000" w:themeColor="text1"/>
          <w:sz w:val="26"/>
          <w:szCs w:val="26"/>
        </w:rPr>
        <w:t xml:space="preserve">release of </w:t>
      </w:r>
      <w:r w:rsidRPr="00352D0D">
        <w:rPr>
          <w:rStyle w:val="Emphasis"/>
          <w:color w:val="000000" w:themeColor="text1"/>
          <w:sz w:val="26"/>
          <w:szCs w:val="26"/>
        </w:rPr>
        <w:t>more carbon</w:t>
      </w:r>
      <w:r w:rsidRPr="00352D0D">
        <w:rPr>
          <w:color w:val="000000" w:themeColor="text1"/>
          <w:sz w:val="16"/>
          <w:szCs w:val="26"/>
        </w:rPr>
        <w:t>; and</w:t>
      </w:r>
    </w:p>
    <w:p w14:paraId="5675E79B" w14:textId="77777777" w:rsidR="006765A7" w:rsidRPr="00352D0D" w:rsidRDefault="006765A7" w:rsidP="0038348E">
      <w:pPr>
        <w:pStyle w:val="ListParagraph"/>
        <w:numPr>
          <w:ilvl w:val="0"/>
          <w:numId w:val="1"/>
        </w:numPr>
        <w:rPr>
          <w:color w:val="000000" w:themeColor="text1"/>
          <w:sz w:val="16"/>
          <w:szCs w:val="26"/>
        </w:rPr>
      </w:pPr>
      <w:r w:rsidRPr="00352D0D">
        <w:rPr>
          <w:color w:val="000000" w:themeColor="text1"/>
          <w:sz w:val="16"/>
          <w:szCs w:val="26"/>
        </w:rPr>
        <w:t xml:space="preserve">higher </w:t>
      </w:r>
      <w:r w:rsidRPr="00352D0D">
        <w:rPr>
          <w:rStyle w:val="StyleUnderline"/>
          <w:color w:val="000000" w:themeColor="text1"/>
          <w:sz w:val="26"/>
          <w:szCs w:val="26"/>
        </w:rPr>
        <w:t>ocean temperatures</w:t>
      </w:r>
      <w:r w:rsidRPr="00352D0D">
        <w:rPr>
          <w:color w:val="000000" w:themeColor="text1"/>
          <w:sz w:val="16"/>
          <w:szCs w:val="26"/>
        </w:rPr>
        <w:t xml:space="preserve"> may </w:t>
      </w:r>
      <w:r w:rsidRPr="00352D0D">
        <w:rPr>
          <w:rStyle w:val="StyleUnderline"/>
          <w:color w:val="000000" w:themeColor="text1"/>
          <w:sz w:val="26"/>
          <w:szCs w:val="26"/>
        </w:rPr>
        <w:t>lead to</w:t>
      </w:r>
      <w:r w:rsidRPr="00352D0D">
        <w:rPr>
          <w:color w:val="000000" w:themeColor="text1"/>
          <w:sz w:val="16"/>
          <w:szCs w:val="26"/>
        </w:rPr>
        <w:t xml:space="preserve"> the </w:t>
      </w:r>
      <w:r w:rsidRPr="00352D0D">
        <w:rPr>
          <w:rStyle w:val="StyleUnderline"/>
          <w:color w:val="000000" w:themeColor="text1"/>
          <w:sz w:val="26"/>
          <w:szCs w:val="26"/>
        </w:rPr>
        <w:t xml:space="preserve">release of </w:t>
      </w:r>
      <w:r w:rsidRPr="00352D0D">
        <w:rPr>
          <w:rStyle w:val="Emphasis"/>
          <w:color w:val="000000" w:themeColor="text1"/>
          <w:sz w:val="26"/>
          <w:szCs w:val="26"/>
        </w:rPr>
        <w:t>methane</w:t>
      </w:r>
      <w:r w:rsidRPr="00352D0D">
        <w:rPr>
          <w:color w:val="000000" w:themeColor="text1"/>
          <w:sz w:val="16"/>
          <w:szCs w:val="26"/>
        </w:rPr>
        <w:t xml:space="preserve"> trapped under the ocean floor, </w:t>
      </w:r>
      <w:r w:rsidRPr="00352D0D">
        <w:rPr>
          <w:rStyle w:val="StyleUnderline"/>
          <w:color w:val="000000" w:themeColor="text1"/>
          <w:sz w:val="26"/>
          <w:szCs w:val="26"/>
        </w:rPr>
        <w:t xml:space="preserve">producing </w:t>
      </w:r>
      <w:r w:rsidRPr="00352D0D">
        <w:rPr>
          <w:rStyle w:val="Emphasis"/>
          <w:color w:val="000000" w:themeColor="text1"/>
          <w:sz w:val="26"/>
          <w:szCs w:val="26"/>
        </w:rPr>
        <w:t>runaway</w:t>
      </w:r>
      <w:r w:rsidRPr="00352D0D">
        <w:rPr>
          <w:rStyle w:val="StyleUnderline"/>
          <w:color w:val="000000" w:themeColor="text1"/>
          <w:sz w:val="26"/>
          <w:szCs w:val="26"/>
        </w:rPr>
        <w:t xml:space="preserve"> global warming</w:t>
      </w:r>
      <w:r w:rsidRPr="00352D0D">
        <w:rPr>
          <w:color w:val="000000" w:themeColor="text1"/>
          <w:sz w:val="16"/>
          <w:szCs w:val="26"/>
        </w:rPr>
        <w:t>.</w:t>
      </w:r>
    </w:p>
    <w:p w14:paraId="0442F9D5" w14:textId="65602BB5" w:rsidR="006765A7" w:rsidRPr="00352D0D" w:rsidRDefault="006765A7" w:rsidP="006765A7">
      <w:pPr>
        <w:rPr>
          <w:color w:val="000000" w:themeColor="text1"/>
          <w:sz w:val="16"/>
          <w:szCs w:val="26"/>
        </w:rPr>
      </w:pPr>
      <w:r w:rsidRPr="00352D0D">
        <w:rPr>
          <w:color w:val="000000" w:themeColor="text1"/>
          <w:sz w:val="16"/>
          <w:szCs w:val="26"/>
        </w:rPr>
        <w:t>Though there are also avenues for negative feedback, the scientific consensus is for an overall net positive feedback (Roe and Baker, </w:t>
      </w:r>
      <w:hyperlink r:id="rId30" w:anchor="gpol12647-bib-0065" w:history="1">
        <w:r w:rsidRPr="00352D0D">
          <w:rPr>
            <w:rStyle w:val="Hyperlink"/>
            <w:color w:val="000000" w:themeColor="text1"/>
            <w:sz w:val="16"/>
            <w:szCs w:val="26"/>
          </w:rPr>
          <w:t>2007</w:t>
        </w:r>
      </w:hyperlink>
      <w:r w:rsidRPr="00352D0D">
        <w:rPr>
          <w:color w:val="000000" w:themeColor="text1"/>
          <w:sz w:val="16"/>
          <w:szCs w:val="26"/>
        </w:rPr>
        <w:t>). Thus, the Global Challenges Foundation (</w:t>
      </w:r>
      <w:hyperlink r:id="rId31" w:anchor="gpol12647-bib-0026" w:history="1">
        <w:r w:rsidRPr="00352D0D">
          <w:rPr>
            <w:rStyle w:val="Hyperlink"/>
            <w:color w:val="000000" w:themeColor="text1"/>
            <w:sz w:val="16"/>
            <w:szCs w:val="26"/>
          </w:rPr>
          <w:t>2017</w:t>
        </w:r>
      </w:hyperlink>
      <w:r w:rsidRPr="00352D0D">
        <w:rPr>
          <w:color w:val="000000" w:themeColor="text1"/>
          <w:sz w:val="16"/>
          <w:szCs w:val="26"/>
        </w:rPr>
        <w:t xml:space="preserve">, p. 25) concludes, </w:t>
      </w:r>
      <w:r w:rsidRPr="00352D0D">
        <w:rPr>
          <w:rStyle w:val="StyleUnderline"/>
          <w:color w:val="000000" w:themeColor="text1"/>
          <w:sz w:val="26"/>
          <w:szCs w:val="26"/>
        </w:rPr>
        <w:t>‘The world is</w:t>
      </w:r>
      <w:r w:rsidRPr="00352D0D">
        <w:rPr>
          <w:color w:val="000000" w:themeColor="text1"/>
          <w:sz w:val="16"/>
          <w:szCs w:val="26"/>
        </w:rPr>
        <w:t xml:space="preserve"> currently </w:t>
      </w:r>
      <w:r w:rsidRPr="00352D0D">
        <w:rPr>
          <w:rStyle w:val="Emphasis"/>
          <w:color w:val="000000" w:themeColor="text1"/>
          <w:sz w:val="26"/>
          <w:szCs w:val="26"/>
        </w:rPr>
        <w:t>completely unprepared</w:t>
      </w:r>
      <w:r w:rsidRPr="00352D0D">
        <w:rPr>
          <w:rStyle w:val="StyleUnderline"/>
          <w:color w:val="000000" w:themeColor="text1"/>
          <w:sz w:val="26"/>
          <w:szCs w:val="26"/>
        </w:rPr>
        <w:t xml:space="preserve"> to envisage, and</w:t>
      </w:r>
      <w:r w:rsidRPr="00352D0D">
        <w:rPr>
          <w:color w:val="000000" w:themeColor="text1"/>
          <w:sz w:val="16"/>
          <w:szCs w:val="26"/>
        </w:rPr>
        <w:t xml:space="preserve"> even less </w:t>
      </w:r>
      <w:r w:rsidRPr="00352D0D">
        <w:rPr>
          <w:rStyle w:val="StyleUnderline"/>
          <w:color w:val="000000" w:themeColor="text1"/>
          <w:sz w:val="26"/>
          <w:szCs w:val="26"/>
        </w:rPr>
        <w:t>deal with</w:t>
      </w:r>
      <w:r w:rsidRPr="00352D0D">
        <w:rPr>
          <w:color w:val="000000" w:themeColor="text1"/>
          <w:sz w:val="16"/>
          <w:szCs w:val="26"/>
        </w:rPr>
        <w:t xml:space="preserve">, the consequences of </w:t>
      </w:r>
      <w:r w:rsidRPr="00352D0D">
        <w:rPr>
          <w:rStyle w:val="StyleUnderline"/>
          <w:color w:val="000000" w:themeColor="text1"/>
          <w:sz w:val="26"/>
          <w:szCs w:val="26"/>
        </w:rPr>
        <w:t>CCC’</w:t>
      </w:r>
      <w:r w:rsidRPr="00352D0D">
        <w:rPr>
          <w:color w:val="000000" w:themeColor="text1"/>
          <w:sz w:val="16"/>
          <w:szCs w:val="26"/>
        </w:rPr>
        <w:t xml:space="preserve">. </w:t>
      </w:r>
      <w:r w:rsidRPr="00352D0D">
        <w:rPr>
          <w:rStyle w:val="StyleUnderline"/>
          <w:color w:val="000000" w:themeColor="text1"/>
          <w:sz w:val="26"/>
          <w:szCs w:val="26"/>
        </w:rPr>
        <w:t xml:space="preserve">The threat of </w:t>
      </w:r>
      <w:r w:rsidRPr="00352D0D">
        <w:rPr>
          <w:rStyle w:val="Emphasis"/>
          <w:color w:val="000000" w:themeColor="text1"/>
          <w:sz w:val="26"/>
          <w:szCs w:val="26"/>
        </w:rPr>
        <w:t>sea‐level rising</w:t>
      </w:r>
      <w:r w:rsidRPr="00352D0D">
        <w:rPr>
          <w:rStyle w:val="StyleUnderline"/>
          <w:color w:val="000000" w:themeColor="text1"/>
          <w:sz w:val="26"/>
          <w:szCs w:val="26"/>
        </w:rPr>
        <w:t xml:space="preserve"> from</w:t>
      </w:r>
      <w:r w:rsidRPr="00352D0D">
        <w:rPr>
          <w:color w:val="000000" w:themeColor="text1"/>
          <w:sz w:val="16"/>
          <w:szCs w:val="26"/>
        </w:rPr>
        <w:t xml:space="preserve"> global </w:t>
      </w:r>
      <w:r w:rsidRPr="00352D0D">
        <w:rPr>
          <w:rStyle w:val="StyleUnderline"/>
          <w:color w:val="000000" w:themeColor="text1"/>
          <w:sz w:val="26"/>
          <w:szCs w:val="26"/>
        </w:rPr>
        <w:t>warming is well known, but there are</w:t>
      </w:r>
      <w:r w:rsidRPr="00352D0D">
        <w:rPr>
          <w:color w:val="000000" w:themeColor="text1"/>
          <w:sz w:val="16"/>
          <w:szCs w:val="26"/>
        </w:rPr>
        <w:t xml:space="preserve"> also other </w:t>
      </w:r>
      <w:r w:rsidRPr="00352D0D">
        <w:rPr>
          <w:rStyle w:val="Emphasis"/>
          <w:color w:val="000000" w:themeColor="text1"/>
          <w:sz w:val="26"/>
          <w:szCs w:val="26"/>
        </w:rPr>
        <w:t>likely</w:t>
      </w:r>
      <w:r w:rsidRPr="00352D0D">
        <w:rPr>
          <w:rStyle w:val="StyleUnderline"/>
          <w:color w:val="000000" w:themeColor="text1"/>
          <w:sz w:val="26"/>
          <w:szCs w:val="26"/>
        </w:rPr>
        <w:t xml:space="preserve"> and</w:t>
      </w:r>
      <w:r w:rsidRPr="00352D0D">
        <w:rPr>
          <w:color w:val="000000" w:themeColor="text1"/>
          <w:sz w:val="16"/>
          <w:szCs w:val="26"/>
        </w:rPr>
        <w:t xml:space="preserve"> more </w:t>
      </w:r>
      <w:r w:rsidRPr="00352D0D">
        <w:rPr>
          <w:rStyle w:val="Emphasis"/>
          <w:color w:val="000000" w:themeColor="text1"/>
          <w:sz w:val="26"/>
          <w:szCs w:val="26"/>
        </w:rPr>
        <w:t>imminent</w:t>
      </w:r>
      <w:r w:rsidRPr="00352D0D">
        <w:rPr>
          <w:rStyle w:val="StyleUnderline"/>
          <w:color w:val="000000" w:themeColor="text1"/>
          <w:sz w:val="26"/>
          <w:szCs w:val="26"/>
        </w:rPr>
        <w:t xml:space="preserve"> threats to the </w:t>
      </w:r>
      <w:r w:rsidRPr="00352D0D">
        <w:rPr>
          <w:rStyle w:val="Emphasis"/>
          <w:color w:val="000000" w:themeColor="text1"/>
          <w:sz w:val="26"/>
          <w:szCs w:val="26"/>
        </w:rPr>
        <w:t>survivability of mankind</w:t>
      </w:r>
      <w:r w:rsidRPr="00352D0D">
        <w:rPr>
          <w:color w:val="000000" w:themeColor="text1"/>
          <w:sz w:val="16"/>
          <w:szCs w:val="26"/>
        </w:rPr>
        <w:t xml:space="preserve"> and other living things. For example, Sherwood and Huber (</w:t>
      </w:r>
      <w:hyperlink r:id="rId32" w:anchor="gpol12647-bib-0071" w:history="1">
        <w:r w:rsidRPr="00352D0D">
          <w:rPr>
            <w:rStyle w:val="Hyperlink"/>
            <w:color w:val="000000" w:themeColor="text1"/>
            <w:sz w:val="16"/>
            <w:szCs w:val="26"/>
          </w:rPr>
          <w:t>2010</w:t>
        </w:r>
      </w:hyperlink>
      <w:r w:rsidRPr="00352D0D">
        <w:rPr>
          <w:color w:val="000000" w:themeColor="text1"/>
          <w:sz w:val="16"/>
          <w:szCs w:val="26"/>
        </w:rPr>
        <w:t xml:space="preserve">) emphasize </w:t>
      </w:r>
      <w:r w:rsidRPr="00352D0D">
        <w:rPr>
          <w:rStyle w:val="StyleUnderline"/>
          <w:color w:val="000000" w:themeColor="text1"/>
          <w:sz w:val="26"/>
          <w:szCs w:val="26"/>
        </w:rPr>
        <w:t xml:space="preserve">the </w:t>
      </w:r>
      <w:r w:rsidRPr="00352D0D">
        <w:rPr>
          <w:rStyle w:val="Emphasis"/>
          <w:color w:val="000000" w:themeColor="text1"/>
          <w:sz w:val="26"/>
          <w:szCs w:val="26"/>
        </w:rPr>
        <w:t>adaptability limit</w:t>
      </w:r>
      <w:r w:rsidRPr="00352D0D">
        <w:rPr>
          <w:rStyle w:val="StyleUnderline"/>
          <w:color w:val="000000" w:themeColor="text1"/>
          <w:sz w:val="26"/>
          <w:szCs w:val="26"/>
        </w:rPr>
        <w:t xml:space="preserve"> to climate change due to </w:t>
      </w:r>
      <w:r w:rsidRPr="00352D0D">
        <w:rPr>
          <w:rStyle w:val="Emphasis"/>
          <w:color w:val="000000" w:themeColor="text1"/>
          <w:sz w:val="26"/>
          <w:szCs w:val="26"/>
        </w:rPr>
        <w:t>heat stress</w:t>
      </w:r>
      <w:r w:rsidRPr="00352D0D">
        <w:rPr>
          <w:rStyle w:val="StyleUnderline"/>
          <w:color w:val="000000" w:themeColor="text1"/>
          <w:sz w:val="26"/>
          <w:szCs w:val="26"/>
        </w:rPr>
        <w:t xml:space="preserve"> from high</w:t>
      </w:r>
      <w:r w:rsidRPr="00352D0D">
        <w:rPr>
          <w:color w:val="000000" w:themeColor="text1"/>
          <w:sz w:val="16"/>
          <w:szCs w:val="26"/>
        </w:rPr>
        <w:t xml:space="preserve"> environmental wet‐bulb </w:t>
      </w:r>
      <w:r w:rsidRPr="00352D0D">
        <w:rPr>
          <w:rStyle w:val="StyleUnderline"/>
          <w:color w:val="000000" w:themeColor="text1"/>
          <w:sz w:val="26"/>
          <w:szCs w:val="26"/>
        </w:rPr>
        <w:t>temperature</w:t>
      </w:r>
      <w:r w:rsidRPr="00352D0D">
        <w:rPr>
          <w:color w:val="000000" w:themeColor="text1"/>
          <w:sz w:val="16"/>
          <w:szCs w:val="26"/>
        </w:rPr>
        <w:t xml:space="preserve">. They show that </w:t>
      </w:r>
      <w:r w:rsidRPr="00352D0D">
        <w:rPr>
          <w:rStyle w:val="StyleUnderline"/>
          <w:color w:val="000000" w:themeColor="text1"/>
          <w:sz w:val="26"/>
          <w:szCs w:val="26"/>
        </w:rPr>
        <w:t xml:space="preserve">‘even </w:t>
      </w:r>
      <w:r w:rsidRPr="00352D0D">
        <w:rPr>
          <w:rStyle w:val="Emphasis"/>
          <w:color w:val="000000" w:themeColor="text1"/>
          <w:sz w:val="26"/>
          <w:szCs w:val="26"/>
        </w:rPr>
        <w:t>modest</w:t>
      </w:r>
      <w:r w:rsidRPr="00352D0D">
        <w:rPr>
          <w:rStyle w:val="StyleUnderline"/>
          <w:color w:val="000000" w:themeColor="text1"/>
          <w:sz w:val="26"/>
          <w:szCs w:val="26"/>
        </w:rPr>
        <w:t xml:space="preserve"> </w:t>
      </w:r>
      <w:r w:rsidRPr="00352D0D">
        <w:rPr>
          <w:color w:val="000000" w:themeColor="text1"/>
          <w:sz w:val="16"/>
          <w:szCs w:val="26"/>
        </w:rPr>
        <w:t xml:space="preserve">global </w:t>
      </w:r>
      <w:r w:rsidRPr="00352D0D">
        <w:rPr>
          <w:rStyle w:val="StyleUnderline"/>
          <w:color w:val="000000" w:themeColor="text1"/>
          <w:sz w:val="26"/>
          <w:szCs w:val="26"/>
        </w:rPr>
        <w:t>warming could</w:t>
      </w:r>
      <w:r w:rsidRPr="00352D0D">
        <w:rPr>
          <w:color w:val="000000" w:themeColor="text1"/>
          <w:sz w:val="16"/>
          <w:szCs w:val="26"/>
        </w:rPr>
        <w:t xml:space="preserve"> … </w:t>
      </w:r>
      <w:r w:rsidRPr="00352D0D">
        <w:rPr>
          <w:rStyle w:val="StyleUnderline"/>
          <w:color w:val="000000" w:themeColor="text1"/>
          <w:sz w:val="26"/>
          <w:szCs w:val="26"/>
        </w:rPr>
        <w:t xml:space="preserve">expose </w:t>
      </w:r>
      <w:r w:rsidRPr="00352D0D">
        <w:rPr>
          <w:rStyle w:val="Emphasis"/>
          <w:color w:val="000000" w:themeColor="text1"/>
          <w:sz w:val="26"/>
          <w:szCs w:val="26"/>
        </w:rPr>
        <w:t>large fractions</w:t>
      </w:r>
      <w:r w:rsidRPr="00352D0D">
        <w:rPr>
          <w:rStyle w:val="StyleUnderline"/>
          <w:color w:val="000000" w:themeColor="text1"/>
          <w:sz w:val="26"/>
          <w:szCs w:val="26"/>
        </w:rPr>
        <w:t xml:space="preserve"> of the [world]</w:t>
      </w:r>
      <w:r w:rsidRPr="00352D0D">
        <w:rPr>
          <w:color w:val="000000" w:themeColor="text1"/>
          <w:sz w:val="16"/>
          <w:szCs w:val="26"/>
        </w:rPr>
        <w:t xml:space="preserve"> population </w:t>
      </w:r>
      <w:r w:rsidRPr="00352D0D">
        <w:rPr>
          <w:rStyle w:val="StyleUnderline"/>
          <w:color w:val="000000" w:themeColor="text1"/>
          <w:sz w:val="26"/>
          <w:szCs w:val="26"/>
        </w:rPr>
        <w:t xml:space="preserve">to </w:t>
      </w:r>
      <w:r w:rsidRPr="00352D0D">
        <w:rPr>
          <w:rStyle w:val="Emphasis"/>
          <w:color w:val="000000" w:themeColor="text1"/>
          <w:sz w:val="26"/>
          <w:szCs w:val="26"/>
        </w:rPr>
        <w:t>unprecedented</w:t>
      </w:r>
      <w:r w:rsidRPr="00352D0D">
        <w:rPr>
          <w:rStyle w:val="StyleUnderline"/>
          <w:color w:val="000000" w:themeColor="text1"/>
          <w:sz w:val="26"/>
          <w:szCs w:val="26"/>
        </w:rPr>
        <w:t xml:space="preserve"> heat stress’</w:t>
      </w:r>
      <w:r w:rsidRPr="00352D0D">
        <w:rPr>
          <w:color w:val="000000" w:themeColor="text1"/>
          <w:sz w:val="16"/>
          <w:szCs w:val="26"/>
        </w:rPr>
        <w:t xml:space="preserve"> p. 9552 </w:t>
      </w:r>
      <w:r w:rsidRPr="00352D0D">
        <w:rPr>
          <w:rStyle w:val="StyleUnderline"/>
          <w:color w:val="000000" w:themeColor="text1"/>
          <w:sz w:val="26"/>
          <w:szCs w:val="26"/>
        </w:rPr>
        <w:t>and</w:t>
      </w:r>
      <w:r w:rsidRPr="00352D0D">
        <w:rPr>
          <w:color w:val="000000" w:themeColor="text1"/>
          <w:sz w:val="16"/>
          <w:szCs w:val="26"/>
        </w:rPr>
        <w:t xml:space="preserve"> that </w:t>
      </w:r>
      <w:r w:rsidRPr="00352D0D">
        <w:rPr>
          <w:rStyle w:val="StyleUnderline"/>
          <w:color w:val="000000" w:themeColor="text1"/>
          <w:sz w:val="26"/>
          <w:szCs w:val="26"/>
        </w:rPr>
        <w:t>with substantial</w:t>
      </w:r>
      <w:r w:rsidRPr="00352D0D">
        <w:rPr>
          <w:color w:val="000000" w:themeColor="text1"/>
          <w:sz w:val="16"/>
          <w:szCs w:val="26"/>
        </w:rPr>
        <w:t xml:space="preserve"> global </w:t>
      </w:r>
      <w:r w:rsidRPr="00352D0D">
        <w:rPr>
          <w:rStyle w:val="StyleUnderline"/>
          <w:color w:val="000000" w:themeColor="text1"/>
          <w:sz w:val="26"/>
          <w:szCs w:val="26"/>
        </w:rPr>
        <w:t xml:space="preserve">warming, ‘the area of land rendered </w:t>
      </w:r>
      <w:r w:rsidRPr="00352D0D">
        <w:rPr>
          <w:rStyle w:val="Emphasis"/>
          <w:color w:val="000000" w:themeColor="text1"/>
          <w:sz w:val="26"/>
          <w:szCs w:val="26"/>
        </w:rPr>
        <w:t>uninhabitable</w:t>
      </w:r>
      <w:r w:rsidRPr="00352D0D">
        <w:rPr>
          <w:color w:val="000000" w:themeColor="text1"/>
          <w:sz w:val="16"/>
          <w:szCs w:val="26"/>
        </w:rPr>
        <w:t xml:space="preserve"> by heat stress </w:t>
      </w:r>
      <w:r w:rsidRPr="00352D0D">
        <w:rPr>
          <w:rStyle w:val="StyleUnderline"/>
          <w:color w:val="000000" w:themeColor="text1"/>
          <w:sz w:val="26"/>
          <w:szCs w:val="26"/>
        </w:rPr>
        <w:t>would dwarf</w:t>
      </w:r>
      <w:r w:rsidRPr="00352D0D">
        <w:rPr>
          <w:color w:val="000000" w:themeColor="text1"/>
          <w:sz w:val="16"/>
          <w:szCs w:val="26"/>
        </w:rPr>
        <w:t xml:space="preserve"> that affected by rising </w:t>
      </w:r>
      <w:r w:rsidRPr="00352D0D">
        <w:rPr>
          <w:rStyle w:val="StyleUnderline"/>
          <w:color w:val="000000" w:themeColor="text1"/>
          <w:sz w:val="26"/>
          <w:szCs w:val="26"/>
        </w:rPr>
        <w:t>sea level’</w:t>
      </w:r>
      <w:r w:rsidRPr="00352D0D">
        <w:rPr>
          <w:color w:val="000000" w:themeColor="text1"/>
          <w:sz w:val="16"/>
          <w:szCs w:val="26"/>
        </w:rPr>
        <w:t xml:space="preserve"> p. 9555, </w:t>
      </w:r>
      <w:r w:rsidRPr="00352D0D">
        <w:rPr>
          <w:rStyle w:val="StyleUnderline"/>
          <w:color w:val="000000" w:themeColor="text1"/>
          <w:sz w:val="26"/>
          <w:szCs w:val="26"/>
        </w:rPr>
        <w:t xml:space="preserve">making </w:t>
      </w:r>
      <w:r w:rsidRPr="00352D0D">
        <w:rPr>
          <w:rStyle w:val="Emphasis"/>
          <w:color w:val="000000" w:themeColor="text1"/>
          <w:sz w:val="26"/>
          <w:szCs w:val="26"/>
        </w:rPr>
        <w:t>extinction</w:t>
      </w:r>
      <w:r w:rsidRPr="00352D0D">
        <w:rPr>
          <w:color w:val="000000" w:themeColor="text1"/>
          <w:sz w:val="16"/>
          <w:szCs w:val="26"/>
        </w:rPr>
        <w:t xml:space="preserve"> much more </w:t>
      </w:r>
      <w:r w:rsidRPr="00352D0D">
        <w:rPr>
          <w:rStyle w:val="Emphasis"/>
          <w:color w:val="000000" w:themeColor="text1"/>
          <w:sz w:val="26"/>
          <w:szCs w:val="26"/>
        </w:rPr>
        <w:t>likely</w:t>
      </w:r>
      <w:r w:rsidRPr="00352D0D">
        <w:rPr>
          <w:rStyle w:val="StyleUnderline"/>
          <w:color w:val="000000" w:themeColor="text1"/>
          <w:sz w:val="26"/>
          <w:szCs w:val="26"/>
        </w:rPr>
        <w:t xml:space="preserve"> </w:t>
      </w:r>
      <w:r w:rsidRPr="00352D0D">
        <w:rPr>
          <w:rStyle w:val="StyleUnderline"/>
          <w:color w:val="000000" w:themeColor="text1"/>
          <w:sz w:val="26"/>
          <w:szCs w:val="26"/>
        </w:rPr>
        <w:lastRenderedPageBreak/>
        <w:t>and the</w:t>
      </w:r>
      <w:r w:rsidRPr="00352D0D">
        <w:rPr>
          <w:color w:val="000000" w:themeColor="text1"/>
          <w:sz w:val="16"/>
          <w:szCs w:val="26"/>
        </w:rPr>
        <w:t xml:space="preserve"> relatively </w:t>
      </w:r>
      <w:r w:rsidRPr="00352D0D">
        <w:rPr>
          <w:rStyle w:val="StyleUnderline"/>
          <w:color w:val="000000" w:themeColor="text1"/>
          <w:sz w:val="26"/>
          <w:szCs w:val="26"/>
        </w:rPr>
        <w:t>moderate</w:t>
      </w:r>
      <w:r w:rsidRPr="00352D0D">
        <w:rPr>
          <w:color w:val="000000" w:themeColor="text1"/>
          <w:sz w:val="16"/>
          <w:szCs w:val="26"/>
        </w:rPr>
        <w:t xml:space="preserve"> damages estimated by most integrated </w:t>
      </w:r>
      <w:r w:rsidRPr="00352D0D">
        <w:rPr>
          <w:rStyle w:val="StyleUnderline"/>
          <w:color w:val="000000" w:themeColor="text1"/>
          <w:sz w:val="26"/>
          <w:szCs w:val="26"/>
        </w:rPr>
        <w:t xml:space="preserve">assessment models </w:t>
      </w:r>
      <w:r w:rsidRPr="00352D0D">
        <w:rPr>
          <w:rStyle w:val="Emphasis"/>
          <w:color w:val="000000" w:themeColor="text1"/>
          <w:sz w:val="26"/>
          <w:szCs w:val="26"/>
        </w:rPr>
        <w:t>unreliably low</w:t>
      </w:r>
      <w:r w:rsidRPr="00352D0D">
        <w:rPr>
          <w:color w:val="000000" w:themeColor="text1"/>
          <w:sz w:val="16"/>
          <w:szCs w:val="26"/>
        </w:rPr>
        <w:t xml:space="preserve">. While imminent extinction is very unlikely and may not come for a long time even under business as usual, the main point is that </w:t>
      </w:r>
      <w:r w:rsidRPr="00352D0D">
        <w:rPr>
          <w:rStyle w:val="StyleUnderline"/>
          <w:color w:val="000000" w:themeColor="text1"/>
          <w:sz w:val="26"/>
          <w:szCs w:val="26"/>
        </w:rPr>
        <w:t>we cannot rule it out</w:t>
      </w:r>
      <w:r w:rsidRPr="00352D0D">
        <w:rPr>
          <w:color w:val="000000" w:themeColor="text1"/>
          <w:sz w:val="16"/>
          <w:szCs w:val="26"/>
        </w:rPr>
        <w:t>. Annan and Hargreaves (</w:t>
      </w:r>
      <w:hyperlink r:id="rId33" w:anchor="gpol12647-bib-0004" w:history="1">
        <w:r w:rsidRPr="00352D0D">
          <w:rPr>
            <w:rStyle w:val="Hyperlink"/>
            <w:color w:val="000000" w:themeColor="text1"/>
            <w:sz w:val="16"/>
            <w:szCs w:val="26"/>
          </w:rPr>
          <w:t>2011</w:t>
        </w:r>
      </w:hyperlink>
      <w:r w:rsidRPr="00352D0D">
        <w:rPr>
          <w:color w:val="000000" w:themeColor="text1"/>
          <w:sz w:val="16"/>
          <w:szCs w:val="26"/>
        </w:rPr>
        <w:t xml:space="preserve">, pp. 434–435) may be right that there is ‘an upper 95 per cent probability limit for S [temperature increase] … to lie close to 4°C, and certainly well below 6°C’. However, </w:t>
      </w:r>
      <w:r w:rsidRPr="00352D0D">
        <w:rPr>
          <w:rStyle w:val="StyleUnderline"/>
          <w:color w:val="000000" w:themeColor="text1"/>
          <w:sz w:val="26"/>
          <w:szCs w:val="26"/>
        </w:rPr>
        <w:t>probabilities of 5 per cent, 0.5 per cent</w:t>
      </w:r>
      <w:r w:rsidRPr="00352D0D">
        <w:rPr>
          <w:color w:val="000000" w:themeColor="text1"/>
          <w:sz w:val="16"/>
          <w:szCs w:val="26"/>
        </w:rPr>
        <w:t xml:space="preserve">, 0.05 per cent </w:t>
      </w:r>
      <w:r w:rsidRPr="00352D0D">
        <w:rPr>
          <w:rStyle w:val="StyleUnderline"/>
          <w:color w:val="000000" w:themeColor="text1"/>
          <w:sz w:val="26"/>
          <w:szCs w:val="26"/>
        </w:rPr>
        <w:t xml:space="preserve">or even </w:t>
      </w:r>
      <w:r w:rsidRPr="00352D0D">
        <w:rPr>
          <w:rStyle w:val="Emphasis"/>
          <w:color w:val="000000" w:themeColor="text1"/>
          <w:sz w:val="26"/>
          <w:szCs w:val="26"/>
        </w:rPr>
        <w:t>0.005 per cent</w:t>
      </w:r>
      <w:r w:rsidRPr="00352D0D">
        <w:rPr>
          <w:rStyle w:val="StyleUnderline"/>
          <w:color w:val="000000" w:themeColor="text1"/>
          <w:sz w:val="26"/>
          <w:szCs w:val="26"/>
        </w:rPr>
        <w:t xml:space="preserve"> of excessive warming and</w:t>
      </w:r>
      <w:r w:rsidRPr="00352D0D">
        <w:rPr>
          <w:color w:val="000000" w:themeColor="text1"/>
          <w:sz w:val="16"/>
          <w:szCs w:val="26"/>
        </w:rPr>
        <w:t xml:space="preserve"> the </w:t>
      </w:r>
      <w:r w:rsidRPr="00352D0D">
        <w:rPr>
          <w:rStyle w:val="StyleUnderline"/>
          <w:color w:val="000000" w:themeColor="text1"/>
          <w:sz w:val="26"/>
          <w:szCs w:val="26"/>
        </w:rPr>
        <w:t xml:space="preserve">resulting </w:t>
      </w:r>
      <w:r w:rsidRPr="00352D0D">
        <w:rPr>
          <w:rStyle w:val="Emphasis"/>
          <w:color w:val="000000" w:themeColor="text1"/>
          <w:sz w:val="26"/>
          <w:szCs w:val="26"/>
        </w:rPr>
        <w:t>extinction probabilities</w:t>
      </w:r>
      <w:r w:rsidRPr="00352D0D">
        <w:rPr>
          <w:rStyle w:val="StyleUnderline"/>
          <w:color w:val="000000" w:themeColor="text1"/>
          <w:sz w:val="26"/>
          <w:szCs w:val="26"/>
        </w:rPr>
        <w:t xml:space="preserve"> cannot be ruled out and are </w:t>
      </w:r>
      <w:r w:rsidRPr="00352D0D">
        <w:rPr>
          <w:rStyle w:val="Emphasis"/>
          <w:color w:val="000000" w:themeColor="text1"/>
          <w:sz w:val="26"/>
          <w:szCs w:val="26"/>
        </w:rPr>
        <w:t>unacceptable</w:t>
      </w:r>
      <w:r w:rsidRPr="00352D0D">
        <w:rPr>
          <w:rStyle w:val="StyleUnderline"/>
          <w:color w:val="000000" w:themeColor="text1"/>
          <w:sz w:val="26"/>
          <w:szCs w:val="26"/>
        </w:rPr>
        <w:t xml:space="preserve">. Even if there is only a </w:t>
      </w:r>
      <w:r w:rsidRPr="00352D0D">
        <w:rPr>
          <w:rStyle w:val="Emphasis"/>
          <w:color w:val="000000" w:themeColor="text1"/>
          <w:sz w:val="26"/>
          <w:szCs w:val="26"/>
        </w:rPr>
        <w:t>1 per cent probability</w:t>
      </w:r>
      <w:r w:rsidRPr="00352D0D">
        <w:rPr>
          <w:rStyle w:val="StyleUnderline"/>
          <w:color w:val="000000" w:themeColor="text1"/>
          <w:sz w:val="26"/>
          <w:szCs w:val="26"/>
        </w:rPr>
        <w:t xml:space="preserve"> that there is a</w:t>
      </w:r>
      <w:r w:rsidRPr="00352D0D">
        <w:rPr>
          <w:color w:val="000000" w:themeColor="text1"/>
          <w:sz w:val="16"/>
          <w:szCs w:val="26"/>
        </w:rPr>
        <w:t xml:space="preserve"> time </w:t>
      </w:r>
      <w:r w:rsidRPr="00352D0D">
        <w:rPr>
          <w:rStyle w:val="StyleUnderline"/>
          <w:color w:val="000000" w:themeColor="text1"/>
          <w:sz w:val="26"/>
          <w:szCs w:val="26"/>
        </w:rPr>
        <w:t>bomb in the airplane, you</w:t>
      </w:r>
      <w:r w:rsidRPr="00352D0D">
        <w:rPr>
          <w:color w:val="000000" w:themeColor="text1"/>
          <w:sz w:val="16"/>
          <w:szCs w:val="26"/>
        </w:rPr>
        <w:t xml:space="preserve"> probably </w:t>
      </w:r>
      <w:r w:rsidRPr="00352D0D">
        <w:rPr>
          <w:rStyle w:val="StyleUnderline"/>
          <w:color w:val="000000" w:themeColor="text1"/>
          <w:sz w:val="26"/>
          <w:szCs w:val="26"/>
        </w:rPr>
        <w:t xml:space="preserve">want to change your flight. Extinction of the </w:t>
      </w:r>
      <w:r w:rsidRPr="00352D0D">
        <w:rPr>
          <w:rStyle w:val="Emphasis"/>
          <w:color w:val="000000" w:themeColor="text1"/>
          <w:sz w:val="26"/>
          <w:szCs w:val="26"/>
        </w:rPr>
        <w:t>whole world</w:t>
      </w:r>
      <w:r w:rsidRPr="00352D0D">
        <w:rPr>
          <w:rStyle w:val="StyleUnderline"/>
          <w:color w:val="000000" w:themeColor="text1"/>
          <w:sz w:val="26"/>
          <w:szCs w:val="26"/>
        </w:rPr>
        <w:t xml:space="preserve"> is </w:t>
      </w:r>
      <w:r w:rsidRPr="00352D0D">
        <w:rPr>
          <w:rStyle w:val="Emphasis"/>
          <w:color w:val="000000" w:themeColor="text1"/>
          <w:sz w:val="26"/>
          <w:szCs w:val="26"/>
        </w:rPr>
        <w:t>more important</w:t>
      </w:r>
      <w:r w:rsidRPr="00352D0D">
        <w:rPr>
          <w:rStyle w:val="StyleUnderline"/>
          <w:color w:val="000000" w:themeColor="text1"/>
          <w:sz w:val="26"/>
          <w:szCs w:val="26"/>
        </w:rPr>
        <w:t xml:space="preserve"> to avoid by </w:t>
      </w:r>
      <w:r w:rsidRPr="00352D0D">
        <w:rPr>
          <w:color w:val="000000" w:themeColor="text1"/>
          <w:sz w:val="16"/>
          <w:szCs w:val="26"/>
        </w:rPr>
        <w:t xml:space="preserve">literally </w:t>
      </w:r>
      <w:r w:rsidRPr="00352D0D">
        <w:rPr>
          <w:rStyle w:val="StyleUnderline"/>
          <w:color w:val="000000" w:themeColor="text1"/>
          <w:sz w:val="26"/>
          <w:szCs w:val="26"/>
        </w:rPr>
        <w:t xml:space="preserve">a </w:t>
      </w:r>
      <w:r w:rsidRPr="00352D0D">
        <w:rPr>
          <w:rStyle w:val="Emphasis"/>
          <w:color w:val="000000" w:themeColor="text1"/>
          <w:sz w:val="26"/>
          <w:szCs w:val="26"/>
        </w:rPr>
        <w:t>trillion times</w:t>
      </w:r>
      <w:r w:rsidRPr="00352D0D">
        <w:rPr>
          <w:color w:val="000000" w:themeColor="text1"/>
          <w:sz w:val="16"/>
          <w:szCs w:val="26"/>
        </w:rPr>
        <w:t>.</w:t>
      </w:r>
    </w:p>
    <w:p w14:paraId="35799E97" w14:textId="22F41580" w:rsidR="00441B74" w:rsidRPr="00352D0D" w:rsidRDefault="00441B74" w:rsidP="00441B74">
      <w:pPr>
        <w:pStyle w:val="Heading2"/>
      </w:pPr>
      <w:r w:rsidRPr="00352D0D">
        <w:lastRenderedPageBreak/>
        <w:t>3</w:t>
      </w:r>
    </w:p>
    <w:p w14:paraId="52560C82" w14:textId="78116242" w:rsidR="00543B0D" w:rsidRPr="00352D0D" w:rsidRDefault="00441B74" w:rsidP="00543B0D">
      <w:pPr>
        <w:pStyle w:val="Heading4"/>
      </w:pPr>
      <w:r w:rsidRPr="00352D0D">
        <w:t>CP Text: The member nations of the World Trade Organization except for the People’s Republic of China ought to reduce intellectual property protections for medicines</w:t>
      </w:r>
      <w:r w:rsidR="00543B0D" w:rsidRPr="00352D0D">
        <w:t xml:space="preserve"> deemed essential during public health emergencies of international concern.</w:t>
      </w:r>
    </w:p>
    <w:p w14:paraId="6642584F" w14:textId="4A2AB483" w:rsidR="00441B74" w:rsidRPr="00352D0D" w:rsidRDefault="00441B74" w:rsidP="00441B74">
      <w:pPr>
        <w:pStyle w:val="Heading4"/>
      </w:pPr>
    </w:p>
    <w:p w14:paraId="1A42C23E" w14:textId="77777777" w:rsidR="00441B74" w:rsidRPr="00352D0D" w:rsidRDefault="00441B74" w:rsidP="00441B74">
      <w:pPr>
        <w:pStyle w:val="Heading4"/>
        <w:rPr>
          <w:rFonts w:asciiTheme="majorHAnsi" w:hAnsiTheme="majorHAnsi" w:cstheme="majorHAnsi"/>
        </w:rPr>
      </w:pPr>
      <w:r w:rsidRPr="00352D0D">
        <w:rPr>
          <w:rFonts w:asciiTheme="majorHAnsi" w:hAnsiTheme="majorHAnsi" w:cstheme="majorHAnsi"/>
        </w:rPr>
        <w:t>China is geared up to become biotech lead.</w:t>
      </w:r>
    </w:p>
    <w:p w14:paraId="0E227B73" w14:textId="77777777" w:rsidR="00441B74" w:rsidRPr="00352D0D" w:rsidRDefault="00441B74" w:rsidP="00441B74">
      <w:pPr>
        <w:rPr>
          <w:rFonts w:asciiTheme="majorHAnsi" w:hAnsiTheme="majorHAnsi" w:cstheme="majorHAnsi"/>
          <w:sz w:val="16"/>
          <w:szCs w:val="26"/>
        </w:rPr>
      </w:pPr>
      <w:r w:rsidRPr="00352D0D">
        <w:rPr>
          <w:rStyle w:val="Style13ptBold"/>
          <w:rFonts w:asciiTheme="majorHAnsi" w:hAnsiTheme="majorHAnsi" w:cstheme="majorHAnsi"/>
          <w:szCs w:val="26"/>
          <w:u w:val="single"/>
        </w:rPr>
        <w:t>CAS 21</w:t>
      </w:r>
      <w:r w:rsidRPr="00352D0D">
        <w:rPr>
          <w:rFonts w:asciiTheme="majorHAnsi" w:hAnsiTheme="majorHAnsi" w:cstheme="majorHAnsi"/>
          <w:sz w:val="16"/>
          <w:szCs w:val="26"/>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34" w:history="1">
        <w:r w:rsidRPr="00352D0D">
          <w:rPr>
            <w:rStyle w:val="Hyperlink"/>
            <w:rFonts w:asciiTheme="majorHAnsi" w:hAnsiTheme="majorHAnsi" w:cstheme="majorHAnsi"/>
            <w:sz w:val="16"/>
            <w:szCs w:val="26"/>
          </w:rPr>
          <w:t>https://www.cas.org/resources/blog/3-reasons-biotech-booming-china-how-can-you-capitalize-growth</w:t>
        </w:r>
      </w:hyperlink>
      <w:r w:rsidRPr="00352D0D">
        <w:rPr>
          <w:rFonts w:asciiTheme="majorHAnsi" w:hAnsiTheme="majorHAnsi" w:cstheme="majorHAnsi"/>
          <w:sz w:val="16"/>
          <w:szCs w:val="26"/>
        </w:rPr>
        <w:t>, July 20, 2021] TDI</w:t>
      </w:r>
    </w:p>
    <w:p w14:paraId="5BE6A3B9" w14:textId="77777777" w:rsidR="00441B74" w:rsidRPr="00352D0D" w:rsidRDefault="00441B74" w:rsidP="00441B74">
      <w:pPr>
        <w:rPr>
          <w:rStyle w:val="StyleUnderline"/>
          <w:rFonts w:asciiTheme="majorHAnsi" w:hAnsiTheme="majorHAnsi" w:cstheme="majorHAnsi"/>
          <w:sz w:val="26"/>
          <w:szCs w:val="26"/>
        </w:rPr>
      </w:pPr>
      <w:r w:rsidRPr="00352D0D">
        <w:rPr>
          <w:rFonts w:asciiTheme="majorHAnsi" w:hAnsiTheme="majorHAnsi" w:cstheme="majorHAnsi"/>
          <w:sz w:val="16"/>
          <w:szCs w:val="26"/>
        </w:rPr>
        <w:t xml:space="preserve">3 </w:t>
      </w:r>
      <w:r w:rsidRPr="00352D0D">
        <w:rPr>
          <w:rStyle w:val="Emphasis"/>
          <w:rFonts w:asciiTheme="majorHAnsi" w:hAnsiTheme="majorHAnsi" w:cstheme="majorHAnsi"/>
          <w:sz w:val="26"/>
          <w:szCs w:val="26"/>
        </w:rPr>
        <w:t>reasons biotech is booming in China</w:t>
      </w:r>
      <w:r w:rsidRPr="00352D0D">
        <w:rPr>
          <w:rFonts w:asciiTheme="majorHAnsi" w:hAnsiTheme="majorHAnsi" w:cstheme="majorHAnsi"/>
          <w:sz w:val="16"/>
          <w:szCs w:val="26"/>
        </w:rPr>
        <w:t>: How can you capitalize on the growth? This year marks the 40th anniversary of China's Reform and Opening Up policy, which was established in 1978</w:t>
      </w:r>
      <w:r w:rsidRPr="00352D0D">
        <w:rPr>
          <w:rStyle w:val="StyleUnderline"/>
          <w:rFonts w:asciiTheme="majorHAnsi" w:hAnsiTheme="majorHAnsi" w:cstheme="majorHAnsi"/>
          <w:sz w:val="26"/>
          <w:szCs w:val="26"/>
        </w:rPr>
        <w:t>. China’s embrace of economic reform and free-market principles has propelled unprecedented business and industry growth since that time, firmly securing its position as the world's second largest economy.</w:t>
      </w:r>
      <w:r w:rsidRPr="00352D0D">
        <w:rPr>
          <w:rStyle w:val="StyleUnderline"/>
          <w:rFonts w:asciiTheme="majorHAnsi" w:hAnsiTheme="majorHAnsi" w:cstheme="majorHAnsi"/>
          <w:sz w:val="16"/>
          <w:szCs w:val="26"/>
          <w:u w:val="none"/>
        </w:rPr>
        <w:t xml:space="preserve"> </w:t>
      </w:r>
      <w:r w:rsidRPr="00352D0D">
        <w:rPr>
          <w:rStyle w:val="Emphasis"/>
          <w:rFonts w:asciiTheme="majorHAnsi" w:hAnsiTheme="majorHAnsi" w:cstheme="majorHAnsi"/>
          <w:sz w:val="26"/>
          <w:szCs w:val="26"/>
        </w:rPr>
        <w:t>In light of the rise of China's economy, a number of global biotech companies</w:t>
      </w:r>
      <w:r w:rsidRPr="00352D0D">
        <w:rPr>
          <w:rFonts w:asciiTheme="majorHAnsi" w:hAnsiTheme="majorHAnsi" w:cstheme="majorHAnsi"/>
          <w:sz w:val="16"/>
          <w:szCs w:val="26"/>
        </w:rPr>
        <w:t>—such as Denmark's Novo Nordisk—</w:t>
      </w:r>
      <w:r w:rsidRPr="00352D0D">
        <w:rPr>
          <w:rStyle w:val="StyleUnderline"/>
          <w:sz w:val="26"/>
          <w:szCs w:val="26"/>
        </w:rPr>
        <w:t xml:space="preserve">began to build an early presence there. </w:t>
      </w:r>
      <w:r w:rsidRPr="00352D0D">
        <w:rPr>
          <w:rStyle w:val="StyleUnderline"/>
          <w:rFonts w:asciiTheme="majorHAnsi" w:hAnsiTheme="majorHAnsi" w:cstheme="majorHAnsi"/>
          <w:sz w:val="26"/>
          <w:szCs w:val="26"/>
        </w:rPr>
        <w:t xml:space="preserve">Building on this foundation, within the past few years biotech has started to grow at an explosive rate in China. In fact, China's biotech industry is anticipated to exceed </w:t>
      </w:r>
      <w:r w:rsidRPr="00352D0D">
        <w:rPr>
          <w:rStyle w:val="Emphasis"/>
          <w:rFonts w:asciiTheme="majorHAnsi" w:hAnsiTheme="majorHAnsi" w:cstheme="majorHAnsi"/>
          <w:sz w:val="26"/>
          <w:szCs w:val="26"/>
        </w:rPr>
        <w:t>four percent of GDP by 2020</w:t>
      </w:r>
      <w:r w:rsidRPr="00352D0D">
        <w:rPr>
          <w:rFonts w:asciiTheme="majorHAnsi" w:hAnsiTheme="majorHAnsi" w:cstheme="majorHAnsi"/>
          <w:sz w:val="16"/>
          <w:szCs w:val="26"/>
        </w:rPr>
        <w:t xml:space="preserve">. Why is biotech betting big on China? Here, we explore three factors driving the country's recent biotech boom and what it means for those looking to capitalize on this growth </w:t>
      </w:r>
      <w:r w:rsidRPr="00352D0D">
        <w:rPr>
          <w:rStyle w:val="Emphasis"/>
          <w:rFonts w:asciiTheme="majorHAnsi" w:hAnsiTheme="majorHAnsi" w:cstheme="majorHAnsi"/>
          <w:sz w:val="26"/>
          <w:szCs w:val="26"/>
        </w:rPr>
        <w:t xml:space="preserve">National innovation strategy attracting top talent </w:t>
      </w:r>
      <w:r w:rsidRPr="00352D0D">
        <w:rPr>
          <w:rStyle w:val="Emphasis"/>
          <w:rFonts w:asciiTheme="majorHAnsi" w:hAnsiTheme="majorHAnsi" w:cstheme="majorHAnsi"/>
          <w:b w:val="0"/>
          <w:iCs w:val="0"/>
          <w:sz w:val="16"/>
          <w:szCs w:val="26"/>
          <w:u w:val="none"/>
        </w:rPr>
        <w:t xml:space="preserve"> </w:t>
      </w:r>
      <w:r w:rsidRPr="00352D0D">
        <w:rPr>
          <w:rFonts w:asciiTheme="majorHAnsi" w:hAnsiTheme="majorHAnsi" w:cstheme="majorHAnsi"/>
          <w:sz w:val="16"/>
          <w:szCs w:val="26"/>
        </w:rPr>
        <w:t xml:space="preserve">Ten years ago, a biotech specialist from China may have needed to look for international career opportunities. But today, </w:t>
      </w:r>
      <w:r w:rsidRPr="00352D0D">
        <w:rPr>
          <w:rStyle w:val="Emphasis"/>
          <w:rFonts w:asciiTheme="majorHAnsi" w:hAnsiTheme="majorHAnsi" w:cstheme="majorHAnsi"/>
          <w:sz w:val="26"/>
          <w:szCs w:val="26"/>
        </w:rPr>
        <w:t>thriving government programs and a surge of entrepreneurial investments have created more incentive than ever for top talent to establish careers in China.</w:t>
      </w:r>
      <w:r w:rsidRPr="00352D0D">
        <w:rPr>
          <w:rFonts w:asciiTheme="majorHAnsi" w:hAnsiTheme="majorHAnsi" w:cstheme="majorHAnsi"/>
          <w:sz w:val="16"/>
          <w:szCs w:val="26"/>
        </w:rPr>
        <w:t xml:space="preserve"> </w:t>
      </w:r>
      <w:r w:rsidRPr="00352D0D">
        <w:rPr>
          <w:rStyle w:val="StyleUnderline"/>
          <w:rFonts w:asciiTheme="majorHAnsi" w:hAnsiTheme="majorHAnsi" w:cstheme="majorHAnsi"/>
          <w:sz w:val="26"/>
          <w:szCs w:val="26"/>
        </w:rPr>
        <w:t>The Chinese government has made it a priority to transform the country from a manufacturing to an innovation-driven economy by developing five-year national strategic plans that set economic and growth goals</w:t>
      </w:r>
      <w:r w:rsidRPr="00352D0D">
        <w:rPr>
          <w:rFonts w:asciiTheme="majorHAnsi" w:hAnsiTheme="majorHAnsi" w:cstheme="majorHAnsi"/>
          <w:sz w:val="16"/>
          <w:szCs w:val="26"/>
        </w:rPr>
        <w:t xml:space="preserve">. </w:t>
      </w:r>
      <w:r w:rsidRPr="00352D0D">
        <w:rPr>
          <w:rStyle w:val="StyleUnderline"/>
          <w:rFonts w:asciiTheme="majorHAnsi" w:hAnsiTheme="majorHAnsi" w:cstheme="majorHAnsi"/>
          <w:sz w:val="26"/>
          <w:szCs w:val="26"/>
        </w:rPr>
        <w:t xml:space="preserve">The most recent plan, which put special focus on the biotech industry, outlines the development of 10 to 20 biomedicine life-science parks with an output surpassing $1.5 billion by 2020. This is in addition to the 100 life-science parks already established throughout the country, as well as $100 </w:t>
      </w:r>
      <w:proofErr w:type="spellStart"/>
      <w:r w:rsidRPr="00352D0D">
        <w:rPr>
          <w:rStyle w:val="StyleUnderline"/>
          <w:rFonts w:asciiTheme="majorHAnsi" w:hAnsiTheme="majorHAnsi" w:cstheme="majorHAnsi"/>
          <w:sz w:val="26"/>
          <w:szCs w:val="26"/>
        </w:rPr>
        <w:t>billion</w:t>
      </w:r>
      <w:proofErr w:type="spellEnd"/>
      <w:r w:rsidRPr="00352D0D">
        <w:rPr>
          <w:rStyle w:val="StyleUnderline"/>
          <w:rFonts w:asciiTheme="majorHAnsi" w:hAnsiTheme="majorHAnsi" w:cstheme="majorHAnsi"/>
          <w:sz w:val="26"/>
          <w:szCs w:val="26"/>
        </w:rPr>
        <w:t xml:space="preserve"> of government investments dedicated to innovation.</w:t>
      </w:r>
      <w:r w:rsidRPr="00352D0D">
        <w:rPr>
          <w:rFonts w:asciiTheme="majorHAnsi" w:hAnsiTheme="majorHAnsi" w:cstheme="majorHAnsi"/>
          <w:sz w:val="16"/>
          <w:szCs w:val="26"/>
        </w:rPr>
        <w:t xml:space="preserve"> </w:t>
      </w:r>
      <w:r w:rsidRPr="00352D0D">
        <w:rPr>
          <w:rStyle w:val="StyleUnderline"/>
          <w:rFonts w:asciiTheme="majorHAnsi" w:hAnsiTheme="majorHAnsi" w:cstheme="majorHAnsi"/>
          <w:sz w:val="26"/>
          <w:szCs w:val="26"/>
        </w:rPr>
        <w:t>The government's Thousand Talents Plan—which encourages Chinese scientists, academics and entrepreneurs living abroad to return to China—has recruited 7,000 experts since 2008, with 1,400 of them recruited specifically by the life sciences committee for biotech.</w:t>
      </w:r>
      <w:r w:rsidRPr="00352D0D">
        <w:rPr>
          <w:rStyle w:val="StyleUnderline"/>
          <w:rFonts w:asciiTheme="majorHAnsi" w:hAnsiTheme="majorHAnsi" w:cstheme="majorHAnsi"/>
          <w:sz w:val="16"/>
          <w:szCs w:val="26"/>
          <w:u w:val="none"/>
        </w:rPr>
        <w:t xml:space="preserve"> </w:t>
      </w:r>
      <w:r w:rsidRPr="00352D0D">
        <w:rPr>
          <w:rStyle w:val="Emphasis"/>
          <w:rFonts w:asciiTheme="majorHAnsi" w:hAnsiTheme="majorHAnsi" w:cstheme="majorHAnsi"/>
          <w:sz w:val="26"/>
          <w:szCs w:val="26"/>
        </w:rPr>
        <w:t>The government has also heavily invested to enhance the intellectual property environment in Chin</w:t>
      </w:r>
      <w:r w:rsidRPr="00352D0D">
        <w:rPr>
          <w:rFonts w:asciiTheme="majorHAnsi" w:hAnsiTheme="majorHAnsi" w:cstheme="majorHAnsi"/>
          <w:sz w:val="16"/>
          <w:szCs w:val="26"/>
        </w:rPr>
        <w:t xml:space="preserve">a. </w:t>
      </w:r>
      <w:r w:rsidRPr="00352D0D">
        <w:rPr>
          <w:rStyle w:val="StyleUnderline"/>
          <w:rFonts w:asciiTheme="majorHAnsi" w:hAnsiTheme="majorHAnsi" w:cstheme="majorHAnsi"/>
          <w:sz w:val="26"/>
          <w:szCs w:val="26"/>
        </w:rPr>
        <w:t xml:space="preserve">The State </w:t>
      </w:r>
      <w:r w:rsidRPr="00352D0D">
        <w:rPr>
          <w:rStyle w:val="StyleUnderline"/>
          <w:rFonts w:asciiTheme="majorHAnsi" w:hAnsiTheme="majorHAnsi" w:cstheme="majorHAnsi"/>
          <w:sz w:val="26"/>
          <w:szCs w:val="26"/>
        </w:rPr>
        <w:lastRenderedPageBreak/>
        <w:t>Intellectual Property Office (SIPO), China's patent office, has received additional resources to address the growing volume of patent applications and has 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r w:rsidRPr="00352D0D">
        <w:rPr>
          <w:rStyle w:val="StyleUnderline"/>
          <w:rFonts w:asciiTheme="majorHAnsi" w:hAnsiTheme="majorHAnsi" w:cstheme="majorHAnsi"/>
          <w:sz w:val="16"/>
          <w:szCs w:val="26"/>
          <w:u w:val="none"/>
        </w:rPr>
        <w:t xml:space="preserve"> </w:t>
      </w:r>
      <w:r w:rsidRPr="00352D0D">
        <w:rPr>
          <w:rFonts w:asciiTheme="majorHAnsi" w:hAnsiTheme="majorHAnsi" w:cstheme="majorHAnsi"/>
          <w:sz w:val="16"/>
          <w:szCs w:val="26"/>
        </w:rPr>
        <w:t>Beyond the government</w:t>
      </w:r>
      <w:r w:rsidRPr="00352D0D">
        <w:rPr>
          <w:rStyle w:val="StyleUnderline"/>
          <w:rFonts w:asciiTheme="majorHAnsi" w:hAnsiTheme="majorHAnsi" w:cstheme="majorHAnsi"/>
          <w:sz w:val="26"/>
          <w:szCs w:val="26"/>
        </w:rPr>
        <w:t>, Chinese venture capital and private equity funds raised $45 billion for life sciences in two and a half years, which contributed to the development of China's flourishing biotech start-up culture.</w:t>
      </w:r>
      <w:r w:rsidRPr="00352D0D">
        <w:rPr>
          <w:rStyle w:val="StyleUnderline"/>
          <w:rFonts w:asciiTheme="majorHAnsi" w:hAnsiTheme="majorHAnsi" w:cstheme="majorHAnsi"/>
          <w:sz w:val="16"/>
          <w:szCs w:val="26"/>
          <w:u w:val="none"/>
        </w:rPr>
        <w:t xml:space="preserve"> </w:t>
      </w:r>
      <w:r w:rsidRPr="00352D0D">
        <w:rPr>
          <w:rFonts w:asciiTheme="majorHAnsi" w:hAnsiTheme="majorHAnsi" w:cstheme="majorHAnsi"/>
          <w:sz w:val="16"/>
          <w:szCs w:val="26"/>
        </w:rPr>
        <w:t xml:space="preserve">As a result of all of these </w:t>
      </w:r>
      <w:r w:rsidRPr="00352D0D">
        <w:rPr>
          <w:rStyle w:val="Emphasis"/>
          <w:rFonts w:asciiTheme="majorHAnsi" w:hAnsiTheme="majorHAnsi" w:cstheme="majorHAnsi"/>
          <w:sz w:val="26"/>
          <w:szCs w:val="26"/>
        </w:rPr>
        <w:t>factors driving innovation, patent applications have soared</w:t>
      </w:r>
      <w:r w:rsidRPr="00352D0D">
        <w:rPr>
          <w:rFonts w:asciiTheme="majorHAnsi" w:hAnsiTheme="majorHAnsi" w:cstheme="majorHAnsi"/>
          <w:sz w:val="16"/>
          <w:szCs w:val="26"/>
        </w:rPr>
        <w:t>—</w:t>
      </w:r>
      <w:r w:rsidRPr="00352D0D">
        <w:rPr>
          <w:rStyle w:val="StyleUnderline"/>
          <w:rFonts w:asciiTheme="majorHAnsi" w:hAnsiTheme="majorHAnsi" w:cstheme="majorHAnsi"/>
          <w:sz w:val="26"/>
          <w:szCs w:val="26"/>
        </w:rPr>
        <w:t>more than 50,000 biotech patents were submitted in 2017, up from less than 20,000 in 2010. Some fields leading this growth are natural products, biologics and bioinformatics.</w:t>
      </w:r>
      <w:r w:rsidRPr="00352D0D">
        <w:rPr>
          <w:rStyle w:val="StyleUnderline"/>
          <w:rFonts w:asciiTheme="majorHAnsi" w:hAnsiTheme="majorHAnsi" w:cstheme="majorHAnsi"/>
          <w:sz w:val="16"/>
          <w:szCs w:val="26"/>
          <w:u w:val="none"/>
        </w:rPr>
        <w:t xml:space="preserve"> </w:t>
      </w:r>
      <w:r w:rsidRPr="00352D0D">
        <w:rPr>
          <w:rFonts w:asciiTheme="majorHAnsi" w:hAnsiTheme="majorHAnsi" w:cstheme="majorHAnsi"/>
          <w:sz w:val="16"/>
          <w:szCs w:val="26"/>
        </w:rPr>
        <w:t xml:space="preserve">Chinese biotech patent applications Growth in Chinese biotech patent application volume since 2000 </w:t>
      </w:r>
      <w:r w:rsidRPr="00352D0D">
        <w:rPr>
          <w:rStyle w:val="Emphasis"/>
          <w:rFonts w:asciiTheme="majorHAnsi" w:hAnsiTheme="majorHAnsi" w:cstheme="majorHAnsi"/>
          <w:sz w:val="26"/>
          <w:szCs w:val="26"/>
        </w:rPr>
        <w:t>Demand for new treatments creating an attractive market</w:t>
      </w:r>
      <w:r w:rsidRPr="00352D0D">
        <w:rPr>
          <w:rStyle w:val="Emphasis"/>
          <w:rFonts w:asciiTheme="majorHAnsi" w:hAnsiTheme="majorHAnsi" w:cstheme="majorHAnsi"/>
          <w:b w:val="0"/>
          <w:iCs w:val="0"/>
          <w:sz w:val="16"/>
          <w:szCs w:val="26"/>
          <w:u w:val="none"/>
        </w:rPr>
        <w:t xml:space="preserve"> </w:t>
      </w:r>
      <w:r w:rsidRPr="00352D0D">
        <w:rPr>
          <w:rFonts w:asciiTheme="majorHAnsi" w:hAnsiTheme="majorHAnsi" w:cstheme="majorHAnsi"/>
          <w:sz w:val="16"/>
          <w:szCs w:val="26"/>
        </w:rPr>
        <w:t xml:space="preserve">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 </w:t>
      </w:r>
      <w:r w:rsidRPr="00352D0D">
        <w:rPr>
          <w:rStyle w:val="StyleUnderline"/>
          <w:rFonts w:asciiTheme="majorHAnsi" w:hAnsiTheme="majorHAnsi" w:cstheme="majorHAnsi"/>
          <w:sz w:val="26"/>
          <w:szCs w:val="26"/>
        </w:rPr>
        <w:t>This market landscape creates surging demand for pioneering medical treatments, and investors are turning to Chinese scientists to develop solutions that could not only be sold in China, but enhance treatment worldwide</w:t>
      </w:r>
      <w:r w:rsidRPr="00352D0D">
        <w:rPr>
          <w:rFonts w:asciiTheme="majorHAnsi" w:hAnsiTheme="majorHAnsi" w:cstheme="majorHAnsi"/>
          <w:sz w:val="16"/>
          <w:szCs w:val="26"/>
        </w:rPr>
        <w:t xml:space="preserve">. 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 </w:t>
      </w:r>
      <w:r w:rsidRPr="00352D0D">
        <w:rPr>
          <w:rStyle w:val="Emphasis"/>
          <w:rFonts w:asciiTheme="majorHAnsi" w:hAnsiTheme="majorHAnsi" w:cstheme="majorHAnsi"/>
          <w:sz w:val="26"/>
          <w:szCs w:val="26"/>
        </w:rPr>
        <w:t>Globalized approach to regulations easing market entry</w:t>
      </w:r>
      <w:r w:rsidRPr="00352D0D">
        <w:rPr>
          <w:rStyle w:val="Emphasis"/>
          <w:rFonts w:asciiTheme="majorHAnsi" w:hAnsiTheme="majorHAnsi" w:cstheme="majorHAnsi"/>
          <w:b w:val="0"/>
          <w:iCs w:val="0"/>
          <w:sz w:val="16"/>
          <w:szCs w:val="26"/>
          <w:u w:val="none"/>
        </w:rPr>
        <w:t xml:space="preserve"> </w:t>
      </w:r>
      <w:r w:rsidRPr="00352D0D">
        <w:rPr>
          <w:rStyle w:val="StyleUnderline"/>
          <w:rFonts w:asciiTheme="majorHAnsi" w:hAnsiTheme="majorHAnsi" w:cstheme="majorHAnsi"/>
          <w:sz w:val="26"/>
          <w:szCs w:val="26"/>
        </w:rPr>
        <w:t xml:space="preserve">In March 2018, the China Food and Drug Administration (CFDA) announced it will merge with other administrative bodies to form a national market supervision administration. As part of the restructuring, a new entity is being created that will focus primarily on medical technologies. </w:t>
      </w:r>
      <w:r w:rsidRPr="00352D0D">
        <w:rPr>
          <w:rStyle w:val="Emphasis"/>
          <w:rFonts w:asciiTheme="majorHAnsi" w:hAnsiTheme="majorHAnsi" w:cstheme="majorHAnsi"/>
          <w:sz w:val="26"/>
          <w:szCs w:val="26"/>
        </w:rPr>
        <w:t>This is expected to bring increased efficiency and consistency to regulation of pharmaceuticals and medical devices in China.</w:t>
      </w:r>
      <w:r w:rsidRPr="00352D0D">
        <w:rPr>
          <w:rStyle w:val="StyleUnderline"/>
          <w:rFonts w:asciiTheme="majorHAnsi" w:hAnsiTheme="majorHAnsi" w:cstheme="majorHAnsi"/>
          <w:sz w:val="16"/>
          <w:szCs w:val="26"/>
          <w:u w:val="none"/>
        </w:rPr>
        <w:t xml:space="preserve"> </w:t>
      </w:r>
      <w:r w:rsidRPr="00352D0D">
        <w:rPr>
          <w:rStyle w:val="StyleUnderline"/>
          <w:rFonts w:asciiTheme="majorHAnsi" w:hAnsiTheme="majorHAnsi" w:cstheme="majorHAnsi"/>
          <w:sz w:val="26"/>
          <w:szCs w:val="26"/>
        </w:rPr>
        <w:t>Further, in April 2018, the government launched initiatives to support generic drug research and development as a means to foster innovation and provide more accessible treatment options to Chinese patients. They include providing research grants, as well as expediting the review and approval process of generic drugs based on name-brand drugs with compulsory licenses</w:t>
      </w:r>
      <w:r w:rsidRPr="00352D0D">
        <w:rPr>
          <w:rFonts w:asciiTheme="majorHAnsi" w:hAnsiTheme="majorHAnsi" w:cstheme="majorHAnsi"/>
          <w:sz w:val="16"/>
          <w:szCs w:val="26"/>
        </w:rPr>
        <w:t xml:space="preserve">. </w:t>
      </w:r>
      <w:r w:rsidRPr="00352D0D">
        <w:rPr>
          <w:rStyle w:val="Emphasis"/>
          <w:rFonts w:asciiTheme="majorHAnsi" w:hAnsiTheme="majorHAnsi" w:cstheme="majorHAnsi"/>
          <w:sz w:val="26"/>
          <w:szCs w:val="26"/>
        </w:rPr>
        <w:t>These efforts are the latest in a series of reforms aimed at streamlining China's regulatory process to align with international standards</w:t>
      </w:r>
      <w:r w:rsidRPr="00352D0D">
        <w:rPr>
          <w:rStyle w:val="StyleUnderline"/>
          <w:rFonts w:asciiTheme="majorHAnsi" w:hAnsiTheme="majorHAnsi" w:cstheme="majorHAnsi"/>
          <w:sz w:val="26"/>
          <w:szCs w:val="26"/>
        </w:rPr>
        <w:t>.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w:t>
      </w:r>
      <w:r w:rsidRPr="00352D0D">
        <w:rPr>
          <w:rStyle w:val="StyleUnderline"/>
          <w:rFonts w:asciiTheme="majorHAnsi" w:hAnsiTheme="majorHAnsi" w:cstheme="majorHAnsi"/>
          <w:sz w:val="26"/>
          <w:szCs w:val="26"/>
        </w:rPr>
        <w:lastRenderedPageBreak/>
        <w:t xml:space="preserve">tracks new treatments from the lab to the clinic. Overall, these efforts to streamline China's regulatory processes and align them more closely with those outside of </w:t>
      </w:r>
      <w:r w:rsidRPr="00352D0D">
        <w:rPr>
          <w:rStyle w:val="Emphasis"/>
          <w:rFonts w:asciiTheme="majorHAnsi" w:hAnsiTheme="majorHAnsi" w:cstheme="majorHAnsi"/>
          <w:sz w:val="26"/>
          <w:szCs w:val="26"/>
        </w:rPr>
        <w:t>China eases entry into the Chinese market for domestic as well as foreign investors and also make it easier for Chinese firms to market their innovations internationally.</w:t>
      </w:r>
      <w:r w:rsidRPr="00352D0D">
        <w:rPr>
          <w:rFonts w:asciiTheme="majorHAnsi" w:hAnsiTheme="majorHAnsi" w:cstheme="majorHAnsi"/>
          <w:sz w:val="16"/>
          <w:szCs w:val="26"/>
        </w:rPr>
        <w:t xml:space="preserve"> </w:t>
      </w:r>
      <w:r w:rsidRPr="00352D0D">
        <w:rPr>
          <w:rStyle w:val="Emphasis"/>
          <w:rFonts w:asciiTheme="majorHAnsi" w:hAnsiTheme="majorHAnsi" w:cstheme="majorHAnsi"/>
          <w:sz w:val="26"/>
          <w:szCs w:val="26"/>
        </w:rPr>
        <w:t>These developments, along with the impressive growth rate, clearly demonstrate that China is quickly establishing itself as the eastern hub for biotechnology innovation</w:t>
      </w:r>
      <w:r w:rsidRPr="00352D0D">
        <w:rPr>
          <w:rFonts w:asciiTheme="majorHAnsi" w:hAnsiTheme="majorHAnsi" w:cstheme="majorHAnsi"/>
          <w:sz w:val="16"/>
          <w:szCs w:val="26"/>
        </w:rPr>
        <w:t xml:space="preserve">. </w:t>
      </w:r>
      <w:r w:rsidRPr="00352D0D">
        <w:rPr>
          <w:rStyle w:val="StyleUnderline"/>
          <w:rFonts w:asciiTheme="majorHAnsi" w:hAnsiTheme="majorHAnsi" w:cstheme="majorHAnsi"/>
          <w:sz w:val="26"/>
          <w:szCs w:val="26"/>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3A23CBD8" w14:textId="77777777" w:rsidR="00441B74" w:rsidRPr="00352D0D" w:rsidRDefault="00441B74" w:rsidP="00441B74">
      <w:pPr>
        <w:rPr>
          <w:rFonts w:asciiTheme="majorHAnsi" w:hAnsiTheme="majorHAnsi" w:cstheme="majorHAnsi"/>
          <w:sz w:val="16"/>
          <w:szCs w:val="26"/>
        </w:rPr>
      </w:pPr>
    </w:p>
    <w:p w14:paraId="0A4FFCEE" w14:textId="77777777" w:rsidR="00441B74" w:rsidRPr="00352D0D" w:rsidRDefault="00441B74" w:rsidP="00441B74">
      <w:pPr>
        <w:pStyle w:val="Heading4"/>
        <w:rPr>
          <w:rStyle w:val="Style13ptBold"/>
          <w:rFonts w:asciiTheme="majorHAnsi" w:hAnsiTheme="majorHAnsi" w:cstheme="majorHAnsi"/>
          <w:b/>
          <w:bCs w:val="0"/>
        </w:rPr>
      </w:pPr>
      <w:r w:rsidRPr="00352D0D">
        <w:rPr>
          <w:rStyle w:val="Style13ptBold"/>
          <w:rFonts w:asciiTheme="majorHAnsi" w:hAnsiTheme="majorHAnsi" w:cstheme="majorHAnsi"/>
          <w:b/>
        </w:rPr>
        <w:t>US biotech stocks down now.</w:t>
      </w:r>
    </w:p>
    <w:p w14:paraId="39A6F9AC" w14:textId="77777777" w:rsidR="00441B74" w:rsidRPr="00352D0D" w:rsidRDefault="00441B74" w:rsidP="00441B74">
      <w:pPr>
        <w:rPr>
          <w:rFonts w:asciiTheme="majorHAnsi" w:hAnsiTheme="majorHAnsi" w:cstheme="majorHAnsi"/>
          <w:sz w:val="16"/>
          <w:szCs w:val="26"/>
        </w:rPr>
      </w:pPr>
      <w:r w:rsidRPr="00352D0D">
        <w:rPr>
          <w:rStyle w:val="Style13ptBold"/>
          <w:rFonts w:asciiTheme="majorHAnsi" w:hAnsiTheme="majorHAnsi" w:cstheme="majorHAnsi"/>
          <w:szCs w:val="26"/>
          <w:u w:val="single"/>
        </w:rPr>
        <w:t>Gatlin 21</w:t>
      </w:r>
      <w:r w:rsidRPr="00352D0D">
        <w:rPr>
          <w:rFonts w:asciiTheme="majorHAnsi" w:hAnsiTheme="majorHAnsi" w:cstheme="majorHAnsi"/>
          <w:sz w:val="16"/>
          <w:szCs w:val="26"/>
        </w:rPr>
        <w:t xml:space="preserve"> [(Allison, Author at Investor's Business Daily “Biotech Stocks Hit A Snag — Why Experts Say The Heyday Isn't Over“, Investor's Business Daily, ), 4-9-2021, https://www.investors.com/news/technology/biotech-stocks-why-they-have-skidded-why-experts-are-not-worried/)] TDI</w:t>
      </w:r>
    </w:p>
    <w:p w14:paraId="55C512B3" w14:textId="77777777" w:rsidR="00441B74" w:rsidRPr="00352D0D" w:rsidRDefault="00441B74" w:rsidP="00441B74">
      <w:pPr>
        <w:rPr>
          <w:rFonts w:asciiTheme="majorHAnsi" w:hAnsiTheme="majorHAnsi" w:cstheme="majorHAnsi"/>
          <w:sz w:val="16"/>
          <w:szCs w:val="26"/>
        </w:rPr>
      </w:pPr>
      <w:r w:rsidRPr="00352D0D">
        <w:rPr>
          <w:rStyle w:val="StyleUnderline"/>
          <w:rFonts w:asciiTheme="majorHAnsi" w:hAnsiTheme="majorHAnsi" w:cstheme="majorHAnsi"/>
          <w:sz w:val="26"/>
          <w:szCs w:val="26"/>
        </w:rPr>
        <w:t xml:space="preserve">Regulatory and drug-pricing worries have knocked biotech stocks off their Covid pedestal. </w:t>
      </w:r>
      <w:r w:rsidRPr="00352D0D">
        <w:rPr>
          <w:rFonts w:asciiTheme="majorHAnsi" w:hAnsiTheme="majorHAnsi" w:cstheme="majorHAnsi"/>
          <w:sz w:val="16"/>
          <w:szCs w:val="26"/>
        </w:rPr>
        <w:t xml:space="preserve">After seeing massive gains in 2020 amid the Covid-19 vaccine heyday and hitting a high point in early February, </w:t>
      </w:r>
      <w:r w:rsidRPr="00352D0D">
        <w:rPr>
          <w:rStyle w:val="StyleUnderline"/>
          <w:rFonts w:asciiTheme="majorHAnsi" w:hAnsiTheme="majorHAnsi" w:cstheme="majorHAnsi"/>
          <w:sz w:val="26"/>
          <w:szCs w:val="26"/>
        </w:rPr>
        <w:t>biotech stocks have collectively pulled back 21%.</w:t>
      </w:r>
      <w:r w:rsidRPr="00352D0D">
        <w:rPr>
          <w:rFonts w:asciiTheme="majorHAnsi" w:hAnsiTheme="majorHAnsi" w:cstheme="majorHAnsi"/>
          <w:sz w:val="16"/>
          <w:szCs w:val="26"/>
        </w:rPr>
        <w:t xml:space="preserve"> Investors are uneasy after the </w:t>
      </w:r>
      <w:r w:rsidRPr="00352D0D">
        <w:rPr>
          <w:rStyle w:val="StyleUnderline"/>
          <w:rFonts w:asciiTheme="majorHAnsi" w:hAnsiTheme="majorHAnsi" w:cstheme="majorHAnsi"/>
          <w:sz w:val="26"/>
          <w:szCs w:val="26"/>
        </w:rPr>
        <w:t>Federal Trade Commission formed a working group to more deeply scrutinize pharmaceutical mergers</w:t>
      </w:r>
      <w:r w:rsidRPr="00352D0D">
        <w:rPr>
          <w:rFonts w:asciiTheme="majorHAnsi" w:hAnsiTheme="majorHAnsi" w:cstheme="majorHAnsi"/>
          <w:sz w:val="16"/>
          <w:szCs w:val="26"/>
        </w:rPr>
        <w:t xml:space="preserve">. Meanwhile, </w:t>
      </w:r>
      <w:r w:rsidRPr="00352D0D">
        <w:rPr>
          <w:rStyle w:val="StyleUnderline"/>
          <w:rFonts w:asciiTheme="majorHAnsi" w:hAnsiTheme="majorHAnsi" w:cstheme="majorHAnsi"/>
          <w:sz w:val="26"/>
          <w:szCs w:val="26"/>
        </w:rPr>
        <w:t>the Food and Drug Administration has delayed a number of drug approvals</w:t>
      </w:r>
      <w:r w:rsidRPr="00352D0D">
        <w:rPr>
          <w:rStyle w:val="StyleUnderline"/>
          <w:sz w:val="26"/>
          <w:szCs w:val="26"/>
        </w:rPr>
        <w:t>, and</w:t>
      </w:r>
      <w:r w:rsidRPr="00352D0D">
        <w:rPr>
          <w:rFonts w:asciiTheme="majorHAnsi" w:hAnsiTheme="majorHAnsi" w:cstheme="majorHAnsi"/>
          <w:sz w:val="16"/>
          <w:szCs w:val="26"/>
        </w:rPr>
        <w:t xml:space="preserve"> Sen. Bernie </w:t>
      </w:r>
      <w:r w:rsidRPr="00352D0D">
        <w:rPr>
          <w:rStyle w:val="StyleUnderline"/>
          <w:rFonts w:asciiTheme="majorHAnsi" w:hAnsiTheme="majorHAnsi" w:cstheme="majorHAnsi"/>
          <w:sz w:val="26"/>
          <w:szCs w:val="26"/>
        </w:rPr>
        <w:t>Sanders, I-Vt., introduced sweeping drug-pricing legislation</w:t>
      </w:r>
      <w:r w:rsidRPr="00352D0D">
        <w:rPr>
          <w:rFonts w:asciiTheme="majorHAnsi" w:hAnsiTheme="majorHAnsi" w:cstheme="majorHAnsi"/>
          <w:sz w:val="16"/>
          <w:szCs w:val="26"/>
        </w:rPr>
        <w:t>. All of this comes amid a backdrop of rising interest rates.</w:t>
      </w:r>
    </w:p>
    <w:p w14:paraId="046B475B" w14:textId="77777777" w:rsidR="00441B74" w:rsidRPr="00352D0D" w:rsidRDefault="00441B74" w:rsidP="00441B74">
      <w:pPr>
        <w:rPr>
          <w:szCs w:val="26"/>
        </w:rPr>
      </w:pPr>
    </w:p>
    <w:p w14:paraId="229D17DF" w14:textId="77777777" w:rsidR="00441B74" w:rsidRPr="00352D0D" w:rsidRDefault="00441B74" w:rsidP="00441B74">
      <w:pPr>
        <w:pStyle w:val="Heading4"/>
        <w:rPr>
          <w:rFonts w:cs="Calibri"/>
        </w:rPr>
      </w:pPr>
      <w:r w:rsidRPr="00352D0D">
        <w:rPr>
          <w:rFonts w:cs="Calibri"/>
        </w:rPr>
        <w:t xml:space="preserve">CP solves innovation in every other country BUT reversing Chinese lead is key. They can’t get out of this otherwise the </w:t>
      </w:r>
      <w:proofErr w:type="spellStart"/>
      <w:r w:rsidRPr="00352D0D">
        <w:rPr>
          <w:rFonts w:cs="Calibri"/>
        </w:rPr>
        <w:t>aff</w:t>
      </w:r>
      <w:proofErr w:type="spellEnd"/>
      <w:r w:rsidRPr="00352D0D">
        <w:rPr>
          <w:rFonts w:cs="Calibri"/>
        </w:rPr>
        <w:t xml:space="preserve"> has zero solvency. </w:t>
      </w:r>
    </w:p>
    <w:p w14:paraId="7FA9871F" w14:textId="77777777" w:rsidR="00441B74" w:rsidRPr="00352D0D" w:rsidRDefault="00441B74" w:rsidP="00441B74">
      <w:pPr>
        <w:pStyle w:val="Heading4"/>
      </w:pPr>
      <w:r w:rsidRPr="00352D0D">
        <w:t>China uses biotech gains for massive bio-military advantages over the US – spurs bio-attacks.</w:t>
      </w:r>
    </w:p>
    <w:p w14:paraId="25B1AA8C" w14:textId="77777777" w:rsidR="00441B74" w:rsidRPr="00352D0D" w:rsidRDefault="00441B74" w:rsidP="00441B74">
      <w:pPr>
        <w:rPr>
          <w:sz w:val="16"/>
        </w:rPr>
      </w:pPr>
      <w:proofErr w:type="spellStart"/>
      <w:r w:rsidRPr="00352D0D">
        <w:rPr>
          <w:b/>
          <w:bCs/>
          <w:u w:val="single"/>
        </w:rPr>
        <w:t>Kuo</w:t>
      </w:r>
      <w:proofErr w:type="spellEnd"/>
      <w:r w:rsidRPr="00352D0D">
        <w:rPr>
          <w:b/>
          <w:bCs/>
          <w:u w:val="single"/>
        </w:rPr>
        <w:t xml:space="preserve"> 17</w:t>
      </w:r>
      <w:r w:rsidRPr="00352D0D">
        <w:rPr>
          <w:sz w:val="16"/>
        </w:rPr>
        <w:t>, Mercy. “The Great US-China Biotechnology and Artificial Intelligence Race.” The Diplomat, 23 Aug. 2017, thediplomat.com/2017/08/the-great-us-china-biotechnology-and-artificial-intelligence-race/. </w:t>
      </w:r>
    </w:p>
    <w:p w14:paraId="2BE8811F" w14:textId="77777777" w:rsidR="00441B74" w:rsidRPr="00352D0D" w:rsidRDefault="00441B74" w:rsidP="00441B74">
      <w:pPr>
        <w:rPr>
          <w:rFonts w:asciiTheme="majorHAnsi" w:hAnsiTheme="majorHAnsi" w:cstheme="majorHAnsi"/>
          <w:b/>
          <w:bCs/>
          <w:szCs w:val="26"/>
          <w:u w:val="single"/>
        </w:rPr>
      </w:pPr>
      <w:r w:rsidRPr="00352D0D">
        <w:rPr>
          <w:rFonts w:asciiTheme="majorHAnsi" w:hAnsiTheme="majorHAnsi" w:cstheme="majorHAnsi"/>
          <w:sz w:val="16"/>
          <w:szCs w:val="26"/>
        </w:rPr>
        <w:t xml:space="preserve">Trans-Pacific View author Mercy </w:t>
      </w:r>
      <w:proofErr w:type="spellStart"/>
      <w:r w:rsidRPr="00352D0D">
        <w:rPr>
          <w:rFonts w:asciiTheme="majorHAnsi" w:hAnsiTheme="majorHAnsi" w:cstheme="majorHAnsi"/>
          <w:sz w:val="16"/>
          <w:szCs w:val="26"/>
        </w:rPr>
        <w:t>Kuo</w:t>
      </w:r>
      <w:proofErr w:type="spellEnd"/>
      <w:r w:rsidRPr="00352D0D">
        <w:rPr>
          <w:rFonts w:asciiTheme="majorHAnsi" w:hAnsiTheme="majorHAnsi" w:cstheme="majorHAnsi"/>
          <w:sz w:val="16"/>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352D0D">
        <w:rPr>
          <w:rFonts w:asciiTheme="majorHAnsi" w:hAnsiTheme="majorHAnsi" w:cstheme="majorHAnsi"/>
          <w:szCs w:val="26"/>
          <w:u w:val="single"/>
        </w:rPr>
        <w:t>China plans to become the next AI-Genomics powerhouse</w:t>
      </w:r>
      <w:r w:rsidRPr="00352D0D">
        <w:rPr>
          <w:rFonts w:asciiTheme="majorHAnsi" w:hAnsiTheme="majorHAnsi" w:cstheme="majorHAnsi"/>
          <w:sz w:val="16"/>
          <w:szCs w:val="26"/>
        </w:rPr>
        <w:t xml:space="preserve">, which indicates that these technologies will soon converge in China. </w:t>
      </w:r>
      <w:r w:rsidRPr="00352D0D">
        <w:rPr>
          <w:rFonts w:asciiTheme="majorHAnsi" w:hAnsiTheme="majorHAnsi" w:cstheme="majorHAnsi"/>
          <w:szCs w:val="26"/>
          <w:u w:val="single"/>
        </w:rPr>
        <w:t>China’s ambition is to lead the global market for precision medicine</w:t>
      </w:r>
      <w:r w:rsidRPr="00352D0D">
        <w:rPr>
          <w:rFonts w:asciiTheme="majorHAnsi" w:hAnsiTheme="majorHAnsi" w:cstheme="majorHAnsi"/>
          <w:sz w:val="16"/>
          <w:szCs w:val="26"/>
        </w:rPr>
        <w:t xml:space="preserve">, </w:t>
      </w:r>
      <w:r w:rsidRPr="00352D0D">
        <w:rPr>
          <w:rFonts w:asciiTheme="majorHAnsi" w:hAnsiTheme="majorHAnsi" w:cstheme="majorHAnsi"/>
          <w:b/>
          <w:bCs/>
          <w:szCs w:val="26"/>
          <w:u w:val="single"/>
        </w:rPr>
        <w:t>which necessitates acquiring strategic tech</w:t>
      </w:r>
      <w:r w:rsidRPr="00352D0D">
        <w:rPr>
          <w:rFonts w:asciiTheme="majorHAnsi" w:hAnsiTheme="majorHAnsi" w:cstheme="majorHAnsi"/>
          <w:sz w:val="16"/>
          <w:szCs w:val="26"/>
        </w:rPr>
        <w:t xml:space="preserve">nological and human capital </w:t>
      </w:r>
      <w:r w:rsidRPr="00352D0D">
        <w:rPr>
          <w:rFonts w:asciiTheme="majorHAnsi" w:hAnsiTheme="majorHAnsi" w:cstheme="majorHAnsi"/>
          <w:szCs w:val="26"/>
          <w:u w:val="single"/>
        </w:rPr>
        <w:t>in both genomics and AI</w:t>
      </w:r>
      <w:r w:rsidRPr="00352D0D">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w:t>
      </w:r>
      <w:r w:rsidRPr="00352D0D">
        <w:rPr>
          <w:rFonts w:asciiTheme="majorHAnsi" w:hAnsiTheme="majorHAnsi" w:cstheme="majorHAnsi"/>
          <w:sz w:val="16"/>
          <w:szCs w:val="26"/>
        </w:rPr>
        <w:lastRenderedPageBreak/>
        <w:t xml:space="preserve">machines, therefore securing a technological knowhow mainly mastered by U.S. producers. </w:t>
      </w:r>
      <w:r w:rsidRPr="00352D0D">
        <w:rPr>
          <w:rFonts w:asciiTheme="majorHAnsi" w:hAnsiTheme="majorHAnsi" w:cstheme="majorHAnsi"/>
          <w:szCs w:val="26"/>
          <w:u w:val="single"/>
        </w:rPr>
        <w:t>There are significant economic incentives behind China’s heavy investment</w:t>
      </w:r>
      <w:r w:rsidRPr="00352D0D">
        <w:rPr>
          <w:rFonts w:asciiTheme="majorHAnsi" w:hAnsiTheme="majorHAnsi" w:cstheme="majorHAnsi"/>
          <w:sz w:val="16"/>
          <w:szCs w:val="26"/>
        </w:rPr>
        <w:t xml:space="preserve"> in the increasing convergence of AI and genomics. </w:t>
      </w:r>
      <w:r w:rsidRPr="00352D0D">
        <w:rPr>
          <w:rFonts w:asciiTheme="majorHAnsi" w:hAnsiTheme="majorHAnsi" w:cstheme="majorHAnsi"/>
          <w:szCs w:val="26"/>
          <w:u w:val="single"/>
        </w:rPr>
        <w:t>This</w:t>
      </w:r>
      <w:r w:rsidRPr="00352D0D">
        <w:rPr>
          <w:rFonts w:asciiTheme="majorHAnsi" w:hAnsiTheme="majorHAnsi" w:cstheme="majorHAnsi"/>
          <w:sz w:val="16"/>
          <w:szCs w:val="26"/>
        </w:rPr>
        <w:t xml:space="preserve"> golden </w:t>
      </w:r>
      <w:r w:rsidRPr="00352D0D">
        <w:rPr>
          <w:rFonts w:asciiTheme="majorHAnsi" w:hAnsiTheme="majorHAnsi" w:cstheme="majorHAnsi"/>
          <w:szCs w:val="26"/>
          <w:u w:val="single"/>
        </w:rPr>
        <w:t>combination will drive precision medicine to new</w:t>
      </w:r>
      <w:r w:rsidRPr="00352D0D">
        <w:rPr>
          <w:rFonts w:asciiTheme="majorHAnsi" w:hAnsiTheme="majorHAnsi" w:cstheme="majorHAnsi"/>
          <w:sz w:val="16"/>
          <w:szCs w:val="26"/>
        </w:rPr>
        <w:t xml:space="preserve"> </w:t>
      </w:r>
      <w:r w:rsidRPr="00352D0D">
        <w:rPr>
          <w:rFonts w:asciiTheme="majorHAnsi" w:hAnsiTheme="majorHAnsi" w:cstheme="majorHAnsi"/>
          <w:szCs w:val="26"/>
          <w:u w:val="single"/>
        </w:rPr>
        <w:t>heights</w:t>
      </w:r>
      <w:r w:rsidRPr="00352D0D">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352D0D">
        <w:rPr>
          <w:rFonts w:asciiTheme="majorHAnsi" w:hAnsiTheme="majorHAnsi" w:cstheme="majorHAnsi"/>
          <w:sz w:val="16"/>
          <w:szCs w:val="26"/>
        </w:rPr>
        <w:t>iCarbonX</w:t>
      </w:r>
      <w:proofErr w:type="spellEnd"/>
      <w:r w:rsidRPr="00352D0D">
        <w:rPr>
          <w:rFonts w:asciiTheme="majorHAnsi" w:hAnsiTheme="majorHAnsi" w:cstheme="majorHAnsi"/>
          <w:sz w:val="16"/>
          <w:szCs w:val="26"/>
        </w:rPr>
        <w:t xml:space="preserve"> of Shenzhen’s decision to invest US$100 million in U.S.-company </w:t>
      </w:r>
      <w:proofErr w:type="spellStart"/>
      <w:r w:rsidRPr="00352D0D">
        <w:rPr>
          <w:rFonts w:asciiTheme="majorHAnsi" w:hAnsiTheme="majorHAnsi" w:cstheme="majorHAnsi"/>
          <w:sz w:val="16"/>
          <w:szCs w:val="26"/>
        </w:rPr>
        <w:t>PatientsLikeMe</w:t>
      </w:r>
      <w:proofErr w:type="spellEnd"/>
      <w:r w:rsidRPr="00352D0D">
        <w:rPr>
          <w:rFonts w:asciiTheme="majorHAnsi" w:hAnsiTheme="majorHAnsi" w:cstheme="majorHAnsi"/>
          <w:sz w:val="16"/>
          <w:szCs w:val="26"/>
        </w:rPr>
        <w:t xml:space="preserve"> relative to AI and genomic data collection. </w:t>
      </w:r>
      <w:proofErr w:type="spellStart"/>
      <w:r w:rsidRPr="00352D0D">
        <w:rPr>
          <w:rFonts w:asciiTheme="majorHAnsi" w:hAnsiTheme="majorHAnsi" w:cstheme="majorHAnsi"/>
          <w:sz w:val="16"/>
          <w:szCs w:val="26"/>
        </w:rPr>
        <w:t>iCarbonX</w:t>
      </w:r>
      <w:proofErr w:type="spellEnd"/>
      <w:r w:rsidRPr="00352D0D">
        <w:rPr>
          <w:rFonts w:asciiTheme="majorHAnsi" w:hAnsiTheme="majorHAnsi" w:cstheme="majorHAnsi"/>
          <w:sz w:val="16"/>
          <w:szCs w:val="2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352D0D">
        <w:rPr>
          <w:rFonts w:asciiTheme="majorHAnsi" w:hAnsiTheme="majorHAnsi" w:cstheme="majorHAnsi"/>
          <w:sz w:val="16"/>
          <w:szCs w:val="26"/>
        </w:rPr>
        <w:t>iCarbonX</w:t>
      </w:r>
      <w:proofErr w:type="spellEnd"/>
      <w:r w:rsidRPr="00352D0D">
        <w:rPr>
          <w:rFonts w:asciiTheme="majorHAnsi" w:hAnsiTheme="majorHAnsi" w:cstheme="majorHAnsi"/>
          <w:sz w:val="16"/>
          <w:szCs w:val="26"/>
        </w:rPr>
        <w:t xml:space="preserve"> invested $100 million in </w:t>
      </w:r>
      <w:proofErr w:type="spellStart"/>
      <w:r w:rsidRPr="00352D0D">
        <w:rPr>
          <w:rFonts w:asciiTheme="majorHAnsi" w:hAnsiTheme="majorHAnsi" w:cstheme="majorHAnsi"/>
          <w:sz w:val="16"/>
          <w:szCs w:val="26"/>
        </w:rPr>
        <w:t>PatientsLikeMe</w:t>
      </w:r>
      <w:proofErr w:type="spellEnd"/>
      <w:r w:rsidRPr="00352D0D">
        <w:rPr>
          <w:rFonts w:asciiTheme="majorHAnsi" w:hAnsiTheme="majorHAnsi" w:cstheme="majorHAnsi"/>
          <w:sz w:val="16"/>
          <w:szCs w:val="26"/>
        </w:rPr>
        <w:t xml:space="preserve">, getting a hold over data from the biggest online network of patients with rare and chronic diseases. If successful, this effort could turn into genetic gold, making </w:t>
      </w:r>
      <w:proofErr w:type="spellStart"/>
      <w:r w:rsidRPr="00352D0D">
        <w:rPr>
          <w:rFonts w:asciiTheme="majorHAnsi" w:hAnsiTheme="majorHAnsi" w:cstheme="majorHAnsi"/>
          <w:sz w:val="16"/>
          <w:szCs w:val="26"/>
        </w:rPr>
        <w:t>iCarbonX</w:t>
      </w:r>
      <w:proofErr w:type="spellEnd"/>
      <w:r w:rsidRPr="00352D0D">
        <w:rPr>
          <w:rFonts w:asciiTheme="majorHAnsi" w:hAnsiTheme="majorHAnsi" w:cstheme="majorHAnsi"/>
          <w:sz w:val="16"/>
          <w:szCs w:val="26"/>
        </w:rPr>
        <w:t xml:space="preserve"> one of the wealthiest healthcare companies in China and beyond. The risk factor is that </w:t>
      </w:r>
      <w:proofErr w:type="spellStart"/>
      <w:r w:rsidRPr="00352D0D">
        <w:rPr>
          <w:rFonts w:asciiTheme="majorHAnsi" w:hAnsiTheme="majorHAnsi" w:cstheme="majorHAnsi"/>
          <w:sz w:val="16"/>
          <w:szCs w:val="26"/>
        </w:rPr>
        <w:t>iCarbonX</w:t>
      </w:r>
      <w:proofErr w:type="spellEnd"/>
      <w:r w:rsidRPr="00352D0D">
        <w:rPr>
          <w:rFonts w:asciiTheme="majorHAnsi" w:hAnsiTheme="majorHAnsi" w:cstheme="majorHAnsi"/>
          <w:sz w:val="16"/>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352D0D">
        <w:rPr>
          <w:rFonts w:asciiTheme="majorHAnsi" w:hAnsiTheme="majorHAnsi" w:cstheme="majorHAnsi"/>
          <w:b/>
          <w:bCs/>
          <w:szCs w:val="26"/>
          <w:u w:val="single"/>
        </w:rPr>
        <w:t>Genomics</w:t>
      </w:r>
      <w:r w:rsidRPr="00352D0D">
        <w:rPr>
          <w:rFonts w:asciiTheme="majorHAnsi" w:hAnsiTheme="majorHAnsi" w:cstheme="majorHAnsi"/>
          <w:sz w:val="16"/>
          <w:szCs w:val="26"/>
        </w:rPr>
        <w:t xml:space="preserve"> and computing research</w:t>
      </w:r>
      <w:r w:rsidRPr="00352D0D">
        <w:rPr>
          <w:rFonts w:asciiTheme="majorHAnsi" w:hAnsiTheme="majorHAnsi" w:cstheme="majorHAnsi"/>
          <w:b/>
          <w:bCs/>
          <w:szCs w:val="26"/>
          <w:u w:val="single"/>
        </w:rPr>
        <w:t xml:space="preserve"> is inherently dual-use, therefore a strategic advantage in a nation’s security arsenal. </w:t>
      </w:r>
      <w:r w:rsidRPr="00352D0D">
        <w:rPr>
          <w:rFonts w:asciiTheme="majorHAnsi" w:hAnsiTheme="majorHAnsi" w:cstheme="majorHAnsi"/>
          <w:szCs w:val="26"/>
          <w:u w:val="single"/>
        </w:rPr>
        <w:t>Using AI systems to understand</w:t>
      </w:r>
      <w:r w:rsidRPr="00352D0D">
        <w:rPr>
          <w:rFonts w:asciiTheme="majorHAnsi" w:hAnsiTheme="majorHAnsi" w:cstheme="majorHAnsi"/>
          <w:sz w:val="16"/>
          <w:szCs w:val="26"/>
        </w:rPr>
        <w:t xml:space="preserve"> how the functioning of our </w:t>
      </w:r>
      <w:r w:rsidRPr="00352D0D">
        <w:rPr>
          <w:rFonts w:asciiTheme="majorHAnsi" w:hAnsiTheme="majorHAnsi" w:cstheme="majorHAnsi"/>
          <w:szCs w:val="26"/>
          <w:u w:val="single"/>
        </w:rPr>
        <w:t>genomes impacts</w:t>
      </w:r>
      <w:r w:rsidRPr="00352D0D">
        <w:rPr>
          <w:rFonts w:asciiTheme="majorHAnsi" w:hAnsiTheme="majorHAnsi" w:cstheme="majorHAnsi"/>
          <w:sz w:val="16"/>
          <w:szCs w:val="26"/>
        </w:rPr>
        <w:t xml:space="preserve"> our health </w:t>
      </w:r>
      <w:r w:rsidRPr="00352D0D">
        <w:rPr>
          <w:rFonts w:asciiTheme="majorHAnsi" w:hAnsiTheme="majorHAnsi" w:cstheme="majorHAnsi"/>
          <w:b/>
          <w:bCs/>
          <w:szCs w:val="26"/>
          <w:u w:val="single"/>
        </w:rPr>
        <w:t>is of strategic importance for biodefense.</w:t>
      </w:r>
      <w:r w:rsidRPr="00352D0D">
        <w:rPr>
          <w:rFonts w:asciiTheme="majorHAnsi" w:hAnsiTheme="majorHAnsi" w:cstheme="majorHAnsi"/>
          <w:sz w:val="16"/>
          <w:szCs w:val="26"/>
        </w:rPr>
        <w:t xml:space="preserve"> </w:t>
      </w:r>
      <w:r w:rsidRPr="00352D0D">
        <w:rPr>
          <w:rFonts w:asciiTheme="majorHAnsi" w:hAnsiTheme="majorHAnsi" w:cstheme="majorHAnsi"/>
          <w:szCs w:val="26"/>
          <w:u w:val="single"/>
        </w:rPr>
        <w:t>This knowledge will lead to increasing developments at the forefront of medical countermeasures</w:t>
      </w:r>
      <w:r w:rsidRPr="00352D0D">
        <w:rPr>
          <w:rFonts w:asciiTheme="majorHAnsi" w:hAnsiTheme="majorHAnsi" w:cstheme="majorHAnsi"/>
          <w:sz w:val="16"/>
          <w:szCs w:val="26"/>
        </w:rPr>
        <w:t xml:space="preserve">, </w:t>
      </w:r>
      <w:r w:rsidRPr="00352D0D">
        <w:rPr>
          <w:rFonts w:asciiTheme="majorHAnsi" w:hAnsiTheme="majorHAnsi" w:cstheme="majorHAnsi"/>
          <w:b/>
          <w:bCs/>
          <w:szCs w:val="26"/>
          <w:u w:val="single"/>
        </w:rPr>
        <w:t>including vaccines</w:t>
      </w:r>
      <w:r w:rsidRPr="00352D0D">
        <w:rPr>
          <w:rFonts w:asciiTheme="majorHAnsi" w:hAnsiTheme="majorHAnsi" w:cstheme="majorHAnsi"/>
          <w:sz w:val="16"/>
          <w:szCs w:val="26"/>
        </w:rPr>
        <w:t xml:space="preserve">, antibiotics, and targeted treatments relying on virus-engineering and microbiome research. </w:t>
      </w:r>
      <w:r w:rsidRPr="00352D0D">
        <w:rPr>
          <w:rFonts w:asciiTheme="majorHAnsi" w:hAnsiTheme="majorHAnsi" w:cstheme="majorHAnsi"/>
          <w:szCs w:val="26"/>
          <w:u w:val="single"/>
        </w:rPr>
        <w:t>Applying deep learning</w:t>
      </w:r>
      <w:r w:rsidRPr="00352D0D">
        <w:rPr>
          <w:rFonts w:asciiTheme="majorHAnsi" w:hAnsiTheme="majorHAnsi" w:cstheme="majorHAnsi"/>
          <w:sz w:val="16"/>
          <w:szCs w:val="26"/>
        </w:rPr>
        <w:t xml:space="preserve"> to genomics data-sets </w:t>
      </w:r>
      <w:r w:rsidRPr="00352D0D">
        <w:rPr>
          <w:rFonts w:asciiTheme="majorHAnsi" w:hAnsiTheme="majorHAnsi" w:cstheme="majorHAnsi"/>
          <w:szCs w:val="26"/>
          <w:u w:val="single"/>
        </w:rPr>
        <w:t>could help</w:t>
      </w:r>
      <w:r w:rsidRPr="00352D0D">
        <w:rPr>
          <w:rFonts w:asciiTheme="majorHAnsi" w:hAnsiTheme="majorHAnsi" w:cstheme="majorHAnsi"/>
          <w:sz w:val="16"/>
          <w:szCs w:val="26"/>
        </w:rPr>
        <w:t xml:space="preserve"> geneticists learn how to use genome-editing (CRISPR) to efficiently engineer living systems, but also </w:t>
      </w:r>
      <w:r w:rsidRPr="00352D0D">
        <w:rPr>
          <w:rFonts w:asciiTheme="majorHAnsi" w:hAnsiTheme="majorHAnsi" w:cstheme="majorHAnsi"/>
          <w:szCs w:val="26"/>
          <w:u w:val="single"/>
        </w:rPr>
        <w:t>to treat and, even “optimize,” human health</w:t>
      </w:r>
      <w:r w:rsidRPr="00352D0D">
        <w:rPr>
          <w:rFonts w:asciiTheme="majorHAnsi" w:hAnsiTheme="majorHAnsi" w:cstheme="majorHAnsi"/>
          <w:sz w:val="16"/>
          <w:szCs w:val="26"/>
        </w:rPr>
        <w:t xml:space="preserve">, </w:t>
      </w:r>
      <w:r w:rsidRPr="00352D0D">
        <w:rPr>
          <w:rFonts w:asciiTheme="majorHAnsi" w:hAnsiTheme="majorHAnsi" w:cstheme="majorHAnsi"/>
          <w:b/>
          <w:bCs/>
          <w:szCs w:val="26"/>
          <w:u w:val="single"/>
        </w:rPr>
        <w:t>with potential applications in military enhancement</w:t>
      </w:r>
      <w:r w:rsidRPr="00352D0D">
        <w:rPr>
          <w:rFonts w:asciiTheme="majorHAnsi" w:hAnsiTheme="majorHAnsi" w:cstheme="majorHAnsi"/>
          <w:b/>
          <w:bCs/>
          <w:sz w:val="16"/>
          <w:szCs w:val="26"/>
        </w:rPr>
        <w:t>s</w:t>
      </w:r>
      <w:r w:rsidRPr="00352D0D">
        <w:rPr>
          <w:rFonts w:asciiTheme="majorHAnsi" w:hAnsiTheme="majorHAnsi" w:cstheme="majorHAnsi"/>
          <w:sz w:val="16"/>
          <w:szCs w:val="26"/>
        </w:rPr>
        <w:t xml:space="preserve">. A $15 million partnership between a U.S. company, Gingko </w:t>
      </w:r>
      <w:proofErr w:type="spellStart"/>
      <w:r w:rsidRPr="00352D0D">
        <w:rPr>
          <w:rFonts w:asciiTheme="majorHAnsi" w:hAnsiTheme="majorHAnsi" w:cstheme="majorHAnsi"/>
          <w:sz w:val="16"/>
          <w:szCs w:val="26"/>
        </w:rPr>
        <w:t>Bioworks</w:t>
      </w:r>
      <w:proofErr w:type="spellEnd"/>
      <w:r w:rsidRPr="00352D0D">
        <w:rPr>
          <w:rFonts w:asciiTheme="majorHAnsi" w:hAnsiTheme="majorHAnsi" w:cstheme="majorHAnsi"/>
          <w:sz w:val="16"/>
          <w:szCs w:val="26"/>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352D0D">
        <w:rPr>
          <w:rFonts w:asciiTheme="majorHAnsi" w:hAnsiTheme="majorHAnsi" w:cstheme="majorHAnsi"/>
          <w:b/>
          <w:bCs/>
          <w:szCs w:val="26"/>
          <w:u w:val="single"/>
        </w:rPr>
        <w:t>Gaining access to increasingly large U.S. genomic data-sets gives China a knowledge advantage into leading the next steps in bio-military research.</w:t>
      </w:r>
      <w:r w:rsidRPr="00352D0D">
        <w:rPr>
          <w:rFonts w:asciiTheme="majorHAnsi" w:hAnsiTheme="majorHAnsi" w:cstheme="majorHAnsi"/>
          <w:sz w:val="16"/>
          <w:szCs w:val="26"/>
        </w:rPr>
        <w:t xml:space="preserve"> Could biomedical data be used to develop bioweapons? Explain. </w:t>
      </w:r>
      <w:r w:rsidRPr="00352D0D">
        <w:rPr>
          <w:rFonts w:asciiTheme="majorHAnsi" w:hAnsiTheme="majorHAnsi" w:cstheme="majorHAnsi"/>
          <w:szCs w:val="26"/>
          <w:u w:val="single"/>
        </w:rPr>
        <w:t xml:space="preserve">Personalized medicine advances mean that personalized bio-attacks are increasingly possible. </w:t>
      </w:r>
      <w:r w:rsidRPr="00352D0D">
        <w:rPr>
          <w:rFonts w:asciiTheme="majorHAnsi" w:hAnsiTheme="majorHAnsi" w:cstheme="majorHAnsi"/>
          <w:sz w:val="16"/>
          <w:szCs w:val="26"/>
        </w:rPr>
        <w:t xml:space="preserve">The combination of AI with biomedical data and genome-editing technologies will help us predict genes most important to particular functions. </w:t>
      </w:r>
      <w:r w:rsidRPr="00352D0D">
        <w:rPr>
          <w:rFonts w:asciiTheme="majorHAnsi" w:hAnsiTheme="majorHAnsi" w:cstheme="majorHAnsi"/>
          <w:szCs w:val="26"/>
          <w:u w:val="single"/>
        </w:rPr>
        <w:t>Such insights will contribute to knowing how a particular disease occurs,</w:t>
      </w:r>
      <w:r w:rsidRPr="00352D0D">
        <w:rPr>
          <w:rFonts w:asciiTheme="majorHAnsi" w:hAnsiTheme="majorHAnsi" w:cstheme="majorHAnsi"/>
          <w:sz w:val="16"/>
          <w:szCs w:val="26"/>
        </w:rPr>
        <w:t xml:space="preserve"> how a newly-discovered virus has high transmissibility, but also why certain populations and individuals are more susceptible to it. Combining host susceptibility information with pathogenic targeted design, </w:t>
      </w:r>
      <w:r w:rsidRPr="00352D0D">
        <w:rPr>
          <w:rFonts w:asciiTheme="majorHAnsi" w:hAnsiTheme="majorHAnsi" w:cstheme="majorHAnsi"/>
          <w:b/>
          <w:bCs/>
          <w:szCs w:val="26"/>
          <w:u w:val="single"/>
        </w:rPr>
        <w:t xml:space="preserve">malicious actors could engineer pathogens that are tailored to overcome the immune system or the microbiome of specific populations. </w:t>
      </w:r>
    </w:p>
    <w:p w14:paraId="11AE47F3" w14:textId="77777777" w:rsidR="00441B74" w:rsidRPr="00352D0D" w:rsidRDefault="00441B74" w:rsidP="00441B74">
      <w:pPr>
        <w:pStyle w:val="Heading4"/>
      </w:pPr>
      <w:r w:rsidRPr="00352D0D">
        <w:t xml:space="preserve">Bio-attacks cause </w:t>
      </w:r>
      <w:r w:rsidRPr="00352D0D">
        <w:rPr>
          <w:u w:val="single"/>
        </w:rPr>
        <w:t>extinction</w:t>
      </w:r>
      <w:r w:rsidRPr="00352D0D">
        <w:t xml:space="preserve"> – overcomes any conventional defense.</w:t>
      </w:r>
    </w:p>
    <w:p w14:paraId="660AE5E7" w14:textId="77777777" w:rsidR="00441B74" w:rsidRPr="00352D0D" w:rsidRDefault="00441B74" w:rsidP="00441B74">
      <w:pPr>
        <w:rPr>
          <w:sz w:val="16"/>
          <w:szCs w:val="26"/>
        </w:rPr>
      </w:pPr>
      <w:r w:rsidRPr="00352D0D">
        <w:rPr>
          <w:rStyle w:val="Style13ptBold"/>
          <w:szCs w:val="26"/>
          <w:u w:val="single"/>
        </w:rPr>
        <w:t>Walsh 19</w:t>
      </w:r>
      <w:r w:rsidRPr="00352D0D">
        <w:rPr>
          <w:sz w:val="16"/>
          <w:szCs w:val="26"/>
        </w:rPr>
        <w:t xml:space="preserve">, Bryan. End Times: A Brief Guide to the End of the World. Hachette Books, 2019. (Future Correspondent for </w:t>
      </w:r>
      <w:proofErr w:type="spellStart"/>
      <w:r w:rsidRPr="00352D0D">
        <w:rPr>
          <w:sz w:val="16"/>
          <w:szCs w:val="26"/>
        </w:rPr>
        <w:t>Axios</w:t>
      </w:r>
      <w:proofErr w:type="spellEnd"/>
      <w:r w:rsidRPr="00352D0D">
        <w:rPr>
          <w:sz w:val="16"/>
          <w:szCs w:val="26"/>
        </w:rPr>
        <w:t xml:space="preserve">, Editor of the Science and Technology Publication </w:t>
      </w:r>
      <w:proofErr w:type="spellStart"/>
      <w:r w:rsidRPr="00352D0D">
        <w:rPr>
          <w:sz w:val="16"/>
          <w:szCs w:val="26"/>
        </w:rPr>
        <w:t>OneZero</w:t>
      </w:r>
      <w:proofErr w:type="spellEnd"/>
      <w:r w:rsidRPr="00352D0D">
        <w:rPr>
          <w:sz w:val="16"/>
          <w:szCs w:val="26"/>
        </w:rPr>
        <w:t xml:space="preserve">, Former Senior and International Editor at Time Magazine, BA from Princeton University)//Elmer </w:t>
      </w:r>
    </w:p>
    <w:p w14:paraId="4B22CAB3" w14:textId="77777777" w:rsidR="00441B74" w:rsidRPr="00352D0D" w:rsidRDefault="00441B74" w:rsidP="00441B74">
      <w:pPr>
        <w:rPr>
          <w:sz w:val="16"/>
          <w:szCs w:val="26"/>
        </w:rPr>
      </w:pPr>
      <w:r w:rsidRPr="00352D0D">
        <w:rPr>
          <w:sz w:val="16"/>
          <w:szCs w:val="26"/>
        </w:rPr>
        <w:t xml:space="preserve">I’ve lived through disease outbreaks, and in the previous chapter I showed just how unprepared we are to face a widespread pandemic of flu or another new pathogen like SARS. But </w:t>
      </w:r>
      <w:r w:rsidRPr="00352D0D">
        <w:rPr>
          <w:rStyle w:val="StyleUnderline"/>
          <w:sz w:val="26"/>
          <w:szCs w:val="26"/>
        </w:rPr>
        <w:t xml:space="preserve">a </w:t>
      </w:r>
      <w:r w:rsidRPr="00352D0D">
        <w:rPr>
          <w:rStyle w:val="Emphasis"/>
          <w:sz w:val="26"/>
          <w:szCs w:val="26"/>
        </w:rPr>
        <w:t>deliberate</w:t>
      </w:r>
      <w:r w:rsidRPr="00352D0D">
        <w:rPr>
          <w:rStyle w:val="StyleUnderline"/>
          <w:sz w:val="26"/>
          <w:szCs w:val="26"/>
        </w:rPr>
        <w:t xml:space="preserve"> outbreak caused by an </w:t>
      </w:r>
      <w:r w:rsidRPr="00352D0D">
        <w:rPr>
          <w:rStyle w:val="Emphasis"/>
          <w:sz w:val="26"/>
          <w:szCs w:val="26"/>
        </w:rPr>
        <w:t>engineered</w:t>
      </w:r>
      <w:r w:rsidRPr="00352D0D">
        <w:rPr>
          <w:rStyle w:val="StyleUnderline"/>
          <w:sz w:val="26"/>
          <w:szCs w:val="26"/>
        </w:rPr>
        <w:t xml:space="preserve"> pathogen would be </w:t>
      </w:r>
      <w:r w:rsidRPr="00352D0D">
        <w:rPr>
          <w:rStyle w:val="Emphasis"/>
          <w:sz w:val="26"/>
          <w:szCs w:val="26"/>
        </w:rPr>
        <w:t>far worse</w:t>
      </w:r>
      <w:r w:rsidRPr="00352D0D">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352D0D">
        <w:rPr>
          <w:szCs w:val="26"/>
          <w:u w:val="single"/>
        </w:rPr>
        <w:t xml:space="preserve">To that dire list add the </w:t>
      </w:r>
      <w:r w:rsidRPr="00352D0D">
        <w:rPr>
          <w:rStyle w:val="StyleUnderline"/>
          <w:sz w:val="26"/>
          <w:szCs w:val="26"/>
        </w:rPr>
        <w:t>terror</w:t>
      </w:r>
      <w:r w:rsidRPr="00352D0D">
        <w:rPr>
          <w:szCs w:val="26"/>
          <w:u w:val="single"/>
        </w:rPr>
        <w:t xml:space="preserve"> that </w:t>
      </w:r>
      <w:r w:rsidRPr="00352D0D">
        <w:rPr>
          <w:rStyle w:val="StyleUnderline"/>
          <w:sz w:val="26"/>
          <w:szCs w:val="26"/>
        </w:rPr>
        <w:t xml:space="preserve">would </w:t>
      </w:r>
      <w:r w:rsidRPr="00352D0D">
        <w:rPr>
          <w:rStyle w:val="Emphasis"/>
          <w:sz w:val="26"/>
          <w:szCs w:val="26"/>
        </w:rPr>
        <w:t>spread</w:t>
      </w:r>
      <w:r w:rsidRPr="00352D0D">
        <w:rPr>
          <w:szCs w:val="26"/>
          <w:u w:val="single"/>
        </w:rPr>
        <w:t xml:space="preserve"> once it became clear that the death and disease in our midst was </w:t>
      </w:r>
      <w:r w:rsidRPr="00352D0D">
        <w:rPr>
          <w:szCs w:val="26"/>
          <w:u w:val="single"/>
        </w:rPr>
        <w:lastRenderedPageBreak/>
        <w:t>not the random work of nature, but a deliberate act of malice</w:t>
      </w:r>
      <w:r w:rsidRPr="00352D0D">
        <w:rPr>
          <w:sz w:val="16"/>
          <w:szCs w:val="26"/>
        </w:rPr>
        <w:t xml:space="preserve">. We’re scared of disease outbreaks and we’re scared of terrorism—put them together and you have </w:t>
      </w:r>
      <w:r w:rsidRPr="00352D0D">
        <w:rPr>
          <w:rStyle w:val="StyleUnderline"/>
          <w:sz w:val="26"/>
          <w:szCs w:val="26"/>
        </w:rPr>
        <w:t xml:space="preserve">a formula for </w:t>
      </w:r>
      <w:r w:rsidRPr="00352D0D">
        <w:rPr>
          <w:rStyle w:val="Emphasis"/>
          <w:sz w:val="26"/>
          <w:szCs w:val="26"/>
        </w:rPr>
        <w:t>chaos</w:t>
      </w:r>
      <w:r w:rsidRPr="00352D0D">
        <w:rPr>
          <w:sz w:val="16"/>
          <w:szCs w:val="26"/>
        </w:rPr>
        <w:t xml:space="preserve">. As deadly and as disruptive as a conventional bioterror incident would be, an attack that employed existing pathogens could only spread so far, limited by the same laws of evolution that circumscribe natural disease outbreaks. But </w:t>
      </w:r>
      <w:r w:rsidRPr="00352D0D">
        <w:rPr>
          <w:rStyle w:val="StyleUnderline"/>
          <w:sz w:val="26"/>
          <w:szCs w:val="26"/>
        </w:rPr>
        <w:t>a virus engineered in a lab to break</w:t>
      </w:r>
      <w:r w:rsidRPr="00352D0D">
        <w:rPr>
          <w:sz w:val="16"/>
          <w:szCs w:val="26"/>
        </w:rPr>
        <w:t xml:space="preserve"> those </w:t>
      </w:r>
      <w:r w:rsidRPr="00352D0D">
        <w:rPr>
          <w:rStyle w:val="StyleUnderline"/>
          <w:sz w:val="26"/>
          <w:szCs w:val="26"/>
        </w:rPr>
        <w:t xml:space="preserve">laws could </w:t>
      </w:r>
      <w:r w:rsidRPr="00352D0D">
        <w:rPr>
          <w:rStyle w:val="Emphasis"/>
          <w:sz w:val="26"/>
          <w:szCs w:val="26"/>
        </w:rPr>
        <w:t>spread faster</w:t>
      </w:r>
      <w:r w:rsidRPr="00352D0D">
        <w:rPr>
          <w:rStyle w:val="StyleUnderline"/>
          <w:sz w:val="26"/>
          <w:szCs w:val="26"/>
        </w:rPr>
        <w:t xml:space="preserve"> and </w:t>
      </w:r>
      <w:r w:rsidRPr="00352D0D">
        <w:rPr>
          <w:rStyle w:val="Emphasis"/>
          <w:sz w:val="26"/>
          <w:szCs w:val="26"/>
        </w:rPr>
        <w:t>kill quicker</w:t>
      </w:r>
      <w:r w:rsidRPr="00352D0D">
        <w:rPr>
          <w:rStyle w:val="StyleUnderline"/>
          <w:sz w:val="26"/>
          <w:szCs w:val="26"/>
        </w:rPr>
        <w:t xml:space="preserve"> than </w:t>
      </w:r>
      <w:r w:rsidRPr="00352D0D">
        <w:rPr>
          <w:rStyle w:val="Emphasis"/>
          <w:sz w:val="26"/>
          <w:szCs w:val="26"/>
        </w:rPr>
        <w:t>anything</w:t>
      </w:r>
      <w:r w:rsidRPr="00352D0D">
        <w:rPr>
          <w:rStyle w:val="StyleUnderline"/>
          <w:sz w:val="26"/>
          <w:szCs w:val="26"/>
        </w:rPr>
        <w:t xml:space="preserve"> that would emerge out of nature. It can be designed to </w:t>
      </w:r>
      <w:r w:rsidRPr="00352D0D">
        <w:rPr>
          <w:rStyle w:val="Emphasis"/>
          <w:sz w:val="26"/>
          <w:szCs w:val="26"/>
        </w:rPr>
        <w:t xml:space="preserve">evade medical </w:t>
      </w:r>
      <w:r w:rsidRPr="00352D0D">
        <w:rPr>
          <w:rStyle w:val="Emphasis"/>
          <w:sz w:val="26"/>
          <w:szCs w:val="26"/>
          <w:bdr w:val="single" w:sz="4" w:space="0" w:color="auto"/>
        </w:rPr>
        <w:t>countermeasures</w:t>
      </w:r>
      <w:r w:rsidRPr="00352D0D">
        <w:rPr>
          <w:rStyle w:val="StyleUnderline"/>
          <w:sz w:val="26"/>
          <w:szCs w:val="26"/>
        </w:rPr>
        <w:t xml:space="preserve">, frustrating doctors’ attempts to diagnose cases and treat patients. If health officials manage to stamp out the outbreak, it could be </w:t>
      </w:r>
      <w:r w:rsidRPr="00352D0D">
        <w:rPr>
          <w:rStyle w:val="Emphasis"/>
          <w:sz w:val="26"/>
          <w:szCs w:val="26"/>
        </w:rPr>
        <w:t>reintroduced</w:t>
      </w:r>
      <w:r w:rsidRPr="00352D0D">
        <w:rPr>
          <w:rStyle w:val="StyleUnderline"/>
          <w:sz w:val="26"/>
          <w:szCs w:val="26"/>
        </w:rPr>
        <w:t xml:space="preserve"> into the public </w:t>
      </w:r>
      <w:r w:rsidRPr="00352D0D">
        <w:rPr>
          <w:rStyle w:val="StyleUnderline"/>
          <w:bCs/>
          <w:sz w:val="26"/>
          <w:szCs w:val="26"/>
          <w:bdr w:val="single" w:sz="4" w:space="0" w:color="auto"/>
        </w:rPr>
        <w:t>again and again.</w:t>
      </w:r>
      <w:r w:rsidRPr="00352D0D">
        <w:rPr>
          <w:rStyle w:val="StyleUnderline"/>
          <w:sz w:val="26"/>
          <w:szCs w:val="26"/>
        </w:rPr>
        <w:t xml:space="preserve"> It could, with the right mix of genetic traits, even </w:t>
      </w:r>
      <w:r w:rsidRPr="00352D0D">
        <w:rPr>
          <w:rStyle w:val="Emphasis"/>
          <w:sz w:val="26"/>
          <w:szCs w:val="26"/>
        </w:rPr>
        <w:t>wipe us off the planet</w:t>
      </w:r>
      <w:r w:rsidRPr="00352D0D">
        <w:rPr>
          <w:rStyle w:val="StyleUnderline"/>
          <w:sz w:val="26"/>
          <w:szCs w:val="26"/>
        </w:rPr>
        <w:t xml:space="preserve">, making engineered viruses a </w:t>
      </w:r>
      <w:r w:rsidRPr="00352D0D">
        <w:rPr>
          <w:rStyle w:val="Emphasis"/>
          <w:sz w:val="26"/>
          <w:szCs w:val="26"/>
        </w:rPr>
        <w:t>genuine existential threat</w:t>
      </w:r>
      <w:r w:rsidRPr="00352D0D">
        <w:rPr>
          <w:rStyle w:val="StyleUnderline"/>
          <w:sz w:val="26"/>
          <w:szCs w:val="26"/>
        </w:rPr>
        <w:t>.</w:t>
      </w:r>
      <w:r w:rsidRPr="00352D0D">
        <w:rPr>
          <w:sz w:val="16"/>
          <w:szCs w:val="26"/>
        </w:rPr>
        <w:t xml:space="preserve"> </w:t>
      </w:r>
      <w:r w:rsidRPr="00352D0D">
        <w:rPr>
          <w:rStyle w:val="StyleUnderline"/>
          <w:sz w:val="26"/>
          <w:szCs w:val="26"/>
        </w:rPr>
        <w:t>And</w:t>
      </w:r>
      <w:r w:rsidRPr="00352D0D">
        <w:rPr>
          <w:sz w:val="16"/>
          <w:szCs w:val="26"/>
        </w:rPr>
        <w:t xml:space="preserve"> such </w:t>
      </w:r>
      <w:r w:rsidRPr="00352D0D">
        <w:rPr>
          <w:rStyle w:val="StyleUnderline"/>
          <w:sz w:val="26"/>
          <w:szCs w:val="26"/>
        </w:rPr>
        <w:t xml:space="preserve">an attack may </w:t>
      </w:r>
      <w:r w:rsidRPr="00352D0D">
        <w:rPr>
          <w:rStyle w:val="Emphasis"/>
          <w:sz w:val="26"/>
          <w:szCs w:val="26"/>
        </w:rPr>
        <w:t>not even be that difficult</w:t>
      </w:r>
      <w:r w:rsidRPr="00352D0D">
        <w:rPr>
          <w:rStyle w:val="StyleUnderline"/>
          <w:sz w:val="26"/>
          <w:szCs w:val="26"/>
        </w:rPr>
        <w:t xml:space="preserve"> to carry out. Thanks to advances in </w:t>
      </w:r>
      <w:r w:rsidRPr="00352D0D">
        <w:rPr>
          <w:rStyle w:val="Emphasis"/>
          <w:sz w:val="26"/>
          <w:szCs w:val="26"/>
        </w:rPr>
        <w:t>biotech</w:t>
      </w:r>
      <w:r w:rsidRPr="00352D0D">
        <w:rPr>
          <w:sz w:val="16"/>
          <w:szCs w:val="26"/>
        </w:rPr>
        <w:t xml:space="preserve">nology </w:t>
      </w:r>
      <w:r w:rsidRPr="00352D0D">
        <w:rPr>
          <w:rStyle w:val="StyleUnderline"/>
          <w:sz w:val="26"/>
          <w:szCs w:val="26"/>
        </w:rPr>
        <w:t xml:space="preserve">that have </w:t>
      </w:r>
      <w:r w:rsidRPr="00352D0D">
        <w:rPr>
          <w:rStyle w:val="Emphasis"/>
          <w:sz w:val="26"/>
          <w:szCs w:val="26"/>
        </w:rPr>
        <w:t>rapidly reduced</w:t>
      </w:r>
      <w:r w:rsidRPr="00352D0D">
        <w:rPr>
          <w:rStyle w:val="StyleUnderline"/>
          <w:sz w:val="26"/>
          <w:szCs w:val="26"/>
        </w:rPr>
        <w:t xml:space="preserve"> the </w:t>
      </w:r>
      <w:r w:rsidRPr="00352D0D">
        <w:rPr>
          <w:rStyle w:val="Emphasis"/>
          <w:sz w:val="26"/>
          <w:szCs w:val="26"/>
        </w:rPr>
        <w:t>skill level</w:t>
      </w:r>
      <w:r w:rsidRPr="00352D0D">
        <w:rPr>
          <w:rStyle w:val="StyleUnderline"/>
          <w:sz w:val="26"/>
          <w:szCs w:val="26"/>
        </w:rPr>
        <w:t xml:space="preserve"> and </w:t>
      </w:r>
      <w:r w:rsidRPr="00352D0D">
        <w:rPr>
          <w:rStyle w:val="Emphasis"/>
          <w:sz w:val="26"/>
          <w:szCs w:val="26"/>
        </w:rPr>
        <w:t>funding</w:t>
      </w:r>
      <w:r w:rsidRPr="00352D0D">
        <w:rPr>
          <w:rStyle w:val="StyleUnderline"/>
          <w:sz w:val="26"/>
          <w:szCs w:val="26"/>
        </w:rPr>
        <w:t xml:space="preserve"> needed to perform </w:t>
      </w:r>
      <w:r w:rsidRPr="00352D0D">
        <w:rPr>
          <w:rStyle w:val="Emphasis"/>
          <w:sz w:val="26"/>
          <w:szCs w:val="26"/>
        </w:rPr>
        <w:t>gene editi</w:t>
      </w:r>
      <w:r w:rsidRPr="00352D0D">
        <w:rPr>
          <w:rStyle w:val="StyleUnderline"/>
          <w:sz w:val="26"/>
          <w:szCs w:val="26"/>
        </w:rPr>
        <w:t xml:space="preserve">ng and </w:t>
      </w:r>
      <w:r w:rsidRPr="00352D0D">
        <w:rPr>
          <w:rStyle w:val="Emphasis"/>
          <w:sz w:val="26"/>
          <w:szCs w:val="26"/>
        </w:rPr>
        <w:t>engineer</w:t>
      </w:r>
      <w:r w:rsidRPr="00352D0D">
        <w:rPr>
          <w:rStyle w:val="StyleUnderline"/>
          <w:sz w:val="26"/>
          <w:szCs w:val="26"/>
        </w:rPr>
        <w:t>ing</w:t>
      </w:r>
      <w:r w:rsidRPr="00352D0D">
        <w:rPr>
          <w:sz w:val="16"/>
          <w:szCs w:val="26"/>
        </w:rPr>
        <w:t xml:space="preserve">, what might have once required the </w:t>
      </w:r>
      <w:r w:rsidRPr="00352D0D">
        <w:rPr>
          <w:rStyle w:val="StyleUnderline"/>
          <w:sz w:val="26"/>
          <w:szCs w:val="26"/>
        </w:rPr>
        <w:t>work</w:t>
      </w:r>
      <w:r w:rsidRPr="00352D0D">
        <w:rPr>
          <w:sz w:val="16"/>
          <w:szCs w:val="26"/>
        </w:rPr>
        <w:t xml:space="preserve"> of an army of virologists employed by a nation-state </w:t>
      </w:r>
      <w:r w:rsidRPr="00352D0D">
        <w:rPr>
          <w:rStyle w:val="StyleUnderline"/>
          <w:sz w:val="26"/>
          <w:szCs w:val="26"/>
        </w:rPr>
        <w:t>could soon be done by</w:t>
      </w:r>
      <w:r w:rsidRPr="00352D0D">
        <w:rPr>
          <w:sz w:val="16"/>
          <w:szCs w:val="26"/>
        </w:rPr>
        <w:t xml:space="preserve"> a handful of talented and trained </w:t>
      </w:r>
      <w:r w:rsidRPr="00352D0D">
        <w:rPr>
          <w:rStyle w:val="StyleUnderline"/>
          <w:sz w:val="26"/>
          <w:szCs w:val="26"/>
        </w:rPr>
        <w:t>individuals</w:t>
      </w:r>
      <w:r w:rsidRPr="00352D0D">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352D0D">
        <w:rPr>
          <w:rStyle w:val="Emphasis"/>
          <w:sz w:val="26"/>
          <w:szCs w:val="26"/>
        </w:rPr>
        <w:t>biotech</w:t>
      </w:r>
      <w:r w:rsidRPr="00352D0D">
        <w:rPr>
          <w:sz w:val="16"/>
          <w:szCs w:val="26"/>
        </w:rPr>
        <w:t xml:space="preserve">nology </w:t>
      </w:r>
      <w:r w:rsidRPr="00352D0D">
        <w:rPr>
          <w:rStyle w:val="StyleUnderline"/>
          <w:sz w:val="26"/>
          <w:szCs w:val="26"/>
        </w:rPr>
        <w:t>had rewritten what was possible in creating new weapons</w:t>
      </w:r>
      <w:r w:rsidRPr="00352D0D">
        <w:rPr>
          <w:sz w:val="16"/>
          <w:szCs w:val="26"/>
        </w:rPr>
        <w:t xml:space="preserve">, while also increasing the range of people capable of carrying out such attacks.3 </w:t>
      </w:r>
      <w:r w:rsidRPr="00352D0D">
        <w:rPr>
          <w:szCs w:val="26"/>
          <w:u w:val="single"/>
        </w:rPr>
        <w:t xml:space="preserve">That’s </w:t>
      </w:r>
      <w:r w:rsidRPr="00352D0D">
        <w:rPr>
          <w:rStyle w:val="StyleUnderline"/>
          <w:sz w:val="26"/>
          <w:szCs w:val="26"/>
        </w:rPr>
        <w:t>a fatal combination</w:t>
      </w:r>
      <w:r w:rsidRPr="00352D0D">
        <w:rPr>
          <w:szCs w:val="26"/>
          <w:u w:val="single"/>
        </w:rPr>
        <w:t xml:space="preserve">, one </w:t>
      </w:r>
      <w:r w:rsidRPr="00352D0D">
        <w:rPr>
          <w:rStyle w:val="StyleUnderline"/>
          <w:sz w:val="26"/>
          <w:szCs w:val="26"/>
        </w:rPr>
        <w:t>that</w:t>
      </w:r>
      <w:r w:rsidRPr="00352D0D">
        <w:rPr>
          <w:szCs w:val="26"/>
          <w:u w:val="single"/>
        </w:rPr>
        <w:t xml:space="preserve"> plausibly </w:t>
      </w:r>
      <w:r w:rsidRPr="00352D0D">
        <w:rPr>
          <w:rStyle w:val="Emphasis"/>
          <w:sz w:val="26"/>
          <w:szCs w:val="26"/>
        </w:rPr>
        <w:t>threatens the future of humanity</w:t>
      </w:r>
      <w:r w:rsidRPr="00352D0D">
        <w:rPr>
          <w:rStyle w:val="StyleUnderline"/>
          <w:sz w:val="26"/>
          <w:szCs w:val="26"/>
        </w:rPr>
        <w:t xml:space="preserve"> like </w:t>
      </w:r>
      <w:r w:rsidRPr="00352D0D">
        <w:rPr>
          <w:rStyle w:val="Emphasis"/>
          <w:sz w:val="26"/>
          <w:szCs w:val="26"/>
        </w:rPr>
        <w:t>nothing else</w:t>
      </w:r>
      <w:r w:rsidRPr="00352D0D">
        <w:rPr>
          <w:szCs w:val="26"/>
          <w:u w:val="single"/>
        </w:rPr>
        <w:t>. “</w:t>
      </w:r>
      <w:r w:rsidRPr="00352D0D">
        <w:rPr>
          <w:rStyle w:val="StyleUnderline"/>
          <w:sz w:val="26"/>
          <w:szCs w:val="26"/>
        </w:rPr>
        <w:t xml:space="preserve">The </w:t>
      </w:r>
      <w:r w:rsidRPr="00352D0D">
        <w:rPr>
          <w:rStyle w:val="Emphasis"/>
          <w:sz w:val="26"/>
          <w:szCs w:val="26"/>
        </w:rPr>
        <w:t>existential threat</w:t>
      </w:r>
      <w:r w:rsidRPr="00352D0D">
        <w:rPr>
          <w:rStyle w:val="StyleUnderline"/>
          <w:sz w:val="26"/>
          <w:szCs w:val="26"/>
        </w:rPr>
        <w:t xml:space="preserve"> that would be </w:t>
      </w:r>
      <w:r w:rsidRPr="00352D0D">
        <w:rPr>
          <w:rStyle w:val="Emphasis"/>
          <w:sz w:val="26"/>
          <w:szCs w:val="26"/>
        </w:rPr>
        <w:t>most available</w:t>
      </w:r>
      <w:r w:rsidRPr="00352D0D">
        <w:rPr>
          <w:rStyle w:val="StyleUnderline"/>
          <w:sz w:val="26"/>
          <w:szCs w:val="26"/>
        </w:rPr>
        <w:t xml:space="preserve"> for someone, if they felt like doing something, would be a </w:t>
      </w:r>
      <w:r w:rsidRPr="00352D0D">
        <w:rPr>
          <w:rStyle w:val="Emphasis"/>
          <w:sz w:val="26"/>
          <w:szCs w:val="26"/>
        </w:rPr>
        <w:t>bioweapon</w:t>
      </w:r>
      <w:r w:rsidRPr="00352D0D">
        <w:rPr>
          <w:szCs w:val="26"/>
          <w:u w:val="single"/>
        </w:rPr>
        <w:t xml:space="preserve">,” said Eric </w:t>
      </w:r>
      <w:proofErr w:type="spellStart"/>
      <w:r w:rsidRPr="00352D0D">
        <w:rPr>
          <w:szCs w:val="26"/>
          <w:u w:val="single"/>
        </w:rPr>
        <w:t>Klien</w:t>
      </w:r>
      <w:proofErr w:type="spellEnd"/>
      <w:r w:rsidRPr="00352D0D">
        <w:rPr>
          <w:szCs w:val="26"/>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352D0D">
        <w:rPr>
          <w:rStyle w:val="StyleUnderline"/>
          <w:sz w:val="26"/>
          <w:szCs w:val="26"/>
        </w:rPr>
        <w:t>There are</w:t>
      </w:r>
      <w:r w:rsidRPr="00352D0D">
        <w:rPr>
          <w:szCs w:val="26"/>
          <w:u w:val="single"/>
        </w:rPr>
        <w:t xml:space="preserve"> probably </w:t>
      </w:r>
      <w:r w:rsidRPr="00352D0D">
        <w:rPr>
          <w:rStyle w:val="StyleUnderline"/>
          <w:sz w:val="26"/>
          <w:szCs w:val="26"/>
        </w:rPr>
        <w:t>a million people</w:t>
      </w:r>
      <w:r w:rsidRPr="00352D0D">
        <w:rPr>
          <w:szCs w:val="26"/>
          <w:u w:val="single"/>
        </w:rPr>
        <w:t xml:space="preserve"> currently on the planet </w:t>
      </w:r>
      <w:r w:rsidRPr="00352D0D">
        <w:rPr>
          <w:rStyle w:val="StyleUnderline"/>
          <w:sz w:val="26"/>
          <w:szCs w:val="26"/>
        </w:rPr>
        <w:t>who would have the technical knowledge to pull this off</w:t>
      </w:r>
      <w:r w:rsidRPr="00352D0D">
        <w:rPr>
          <w:szCs w:val="26"/>
          <w:u w:val="single"/>
        </w:rPr>
        <w:t>. It’s actually surprising that it hasn’t happened yet.”</w:t>
      </w:r>
    </w:p>
    <w:p w14:paraId="4DE506CA" w14:textId="46327805" w:rsidR="00441B74" w:rsidRPr="00352D0D" w:rsidRDefault="00441B74" w:rsidP="00441B74">
      <w:pPr>
        <w:pStyle w:val="Heading2"/>
      </w:pPr>
      <w:r w:rsidRPr="00352D0D">
        <w:lastRenderedPageBreak/>
        <w:t>4</w:t>
      </w:r>
    </w:p>
    <w:p w14:paraId="59D1650D" w14:textId="77777777" w:rsidR="00441B74" w:rsidRPr="00352D0D" w:rsidRDefault="00441B74" w:rsidP="00441B74">
      <w:pPr>
        <w:pStyle w:val="Heading4"/>
        <w:rPr>
          <w:rFonts w:cs="Calibri"/>
        </w:rPr>
      </w:pPr>
      <w:r w:rsidRPr="00352D0D">
        <w:rPr>
          <w:rFonts w:cs="Calibri"/>
        </w:rPr>
        <w:t xml:space="preserve">Despite </w:t>
      </w:r>
      <w:r w:rsidRPr="00352D0D">
        <w:rPr>
          <w:rFonts w:cs="Calibri"/>
          <w:u w:val="single"/>
        </w:rPr>
        <w:t>growing rivalry</w:t>
      </w:r>
      <w:r w:rsidRPr="00352D0D">
        <w:rPr>
          <w:rFonts w:cs="Calibri"/>
        </w:rPr>
        <w:t xml:space="preserve">, US-China economic </w:t>
      </w:r>
      <w:r w:rsidRPr="00352D0D">
        <w:rPr>
          <w:rFonts w:cs="Calibri"/>
          <w:u w:val="single"/>
        </w:rPr>
        <w:t>interdependence</w:t>
      </w:r>
      <w:r w:rsidRPr="00352D0D">
        <w:rPr>
          <w:rFonts w:cs="Calibri"/>
        </w:rPr>
        <w:t xml:space="preserve"> strong now. Exchange of tech know-how, collaboration science research, and massive US-China STEM pipeline improving relations – but it can </w:t>
      </w:r>
      <w:r w:rsidRPr="00352D0D">
        <w:rPr>
          <w:rFonts w:cs="Calibri"/>
          <w:u w:val="single"/>
        </w:rPr>
        <w:t>easily collapse</w:t>
      </w:r>
      <w:r w:rsidRPr="00352D0D">
        <w:rPr>
          <w:rFonts w:cs="Calibri"/>
        </w:rPr>
        <w:t>.</w:t>
      </w:r>
    </w:p>
    <w:p w14:paraId="511E7F36" w14:textId="77777777" w:rsidR="00441B74" w:rsidRPr="00352D0D" w:rsidRDefault="00441B74" w:rsidP="00441B74">
      <w:pPr>
        <w:rPr>
          <w:sz w:val="16"/>
          <w:szCs w:val="26"/>
        </w:rPr>
      </w:pPr>
      <w:r w:rsidRPr="00352D0D">
        <w:rPr>
          <w:rStyle w:val="Style13ptBold"/>
          <w:szCs w:val="26"/>
          <w:u w:val="single"/>
        </w:rPr>
        <w:t>Hass 21</w:t>
      </w:r>
      <w:r w:rsidRPr="00352D0D">
        <w:rPr>
          <w:sz w:val="16"/>
          <w:szCs w:val="26"/>
        </w:rPr>
        <w:t xml:space="preserve">[Ryan Hass (Senior Fellow - Foreign Policy, Center for East Asia Policy Studies, John L. Thornton China Center The Michael H. </w:t>
      </w:r>
      <w:proofErr w:type="spellStart"/>
      <w:r w:rsidRPr="00352D0D">
        <w:rPr>
          <w:sz w:val="16"/>
          <w:szCs w:val="26"/>
        </w:rPr>
        <w:t>Armacost</w:t>
      </w:r>
      <w:proofErr w:type="spellEnd"/>
      <w:r w:rsidRPr="00352D0D">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35" w:history="1">
        <w:r w:rsidRPr="00352D0D">
          <w:rPr>
            <w:rStyle w:val="Hyperlink"/>
            <w:sz w:val="16"/>
            <w:szCs w:val="26"/>
          </w:rPr>
          <w:t>https://www.brookings.edu/blog/order-from-chaos/2021/08/12/the-new-normal-in-us-china-relations-hardening-competition-and-deep-interdependence/</w:t>
        </w:r>
      </w:hyperlink>
      <w:r w:rsidRPr="00352D0D">
        <w:rPr>
          <w:sz w:val="16"/>
          <w:szCs w:val="26"/>
        </w:rPr>
        <w:t xml:space="preserve"> // belle]</w:t>
      </w:r>
    </w:p>
    <w:p w14:paraId="1A030C24" w14:textId="77777777" w:rsidR="00441B74" w:rsidRPr="00352D0D" w:rsidRDefault="00441B74" w:rsidP="00441B74">
      <w:pPr>
        <w:rPr>
          <w:sz w:val="16"/>
          <w:szCs w:val="26"/>
        </w:rPr>
      </w:pPr>
      <w:r w:rsidRPr="00352D0D">
        <w:rPr>
          <w:sz w:val="16"/>
          <w:szCs w:val="26"/>
        </w:rPr>
        <w:t xml:space="preserve">The </w:t>
      </w:r>
      <w:r w:rsidRPr="00352D0D">
        <w:rPr>
          <w:rStyle w:val="Emphasis"/>
          <w:sz w:val="26"/>
          <w:szCs w:val="26"/>
        </w:rPr>
        <w:t>intensification of U.S.-China competition</w:t>
      </w:r>
      <w:r w:rsidRPr="00352D0D">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352D0D">
        <w:rPr>
          <w:rStyle w:val="Emphasis"/>
          <w:sz w:val="26"/>
          <w:szCs w:val="26"/>
        </w:rPr>
        <w:t>thick interdependence between the United States and China, even amidst their growing rivalry</w:t>
      </w:r>
      <w:r w:rsidRPr="00352D0D">
        <w:rPr>
          <w:sz w:val="16"/>
          <w:szCs w:val="26"/>
        </w:rPr>
        <w:t xml:space="preserve">. Even on economic issues, where rhetoric and actions around decoupling command the most attention, </w:t>
      </w:r>
      <w:r w:rsidRPr="00352D0D">
        <w:rPr>
          <w:rStyle w:val="Emphasis"/>
          <w:sz w:val="26"/>
          <w:szCs w:val="26"/>
        </w:rPr>
        <w:t>trade and investment data continue to point stubbornly in the direction of deep interdependence</w:t>
      </w:r>
      <w:r w:rsidRPr="00352D0D">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352D0D">
        <w:rPr>
          <w:rStyle w:val="Emphasis"/>
          <w:sz w:val="26"/>
          <w:szCs w:val="26"/>
        </w:rPr>
        <w:t>bilateral competition between the United States and China also is intensifying</w:t>
      </w:r>
      <w:r w:rsidRPr="00352D0D">
        <w:rPr>
          <w:sz w:val="16"/>
          <w:szCs w:val="26"/>
        </w:rPr>
        <w:t xml:space="preserve">. </w:t>
      </w:r>
      <w:r w:rsidRPr="00352D0D">
        <w:rPr>
          <w:rStyle w:val="Emphasis"/>
          <w:sz w:val="26"/>
          <w:szCs w:val="26"/>
        </w:rPr>
        <w:t>Even so, rising bilateral friction has not – at least not yet – undone the deep interdependencies that have built up between the two powers over decades.</w:t>
      </w:r>
      <w:r w:rsidRPr="00352D0D">
        <w:rPr>
          <w:sz w:val="16"/>
          <w:szCs w:val="26"/>
        </w:rPr>
        <w:t xml:space="preserve"> In the economic realm, </w:t>
      </w:r>
      <w:r w:rsidRPr="00352D0D">
        <w:rPr>
          <w:rStyle w:val="Emphasis"/>
          <w:sz w:val="26"/>
          <w:szCs w:val="26"/>
        </w:rPr>
        <w:t>trade and investment ties remain significant</w:t>
      </w:r>
      <w:r w:rsidRPr="00352D0D">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352D0D">
        <w:rPr>
          <w:sz w:val="16"/>
          <w:szCs w:val="26"/>
        </w:rPr>
        <w:t>Chuxing</w:t>
      </w:r>
      <w:proofErr w:type="spellEnd"/>
      <w:r w:rsidRPr="00352D0D">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352D0D">
        <w:rPr>
          <w:rStyle w:val="Emphasis"/>
          <w:sz w:val="26"/>
          <w:szCs w:val="26"/>
        </w:rPr>
        <w:t>. Both countries have sought to disentangle supply chains around sensitive technologies with national security</w:t>
      </w:r>
      <w:r w:rsidRPr="00352D0D">
        <w:rPr>
          <w:sz w:val="16"/>
          <w:szCs w:val="26"/>
        </w:rPr>
        <w:t xml:space="preserve">, and in the American case, human rights dimensions. U.S. officials have sought to raise awareness of the risks for American firms of doing business in Hong Kong and Xinjiang. </w:t>
      </w:r>
      <w:r w:rsidRPr="00352D0D">
        <w:rPr>
          <w:rStyle w:val="Emphasis"/>
          <w:sz w:val="26"/>
          <w:szCs w:val="26"/>
        </w:rPr>
        <w:t xml:space="preserve">Even so, U.S.-China trade and investment ties remain </w:t>
      </w:r>
      <w:r w:rsidRPr="00352D0D">
        <w:rPr>
          <w:rStyle w:val="Emphasis"/>
          <w:sz w:val="26"/>
          <w:szCs w:val="26"/>
        </w:rPr>
        <w:lastRenderedPageBreak/>
        <w:t>robust.</w:t>
      </w:r>
      <w:r w:rsidRPr="00352D0D">
        <w:rPr>
          <w:sz w:val="16"/>
          <w:szCs w:val="26"/>
        </w:rPr>
        <w:t xml:space="preserve"> </w:t>
      </w:r>
      <w:r w:rsidRPr="00352D0D">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352D0D">
        <w:rPr>
          <w:rStyle w:val="Emphasis"/>
          <w:b w:val="0"/>
          <w:iCs w:val="0"/>
          <w:sz w:val="16"/>
          <w:szCs w:val="26"/>
          <w:u w:val="none"/>
        </w:rPr>
        <w:t xml:space="preserve"> </w:t>
      </w:r>
      <w:r w:rsidRPr="00352D0D">
        <w:rPr>
          <w:rStyle w:val="Emphasis"/>
          <w:sz w:val="26"/>
          <w:szCs w:val="26"/>
        </w:rPr>
        <w:t xml:space="preserve">U.S. investment firms have been increasing their positions in China, following a global trend. </w:t>
      </w:r>
      <w:r w:rsidRPr="00352D0D">
        <w:rPr>
          <w:sz w:val="16"/>
          <w:szCs w:val="26"/>
        </w:rPr>
        <w:t>BlackRock, J.P. Morgan Chase, Goldman Sachs, and Morgan Stanley have all increased their exposure in China, matching similar efforts by UBS, Nomura Holdings, Credit Suisse, and AXA.</w:t>
      </w:r>
      <w:r w:rsidRPr="00352D0D">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352D0D">
        <w:rPr>
          <w:sz w:val="16"/>
          <w:szCs w:val="26"/>
        </w:rPr>
        <w:t xml:space="preserve"> One leg of the U.S.-China economic relationship that has atrophied in recent years has been </w:t>
      </w:r>
      <w:r w:rsidRPr="00352D0D">
        <w:rPr>
          <w:rStyle w:val="Emphasis"/>
          <w:sz w:val="26"/>
          <w:szCs w:val="26"/>
        </w:rPr>
        <w:t>China’s flow of investment into the United States.</w:t>
      </w:r>
      <w:r w:rsidRPr="00352D0D">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352D0D">
        <w:rPr>
          <w:rStyle w:val="Emphasis"/>
          <w:sz w:val="26"/>
          <w:szCs w:val="26"/>
        </w:rPr>
        <w:t>Another area of U.S.-China interdependence has been knowledge production</w:t>
      </w:r>
      <w:r w:rsidRPr="00352D0D">
        <w:rPr>
          <w:sz w:val="16"/>
          <w:szCs w:val="26"/>
        </w:rPr>
        <w:t>. As U.S.-China technology expert Matt Sheehan has observed, “</w:t>
      </w:r>
      <w:r w:rsidRPr="00352D0D">
        <w:rPr>
          <w:rStyle w:val="Emphasis"/>
          <w:sz w:val="26"/>
          <w:szCs w:val="26"/>
        </w:rPr>
        <w:t>With the rise of Chinese talent and capital, the exchange of technological know-how between the U</w:t>
      </w:r>
      <w:r w:rsidRPr="00352D0D">
        <w:rPr>
          <w:sz w:val="16"/>
          <w:szCs w:val="26"/>
        </w:rPr>
        <w:t>nited</w:t>
      </w:r>
      <w:r w:rsidRPr="00352D0D">
        <w:rPr>
          <w:rStyle w:val="Emphasis"/>
          <w:sz w:val="26"/>
          <w:szCs w:val="26"/>
        </w:rPr>
        <w:t xml:space="preserve"> S</w:t>
      </w:r>
      <w:r w:rsidRPr="00352D0D">
        <w:rPr>
          <w:sz w:val="16"/>
          <w:szCs w:val="26"/>
        </w:rPr>
        <w:t xml:space="preserve">tates </w:t>
      </w:r>
      <w:r w:rsidRPr="00352D0D">
        <w:rPr>
          <w:rStyle w:val="Emphasis"/>
          <w:sz w:val="26"/>
          <w:szCs w:val="26"/>
        </w:rPr>
        <w:t xml:space="preserve">and China now takes place among private businesses and between individuals.” Leading technology companies in both countries have been building research centers in the other. </w:t>
      </w:r>
      <w:r w:rsidRPr="00352D0D">
        <w:rPr>
          <w:sz w:val="16"/>
          <w:szCs w:val="26"/>
        </w:rPr>
        <w:t xml:space="preserve">Alibaba, Baidu, and Tencent have all opened research centers in the United States, just as Apple, Microsoft, Tesla, and other major American technology companies rely upon engineering talent in China. In </w:t>
      </w:r>
      <w:r w:rsidRPr="00352D0D">
        <w:rPr>
          <w:rStyle w:val="Emphasis"/>
          <w:sz w:val="26"/>
          <w:szCs w:val="26"/>
        </w:rPr>
        <w:t>science collaboration</w:t>
      </w:r>
      <w:r w:rsidRPr="00352D0D">
        <w:rPr>
          <w:sz w:val="16"/>
          <w:szCs w:val="26"/>
        </w:rPr>
        <w:t xml:space="preserve">, The Nature Index ranks </w:t>
      </w:r>
      <w:r w:rsidRPr="00352D0D">
        <w:rPr>
          <w:rStyle w:val="Emphasis"/>
          <w:sz w:val="26"/>
          <w:szCs w:val="26"/>
        </w:rPr>
        <w:t>the joint research between the two countries as the world’s most academically fertile</w:t>
      </w:r>
      <w:r w:rsidRPr="00352D0D">
        <w:rPr>
          <w:sz w:val="16"/>
          <w:szCs w:val="26"/>
        </w:rPr>
        <w:t xml:space="preserve">. U.S.-China scientific collaboration grew by more than 10% each year on average between 2015 and 2019. </w:t>
      </w:r>
      <w:r w:rsidRPr="00352D0D">
        <w:rPr>
          <w:rStyle w:val="Emphasis"/>
          <w:sz w:val="26"/>
          <w:szCs w:val="26"/>
        </w:rPr>
        <w:t>Even following the global spread of COVID-19, American and Chinese experts collaborated more during the past year than over the previous five years combined</w:t>
      </w:r>
      <w:r w:rsidRPr="00352D0D">
        <w:rPr>
          <w:sz w:val="16"/>
          <w:szCs w:val="26"/>
        </w:rPr>
        <w:t xml:space="preserve">. This has led to over 100 co-authored articles in leading scientific journals and frequent joint appearances in science-focused workshops and webinars. </w:t>
      </w:r>
      <w:r w:rsidRPr="00352D0D">
        <w:rPr>
          <w:rStyle w:val="Emphasis"/>
          <w:sz w:val="26"/>
          <w:szCs w:val="26"/>
        </w:rPr>
        <w:t>China also is the largest source of international students in the United States</w:t>
      </w:r>
      <w:r w:rsidRPr="00352D0D">
        <w:rPr>
          <w:sz w:val="16"/>
          <w:szCs w:val="26"/>
        </w:rPr>
        <w:t xml:space="preserve">. In the 2019-20 year, there were over 370,000 Chinese students in the U.S., representing 34% of international students in colleges and universities. Up until now, many of the top Chinese students have </w:t>
      </w:r>
      <w:r w:rsidRPr="00352D0D">
        <w:rPr>
          <w:rStyle w:val="Emphasis"/>
          <w:sz w:val="26"/>
          <w:szCs w:val="26"/>
        </w:rPr>
        <w:t>stayed in the United States following graduation and contributed to America’s scientific, technological, and economic development</w:t>
      </w:r>
      <w:r w:rsidRPr="00352D0D">
        <w:rPr>
          <w:sz w:val="16"/>
          <w:szCs w:val="26"/>
        </w:rPr>
        <w:t>. It remains to be seen whether this trend will continue.</w:t>
      </w:r>
    </w:p>
    <w:p w14:paraId="01F58C89" w14:textId="77777777" w:rsidR="00441B74" w:rsidRPr="00352D0D" w:rsidRDefault="00441B74" w:rsidP="00441B74">
      <w:pPr>
        <w:rPr>
          <w:sz w:val="16"/>
          <w:szCs w:val="26"/>
        </w:rPr>
      </w:pPr>
    </w:p>
    <w:p w14:paraId="441D13E0" w14:textId="77777777" w:rsidR="00441B74" w:rsidRPr="00352D0D" w:rsidRDefault="00441B74" w:rsidP="00441B74">
      <w:pPr>
        <w:pStyle w:val="Heading4"/>
        <w:rPr>
          <w:rFonts w:cs="Calibri"/>
        </w:rPr>
      </w:pPr>
      <w:r w:rsidRPr="00352D0D">
        <w:rPr>
          <w:rFonts w:cs="Calibri"/>
        </w:rPr>
        <w:t xml:space="preserve">Plan hurts US-China relations – means China goes back on </w:t>
      </w:r>
      <w:proofErr w:type="spellStart"/>
      <w:r w:rsidRPr="00352D0D">
        <w:rPr>
          <w:rFonts w:cs="Calibri"/>
        </w:rPr>
        <w:t>it’s</w:t>
      </w:r>
      <w:proofErr w:type="spellEnd"/>
      <w:r w:rsidRPr="00352D0D">
        <w:rPr>
          <w:rFonts w:cs="Calibri"/>
        </w:rPr>
        <w:t xml:space="preserve"> promise to regulate IP violations and draws in U.S. crackdown.</w:t>
      </w:r>
    </w:p>
    <w:p w14:paraId="2A904362" w14:textId="77777777" w:rsidR="00441B74" w:rsidRPr="00352D0D" w:rsidRDefault="00441B74" w:rsidP="00441B74">
      <w:pPr>
        <w:rPr>
          <w:sz w:val="16"/>
          <w:szCs w:val="26"/>
        </w:rPr>
      </w:pPr>
      <w:r w:rsidRPr="00352D0D">
        <w:rPr>
          <w:rStyle w:val="Style13ptBold"/>
          <w:szCs w:val="26"/>
          <w:u w:val="single"/>
        </w:rPr>
        <w:t>Shape 21</w:t>
      </w:r>
      <w:r w:rsidRPr="00352D0D">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36" w:history="1">
        <w:r w:rsidRPr="00352D0D">
          <w:rPr>
            <w:rStyle w:val="Hyperlink"/>
            <w:sz w:val="16"/>
            <w:szCs w:val="26"/>
          </w:rPr>
          <w:t>https://www.mondaq.com/trademark/1038030/ip-law-looms-large-over-us-china-relations //</w:t>
        </w:r>
      </w:hyperlink>
      <w:r w:rsidRPr="00352D0D">
        <w:rPr>
          <w:sz w:val="16"/>
          <w:szCs w:val="26"/>
        </w:rPr>
        <w:t xml:space="preserve"> belle]</w:t>
      </w:r>
    </w:p>
    <w:p w14:paraId="7B75CA42" w14:textId="77777777" w:rsidR="00441B74" w:rsidRPr="00352D0D" w:rsidRDefault="00441B74" w:rsidP="00441B74">
      <w:pPr>
        <w:rPr>
          <w:sz w:val="16"/>
          <w:szCs w:val="26"/>
        </w:rPr>
      </w:pPr>
      <w:r w:rsidRPr="00352D0D">
        <w:rPr>
          <w:sz w:val="16"/>
          <w:szCs w:val="26"/>
        </w:rPr>
        <w:t xml:space="preserve">The </w:t>
      </w:r>
      <w:r w:rsidRPr="00352D0D">
        <w:rPr>
          <w:rStyle w:val="Emphasis"/>
          <w:sz w:val="26"/>
          <w:szCs w:val="26"/>
        </w:rPr>
        <w:t>U.S. and China</w:t>
      </w:r>
      <w:r w:rsidRPr="00352D0D">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352D0D">
        <w:rPr>
          <w:sz w:val="16"/>
          <w:szCs w:val="26"/>
        </w:rPr>
        <w:lastRenderedPageBreak/>
        <w:t xml:space="preserve">something about tariffs, exports, imports, steel, soybeans, then-President Donald Trump, President Xi Jinping and the like. </w:t>
      </w:r>
      <w:r w:rsidRPr="00352D0D">
        <w:rPr>
          <w:rStyle w:val="Emphasis"/>
          <w:sz w:val="26"/>
          <w:szCs w:val="26"/>
        </w:rPr>
        <w:t>Accusations regarding violations of Intellectual Property law were among the biggest flashpoints,</w:t>
      </w:r>
      <w:r w:rsidRPr="00352D0D">
        <w:rPr>
          <w:sz w:val="16"/>
          <w:szCs w:val="26"/>
        </w:rPr>
        <w:t xml:space="preserve"> and ultimately, China announced new regulations concerning IP protection in November 2019 as a conciliatory move. Nearly 14 months later, newly inaugurated President Joe </w:t>
      </w:r>
      <w:r w:rsidRPr="00352D0D">
        <w:rPr>
          <w:rStyle w:val="Emphasis"/>
          <w:sz w:val="26"/>
          <w:szCs w:val="26"/>
        </w:rPr>
        <w:t>Biden has yet to fully clarify his administration's stance toward China.</w:t>
      </w:r>
      <w:r w:rsidRPr="00352D0D">
        <w:rPr>
          <w:sz w:val="16"/>
          <w:szCs w:val="26"/>
        </w:rPr>
        <w:t xml:space="preserve"> However, </w:t>
      </w:r>
      <w:r w:rsidRPr="00352D0D">
        <w:rPr>
          <w:rStyle w:val="Emphasis"/>
          <w:sz w:val="26"/>
          <w:szCs w:val="26"/>
        </w:rPr>
        <w:t xml:space="preserve">it is inevitable that IP rights and their preservation will factor into negotiations between the two economic giants. </w:t>
      </w:r>
      <w:r w:rsidRPr="00352D0D">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352D0D">
        <w:rPr>
          <w:rStyle w:val="Emphasis"/>
          <w:sz w:val="26"/>
          <w:szCs w:val="26"/>
        </w:rPr>
        <w:t>two nations agreed in principle</w:t>
      </w:r>
      <w:r w:rsidRPr="00352D0D">
        <w:rPr>
          <w:sz w:val="16"/>
          <w:szCs w:val="26"/>
        </w:rPr>
        <w:t xml:space="preserve"> on "Phase One" of a new trade agreement December 12, 2019, per The Washington Post, and formalized the deal about a month later. The </w:t>
      </w:r>
      <w:r w:rsidRPr="00352D0D">
        <w:rPr>
          <w:rStyle w:val="Emphasis"/>
          <w:sz w:val="26"/>
          <w:szCs w:val="26"/>
        </w:rPr>
        <w:t>U.S. pledged not to impose further tariffs and roll back existing import taxes in return for China's IP reforms and agreement to buy American goods.</w:t>
      </w:r>
      <w:r w:rsidRPr="00352D0D">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352D0D">
        <w:rPr>
          <w:rStyle w:val="Emphasis"/>
          <w:sz w:val="26"/>
          <w:szCs w:val="26"/>
        </w:rPr>
        <w:t>Chinese policies</w:t>
      </w:r>
      <w:r w:rsidRPr="00352D0D">
        <w:rPr>
          <w:sz w:val="16"/>
          <w:szCs w:val="26"/>
        </w:rPr>
        <w:t xml:space="preserve"> which </w:t>
      </w:r>
      <w:r w:rsidRPr="00352D0D">
        <w:rPr>
          <w:rStyle w:val="Emphasis"/>
          <w:sz w:val="26"/>
          <w:szCs w:val="26"/>
        </w:rPr>
        <w:t>offered subsidies</w:t>
      </w:r>
      <w:r w:rsidRPr="00352D0D">
        <w:rPr>
          <w:sz w:val="16"/>
          <w:szCs w:val="26"/>
        </w:rPr>
        <w:t xml:space="preserve"> for certain trademark and </w:t>
      </w:r>
      <w:r w:rsidRPr="00352D0D">
        <w:rPr>
          <w:rStyle w:val="Emphasis"/>
          <w:sz w:val="26"/>
          <w:szCs w:val="26"/>
        </w:rPr>
        <w:t>patent applications helped motivate</w:t>
      </w:r>
      <w:r w:rsidRPr="00352D0D">
        <w:rPr>
          <w:sz w:val="16"/>
          <w:szCs w:val="26"/>
        </w:rPr>
        <w:t xml:space="preserve"> a glut of </w:t>
      </w:r>
      <w:r w:rsidRPr="00352D0D">
        <w:rPr>
          <w:rStyle w:val="Emphasis"/>
          <w:sz w:val="26"/>
          <w:szCs w:val="26"/>
        </w:rPr>
        <w:t xml:space="preserve">fraudulent </w:t>
      </w:r>
      <w:r w:rsidRPr="00352D0D">
        <w:rPr>
          <w:sz w:val="16"/>
          <w:szCs w:val="26"/>
        </w:rPr>
        <w:t xml:space="preserve">and bad-faith </w:t>
      </w:r>
      <w:r w:rsidRPr="00352D0D">
        <w:rPr>
          <w:rStyle w:val="Emphasis"/>
          <w:sz w:val="26"/>
          <w:szCs w:val="26"/>
        </w:rPr>
        <w:t>filings in the last few years</w:t>
      </w:r>
      <w:r w:rsidRPr="00352D0D">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352D0D">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352D0D">
        <w:rPr>
          <w:sz w:val="16"/>
          <w:szCs w:val="26"/>
        </w:rPr>
        <w:t>According to the University of Oxford's Business Law Blog</w:t>
      </w:r>
      <w:r w:rsidRPr="00352D0D">
        <w:rPr>
          <w:rStyle w:val="Emphasis"/>
          <w:sz w:val="26"/>
          <w:szCs w:val="26"/>
        </w:rPr>
        <w:t xml:space="preserve">, foreign companies looking to do business in China must turn over their technology to local firms or be denied the right to operate within China. </w:t>
      </w:r>
      <w:r w:rsidRPr="00352D0D">
        <w:rPr>
          <w:sz w:val="16"/>
          <w:szCs w:val="26"/>
        </w:rPr>
        <w:t>This effectively means</w:t>
      </w:r>
      <w:r w:rsidRPr="00352D0D">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352D0D">
        <w:rPr>
          <w:sz w:val="16"/>
          <w:szCs w:val="26"/>
        </w:rPr>
        <w:t>. Also, in disputes with foreign firms, some local IP courts still markedly favor domestic organizations</w:t>
      </w:r>
      <w:r w:rsidRPr="00352D0D">
        <w:rPr>
          <w:rStyle w:val="Emphasis"/>
          <w:sz w:val="26"/>
          <w:szCs w:val="26"/>
        </w:rPr>
        <w:t xml:space="preserve">. Chinese government representatives often resent such accusations of bias or corruption. </w:t>
      </w:r>
      <w:r w:rsidRPr="00352D0D">
        <w:rPr>
          <w:sz w:val="16"/>
          <w:szCs w:val="26"/>
        </w:rPr>
        <w:t xml:space="preserve">In their view, the deals represent friendly agreements between businesses, and courts' decisions are not politically motivated. While Oxford noted that FTT guidelines are not as pervasive now as they were a </w:t>
      </w:r>
      <w:r w:rsidRPr="00352D0D">
        <w:rPr>
          <w:sz w:val="16"/>
          <w:szCs w:val="26"/>
        </w:rPr>
        <w:lastRenderedPageBreak/>
        <w:t xml:space="preserve">few years ago, they have yet to disappear altogether. The Biden approach: Not dissimilar, but multilateral If the new U.S. Secretary of the Treasury, Janet Yellen, is to be believed, the </w:t>
      </w:r>
      <w:r w:rsidRPr="00352D0D">
        <w:rPr>
          <w:rStyle w:val="Emphasis"/>
          <w:sz w:val="26"/>
          <w:szCs w:val="26"/>
        </w:rPr>
        <w:t>Biden</w:t>
      </w:r>
      <w:r w:rsidRPr="00352D0D">
        <w:rPr>
          <w:sz w:val="16"/>
          <w:szCs w:val="26"/>
        </w:rPr>
        <w:t xml:space="preserve"> administration </w:t>
      </w:r>
      <w:r w:rsidRPr="00352D0D">
        <w:rPr>
          <w:rStyle w:val="Emphasis"/>
          <w:sz w:val="26"/>
          <w:szCs w:val="26"/>
        </w:rPr>
        <w:t>will not tolerate any signs of lapses in China's IP protections.</w:t>
      </w:r>
      <w:r w:rsidRPr="00352D0D">
        <w:rPr>
          <w:sz w:val="16"/>
          <w:szCs w:val="26"/>
        </w:rPr>
        <w:t xml:space="preserve"> "We need to take on China's abusive, unfair and illegal practices," Yellen said to the Senate Finance Committee at her confirmation hearings. As reported by Bloomberg, she added, </w:t>
      </w:r>
      <w:r w:rsidRPr="00352D0D">
        <w:rPr>
          <w:rStyle w:val="Emphasis"/>
          <w:sz w:val="26"/>
          <w:szCs w:val="26"/>
        </w:rPr>
        <w:t xml:space="preserve">"[China has] been stealing intellectual property and engaging practices that give it an unfair technological </w:t>
      </w:r>
      <w:r w:rsidRPr="00352D0D">
        <w:rPr>
          <w:rStyle w:val="StyleUnderline"/>
          <w:sz w:val="26"/>
          <w:szCs w:val="26"/>
        </w:rPr>
        <w:t xml:space="preserve">advantage, including forced technology transfers. And these . are practices that we're prepared to use the full array of tools to address." </w:t>
      </w:r>
      <w:r w:rsidRPr="00352D0D">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352D0D">
        <w:rPr>
          <w:sz w:val="16"/>
          <w:szCs w:val="26"/>
        </w:rPr>
        <w:t>This more nuanced approach could yield greater cooperation from Beijing and help repair U.S.-China trade relations, but we will likely not know one way or the other for some time.</w:t>
      </w:r>
      <w:r w:rsidRPr="00352D0D">
        <w:rPr>
          <w:rStyle w:val="Emphasis"/>
          <w:sz w:val="26"/>
          <w:szCs w:val="26"/>
        </w:rPr>
        <w:t xml:space="preserve"> As we saw with the trade war, conflicts between the U.S. and China can quickly escalate and have ripple effects throughout the world. I</w:t>
      </w:r>
      <w:r w:rsidRPr="00352D0D">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70DD4700" w14:textId="77777777" w:rsidR="00441B74" w:rsidRPr="00352D0D" w:rsidRDefault="00441B74" w:rsidP="00441B74">
      <w:pPr>
        <w:pStyle w:val="Heading4"/>
      </w:pPr>
      <w:r w:rsidRPr="00352D0D">
        <w:t xml:space="preserve">US-China war leads to extinction. </w:t>
      </w:r>
    </w:p>
    <w:p w14:paraId="73F9C31B" w14:textId="77777777" w:rsidR="00441B74" w:rsidRPr="00352D0D" w:rsidRDefault="00441B74" w:rsidP="00441B74">
      <w:pPr>
        <w:rPr>
          <w:sz w:val="16"/>
          <w:szCs w:val="26"/>
        </w:rPr>
      </w:pPr>
      <w:r w:rsidRPr="00352D0D">
        <w:rPr>
          <w:sz w:val="16"/>
          <w:szCs w:val="26"/>
        </w:rPr>
        <w:t xml:space="preserve">Graham T. </w:t>
      </w:r>
      <w:r w:rsidRPr="00352D0D">
        <w:rPr>
          <w:rStyle w:val="Style13ptBold"/>
          <w:szCs w:val="26"/>
          <w:u w:val="single"/>
        </w:rPr>
        <w:t>Allison 17</w:t>
      </w:r>
      <w:r w:rsidRPr="00352D0D">
        <w:rPr>
          <w:sz w:val="16"/>
          <w:szCs w:val="26"/>
        </w:rPr>
        <w:t xml:space="preserve">. Professor and director of the Harvard Kennedy School’s </w:t>
      </w:r>
      <w:proofErr w:type="spellStart"/>
      <w:r w:rsidRPr="00352D0D">
        <w:rPr>
          <w:sz w:val="16"/>
          <w:szCs w:val="26"/>
        </w:rPr>
        <w:t>Belfer</w:t>
      </w:r>
      <w:proofErr w:type="spellEnd"/>
      <w:r w:rsidRPr="00352D0D">
        <w:rPr>
          <w:sz w:val="16"/>
          <w:szCs w:val="26"/>
        </w:rPr>
        <w:t xml:space="preserve"> Center. “How America and China Could Stumble to War.” The National Interest. 4/12/2017.   </w:t>
      </w:r>
      <w:hyperlink r:id="rId37" w:history="1">
        <w:r w:rsidRPr="00352D0D">
          <w:rPr>
            <w:rStyle w:val="Hyperlink"/>
            <w:sz w:val="16"/>
            <w:szCs w:val="26"/>
          </w:rPr>
          <w:t>https://nationalinterest.org/feature/how-america-china-could-stumble-war-20150?page=0%2C6</w:t>
        </w:r>
      </w:hyperlink>
    </w:p>
    <w:p w14:paraId="4FBEE99B" w14:textId="77777777" w:rsidR="00441B74" w:rsidRPr="00352D0D" w:rsidRDefault="00441B74" w:rsidP="00441B74">
      <w:pPr>
        <w:rPr>
          <w:sz w:val="16"/>
          <w:szCs w:val="26"/>
        </w:rPr>
      </w:pPr>
      <w:r w:rsidRPr="00352D0D">
        <w:rPr>
          <w:sz w:val="16"/>
          <w:szCs w:val="26"/>
        </w:rPr>
        <w:t xml:space="preserve">In the years ahead, could </w:t>
      </w:r>
      <w:r w:rsidRPr="00352D0D">
        <w:rPr>
          <w:rStyle w:val="StyleUnderline"/>
          <w:sz w:val="26"/>
          <w:szCs w:val="26"/>
        </w:rPr>
        <w:t>a collision between American and Chinese warships in the</w:t>
      </w:r>
      <w:r w:rsidRPr="00352D0D">
        <w:rPr>
          <w:sz w:val="16"/>
          <w:szCs w:val="26"/>
        </w:rPr>
        <w:t xml:space="preserve"> </w:t>
      </w:r>
      <w:r w:rsidRPr="00352D0D">
        <w:rPr>
          <w:rStyle w:val="Emphasis"/>
          <w:sz w:val="26"/>
          <w:szCs w:val="26"/>
        </w:rPr>
        <w:t>S</w:t>
      </w:r>
      <w:r w:rsidRPr="00352D0D">
        <w:rPr>
          <w:sz w:val="16"/>
          <w:szCs w:val="26"/>
        </w:rPr>
        <w:t xml:space="preserve">outh </w:t>
      </w:r>
      <w:r w:rsidRPr="00352D0D">
        <w:rPr>
          <w:rStyle w:val="Emphasis"/>
          <w:sz w:val="26"/>
          <w:szCs w:val="26"/>
        </w:rPr>
        <w:t>C</w:t>
      </w:r>
      <w:r w:rsidRPr="00352D0D">
        <w:rPr>
          <w:sz w:val="16"/>
          <w:szCs w:val="26"/>
        </w:rPr>
        <w:t xml:space="preserve">hina </w:t>
      </w:r>
      <w:r w:rsidRPr="00352D0D">
        <w:rPr>
          <w:rStyle w:val="Emphasis"/>
          <w:sz w:val="26"/>
          <w:szCs w:val="26"/>
        </w:rPr>
        <w:t>S</w:t>
      </w:r>
      <w:r w:rsidRPr="00352D0D">
        <w:rPr>
          <w:sz w:val="16"/>
          <w:szCs w:val="26"/>
        </w:rPr>
        <w:t xml:space="preserve">ea, </w:t>
      </w:r>
      <w:r w:rsidRPr="00352D0D">
        <w:rPr>
          <w:rStyle w:val="StyleUnderline"/>
          <w:sz w:val="26"/>
          <w:szCs w:val="26"/>
        </w:rPr>
        <w:t xml:space="preserve">a drive toward national independence in </w:t>
      </w:r>
      <w:r w:rsidRPr="00352D0D">
        <w:rPr>
          <w:rStyle w:val="Emphasis"/>
          <w:sz w:val="26"/>
          <w:szCs w:val="26"/>
        </w:rPr>
        <w:t>Taiwan</w:t>
      </w:r>
      <w:r w:rsidRPr="00352D0D">
        <w:rPr>
          <w:sz w:val="16"/>
          <w:szCs w:val="26"/>
        </w:rPr>
        <w:t xml:space="preserve"> </w:t>
      </w:r>
      <w:r w:rsidRPr="00352D0D">
        <w:rPr>
          <w:rStyle w:val="StyleUnderline"/>
          <w:sz w:val="26"/>
          <w:szCs w:val="26"/>
        </w:rPr>
        <w:t>or jockeying between China and Japan over islands</w:t>
      </w:r>
      <w:r w:rsidRPr="00352D0D">
        <w:rPr>
          <w:sz w:val="16"/>
          <w:szCs w:val="26"/>
        </w:rPr>
        <w:t xml:space="preserve"> on which no one wants to live </w:t>
      </w:r>
      <w:r w:rsidRPr="00352D0D">
        <w:rPr>
          <w:rStyle w:val="Emphasis"/>
          <w:sz w:val="26"/>
          <w:szCs w:val="26"/>
        </w:rPr>
        <w:t>spark a war</w:t>
      </w:r>
      <w:r w:rsidRPr="00352D0D">
        <w:rPr>
          <w:sz w:val="16"/>
          <w:szCs w:val="26"/>
        </w:rPr>
        <w:t xml:space="preserve"> </w:t>
      </w:r>
      <w:r w:rsidRPr="00352D0D">
        <w:rPr>
          <w:rStyle w:val="StyleUnderline"/>
          <w:sz w:val="26"/>
          <w:szCs w:val="26"/>
        </w:rPr>
        <w:t>between China and the</w:t>
      </w:r>
      <w:r w:rsidRPr="00352D0D">
        <w:rPr>
          <w:sz w:val="16"/>
          <w:szCs w:val="26"/>
        </w:rPr>
        <w:t xml:space="preserve"> </w:t>
      </w:r>
      <w:r w:rsidRPr="00352D0D">
        <w:rPr>
          <w:rStyle w:val="Emphasis"/>
          <w:sz w:val="26"/>
          <w:szCs w:val="26"/>
        </w:rPr>
        <w:t>U</w:t>
      </w:r>
      <w:r w:rsidRPr="00352D0D">
        <w:rPr>
          <w:sz w:val="16"/>
          <w:szCs w:val="26"/>
        </w:rPr>
        <w:t xml:space="preserve">nited </w:t>
      </w:r>
      <w:r w:rsidRPr="00352D0D">
        <w:rPr>
          <w:rStyle w:val="Emphasis"/>
          <w:sz w:val="26"/>
          <w:szCs w:val="26"/>
        </w:rPr>
        <w:t>S</w:t>
      </w:r>
      <w:r w:rsidRPr="00352D0D">
        <w:rPr>
          <w:sz w:val="16"/>
          <w:szCs w:val="26"/>
        </w:rPr>
        <w:t xml:space="preserve">tates that neither wants? It may seem hard to imagine—the consequences would be so obviously disproportionate to any gains either side could hope to achieve. </w:t>
      </w:r>
      <w:r w:rsidRPr="00352D0D">
        <w:rPr>
          <w:rStyle w:val="StyleUnderline"/>
          <w:sz w:val="26"/>
          <w:szCs w:val="26"/>
        </w:rPr>
        <w:t xml:space="preserve">Even a </w:t>
      </w:r>
      <w:r w:rsidRPr="00352D0D">
        <w:rPr>
          <w:rStyle w:val="Emphasis"/>
          <w:sz w:val="26"/>
          <w:szCs w:val="26"/>
        </w:rPr>
        <w:t>non-nuclear war</w:t>
      </w:r>
      <w:r w:rsidRPr="00352D0D">
        <w:rPr>
          <w:rStyle w:val="StyleUnderline"/>
          <w:sz w:val="26"/>
          <w:szCs w:val="26"/>
        </w:rPr>
        <w:t xml:space="preserve"> conducted mostly at sea and in the air could kill </w:t>
      </w:r>
      <w:r w:rsidRPr="00352D0D">
        <w:rPr>
          <w:rStyle w:val="Emphasis"/>
          <w:sz w:val="26"/>
          <w:szCs w:val="26"/>
        </w:rPr>
        <w:t>thousands</w:t>
      </w:r>
      <w:r w:rsidRPr="00352D0D">
        <w:rPr>
          <w:sz w:val="16"/>
          <w:szCs w:val="26"/>
        </w:rPr>
        <w:t xml:space="preserve"> of combatants on both sides. Moreover, </w:t>
      </w:r>
      <w:r w:rsidRPr="00352D0D">
        <w:rPr>
          <w:rStyle w:val="StyleUnderline"/>
          <w:sz w:val="26"/>
          <w:szCs w:val="26"/>
        </w:rPr>
        <w:t xml:space="preserve">the </w:t>
      </w:r>
      <w:r w:rsidRPr="00352D0D">
        <w:rPr>
          <w:rStyle w:val="Emphasis"/>
          <w:sz w:val="26"/>
          <w:szCs w:val="26"/>
        </w:rPr>
        <w:t>economic impact</w:t>
      </w:r>
      <w:r w:rsidRPr="00352D0D">
        <w:rPr>
          <w:rStyle w:val="StyleUnderline"/>
          <w:sz w:val="26"/>
          <w:szCs w:val="26"/>
        </w:rPr>
        <w:t xml:space="preserve"> of such a war would be </w:t>
      </w:r>
      <w:r w:rsidRPr="00352D0D">
        <w:rPr>
          <w:rStyle w:val="Emphasis"/>
          <w:sz w:val="26"/>
          <w:szCs w:val="26"/>
        </w:rPr>
        <w:t>massive</w:t>
      </w:r>
      <w:r w:rsidRPr="00352D0D">
        <w:rPr>
          <w:sz w:val="16"/>
          <w:szCs w:val="26"/>
        </w:rPr>
        <w:t xml:space="preserve">. A 2016 RAND study found that, after just one year, </w:t>
      </w:r>
      <w:r w:rsidRPr="00352D0D">
        <w:rPr>
          <w:rStyle w:val="StyleUnderline"/>
          <w:sz w:val="26"/>
          <w:szCs w:val="26"/>
        </w:rPr>
        <w:t xml:space="preserve">American GDP could decline by up to </w:t>
      </w:r>
      <w:r w:rsidRPr="00352D0D">
        <w:rPr>
          <w:rStyle w:val="Emphasis"/>
          <w:sz w:val="26"/>
          <w:szCs w:val="26"/>
        </w:rPr>
        <w:t>10 percent</w:t>
      </w:r>
      <w:r w:rsidRPr="00352D0D">
        <w:rPr>
          <w:sz w:val="16"/>
          <w:szCs w:val="26"/>
        </w:rPr>
        <w:t xml:space="preserve"> </w:t>
      </w:r>
      <w:r w:rsidRPr="00352D0D">
        <w:rPr>
          <w:rStyle w:val="StyleUnderline"/>
          <w:sz w:val="26"/>
          <w:szCs w:val="26"/>
        </w:rPr>
        <w:t>and</w:t>
      </w:r>
      <w:r w:rsidRPr="00352D0D">
        <w:rPr>
          <w:sz w:val="16"/>
          <w:szCs w:val="26"/>
        </w:rPr>
        <w:t xml:space="preserve"> </w:t>
      </w:r>
      <w:r w:rsidRPr="00352D0D">
        <w:rPr>
          <w:rStyle w:val="StyleUnderline"/>
          <w:sz w:val="26"/>
          <w:szCs w:val="26"/>
        </w:rPr>
        <w:t>Chinese</w:t>
      </w:r>
      <w:r w:rsidRPr="00352D0D">
        <w:rPr>
          <w:sz w:val="16"/>
          <w:szCs w:val="26"/>
        </w:rPr>
        <w:t xml:space="preserve"> GDP </w:t>
      </w:r>
      <w:r w:rsidRPr="00352D0D">
        <w:rPr>
          <w:rStyle w:val="StyleUnderline"/>
          <w:sz w:val="26"/>
          <w:szCs w:val="26"/>
        </w:rPr>
        <w:t>by</w:t>
      </w:r>
      <w:r w:rsidRPr="00352D0D">
        <w:rPr>
          <w:sz w:val="16"/>
          <w:szCs w:val="26"/>
        </w:rPr>
        <w:t xml:space="preserve"> as much as </w:t>
      </w:r>
      <w:r w:rsidRPr="00352D0D">
        <w:rPr>
          <w:rStyle w:val="Emphasis"/>
          <w:sz w:val="26"/>
          <w:szCs w:val="26"/>
        </w:rPr>
        <w:t>35 percent</w:t>
      </w:r>
      <w:r w:rsidRPr="00352D0D">
        <w:rPr>
          <w:sz w:val="16"/>
          <w:szCs w:val="26"/>
        </w:rPr>
        <w:t xml:space="preserve">—setbacks on par with the Great Depression. </w:t>
      </w:r>
      <w:r w:rsidRPr="00352D0D">
        <w:rPr>
          <w:rStyle w:val="StyleUnderline"/>
          <w:sz w:val="26"/>
          <w:szCs w:val="26"/>
        </w:rPr>
        <w:t xml:space="preserve">And if a war did go </w:t>
      </w:r>
      <w:r w:rsidRPr="00352D0D">
        <w:rPr>
          <w:rStyle w:val="Emphasis"/>
          <w:sz w:val="26"/>
          <w:szCs w:val="26"/>
        </w:rPr>
        <w:t>nuclear</w:t>
      </w:r>
      <w:r w:rsidRPr="00352D0D">
        <w:rPr>
          <w:rStyle w:val="StyleUnderline"/>
          <w:sz w:val="26"/>
          <w:szCs w:val="26"/>
        </w:rPr>
        <w:t xml:space="preserve">, both nations would be </w:t>
      </w:r>
      <w:r w:rsidRPr="00352D0D">
        <w:rPr>
          <w:rStyle w:val="Emphasis"/>
          <w:sz w:val="26"/>
          <w:szCs w:val="26"/>
        </w:rPr>
        <w:t>utterly destroyed</w:t>
      </w:r>
      <w:r w:rsidRPr="00352D0D">
        <w:rPr>
          <w:sz w:val="16"/>
          <w:szCs w:val="26"/>
        </w:rPr>
        <w:t xml:space="preserve">. Chinese and American leaders know they cannot let that happen.¶ </w:t>
      </w:r>
      <w:r w:rsidRPr="00352D0D">
        <w:rPr>
          <w:rStyle w:val="StyleUnderline"/>
          <w:sz w:val="26"/>
          <w:szCs w:val="26"/>
        </w:rPr>
        <w:t>Unwise or undesirable</w:t>
      </w:r>
      <w:r w:rsidRPr="00352D0D">
        <w:rPr>
          <w:sz w:val="16"/>
          <w:szCs w:val="26"/>
        </w:rPr>
        <w:t xml:space="preserve">, however, </w:t>
      </w:r>
      <w:r w:rsidRPr="00352D0D">
        <w:rPr>
          <w:rStyle w:val="Emphasis"/>
          <w:sz w:val="26"/>
          <w:szCs w:val="26"/>
        </w:rPr>
        <w:t>does not</w:t>
      </w:r>
      <w:r w:rsidRPr="00352D0D">
        <w:rPr>
          <w:rStyle w:val="StyleUnderline"/>
          <w:sz w:val="26"/>
          <w:szCs w:val="26"/>
        </w:rPr>
        <w:t xml:space="preserve"> mean impossible</w:t>
      </w:r>
      <w:r w:rsidRPr="00352D0D">
        <w:rPr>
          <w:sz w:val="16"/>
          <w:szCs w:val="26"/>
        </w:rPr>
        <w:t xml:space="preserve">. Wars occur even when leaders are determined to avoid them. Events or actions of others narrow their options, forcing them to make choices that risk war rather than acquiesce to unacceptable alternatives. </w:t>
      </w:r>
      <w:r w:rsidRPr="00352D0D">
        <w:rPr>
          <w:rStyle w:val="StyleUnderline"/>
          <w:sz w:val="26"/>
          <w:szCs w:val="26"/>
        </w:rPr>
        <w:t>Athens did not want war with Sparta</w:t>
      </w:r>
      <w:r w:rsidRPr="00352D0D">
        <w:rPr>
          <w:sz w:val="16"/>
          <w:szCs w:val="26"/>
        </w:rPr>
        <w:t xml:space="preserve">. Kaiser </w:t>
      </w:r>
      <w:r w:rsidRPr="00352D0D">
        <w:rPr>
          <w:rStyle w:val="StyleUnderline"/>
          <w:sz w:val="26"/>
          <w:szCs w:val="26"/>
        </w:rPr>
        <w:t>Wilhelm did not seek war with Britain</w:t>
      </w:r>
      <w:r w:rsidRPr="00352D0D">
        <w:rPr>
          <w:sz w:val="16"/>
          <w:szCs w:val="26"/>
        </w:rPr>
        <w:t xml:space="preserve">. </w:t>
      </w:r>
      <w:r w:rsidRPr="00352D0D">
        <w:rPr>
          <w:rStyle w:val="StyleUnderline"/>
          <w:sz w:val="26"/>
          <w:szCs w:val="26"/>
        </w:rPr>
        <w:t>Mao</w:t>
      </w:r>
      <w:r w:rsidRPr="00352D0D">
        <w:rPr>
          <w:sz w:val="16"/>
          <w:szCs w:val="26"/>
        </w:rPr>
        <w:t xml:space="preserve"> initially </w:t>
      </w:r>
      <w:r w:rsidRPr="00352D0D">
        <w:rPr>
          <w:rStyle w:val="StyleUnderline"/>
          <w:sz w:val="26"/>
          <w:szCs w:val="26"/>
        </w:rPr>
        <w:t>opposed</w:t>
      </w:r>
      <w:r w:rsidRPr="00352D0D">
        <w:rPr>
          <w:sz w:val="16"/>
          <w:szCs w:val="26"/>
        </w:rPr>
        <w:t xml:space="preserve"> Kim </w:t>
      </w:r>
      <w:r w:rsidRPr="00352D0D">
        <w:rPr>
          <w:rStyle w:val="StyleUnderline"/>
          <w:sz w:val="26"/>
          <w:szCs w:val="26"/>
        </w:rPr>
        <w:t>Il-</w:t>
      </w:r>
      <w:proofErr w:type="spellStart"/>
      <w:r w:rsidRPr="00352D0D">
        <w:rPr>
          <w:rStyle w:val="StyleUnderline"/>
          <w:sz w:val="26"/>
          <w:szCs w:val="26"/>
        </w:rPr>
        <w:t>sung’s</w:t>
      </w:r>
      <w:proofErr w:type="spellEnd"/>
      <w:r w:rsidRPr="00352D0D">
        <w:rPr>
          <w:rStyle w:val="StyleUnderline"/>
          <w:sz w:val="26"/>
          <w:szCs w:val="26"/>
        </w:rPr>
        <w:t xml:space="preserve"> attack on South Korea</w:t>
      </w:r>
      <w:r w:rsidRPr="00352D0D">
        <w:rPr>
          <w:sz w:val="16"/>
          <w:szCs w:val="26"/>
        </w:rPr>
        <w:t xml:space="preserve"> in 1950 for fear of blowback. </w:t>
      </w:r>
      <w:r w:rsidRPr="00352D0D">
        <w:rPr>
          <w:rStyle w:val="StyleUnderline"/>
          <w:sz w:val="26"/>
          <w:szCs w:val="26"/>
        </w:rPr>
        <w:t>But events</w:t>
      </w:r>
      <w:r w:rsidRPr="00352D0D">
        <w:rPr>
          <w:sz w:val="16"/>
          <w:szCs w:val="26"/>
        </w:rPr>
        <w:t xml:space="preserve"> often </w:t>
      </w:r>
      <w:r w:rsidRPr="00352D0D">
        <w:rPr>
          <w:rStyle w:val="StyleUnderline"/>
          <w:sz w:val="26"/>
          <w:szCs w:val="26"/>
        </w:rPr>
        <w:t>require leaders to choose between bad and worse risks</w:t>
      </w:r>
      <w:r w:rsidRPr="00352D0D">
        <w:rPr>
          <w:sz w:val="16"/>
          <w:szCs w:val="26"/>
        </w:rPr>
        <w:t xml:space="preserve">. And </w:t>
      </w:r>
      <w:r w:rsidRPr="00352D0D">
        <w:rPr>
          <w:rStyle w:val="StyleUnderline"/>
          <w:sz w:val="26"/>
          <w:szCs w:val="26"/>
        </w:rPr>
        <w:t xml:space="preserve">once the military machines are in motion, misunderstandings, </w:t>
      </w:r>
      <w:r w:rsidRPr="00352D0D">
        <w:rPr>
          <w:rStyle w:val="Emphasis"/>
          <w:sz w:val="26"/>
          <w:szCs w:val="26"/>
        </w:rPr>
        <w:t>miscalculations</w:t>
      </w:r>
      <w:r w:rsidRPr="00352D0D">
        <w:rPr>
          <w:rStyle w:val="StyleUnderline"/>
          <w:sz w:val="26"/>
          <w:szCs w:val="26"/>
        </w:rPr>
        <w:t xml:space="preserve"> and entanglements can escalate to a conflict </w:t>
      </w:r>
      <w:r w:rsidRPr="00352D0D">
        <w:rPr>
          <w:rStyle w:val="Emphasis"/>
          <w:sz w:val="26"/>
          <w:szCs w:val="26"/>
        </w:rPr>
        <w:t>far beyond anyone’s original intent</w:t>
      </w:r>
      <w:r w:rsidRPr="00352D0D">
        <w:rPr>
          <w:sz w:val="16"/>
          <w:szCs w:val="26"/>
        </w:rPr>
        <w:t xml:space="preserve">.¶ To better understand these dangers, Washington and Beijing have developed scenarios, simulations and war games. These often begin with an unexpected incident or accident. Individuals assigned to play the hand of China or the United States take it from there. Participants in these </w:t>
      </w:r>
      <w:r w:rsidRPr="00352D0D">
        <w:rPr>
          <w:sz w:val="16"/>
          <w:szCs w:val="26"/>
        </w:rPr>
        <w:lastRenderedPageBreak/>
        <w:t xml:space="preserve">exercises are repeatedly surprised to find how often and easily small sparks lead to large wars. Today, there are at least three plausible paths to war between the world’s two greatest powers.¶ IN WAR scenarios, analysts use basic concepts made familiar by the U.S. Forest Service. Arsonists cause only a small fraction of fires. Discarded cigarettes, smoldering campfires, industrial accidents and bolts of lightning are much more common sources. Fortunately, in the forest as well as in relations among nations, most sparks do not ignite a blaze.¶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worsen.¶ In relations between China and the United States today, relevant background conditions include geography, culture and history. “History,” Henry Kissinger observed in his first book, “is the memory of states.” China’s memory is longer than most, with the century of humiliation forming a core part of the country’s identity. Recent military engagements are also part of each state’s living memory. </w:t>
      </w:r>
      <w:r w:rsidRPr="00352D0D">
        <w:rPr>
          <w:rStyle w:val="StyleUnderline"/>
          <w:sz w:val="26"/>
          <w:szCs w:val="26"/>
        </w:rPr>
        <w:t xml:space="preserve">The </w:t>
      </w:r>
      <w:r w:rsidRPr="00352D0D">
        <w:rPr>
          <w:rStyle w:val="Emphasis"/>
          <w:sz w:val="26"/>
          <w:szCs w:val="26"/>
        </w:rPr>
        <w:t>Korea</w:t>
      </w:r>
      <w:r w:rsidRPr="00352D0D">
        <w:rPr>
          <w:rStyle w:val="StyleUnderline"/>
          <w:sz w:val="26"/>
          <w:szCs w:val="26"/>
        </w:rPr>
        <w:t xml:space="preserve">n War and </w:t>
      </w:r>
      <w:r w:rsidRPr="00352D0D">
        <w:rPr>
          <w:rStyle w:val="Emphasis"/>
          <w:sz w:val="26"/>
          <w:szCs w:val="26"/>
        </w:rPr>
        <w:t>Sino-Soviet border conflict</w:t>
      </w:r>
      <w:r w:rsidRPr="00352D0D">
        <w:rPr>
          <w:rStyle w:val="StyleUnderline"/>
          <w:sz w:val="26"/>
          <w:szCs w:val="26"/>
        </w:rPr>
        <w:t xml:space="preserve"> taught Chinese strategists </w:t>
      </w:r>
      <w:r w:rsidRPr="00352D0D">
        <w:rPr>
          <w:rStyle w:val="Emphasis"/>
          <w:sz w:val="26"/>
          <w:szCs w:val="26"/>
        </w:rPr>
        <w:t>not to back down</w:t>
      </w:r>
      <w:r w:rsidRPr="00352D0D">
        <w:rPr>
          <w:rStyle w:val="StyleUnderline"/>
          <w:sz w:val="26"/>
          <w:szCs w:val="26"/>
        </w:rPr>
        <w:t xml:space="preserve"> from more powerful adversaries</w:t>
      </w:r>
      <w:r w:rsidRPr="00352D0D">
        <w:rPr>
          <w:sz w:val="16"/>
          <w:szCs w:val="26"/>
        </w:rPr>
        <w:t xml:space="preserve">. Moreover, both the American and Chinese militaries acknowledge that the United States has lost, or at least failed to win, four of the five major wars it has entered since World War II.¶ </w:t>
      </w:r>
      <w:r w:rsidRPr="00352D0D">
        <w:rPr>
          <w:rStyle w:val="StyleUnderline"/>
          <w:sz w:val="26"/>
          <w:szCs w:val="26"/>
        </w:rPr>
        <w:t>The most pertinent background conditions</w:t>
      </w:r>
      <w:r w:rsidRPr="00352D0D">
        <w:rPr>
          <w:sz w:val="16"/>
          <w:szCs w:val="26"/>
        </w:rPr>
        <w:t xml:space="preserve">, however, </w:t>
      </w:r>
      <w:r w:rsidRPr="00352D0D">
        <w:rPr>
          <w:rStyle w:val="StyleUnderline"/>
          <w:sz w:val="26"/>
          <w:szCs w:val="26"/>
        </w:rPr>
        <w:t>are</w:t>
      </w:r>
      <w:r w:rsidRPr="00352D0D">
        <w:rPr>
          <w:sz w:val="16"/>
          <w:szCs w:val="26"/>
        </w:rPr>
        <w:t xml:space="preserve"> </w:t>
      </w:r>
      <w:proofErr w:type="spellStart"/>
      <w:r w:rsidRPr="00352D0D">
        <w:rPr>
          <w:rStyle w:val="Emphasis"/>
          <w:sz w:val="26"/>
          <w:szCs w:val="26"/>
        </w:rPr>
        <w:t>Thucydides’s</w:t>
      </w:r>
      <w:proofErr w:type="spellEnd"/>
      <w:r w:rsidRPr="00352D0D">
        <w:rPr>
          <w:rStyle w:val="Emphasis"/>
          <w:sz w:val="26"/>
          <w:szCs w:val="26"/>
        </w:rPr>
        <w:t xml:space="preserve"> Trap</w:t>
      </w:r>
      <w:r w:rsidRPr="00352D0D">
        <w:rPr>
          <w:sz w:val="16"/>
          <w:szCs w:val="26"/>
        </w:rPr>
        <w:t xml:space="preserve"> </w:t>
      </w:r>
      <w:r w:rsidRPr="00352D0D">
        <w:rPr>
          <w:rStyle w:val="StyleUnderline"/>
          <w:sz w:val="26"/>
          <w:szCs w:val="26"/>
        </w:rPr>
        <w:t>and the syndromes of rising and ruling powers that China and the</w:t>
      </w:r>
      <w:r w:rsidRPr="00352D0D">
        <w:rPr>
          <w:sz w:val="16"/>
          <w:szCs w:val="26"/>
        </w:rPr>
        <w:t xml:space="preserve"> </w:t>
      </w:r>
      <w:r w:rsidRPr="00352D0D">
        <w:rPr>
          <w:rStyle w:val="Emphasis"/>
          <w:sz w:val="26"/>
          <w:szCs w:val="26"/>
        </w:rPr>
        <w:t>U</w:t>
      </w:r>
      <w:r w:rsidRPr="00352D0D">
        <w:rPr>
          <w:sz w:val="16"/>
          <w:szCs w:val="26"/>
        </w:rPr>
        <w:t xml:space="preserve">nited </w:t>
      </w:r>
      <w:r w:rsidRPr="00352D0D">
        <w:rPr>
          <w:rStyle w:val="Emphasis"/>
          <w:sz w:val="26"/>
          <w:szCs w:val="26"/>
        </w:rPr>
        <w:t>S</w:t>
      </w:r>
      <w:r w:rsidRPr="00352D0D">
        <w:rPr>
          <w:sz w:val="16"/>
          <w:szCs w:val="26"/>
        </w:rPr>
        <w:t xml:space="preserve">tates </w:t>
      </w:r>
      <w:r w:rsidRPr="00352D0D">
        <w:rPr>
          <w:rStyle w:val="StyleUnderline"/>
          <w:sz w:val="26"/>
          <w:szCs w:val="26"/>
        </w:rPr>
        <w:t>display in full</w:t>
      </w:r>
      <w:r w:rsidRPr="00352D0D">
        <w:rPr>
          <w:sz w:val="16"/>
          <w:szCs w:val="26"/>
        </w:rPr>
        <w:t xml:space="preserve">. </w:t>
      </w:r>
      <w:proofErr w:type="spellStart"/>
      <w:r w:rsidRPr="00352D0D">
        <w:rPr>
          <w:rStyle w:val="StyleUnderline"/>
          <w:sz w:val="26"/>
          <w:szCs w:val="26"/>
        </w:rPr>
        <w:t>Thucydides’s</w:t>
      </w:r>
      <w:proofErr w:type="spellEnd"/>
      <w:r w:rsidRPr="00352D0D">
        <w:rPr>
          <w:rStyle w:val="StyleUnderline"/>
          <w:sz w:val="26"/>
          <w:szCs w:val="26"/>
        </w:rPr>
        <w:t xml:space="preserve"> Trap is the </w:t>
      </w:r>
      <w:r w:rsidRPr="00352D0D">
        <w:rPr>
          <w:rStyle w:val="Emphasis"/>
          <w:sz w:val="26"/>
          <w:szCs w:val="26"/>
        </w:rPr>
        <w:t>severe structural stress</w:t>
      </w:r>
      <w:r w:rsidRPr="00352D0D">
        <w:rPr>
          <w:rStyle w:val="StyleUnderline"/>
          <w:sz w:val="26"/>
          <w:szCs w:val="26"/>
        </w:rPr>
        <w:t xml:space="preserve"> caused when a </w:t>
      </w:r>
      <w:r w:rsidRPr="00352D0D">
        <w:rPr>
          <w:rStyle w:val="Emphasis"/>
          <w:sz w:val="26"/>
          <w:szCs w:val="26"/>
        </w:rPr>
        <w:t>rising power</w:t>
      </w:r>
      <w:r w:rsidRPr="00352D0D">
        <w:rPr>
          <w:rStyle w:val="StyleUnderline"/>
          <w:sz w:val="26"/>
          <w:szCs w:val="26"/>
        </w:rPr>
        <w:t xml:space="preserve"> threatens to displace a ruling one</w:t>
      </w:r>
      <w:r w:rsidRPr="00352D0D">
        <w:rPr>
          <w:sz w:val="16"/>
          <w:szCs w:val="26"/>
        </w:rPr>
        <w:t xml:space="preserve">. </w:t>
      </w:r>
      <w:r w:rsidRPr="00352D0D">
        <w:rPr>
          <w:rStyle w:val="StyleUnderline"/>
          <w:sz w:val="26"/>
          <w:szCs w:val="26"/>
        </w:rPr>
        <w:t xml:space="preserve">Most contests that fit this pattern have </w:t>
      </w:r>
      <w:r w:rsidRPr="00352D0D">
        <w:rPr>
          <w:rStyle w:val="Emphasis"/>
          <w:sz w:val="26"/>
          <w:szCs w:val="26"/>
        </w:rPr>
        <w:t>ended badly</w:t>
      </w:r>
      <w:r w:rsidRPr="00352D0D">
        <w:rPr>
          <w:sz w:val="16"/>
          <w:szCs w:val="26"/>
        </w:rPr>
        <w:t xml:space="preserve">. Over the past five hundred years, a major rising power has threatened to displace a ruling power </w:t>
      </w:r>
      <w:r w:rsidRPr="00352D0D">
        <w:rPr>
          <w:rStyle w:val="StyleUnderline"/>
          <w:sz w:val="26"/>
          <w:szCs w:val="26"/>
        </w:rPr>
        <w:t>sixteen times</w:t>
      </w:r>
      <w:r w:rsidRPr="00352D0D">
        <w:rPr>
          <w:sz w:val="16"/>
          <w:szCs w:val="26"/>
        </w:rPr>
        <w:t xml:space="preserve">. </w:t>
      </w:r>
      <w:r w:rsidRPr="00352D0D">
        <w:rPr>
          <w:rStyle w:val="StyleUnderline"/>
          <w:sz w:val="26"/>
          <w:szCs w:val="26"/>
        </w:rPr>
        <w:t>In twelve</w:t>
      </w:r>
      <w:r w:rsidRPr="00352D0D">
        <w:rPr>
          <w:sz w:val="16"/>
          <w:szCs w:val="26"/>
        </w:rPr>
        <w:t xml:space="preserve"> of those, </w:t>
      </w:r>
      <w:r w:rsidRPr="00352D0D">
        <w:rPr>
          <w:rStyle w:val="StyleUnderline"/>
          <w:sz w:val="26"/>
          <w:szCs w:val="26"/>
        </w:rPr>
        <w:t xml:space="preserve">the result was </w:t>
      </w:r>
      <w:r w:rsidRPr="00352D0D">
        <w:rPr>
          <w:rStyle w:val="Emphasis"/>
          <w:sz w:val="26"/>
          <w:szCs w:val="26"/>
        </w:rPr>
        <w:t>war</w:t>
      </w:r>
      <w:r w:rsidRPr="00352D0D">
        <w:rPr>
          <w:sz w:val="16"/>
          <w:szCs w:val="26"/>
        </w:rPr>
        <w:t xml:space="preserve">.¶ </w:t>
      </w:r>
      <w:r w:rsidRPr="00352D0D">
        <w:rPr>
          <w:rStyle w:val="StyleUnderline"/>
          <w:sz w:val="26"/>
          <w:szCs w:val="26"/>
        </w:rPr>
        <w:t>The rising power syndrome highlights the upstart’s enhanced sense of itself, its interests, and its entitlement to recognition and respect</w:t>
      </w:r>
      <w:r w:rsidRPr="00352D0D">
        <w:rPr>
          <w:sz w:val="16"/>
          <w:szCs w:val="26"/>
        </w:rPr>
        <w:t xml:space="preserve">. </w:t>
      </w:r>
      <w:r w:rsidRPr="00352D0D">
        <w:rPr>
          <w:rStyle w:val="StyleUnderline"/>
          <w:sz w:val="26"/>
          <w:szCs w:val="26"/>
        </w:rPr>
        <w:t xml:space="preserve">The ruling power syndrome is essentially the </w:t>
      </w:r>
      <w:r w:rsidRPr="00352D0D">
        <w:rPr>
          <w:rStyle w:val="Emphasis"/>
          <w:sz w:val="26"/>
          <w:szCs w:val="26"/>
        </w:rPr>
        <w:t>mirror image</w:t>
      </w:r>
      <w:r w:rsidRPr="00352D0D">
        <w:rPr>
          <w:rStyle w:val="StyleUnderline"/>
          <w:sz w:val="26"/>
          <w:szCs w:val="26"/>
        </w:rPr>
        <w:t>: the established power exhibiting an enlarged sense of fear and insecurity as it faces intimations of “decline.”</w:t>
      </w:r>
      <w:r w:rsidRPr="00352D0D">
        <w:rPr>
          <w:sz w:val="16"/>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ungrateful and even provocative or dangerous. Exaggerated self-importance becomes hubris; unreasonable fear, paranoia.¶ ¶ </w:t>
      </w:r>
      <w:r w:rsidRPr="00352D0D">
        <w:rPr>
          <w:rStyle w:val="Emphasis"/>
          <w:sz w:val="26"/>
          <w:szCs w:val="26"/>
        </w:rPr>
        <w:t>LIKE GASOLINE to a match</w:t>
      </w:r>
      <w:r w:rsidRPr="00352D0D">
        <w:rPr>
          <w:rStyle w:val="StyleUnderline"/>
          <w:sz w:val="26"/>
          <w:szCs w:val="26"/>
        </w:rPr>
        <w:t xml:space="preserve">, accelerants can turn an </w:t>
      </w:r>
      <w:r w:rsidRPr="00352D0D">
        <w:rPr>
          <w:rStyle w:val="Emphasis"/>
          <w:sz w:val="26"/>
          <w:szCs w:val="26"/>
        </w:rPr>
        <w:t>accidental collision</w:t>
      </w:r>
      <w:r w:rsidRPr="00352D0D">
        <w:rPr>
          <w:rStyle w:val="StyleUnderline"/>
          <w:sz w:val="26"/>
          <w:szCs w:val="26"/>
        </w:rPr>
        <w:t xml:space="preserve"> or third-party provocation into </w:t>
      </w:r>
      <w:r w:rsidRPr="00352D0D">
        <w:rPr>
          <w:rStyle w:val="Emphasis"/>
          <w:sz w:val="26"/>
          <w:szCs w:val="26"/>
        </w:rPr>
        <w:t>war</w:t>
      </w:r>
      <w:r w:rsidRPr="00352D0D">
        <w:rPr>
          <w:sz w:val="16"/>
          <w:szCs w:val="26"/>
        </w:rPr>
        <w:t xml:space="preserve">. One cluster of accelerants is captured by what Carl von Clausewitz called </w:t>
      </w:r>
      <w:r w:rsidRPr="00352D0D">
        <w:rPr>
          <w:rStyle w:val="StyleUnderline"/>
          <w:sz w:val="26"/>
          <w:szCs w:val="26"/>
        </w:rPr>
        <w:t>the “fog of war.”</w:t>
      </w:r>
      <w:r w:rsidRPr="00352D0D">
        <w:rPr>
          <w:sz w:val="16"/>
          <w:szCs w:val="26"/>
        </w:rPr>
        <w:t xml:space="preserve"> Extending </w:t>
      </w:r>
      <w:proofErr w:type="spellStart"/>
      <w:r w:rsidRPr="00352D0D">
        <w:rPr>
          <w:sz w:val="16"/>
          <w:szCs w:val="26"/>
        </w:rPr>
        <w:t>Thucydides’s</w:t>
      </w:r>
      <w:proofErr w:type="spellEnd"/>
      <w:r w:rsidRPr="00352D0D">
        <w:rPr>
          <w:sz w:val="16"/>
          <w:szCs w:val="26"/>
        </w:rPr>
        <w:t xml:space="preserve"> insight about war as “an affair of chances,” Clausewitz observed that “</w:t>
      </w:r>
      <w:r w:rsidRPr="00352D0D">
        <w:rPr>
          <w:rStyle w:val="StyleUnderline"/>
          <w:sz w:val="26"/>
          <w:szCs w:val="26"/>
        </w:rPr>
        <w:t>war is the realm of uncertainty</w:t>
      </w:r>
      <w:r w:rsidRPr="00352D0D">
        <w:rPr>
          <w:sz w:val="16"/>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versa.¶ </w:t>
      </w:r>
      <w:r w:rsidRPr="00352D0D">
        <w:rPr>
          <w:rStyle w:val="StyleUnderline"/>
          <w:sz w:val="26"/>
          <w:szCs w:val="26"/>
        </w:rPr>
        <w:t>The advent of disruptive weapons that promise “shock and awe” makes the fog and uncertainty even worse</w:t>
      </w:r>
      <w:r w:rsidRPr="00352D0D">
        <w:rPr>
          <w:sz w:val="16"/>
          <w:szCs w:val="26"/>
        </w:rPr>
        <w:t xml:space="preserve">. </w:t>
      </w:r>
      <w:r w:rsidRPr="00352D0D">
        <w:rPr>
          <w:rStyle w:val="StyleUnderline"/>
          <w:sz w:val="26"/>
          <w:szCs w:val="26"/>
        </w:rPr>
        <w:t>With attacks on command-and-control systems, enemies can paralyze a nation’s military command</w:t>
      </w:r>
      <w:r w:rsidRPr="00352D0D">
        <w:rPr>
          <w:sz w:val="16"/>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remarked.¶ </w:t>
      </w:r>
      <w:r w:rsidRPr="00352D0D">
        <w:rPr>
          <w:rStyle w:val="StyleUnderline"/>
          <w:sz w:val="26"/>
          <w:szCs w:val="26"/>
        </w:rPr>
        <w:t>Antisatellite weapons are one accelerant that military planners expect to play a big role in any U.S.-China conflict</w:t>
      </w:r>
      <w:r w:rsidRPr="00352D0D">
        <w:rPr>
          <w:sz w:val="16"/>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capabilities in less dramatic fashion. Satellites provide a crucial link in almost every U.S. military endeavor, from early warning of ballistic-missile launches and providing imagery and weather forecasts to planning operations. Global positioning satellites put the “precision” in almost all the military’s precision-guided munitions and allow ships, planes and ground units to know where they are on the battlefield. The United States depends on this technology more than any of its competitors, making it a perfect target for </w:t>
      </w:r>
      <w:r w:rsidRPr="00352D0D">
        <w:rPr>
          <w:sz w:val="16"/>
          <w:szCs w:val="26"/>
        </w:rPr>
        <w:lastRenderedPageBreak/>
        <w:t xml:space="preserve">Chinese military planners.¶ ¶ </w:t>
      </w:r>
      <w:r w:rsidRPr="00352D0D">
        <w:rPr>
          <w:rStyle w:val="StyleUnderline"/>
          <w:sz w:val="26"/>
          <w:szCs w:val="26"/>
        </w:rPr>
        <w:t>Cyberspace provides even more opportunities for disruptive technological transformations that</w:t>
      </w:r>
      <w:r w:rsidRPr="00352D0D">
        <w:rPr>
          <w:sz w:val="16"/>
          <w:szCs w:val="26"/>
        </w:rPr>
        <w:t xml:space="preserve"> could provide a decisive advantage, on the one hand, but might also </w:t>
      </w:r>
      <w:r w:rsidRPr="00352D0D">
        <w:rPr>
          <w:rStyle w:val="StyleUnderline"/>
          <w:sz w:val="26"/>
          <w:szCs w:val="26"/>
        </w:rPr>
        <w:t>risk uncontrolled escalation</w:t>
      </w:r>
      <w:r w:rsidRPr="00352D0D">
        <w:rPr>
          <w:sz w:val="16"/>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Agency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attacker.¶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miscalculation.¶ </w:t>
      </w:r>
      <w:r w:rsidRPr="00352D0D">
        <w:rPr>
          <w:rStyle w:val="StyleUnderline"/>
          <w:sz w:val="26"/>
          <w:szCs w:val="26"/>
        </w:rPr>
        <w:t xml:space="preserve">While both the </w:t>
      </w:r>
      <w:r w:rsidRPr="00352D0D">
        <w:rPr>
          <w:rStyle w:val="Emphasis"/>
          <w:sz w:val="26"/>
          <w:szCs w:val="26"/>
        </w:rPr>
        <w:t>U</w:t>
      </w:r>
      <w:r w:rsidRPr="00352D0D">
        <w:rPr>
          <w:sz w:val="16"/>
          <w:szCs w:val="26"/>
        </w:rPr>
        <w:t xml:space="preserve">nited </w:t>
      </w:r>
      <w:r w:rsidRPr="00352D0D">
        <w:rPr>
          <w:rStyle w:val="Emphasis"/>
          <w:sz w:val="26"/>
          <w:szCs w:val="26"/>
        </w:rPr>
        <w:t>S</w:t>
      </w:r>
      <w:r w:rsidRPr="00352D0D">
        <w:rPr>
          <w:sz w:val="16"/>
          <w:szCs w:val="26"/>
        </w:rPr>
        <w:t xml:space="preserve">tates </w:t>
      </w:r>
      <w:r w:rsidRPr="00352D0D">
        <w:rPr>
          <w:rStyle w:val="StyleUnderline"/>
          <w:sz w:val="26"/>
          <w:szCs w:val="26"/>
        </w:rPr>
        <w:t xml:space="preserve">and China now have </w:t>
      </w:r>
      <w:r w:rsidRPr="00352D0D">
        <w:rPr>
          <w:rStyle w:val="Emphasis"/>
          <w:sz w:val="26"/>
          <w:szCs w:val="26"/>
        </w:rPr>
        <w:t>nuc</w:t>
      </w:r>
      <w:r w:rsidRPr="00352D0D">
        <w:rPr>
          <w:rStyle w:val="StyleUnderline"/>
          <w:sz w:val="26"/>
          <w:szCs w:val="26"/>
        </w:rPr>
        <w:t xml:space="preserve">lear </w:t>
      </w:r>
      <w:r w:rsidRPr="00352D0D">
        <w:rPr>
          <w:rStyle w:val="Emphasis"/>
          <w:sz w:val="26"/>
          <w:szCs w:val="26"/>
        </w:rPr>
        <w:t>arsenals</w:t>
      </w:r>
      <w:r w:rsidRPr="00352D0D">
        <w:rPr>
          <w:rStyle w:val="StyleUnderline"/>
          <w:sz w:val="26"/>
          <w:szCs w:val="26"/>
        </w:rPr>
        <w:t xml:space="preserve"> that could survive the other’s first strike and still allow for retaliation, neither can be sure its cyber arsenals could withstand a serious </w:t>
      </w:r>
      <w:r w:rsidRPr="00352D0D">
        <w:rPr>
          <w:rStyle w:val="Emphasis"/>
          <w:sz w:val="26"/>
          <w:szCs w:val="26"/>
        </w:rPr>
        <w:t>cyber assault</w:t>
      </w:r>
      <w:r w:rsidRPr="00352D0D">
        <w:rPr>
          <w:sz w:val="16"/>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352D0D">
        <w:rPr>
          <w:rStyle w:val="StyleUnderline"/>
          <w:sz w:val="26"/>
          <w:szCs w:val="26"/>
        </w:rPr>
        <w:t xml:space="preserve">This creates a dangerous </w:t>
      </w:r>
      <w:r w:rsidRPr="00352D0D">
        <w:rPr>
          <w:rStyle w:val="Emphasis"/>
          <w:sz w:val="26"/>
          <w:szCs w:val="26"/>
        </w:rPr>
        <w:t>use-it-or-lose-it dynamic</w:t>
      </w:r>
      <w:r w:rsidRPr="00352D0D">
        <w:rPr>
          <w:sz w:val="16"/>
          <w:szCs w:val="26"/>
        </w:rPr>
        <w:t xml:space="preserve"> </w:t>
      </w:r>
      <w:r w:rsidRPr="00352D0D">
        <w:rPr>
          <w:rStyle w:val="StyleUnderline"/>
          <w:sz w:val="26"/>
          <w:szCs w:val="26"/>
        </w:rPr>
        <w:t>in which each side has an incentive to attack key links in the other’s computer networks before their capabilities are disabled</w:t>
      </w:r>
      <w:r w:rsidRPr="00352D0D">
        <w:rPr>
          <w:sz w:val="16"/>
          <w:szCs w:val="26"/>
        </w:rPr>
        <w:t xml:space="preserve">.¶ Compared with the bluntest instruments of war, especially nuclear bombs, </w:t>
      </w:r>
      <w:r w:rsidRPr="00352D0D">
        <w:rPr>
          <w:rStyle w:val="StyleUnderline"/>
          <w:sz w:val="26"/>
          <w:szCs w:val="26"/>
        </w:rPr>
        <w:t>cyberweapons seem to offer the promise of subtlety and precision</w:t>
      </w:r>
      <w:r w:rsidRPr="00352D0D">
        <w:rPr>
          <w:sz w:val="16"/>
          <w:szCs w:val="26"/>
        </w:rPr>
        <w:t xml:space="preserve">. </w:t>
      </w:r>
      <w:r w:rsidRPr="00352D0D">
        <w:rPr>
          <w:rStyle w:val="StyleUnderline"/>
          <w:sz w:val="26"/>
          <w:szCs w:val="26"/>
        </w:rPr>
        <w:t>But this promise is illusory</w:t>
      </w:r>
      <w:r w:rsidRPr="00352D0D">
        <w:rPr>
          <w:sz w:val="16"/>
          <w:szCs w:val="26"/>
        </w:rPr>
        <w:t xml:space="preserve">. Increased connectivity among systems and devices creates a domino effect. </w:t>
      </w:r>
      <w:r w:rsidRPr="00352D0D">
        <w:rPr>
          <w:rStyle w:val="StyleUnderline"/>
          <w:sz w:val="26"/>
          <w:szCs w:val="26"/>
        </w:rPr>
        <w:t>Unable to determine how the hacking of one system may affect others, attackers would find it difficult to narrowly tailor the effects of their operation and avoid unintended escalation</w:t>
      </w:r>
      <w:r w:rsidRPr="00352D0D">
        <w:rPr>
          <w:sz w:val="16"/>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rapidly.¶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change.¶ Given these background conditions, potential sparks can be frighteningly mundane. Escalation can occur rapidly. The following three scenarios show just how easily the United States and China can stumble into a war that each side hopes to avoid.¶ ¶ CURRENTLY, </w:t>
      </w:r>
      <w:r w:rsidRPr="00352D0D">
        <w:rPr>
          <w:rStyle w:val="StyleUnderline"/>
          <w:sz w:val="26"/>
          <w:szCs w:val="26"/>
        </w:rPr>
        <w:t>AMERICAN</w:t>
      </w:r>
      <w:r w:rsidRPr="00352D0D">
        <w:rPr>
          <w:sz w:val="16"/>
          <w:szCs w:val="26"/>
        </w:rPr>
        <w:t xml:space="preserve"> and allied </w:t>
      </w:r>
      <w:r w:rsidRPr="00352D0D">
        <w:rPr>
          <w:rStyle w:val="StyleUnderline"/>
          <w:sz w:val="26"/>
          <w:szCs w:val="26"/>
        </w:rPr>
        <w:t>warships and aircraft are operating in greater proximity to their Chinese counterparts than ever before. U.S. Navy guided-missile destroyers periodically conduct</w:t>
      </w:r>
      <w:r w:rsidRPr="00352D0D">
        <w:rPr>
          <w:sz w:val="16"/>
          <w:szCs w:val="26"/>
        </w:rPr>
        <w:t xml:space="preserve"> </w:t>
      </w:r>
      <w:r w:rsidRPr="00352D0D">
        <w:rPr>
          <w:rStyle w:val="Emphasis"/>
          <w:sz w:val="26"/>
          <w:szCs w:val="26"/>
        </w:rPr>
        <w:t>f</w:t>
      </w:r>
      <w:r w:rsidRPr="00352D0D">
        <w:rPr>
          <w:sz w:val="16"/>
          <w:szCs w:val="26"/>
        </w:rPr>
        <w:t>reedom-</w:t>
      </w:r>
      <w:r w:rsidRPr="00352D0D">
        <w:rPr>
          <w:rStyle w:val="Emphasis"/>
          <w:sz w:val="26"/>
          <w:szCs w:val="26"/>
        </w:rPr>
        <w:t>o</w:t>
      </w:r>
      <w:r w:rsidRPr="00352D0D">
        <w:rPr>
          <w:sz w:val="16"/>
          <w:szCs w:val="26"/>
        </w:rPr>
        <w:t>f-</w:t>
      </w:r>
      <w:r w:rsidRPr="00352D0D">
        <w:rPr>
          <w:rStyle w:val="Emphasis"/>
          <w:sz w:val="26"/>
          <w:szCs w:val="26"/>
        </w:rPr>
        <w:t>n</w:t>
      </w:r>
      <w:r w:rsidRPr="00352D0D">
        <w:rPr>
          <w:sz w:val="16"/>
          <w:szCs w:val="26"/>
        </w:rPr>
        <w:t xml:space="preserve">avigation </w:t>
      </w:r>
      <w:r w:rsidRPr="00352D0D">
        <w:rPr>
          <w:rStyle w:val="Emphasis"/>
          <w:sz w:val="26"/>
          <w:szCs w:val="26"/>
        </w:rPr>
        <w:t>op</w:t>
      </w:r>
      <w:r w:rsidRPr="00352D0D">
        <w:rPr>
          <w:sz w:val="16"/>
          <w:szCs w:val="26"/>
        </w:rPr>
        <w:t>eration</w:t>
      </w:r>
      <w:r w:rsidRPr="00352D0D">
        <w:rPr>
          <w:rStyle w:val="Emphasis"/>
          <w:sz w:val="26"/>
          <w:szCs w:val="26"/>
        </w:rPr>
        <w:t>s</w:t>
      </w:r>
      <w:r w:rsidRPr="00352D0D">
        <w:rPr>
          <w:sz w:val="16"/>
          <w:szCs w:val="26"/>
        </w:rPr>
        <w:t xml:space="preserve"> </w:t>
      </w:r>
      <w:r w:rsidRPr="00352D0D">
        <w:rPr>
          <w:rStyle w:val="StyleUnderline"/>
          <w:sz w:val="26"/>
          <w:szCs w:val="26"/>
        </w:rPr>
        <w:t>near Chinese-controlled islands in the disputed waters of the</w:t>
      </w:r>
      <w:r w:rsidRPr="00352D0D">
        <w:rPr>
          <w:sz w:val="16"/>
          <w:szCs w:val="26"/>
        </w:rPr>
        <w:t xml:space="preserve"> </w:t>
      </w:r>
      <w:r w:rsidRPr="00352D0D">
        <w:rPr>
          <w:rStyle w:val="Emphasis"/>
          <w:sz w:val="26"/>
          <w:szCs w:val="26"/>
        </w:rPr>
        <w:t>S</w:t>
      </w:r>
      <w:r w:rsidRPr="00352D0D">
        <w:rPr>
          <w:sz w:val="16"/>
          <w:szCs w:val="26"/>
        </w:rPr>
        <w:t xml:space="preserve">outh </w:t>
      </w:r>
      <w:r w:rsidRPr="00352D0D">
        <w:rPr>
          <w:rStyle w:val="Emphasis"/>
          <w:sz w:val="26"/>
          <w:szCs w:val="26"/>
        </w:rPr>
        <w:t>C</w:t>
      </w:r>
      <w:r w:rsidRPr="00352D0D">
        <w:rPr>
          <w:sz w:val="16"/>
          <w:szCs w:val="26"/>
        </w:rPr>
        <w:t xml:space="preserve">hina </w:t>
      </w:r>
      <w:r w:rsidRPr="00352D0D">
        <w:rPr>
          <w:rStyle w:val="Emphasis"/>
          <w:sz w:val="26"/>
          <w:szCs w:val="26"/>
        </w:rPr>
        <w:t>S</w:t>
      </w:r>
      <w:r w:rsidRPr="00352D0D">
        <w:rPr>
          <w:sz w:val="16"/>
          <w:szCs w:val="26"/>
        </w:rPr>
        <w:t xml:space="preserve">ea.¶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board.¶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w:t>
      </w:r>
      <w:r w:rsidRPr="00352D0D">
        <w:rPr>
          <w:sz w:val="16"/>
          <w:szCs w:val="26"/>
        </w:rPr>
        <w:lastRenderedPageBreak/>
        <w:t xml:space="preserve">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Philippines?¶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escalation.¶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aggressively.¶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w:t>
      </w:r>
      <w:proofErr w:type="spellStart"/>
      <w:r w:rsidRPr="00352D0D">
        <w:rPr>
          <w:sz w:val="16"/>
          <w:szCs w:val="26"/>
        </w:rPr>
        <w:t>antiship</w:t>
      </w:r>
      <w:proofErr w:type="spellEnd"/>
      <w:r w:rsidRPr="00352D0D">
        <w:rPr>
          <w:sz w:val="16"/>
          <w:szCs w:val="26"/>
        </w:rPr>
        <w:t xml:space="preserve"> missiles. The missiles hit their intended target, killing hundreds of American sailors and sinking the ship. Those who escape are now stranded in small lifeboats.¶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response, since these islands were directly responsible for the sinking of the destroyer. Furthermore, eliminating these military bases will allow U.S. ships to rescue the sailors stranded nearby. Most important, such an action would target only China’s artificial islands, leaving its mainland untouched.¶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Xi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Xi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down.¶ But from the American perspective, these “blinding” attacks are indistinguishable from the first stage of a coordinated attack on the U.S. aircraft carrier and its strike group sailing from Japan—an event for which the PLA has spent decades developing its “carrier-killer” </w:t>
      </w:r>
      <w:proofErr w:type="spellStart"/>
      <w:r w:rsidRPr="00352D0D">
        <w:rPr>
          <w:sz w:val="16"/>
          <w:szCs w:val="26"/>
        </w:rPr>
        <w:t>antiship</w:t>
      </w:r>
      <w:proofErr w:type="spellEnd"/>
      <w:r w:rsidRPr="00352D0D">
        <w:rPr>
          <w:sz w:val="16"/>
          <w:szCs w:val="26"/>
        </w:rPr>
        <w:t xml:space="preserve">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Battle.¶ Using those assets still operational after the Chinese attack, the United States military begins destroying China’s “kill chains,” the various satellite and surveillance systems that allow Beijing to accurately target American carriers with its </w:t>
      </w:r>
      <w:proofErr w:type="spellStart"/>
      <w:r w:rsidRPr="00352D0D">
        <w:rPr>
          <w:sz w:val="16"/>
          <w:szCs w:val="26"/>
        </w:rPr>
        <w:t>antiship</w:t>
      </w:r>
      <w:proofErr w:type="spellEnd"/>
      <w:r w:rsidRPr="00352D0D">
        <w:rPr>
          <w:sz w:val="16"/>
          <w:szCs w:val="26"/>
        </w:rPr>
        <w:t xml:space="preserve"> missiles. It also launches massive cruise missile and stealth bomber attacks on PLA missile sites and air bases on the Chinese mainland, which could at any moment be used to sink U.S. vessels anywhere within the first island chain.¶ The attacks provoke exactly what they intended to avoid. Its mainland now under attack, and the targeting systems needed to operate China’s </w:t>
      </w:r>
      <w:proofErr w:type="spellStart"/>
      <w:r w:rsidRPr="00352D0D">
        <w:rPr>
          <w:sz w:val="16"/>
          <w:szCs w:val="26"/>
        </w:rPr>
        <w:t>antiship</w:t>
      </w:r>
      <w:proofErr w:type="spellEnd"/>
      <w:r w:rsidRPr="00352D0D">
        <w:rPr>
          <w:sz w:val="16"/>
          <w:szCs w:val="26"/>
        </w:rPr>
        <w:t xml:space="preserve">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fire.¶ ¶ IF TAIWAN were an independent nation, it would be among the most successful countries in the world. Its hardworking population of twenty-three million has developed a market economy twice the size of the Philippines, Thailand or Vietnam. Although many in Taiwan want independence, China views it as a province. Beijing is prepared to do whatever it takes to keep Taipei from asserting its sovereignty. No other country has been prepared to fight China over the matter.¶ Suppose, however, that the Chinese government were to substantially increase repression at home, including in Hong Kong, where China promised to maintain considerable autonomy and 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protests.¶ The ensuing violence shocks the Taiwanese, particularly the younger generation. Pro-independence and anti-Beijing </w:t>
      </w:r>
      <w:r w:rsidRPr="00352D0D">
        <w:rPr>
          <w:sz w:val="16"/>
          <w:szCs w:val="26"/>
        </w:rPr>
        <w:lastRenderedPageBreak/>
        <w:t xml:space="preserve">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invasion.¶ This is a major break from the long-standing U.S. policy of “strategic ambiguity” on the issue, and the Taiwanese president interprets it as tacit endorsement of a move toward independence. In an interview with the New York Times ,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Taiwan.¶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w:t>
      </w:r>
      <w:proofErr w:type="spellStart"/>
      <w:r w:rsidRPr="00352D0D">
        <w:rPr>
          <w:sz w:val="16"/>
          <w:szCs w:val="26"/>
        </w:rPr>
        <w:t>antiship</w:t>
      </w:r>
      <w:proofErr w:type="spellEnd"/>
      <w:r w:rsidRPr="00352D0D">
        <w:rPr>
          <w:sz w:val="16"/>
          <w:szCs w:val="26"/>
        </w:rPr>
        <w:t xml:space="preserve"> ballistic missiles would now pose a serious threat to any U.S. carriers moving into the area, and the American public has little stomach for another war.¶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w:t>
      </w:r>
      <w:proofErr w:type="spellStart"/>
      <w:r w:rsidRPr="00352D0D">
        <w:rPr>
          <w:sz w:val="16"/>
          <w:szCs w:val="26"/>
        </w:rPr>
        <w:t>antiship</w:t>
      </w:r>
      <w:proofErr w:type="spellEnd"/>
      <w:r w:rsidRPr="00352D0D">
        <w:rPr>
          <w:sz w:val="16"/>
          <w:szCs w:val="26"/>
        </w:rPr>
        <w:t xml:space="preserve"> missile—ostensibly fired as part of ongoing test barrages—sinks the USS John P. Murtha , an amphibious transport dock ship acting as an escort to civilian shipping. All of the nearly eight hundred sailors and marines aboard are killed—more than the United States lost in the first year of the Iraq War.¶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w:t>
      </w:r>
      <w:proofErr w:type="spellStart"/>
      <w:r w:rsidRPr="00352D0D">
        <w:rPr>
          <w:sz w:val="16"/>
          <w:szCs w:val="26"/>
        </w:rPr>
        <w:t>antiship</w:t>
      </w:r>
      <w:proofErr w:type="spellEnd"/>
      <w:r w:rsidRPr="00352D0D">
        <w:rPr>
          <w:sz w:val="16"/>
          <w:szCs w:val="26"/>
        </w:rPr>
        <w:t xml:space="preserve"> missile-launch sites on the mainland.¶ Confronted with the sinking of the Murtha, the president accedes to pressure from military and political advisers, and agrees to preemptively strike </w:t>
      </w:r>
      <w:proofErr w:type="spellStart"/>
      <w:r w:rsidRPr="00352D0D">
        <w:rPr>
          <w:sz w:val="16"/>
          <w:szCs w:val="26"/>
        </w:rPr>
        <w:t>antiship</w:t>
      </w:r>
      <w:proofErr w:type="spellEnd"/>
      <w:r w:rsidRPr="00352D0D">
        <w:rPr>
          <w:sz w:val="16"/>
          <w:szCs w:val="26"/>
        </w:rPr>
        <w:t xml:space="preserve">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war.¶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force.¶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through these waters, raising tensions between Beijing and Tokyo and risking a collision that could set off a chain reaction.¶ Consider a scenario that provided the story line for a recent war game designed by the RAND Corporation. A group of Japanese ultranationalists set sail for the </w:t>
      </w:r>
      <w:proofErr w:type="spellStart"/>
      <w:r w:rsidRPr="00352D0D">
        <w:rPr>
          <w:sz w:val="16"/>
          <w:szCs w:val="26"/>
        </w:rPr>
        <w:t>Senkakus</w:t>
      </w:r>
      <w:proofErr w:type="spellEnd"/>
      <w:r w:rsidRPr="00352D0D">
        <w:rPr>
          <w:sz w:val="16"/>
          <w:szCs w:val="26"/>
        </w:rPr>
        <w:t xml:space="preserve"> in small civilian watercraft. On social media, they explain that they are headed for </w:t>
      </w:r>
      <w:proofErr w:type="spellStart"/>
      <w:r w:rsidRPr="00352D0D">
        <w:rPr>
          <w:sz w:val="16"/>
          <w:szCs w:val="26"/>
        </w:rPr>
        <w:t>Kuba</w:t>
      </w:r>
      <w:proofErr w:type="spellEnd"/>
      <w:r w:rsidRPr="00352D0D">
        <w:rPr>
          <w:sz w:val="16"/>
          <w:szCs w:val="26"/>
        </w:rPr>
        <w:t xml:space="preserve">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China.¶ A pileup ensues as both the PLA Navy and the Japan Maritime Self-Defense Force deploy warships and fighter planes to the area. Neither side backs down. To make matters worse, some of the Japanese vessels land amphibious troops to occupy </w:t>
      </w:r>
      <w:proofErr w:type="spellStart"/>
      <w:r w:rsidRPr="00352D0D">
        <w:rPr>
          <w:sz w:val="16"/>
          <w:szCs w:val="26"/>
        </w:rPr>
        <w:t>Kuba</w:t>
      </w:r>
      <w:proofErr w:type="spellEnd"/>
      <w:r w:rsidRPr="00352D0D">
        <w:rPr>
          <w:sz w:val="16"/>
          <w:szCs w:val="26"/>
        </w:rPr>
        <w:t xml:space="preserve">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w:t>
      </w:r>
      <w:proofErr w:type="spellStart"/>
      <w:r w:rsidRPr="00352D0D">
        <w:rPr>
          <w:sz w:val="16"/>
          <w:szCs w:val="26"/>
        </w:rPr>
        <w:t>Senkakus</w:t>
      </w:r>
      <w:proofErr w:type="spellEnd"/>
      <w:r w:rsidRPr="00352D0D">
        <w:rPr>
          <w:sz w:val="16"/>
          <w:szCs w:val="26"/>
        </w:rPr>
        <w:t xml:space="preserve">.¶ As the standoff enters its third </w:t>
      </w:r>
      <w:r w:rsidRPr="00352D0D">
        <w:rPr>
          <w:sz w:val="16"/>
          <w:szCs w:val="26"/>
        </w:rPr>
        <w:lastRenderedPageBreak/>
        <w:t xml:space="preserve">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ugly.¶ They do. The next morning, a Chinese destroyer collides with a Japanese fishing boat in the crowded waters off the </w:t>
      </w:r>
      <w:proofErr w:type="spellStart"/>
      <w:r w:rsidRPr="00352D0D">
        <w:rPr>
          <w:sz w:val="16"/>
          <w:szCs w:val="26"/>
        </w:rPr>
        <w:t>Senkakus</w:t>
      </w:r>
      <w:proofErr w:type="spellEnd"/>
      <w:r w:rsidRPr="00352D0D">
        <w:rPr>
          <w:sz w:val="16"/>
          <w:szCs w:val="26"/>
        </w:rPr>
        <w:t xml:space="preserve">,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w:t>
      </w:r>
      <w:proofErr w:type="spellStart"/>
      <w:r w:rsidRPr="00352D0D">
        <w:rPr>
          <w:sz w:val="16"/>
          <w:szCs w:val="26"/>
        </w:rPr>
        <w:t>Senkakus</w:t>
      </w:r>
      <w:proofErr w:type="spellEnd"/>
      <w:r w:rsidRPr="00352D0D">
        <w:rPr>
          <w:sz w:val="16"/>
          <w:szCs w:val="26"/>
        </w:rPr>
        <w:t xml:space="preserve"> and their headquarters go dark.¶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w:t>
      </w:r>
      <w:proofErr w:type="spellStart"/>
      <w:r w:rsidRPr="00352D0D">
        <w:rPr>
          <w:sz w:val="16"/>
          <w:szCs w:val="26"/>
        </w:rPr>
        <w:t>Senkakus</w:t>
      </w:r>
      <w:proofErr w:type="spellEnd"/>
      <w:r w:rsidRPr="00352D0D">
        <w:rPr>
          <w:sz w:val="16"/>
          <w:szCs w:val="26"/>
        </w:rPr>
        <w:t xml:space="preserve"> with torpedoes. China, Japan and the United States have now fired their opening shots in a three-nation war.¶ But what if it was not the PLA that launched the cyberattack after all? What if it was a carefully timed false-flag operation by Russia, seeking to draw the United States and China into a conflict in order to distract Washington from its wrestling match with Moscow over Ukraine? By the time intelligence agencies around the world learn the truth, it will be too late. The Kremlin has played its hand brilliantly.¶ From the </w:t>
      </w:r>
      <w:proofErr w:type="spellStart"/>
      <w:r w:rsidRPr="00352D0D">
        <w:rPr>
          <w:sz w:val="16"/>
          <w:szCs w:val="26"/>
        </w:rPr>
        <w:t>Senkakus</w:t>
      </w:r>
      <w:proofErr w:type="spellEnd"/>
      <w:r w:rsidRPr="00352D0D">
        <w:rPr>
          <w:sz w:val="16"/>
          <w:szCs w:val="26"/>
        </w:rPr>
        <w:t xml:space="preserve">,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352D0D">
        <w:rPr>
          <w:rStyle w:val="StyleUnderline"/>
          <w:sz w:val="26"/>
          <w:szCs w:val="26"/>
        </w:rPr>
        <w:t>WAR BETWEEN the</w:t>
      </w:r>
      <w:r w:rsidRPr="00352D0D">
        <w:rPr>
          <w:sz w:val="16"/>
          <w:szCs w:val="26"/>
        </w:rPr>
        <w:t xml:space="preserve"> </w:t>
      </w:r>
      <w:r w:rsidRPr="00352D0D">
        <w:rPr>
          <w:rStyle w:val="Emphasis"/>
          <w:sz w:val="26"/>
          <w:szCs w:val="26"/>
        </w:rPr>
        <w:t>U</w:t>
      </w:r>
      <w:r w:rsidRPr="00352D0D">
        <w:rPr>
          <w:sz w:val="16"/>
          <w:szCs w:val="26"/>
        </w:rPr>
        <w:t xml:space="preserve">nited </w:t>
      </w:r>
      <w:r w:rsidRPr="00352D0D">
        <w:rPr>
          <w:rStyle w:val="Emphasis"/>
          <w:sz w:val="26"/>
          <w:szCs w:val="26"/>
        </w:rPr>
        <w:t>S</w:t>
      </w:r>
      <w:r w:rsidRPr="00352D0D">
        <w:rPr>
          <w:sz w:val="16"/>
          <w:szCs w:val="26"/>
        </w:rPr>
        <w:t xml:space="preserve">tates </w:t>
      </w:r>
      <w:r w:rsidRPr="00352D0D">
        <w:rPr>
          <w:rStyle w:val="StyleUnderline"/>
          <w:sz w:val="26"/>
          <w:szCs w:val="26"/>
        </w:rPr>
        <w:t>and</w:t>
      </w:r>
      <w:r w:rsidRPr="00352D0D">
        <w:rPr>
          <w:sz w:val="16"/>
          <w:szCs w:val="26"/>
        </w:rPr>
        <w:t xml:space="preserve"> </w:t>
      </w:r>
      <w:r w:rsidRPr="00352D0D">
        <w:rPr>
          <w:rStyle w:val="Emphasis"/>
          <w:sz w:val="26"/>
          <w:szCs w:val="26"/>
        </w:rPr>
        <w:t>China</w:t>
      </w:r>
      <w:r w:rsidRPr="00352D0D">
        <w:rPr>
          <w:sz w:val="16"/>
          <w:szCs w:val="26"/>
        </w:rPr>
        <w:t xml:space="preserve"> </w:t>
      </w:r>
      <w:r w:rsidRPr="00352D0D">
        <w:rPr>
          <w:rStyle w:val="StyleUnderline"/>
          <w:sz w:val="26"/>
          <w:szCs w:val="26"/>
        </w:rPr>
        <w:t>is not inevitable, but</w:t>
      </w:r>
      <w:r w:rsidRPr="00352D0D">
        <w:rPr>
          <w:sz w:val="16"/>
          <w:szCs w:val="26"/>
        </w:rPr>
        <w:t xml:space="preserve"> it </w:t>
      </w:r>
      <w:r w:rsidRPr="00352D0D">
        <w:rPr>
          <w:rStyle w:val="StyleUnderline"/>
          <w:sz w:val="26"/>
          <w:szCs w:val="26"/>
        </w:rPr>
        <w:t>is certainly possible</w:t>
      </w:r>
      <w:r w:rsidRPr="00352D0D">
        <w:rPr>
          <w:sz w:val="16"/>
          <w:szCs w:val="26"/>
        </w:rPr>
        <w:t xml:space="preserve">. Indeed, as these scenarios illustrate, </w:t>
      </w:r>
      <w:r w:rsidRPr="00352D0D">
        <w:rPr>
          <w:rStyle w:val="StyleUnderline"/>
          <w:sz w:val="26"/>
          <w:szCs w:val="26"/>
        </w:rPr>
        <w:t xml:space="preserve">the </w:t>
      </w:r>
      <w:r w:rsidRPr="00352D0D">
        <w:rPr>
          <w:rStyle w:val="Emphasis"/>
          <w:sz w:val="26"/>
          <w:szCs w:val="26"/>
        </w:rPr>
        <w:t>underlying stress</w:t>
      </w:r>
      <w:r w:rsidRPr="00352D0D">
        <w:rPr>
          <w:rStyle w:val="StyleUnderline"/>
          <w:sz w:val="26"/>
          <w:szCs w:val="26"/>
        </w:rPr>
        <w:t xml:space="preserve"> created by China’s </w:t>
      </w:r>
      <w:r w:rsidRPr="00352D0D">
        <w:rPr>
          <w:rStyle w:val="Emphasis"/>
          <w:sz w:val="26"/>
          <w:szCs w:val="26"/>
        </w:rPr>
        <w:t>disruptive rise</w:t>
      </w:r>
      <w:r w:rsidRPr="00352D0D">
        <w:rPr>
          <w:rStyle w:val="StyleUnderline"/>
          <w:sz w:val="26"/>
          <w:szCs w:val="26"/>
        </w:rPr>
        <w:t xml:space="preserve"> creates conditions in which </w:t>
      </w:r>
      <w:r w:rsidRPr="00352D0D">
        <w:rPr>
          <w:rStyle w:val="Emphasis"/>
          <w:sz w:val="26"/>
          <w:szCs w:val="26"/>
        </w:rPr>
        <w:t>accidental</w:t>
      </w:r>
      <w:r w:rsidRPr="00352D0D">
        <w:rPr>
          <w:rStyle w:val="StyleUnderline"/>
          <w:sz w:val="26"/>
          <w:szCs w:val="26"/>
        </w:rPr>
        <w:t xml:space="preserve">, otherwise inconsequential events could trigger a </w:t>
      </w:r>
      <w:r w:rsidRPr="00352D0D">
        <w:rPr>
          <w:rStyle w:val="Emphasis"/>
          <w:sz w:val="26"/>
          <w:szCs w:val="26"/>
        </w:rPr>
        <w:t>large-scale conflict</w:t>
      </w:r>
      <w:r w:rsidRPr="00352D0D">
        <w:rPr>
          <w:sz w:val="16"/>
          <w:szCs w:val="26"/>
        </w:rPr>
        <w:t xml:space="preserve">. </w:t>
      </w:r>
      <w:r w:rsidRPr="00352D0D">
        <w:rPr>
          <w:rStyle w:val="StyleUnderline"/>
          <w:sz w:val="26"/>
          <w:szCs w:val="26"/>
        </w:rPr>
        <w:t>That outcome is not preordained</w:t>
      </w:r>
      <w:r w:rsidRPr="00352D0D">
        <w:rPr>
          <w:sz w:val="16"/>
          <w:szCs w:val="26"/>
        </w:rPr>
        <w:t xml:space="preserve">: out of the sixteen cases of </w:t>
      </w:r>
      <w:proofErr w:type="spellStart"/>
      <w:r w:rsidRPr="00352D0D">
        <w:rPr>
          <w:sz w:val="16"/>
          <w:szCs w:val="26"/>
        </w:rPr>
        <w:t>Thucydides’s</w:t>
      </w:r>
      <w:proofErr w:type="spellEnd"/>
      <w:r w:rsidRPr="00352D0D">
        <w:rPr>
          <w:sz w:val="16"/>
          <w:szCs w:val="26"/>
        </w:rPr>
        <w:t xml:space="preserve"> Trap over the last five hundred years, war was averted four times. But </w:t>
      </w:r>
      <w:r w:rsidRPr="00352D0D">
        <w:rPr>
          <w:rStyle w:val="StyleUnderline"/>
          <w:sz w:val="26"/>
          <w:szCs w:val="26"/>
        </w:rPr>
        <w:t xml:space="preserve">avoiding war will </w:t>
      </w:r>
      <w:r w:rsidRPr="00352D0D">
        <w:rPr>
          <w:rStyle w:val="Emphasis"/>
          <w:sz w:val="26"/>
          <w:szCs w:val="26"/>
        </w:rPr>
        <w:t>require statecraft</w:t>
      </w:r>
      <w:r w:rsidRPr="00352D0D">
        <w:rPr>
          <w:rStyle w:val="StyleUnderline"/>
          <w:sz w:val="26"/>
          <w:szCs w:val="26"/>
        </w:rPr>
        <w:t xml:space="preserve"> as subtle as that of the British in dealing with a rising America</w:t>
      </w:r>
      <w:r w:rsidRPr="00352D0D">
        <w:rPr>
          <w:sz w:val="16"/>
          <w:szCs w:val="26"/>
        </w:rPr>
        <w:t xml:space="preserve"> a century ago, or the wise men that crafted a Cold War strategy to meet the Soviet Union’s surge without bombs or bullets. </w:t>
      </w:r>
      <w:r w:rsidRPr="00352D0D">
        <w:rPr>
          <w:rStyle w:val="StyleUnderline"/>
          <w:sz w:val="26"/>
          <w:szCs w:val="26"/>
        </w:rPr>
        <w:t>Whether Chinese and American leaders can rise to this challenge is an open question</w:t>
      </w:r>
      <w:r w:rsidRPr="00352D0D">
        <w:rPr>
          <w:sz w:val="16"/>
          <w:szCs w:val="26"/>
        </w:rPr>
        <w:t xml:space="preserve">. What is certain is that </w:t>
      </w:r>
      <w:r w:rsidRPr="00352D0D">
        <w:rPr>
          <w:rStyle w:val="StyleUnderline"/>
          <w:sz w:val="26"/>
          <w:szCs w:val="26"/>
        </w:rPr>
        <w:t xml:space="preserve">the </w:t>
      </w:r>
      <w:r w:rsidRPr="00352D0D">
        <w:rPr>
          <w:rStyle w:val="Emphasis"/>
          <w:sz w:val="26"/>
          <w:szCs w:val="26"/>
        </w:rPr>
        <w:t>fate of the world</w:t>
      </w:r>
      <w:r w:rsidRPr="00352D0D">
        <w:rPr>
          <w:rStyle w:val="StyleUnderline"/>
          <w:sz w:val="26"/>
          <w:szCs w:val="26"/>
        </w:rPr>
        <w:t xml:space="preserve"> rests upon the answer</w:t>
      </w:r>
      <w:r w:rsidRPr="00352D0D">
        <w:rPr>
          <w:sz w:val="16"/>
          <w:szCs w:val="26"/>
        </w:rPr>
        <w:t>.</w:t>
      </w:r>
    </w:p>
    <w:p w14:paraId="6A14B074" w14:textId="77777777" w:rsidR="00441B74" w:rsidRPr="00352D0D" w:rsidRDefault="00441B74" w:rsidP="00441B74">
      <w:pPr>
        <w:pStyle w:val="Heading4"/>
        <w:rPr>
          <w:rFonts w:cs="Calibri"/>
        </w:rPr>
      </w:pPr>
      <w:r w:rsidRPr="00352D0D">
        <w:rPr>
          <w:rFonts w:cs="Calibri"/>
        </w:rPr>
        <w:t>Extinction – nuke war fallout creates Ice Age and mass starvation.</w:t>
      </w:r>
    </w:p>
    <w:p w14:paraId="36C2477B" w14:textId="77777777" w:rsidR="00441B74" w:rsidRPr="00352D0D" w:rsidRDefault="00441B74" w:rsidP="00441B74">
      <w:pPr>
        <w:rPr>
          <w:sz w:val="16"/>
          <w:szCs w:val="26"/>
        </w:rPr>
      </w:pPr>
      <w:r w:rsidRPr="00352D0D">
        <w:rPr>
          <w:sz w:val="16"/>
          <w:szCs w:val="26"/>
        </w:rPr>
        <w:t xml:space="preserve">Steven </w:t>
      </w:r>
      <w:r w:rsidRPr="00352D0D">
        <w:rPr>
          <w:rStyle w:val="StyleUnderline"/>
          <w:b/>
          <w:bCs/>
          <w:sz w:val="26"/>
          <w:szCs w:val="26"/>
        </w:rPr>
        <w:t>Starr 15</w:t>
      </w:r>
      <w:r w:rsidRPr="00352D0D">
        <w:rPr>
          <w:sz w:val="16"/>
          <w:szCs w:val="26"/>
        </w:rPr>
        <w:t xml:space="preserve">. “Nuclear War: An Unrecognized Mass Extinction Event Waiting To Happen.” </w:t>
      </w:r>
      <w:proofErr w:type="spellStart"/>
      <w:r w:rsidRPr="00352D0D">
        <w:rPr>
          <w:sz w:val="16"/>
          <w:szCs w:val="26"/>
        </w:rPr>
        <w:t>Ratical</w:t>
      </w:r>
      <w:proofErr w:type="spellEnd"/>
      <w:r w:rsidRPr="00352D0D">
        <w:rPr>
          <w:sz w:val="16"/>
          <w:szCs w:val="26"/>
        </w:rPr>
        <w:t xml:space="preserve">. March 2015. </w:t>
      </w:r>
      <w:hyperlink r:id="rId38" w:history="1">
        <w:r w:rsidRPr="00352D0D">
          <w:rPr>
            <w:rStyle w:val="Hyperlink"/>
            <w:color w:val="000000"/>
            <w:sz w:val="16"/>
            <w:szCs w:val="26"/>
          </w:rPr>
          <w:t>https://ratical.org/radiation/NuclearExtinction/StevenStarr022815.html</w:t>
        </w:r>
      </w:hyperlink>
      <w:r w:rsidRPr="00352D0D">
        <w:rPr>
          <w:sz w:val="16"/>
          <w:szCs w:val="26"/>
        </w:rPr>
        <w:t xml:space="preserve"> TG</w:t>
      </w:r>
    </w:p>
    <w:p w14:paraId="563CFE64" w14:textId="77777777" w:rsidR="00441B74" w:rsidRPr="00352D0D" w:rsidRDefault="00441B74" w:rsidP="00441B74">
      <w:pPr>
        <w:rPr>
          <w:rStyle w:val="StyleUnderline"/>
          <w:sz w:val="26"/>
          <w:szCs w:val="26"/>
        </w:rPr>
      </w:pPr>
      <w:r w:rsidRPr="00352D0D">
        <w:rPr>
          <w:rStyle w:val="StyleUnderline"/>
          <w:sz w:val="26"/>
          <w:szCs w:val="26"/>
        </w:rPr>
        <w:t>A war fought with 21st century</w:t>
      </w:r>
      <w:r w:rsidRPr="00352D0D">
        <w:rPr>
          <w:sz w:val="16"/>
          <w:szCs w:val="26"/>
        </w:rPr>
        <w:t xml:space="preserve"> strategic </w:t>
      </w:r>
      <w:r w:rsidRPr="00352D0D">
        <w:rPr>
          <w:rStyle w:val="StyleUnderline"/>
          <w:sz w:val="26"/>
          <w:szCs w:val="26"/>
        </w:rPr>
        <w:t>nuclear weapons would be more than just a great catastrophe in human history. If we allow it to happen, such a war would be a mass extinction event that </w:t>
      </w:r>
      <w:hyperlink r:id="rId39" w:history="1">
        <w:r w:rsidRPr="00352D0D">
          <w:rPr>
            <w:rStyle w:val="StyleUnderline"/>
            <w:color w:val="000000"/>
            <w:sz w:val="26"/>
            <w:szCs w:val="26"/>
          </w:rPr>
          <w:t>ends human history</w:t>
        </w:r>
      </w:hyperlink>
      <w:r w:rsidRPr="00352D0D">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352D0D">
        <w:rPr>
          <w:sz w:val="16"/>
          <w:szCs w:val="26"/>
        </w:rPr>
        <w:t xml:space="preserve">But </w:t>
      </w:r>
      <w:r w:rsidRPr="00352D0D">
        <w:rPr>
          <w:rStyle w:val="StyleUnderline"/>
          <w:sz w:val="26"/>
          <w:szCs w:val="26"/>
        </w:rPr>
        <w:t>extinction, by definition, is an event of utter finality, and a nuclear war that could cause human extinction should really be considered as the ultimate criminal act</w:t>
      </w:r>
      <w:r w:rsidRPr="00352D0D">
        <w:rPr>
          <w:sz w:val="16"/>
          <w:szCs w:val="26"/>
        </w:rPr>
        <w:t>. It certainly would be the crime to end all crimes.</w:t>
      </w:r>
      <w:r w:rsidRPr="00352D0D">
        <w:rPr>
          <w:szCs w:val="26"/>
          <w:u w:val="single"/>
        </w:rPr>
        <w:t xml:space="preserve"> </w:t>
      </w:r>
      <w:r w:rsidRPr="00352D0D">
        <w:rPr>
          <w:rStyle w:val="StyleUnderline"/>
          <w:sz w:val="26"/>
          <w:szCs w:val="26"/>
        </w:rPr>
        <w:t xml:space="preserve"> The world’s leading climatologists now tell us that nuclear war threatens our continued existence as a species</w:t>
      </w:r>
      <w:r w:rsidRPr="00352D0D">
        <w:rPr>
          <w:sz w:val="16"/>
          <w:szCs w:val="26"/>
        </w:rPr>
        <w:t xml:space="preserve">. Their </w:t>
      </w:r>
      <w:r w:rsidRPr="00352D0D">
        <w:rPr>
          <w:rStyle w:val="StyleUnderline"/>
          <w:sz w:val="26"/>
          <w:szCs w:val="26"/>
        </w:rPr>
        <w:t xml:space="preserve">studies predict that a large nuclear war, especially one fought with strategic nuclear weapons, would create a post-war environment in which for many years </w:t>
      </w:r>
      <w:r w:rsidRPr="00352D0D">
        <w:rPr>
          <w:rStyle w:val="StyleUnderline"/>
          <w:sz w:val="26"/>
          <w:szCs w:val="26"/>
        </w:rPr>
        <w:lastRenderedPageBreak/>
        <w:t>it would be too cold and dark to even grow food</w:t>
      </w:r>
      <w:r w:rsidRPr="00352D0D">
        <w:rPr>
          <w:sz w:val="16"/>
          <w:szCs w:val="26"/>
        </w:rPr>
        <w:t xml:space="preserve">. Their findings make it clear that </w:t>
      </w:r>
      <w:r w:rsidRPr="00352D0D">
        <w:rPr>
          <w:rStyle w:val="StyleUnderline"/>
          <w:sz w:val="26"/>
          <w:szCs w:val="26"/>
        </w:rPr>
        <w:t xml:space="preserve">not only humans, but most large animals and many other forms of complex life would likely vanish forever in a nuclear darkness </w:t>
      </w:r>
      <w:r w:rsidRPr="00352D0D">
        <w:rPr>
          <w:sz w:val="16"/>
          <w:szCs w:val="26"/>
        </w:rPr>
        <w:t xml:space="preserve">of our own making. </w:t>
      </w:r>
      <w:r w:rsidRPr="00352D0D">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40" w:history="1">
        <w:r w:rsidRPr="00352D0D">
          <w:rPr>
            <w:rStyle w:val="StyleUnderline"/>
            <w:color w:val="000000"/>
            <w:sz w:val="26"/>
            <w:szCs w:val="26"/>
          </w:rPr>
          <w:t>destroy Earth’s protective ozone layer</w:t>
        </w:r>
      </w:hyperlink>
      <w:r w:rsidRPr="00352D0D">
        <w:rPr>
          <w:rStyle w:val="StyleUnderline"/>
          <w:sz w:val="26"/>
          <w:szCs w:val="26"/>
        </w:rPr>
        <w:t> and block most sunlight from reaching Earth’s surface, creating Ice Age weather conditions that would last for decades.</w:t>
      </w:r>
      <w:r w:rsidRPr="00352D0D">
        <w:rPr>
          <w:rStyle w:val="StyleUnderline"/>
          <w:sz w:val="16"/>
          <w:szCs w:val="26"/>
          <w:u w:val="none"/>
        </w:rPr>
        <w:t xml:space="preserve"> </w:t>
      </w:r>
      <w:r w:rsidRPr="00352D0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352D0D">
        <w:rPr>
          <w:rStyle w:val="StyleUnderline"/>
          <w:sz w:val="26"/>
          <w:szCs w:val="26"/>
        </w:rPr>
        <w:t>research</w:t>
      </w:r>
      <w:r w:rsidRPr="00352D0D">
        <w:rPr>
          <w:sz w:val="16"/>
          <w:szCs w:val="26"/>
        </w:rPr>
        <w:t xml:space="preserve"> that </w:t>
      </w:r>
      <w:r w:rsidRPr="00352D0D">
        <w:rPr>
          <w:rStyle w:val="StyleUnderline"/>
          <w:sz w:val="26"/>
          <w:szCs w:val="26"/>
        </w:rPr>
        <w:t>predicts virtually any nuclear war, fought with even a fraction of the operational and deployed nuclear arsenals, will leave the Earth essentially uninhabitable.</w:t>
      </w:r>
    </w:p>
    <w:p w14:paraId="193322F9" w14:textId="541E9241" w:rsidR="00441B74" w:rsidRPr="00352D0D" w:rsidRDefault="00441B74" w:rsidP="00543B0D"/>
    <w:p w14:paraId="572340D9" w14:textId="77777777" w:rsidR="00D91129" w:rsidRPr="00352D0D" w:rsidRDefault="00D91129" w:rsidP="00D91129">
      <w:pPr>
        <w:pStyle w:val="Heading2"/>
      </w:pPr>
      <w:r w:rsidRPr="00352D0D">
        <w:lastRenderedPageBreak/>
        <w:t>5</w:t>
      </w:r>
    </w:p>
    <w:p w14:paraId="7E7BAA82" w14:textId="77777777" w:rsidR="00D91129" w:rsidRPr="00352D0D" w:rsidRDefault="00D91129" w:rsidP="00D91129">
      <w:pPr>
        <w:pStyle w:val="Heading4"/>
      </w:pPr>
      <w:r w:rsidRPr="00352D0D">
        <w:t>CP Text: the United States should</w:t>
      </w:r>
    </w:p>
    <w:p w14:paraId="694929B8" w14:textId="77777777" w:rsidR="00D91129" w:rsidRPr="00352D0D" w:rsidRDefault="00D91129" w:rsidP="00D91129">
      <w:pPr>
        <w:pStyle w:val="Heading4"/>
      </w:pPr>
      <w:r w:rsidRPr="00352D0D">
        <w:t>-invest $25 billion into 25 production lines dedicated solely to COVID-19 vaccines to boost global vaccine production managed by the Biomedical Advanced Research and Development Authority.</w:t>
      </w:r>
    </w:p>
    <w:p w14:paraId="36D278A5" w14:textId="77777777" w:rsidR="00D91129" w:rsidRPr="00352D0D" w:rsidRDefault="00D91129" w:rsidP="00D91129">
      <w:pPr>
        <w:pStyle w:val="Heading4"/>
      </w:pPr>
      <w:r w:rsidRPr="00352D0D">
        <w:t>-distribute 8 billion doses of COVID vaccines using an equitable distribution framework prioritizing developing countries in the Global South.</w:t>
      </w:r>
    </w:p>
    <w:p w14:paraId="436B34FF" w14:textId="77777777" w:rsidR="00D91129" w:rsidRPr="00352D0D" w:rsidRDefault="00D91129" w:rsidP="00D91129">
      <w:pPr>
        <w:pStyle w:val="Heading4"/>
      </w:pPr>
      <w:r w:rsidRPr="00352D0D">
        <w:t xml:space="preserve">The CP solves the </w:t>
      </w:r>
      <w:r w:rsidRPr="00352D0D">
        <w:rPr>
          <w:u w:val="single"/>
        </w:rPr>
        <w:t>entirety</w:t>
      </w:r>
      <w:r w:rsidRPr="00352D0D">
        <w:t xml:space="preserve"> of the case and does it </w:t>
      </w:r>
      <w:r w:rsidRPr="00352D0D">
        <w:rPr>
          <w:u w:val="single"/>
        </w:rPr>
        <w:t>faster</w:t>
      </w:r>
      <w:r w:rsidRPr="00352D0D">
        <w:t>.</w:t>
      </w:r>
    </w:p>
    <w:p w14:paraId="02DCF96D" w14:textId="77777777" w:rsidR="00D91129" w:rsidRPr="00352D0D" w:rsidRDefault="00D91129" w:rsidP="00D91129">
      <w:pPr>
        <w:rPr>
          <w:sz w:val="16"/>
        </w:rPr>
      </w:pPr>
      <w:proofErr w:type="spellStart"/>
      <w:r w:rsidRPr="00352D0D">
        <w:rPr>
          <w:rStyle w:val="Style13ptBold"/>
          <w:u w:val="single"/>
        </w:rPr>
        <w:t>Stankiewicz</w:t>
      </w:r>
      <w:proofErr w:type="spellEnd"/>
      <w:r w:rsidRPr="00352D0D">
        <w:rPr>
          <w:rStyle w:val="Style13ptBold"/>
          <w:u w:val="single"/>
        </w:rPr>
        <w:t xml:space="preserve"> 21</w:t>
      </w:r>
      <w:r w:rsidRPr="00352D0D">
        <w:rPr>
          <w:sz w:val="16"/>
        </w:rPr>
        <w:t xml:space="preserve"> Mike </w:t>
      </w:r>
      <w:proofErr w:type="spellStart"/>
      <w:r w:rsidRPr="00352D0D">
        <w:rPr>
          <w:sz w:val="16"/>
        </w:rPr>
        <w:t>Stankiewicz</w:t>
      </w:r>
      <w:proofErr w:type="spellEnd"/>
      <w:r w:rsidRPr="00352D0D">
        <w:rPr>
          <w:sz w:val="16"/>
        </w:rPr>
        <w:t xml:space="preserve"> 5-6-2021"Opinion: For just $25 billion, the U.S. could jump-start a project to quickly vaccinate the entire world against COVID" </w:t>
      </w:r>
      <w:hyperlink r:id="rId41" w:history="1">
        <w:r w:rsidRPr="00352D0D">
          <w:rPr>
            <w:rStyle w:val="Hyperlink"/>
            <w:sz w:val="16"/>
          </w:rPr>
          <w:t>https://www.marketwatch.com/story/for-just-25-billion-the-u-s-could-jump-start-a-project-to-quickly-vaccinate-the-entire-world-against-covid-11614898552</w:t>
        </w:r>
      </w:hyperlink>
      <w:r w:rsidRPr="00352D0D">
        <w:rPr>
          <w:sz w:val="16"/>
        </w:rPr>
        <w:t xml:space="preserve"> (a press officer in Public Citizen's communication's department, where he focuses on legislative policy and health-orientated advocacy)//Elmer </w:t>
      </w:r>
    </w:p>
    <w:p w14:paraId="72597574" w14:textId="77777777" w:rsidR="00D91129" w:rsidRPr="00352D0D" w:rsidRDefault="00D91129" w:rsidP="00D91129">
      <w:pPr>
        <w:rPr>
          <w:sz w:val="16"/>
        </w:rPr>
      </w:pPr>
      <w:r w:rsidRPr="00352D0D">
        <w:rPr>
          <w:sz w:val="16"/>
        </w:rPr>
        <w:t xml:space="preserve">Despite wealthy countries </w:t>
      </w:r>
      <w:r w:rsidRPr="00352D0D">
        <w:rPr>
          <w:u w:val="single"/>
        </w:rPr>
        <w:t xml:space="preserve">such as the U.S. ramping up COVID-19 vaccination efforts, </w:t>
      </w:r>
      <w:r w:rsidRPr="00352D0D">
        <w:rPr>
          <w:b/>
          <w:u w:val="single"/>
        </w:rPr>
        <w:t>it</w:t>
      </w:r>
      <w:r w:rsidRPr="00352D0D">
        <w:rPr>
          <w:u w:val="single"/>
        </w:rPr>
        <w:t xml:space="preserve"> still </w:t>
      </w:r>
      <w:r w:rsidRPr="00352D0D">
        <w:rPr>
          <w:b/>
          <w:u w:val="single"/>
        </w:rPr>
        <w:t>may</w:t>
      </w:r>
      <w:r w:rsidRPr="00352D0D">
        <w:rPr>
          <w:u w:val="single"/>
        </w:rPr>
        <w:t xml:space="preserve"> </w:t>
      </w:r>
      <w:r w:rsidRPr="00352D0D">
        <w:rPr>
          <w:b/>
          <w:u w:val="single"/>
        </w:rPr>
        <w:t>take years to vaccinate the world</w:t>
      </w:r>
      <w:r w:rsidRPr="00352D0D">
        <w:rPr>
          <w:u w:val="single"/>
        </w:rPr>
        <w:t xml:space="preserve">, especially poorer countries, and the economic and humanitarian impacts could be devastating. But </w:t>
      </w:r>
      <w:r w:rsidRPr="00352D0D">
        <w:rPr>
          <w:b/>
          <w:u w:val="single"/>
        </w:rPr>
        <w:t>an injection of</w:t>
      </w:r>
      <w:r w:rsidRPr="00352D0D">
        <w:rPr>
          <w:u w:val="single"/>
        </w:rPr>
        <w:t xml:space="preserve"> </w:t>
      </w:r>
      <w:r w:rsidRPr="00352D0D">
        <w:rPr>
          <w:b/>
          <w:u w:val="single"/>
        </w:rPr>
        <w:t>just $25 billion</w:t>
      </w:r>
      <w:r w:rsidRPr="00352D0D">
        <w:rPr>
          <w:u w:val="single"/>
        </w:rPr>
        <w:t xml:space="preserve"> </w:t>
      </w:r>
      <w:r w:rsidRPr="00352D0D">
        <w:rPr>
          <w:b/>
          <w:u w:val="single"/>
        </w:rPr>
        <w:t>into global vaccine production efforts by the U.S.</w:t>
      </w:r>
      <w:r w:rsidRPr="00352D0D">
        <w:rPr>
          <w:u w:val="single"/>
        </w:rPr>
        <w:t xml:space="preserve"> government </w:t>
      </w:r>
      <w:r w:rsidRPr="00352D0D">
        <w:rPr>
          <w:b/>
          <w:u w:val="single"/>
          <w:bdr w:val="single" w:sz="4" w:space="0" w:color="auto"/>
        </w:rPr>
        <w:t>could save millions of lives</w:t>
      </w:r>
      <w:r w:rsidRPr="00352D0D">
        <w:rPr>
          <w:u w:val="single"/>
        </w:rPr>
        <w:t xml:space="preserve"> and help prevent economic disaster.</w:t>
      </w:r>
      <w:r w:rsidRPr="00352D0D">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352D0D">
        <w:rPr>
          <w:u w:val="single"/>
        </w:rPr>
        <w:t>No country can be left behind in this global pandemic, and the U.S. is in a unique position to make sure every country gets the ample amount of vaccines they need</w:t>
      </w:r>
      <w:r w:rsidRPr="00352D0D">
        <w:rPr>
          <w:sz w:val="16"/>
        </w:rPr>
        <w:t xml:space="preserve">. </w:t>
      </w:r>
      <w:r w:rsidRPr="00352D0D">
        <w:rPr>
          <w:b/>
          <w:bCs/>
          <w:u w:val="single"/>
        </w:rPr>
        <w:t>Public Citizen research has found that just a $25 billion investment in COVID-19 vaccine production by the U.S. government would produce enough vaccine for developing countries, potentially shaving years from the global pandemic</w:t>
      </w:r>
      <w:r w:rsidRPr="00352D0D">
        <w:rPr>
          <w:sz w:val="16"/>
        </w:rPr>
        <w:t xml:space="preserve">. </w:t>
      </w:r>
      <w:r w:rsidRPr="00352D0D">
        <w:rPr>
          <w:u w:val="single"/>
        </w:rPr>
        <w:t xml:space="preserve">Public Citizen estimates that </w:t>
      </w:r>
      <w:r w:rsidRPr="00352D0D">
        <w:rPr>
          <w:b/>
          <w:u w:val="single"/>
        </w:rPr>
        <w:t>8 billion doses of</w:t>
      </w:r>
      <w:r w:rsidRPr="00352D0D">
        <w:rPr>
          <w:u w:val="single"/>
        </w:rPr>
        <w:t xml:space="preserve"> National Institutes of Health-</w:t>
      </w:r>
      <w:proofErr w:type="spellStart"/>
      <w:r w:rsidRPr="00352D0D">
        <w:rPr>
          <w:b/>
          <w:u w:val="single"/>
        </w:rPr>
        <w:t>Moderna</w:t>
      </w:r>
      <w:proofErr w:type="spellEnd"/>
      <w:r w:rsidRPr="00352D0D">
        <w:rPr>
          <w:b/>
          <w:u w:val="single"/>
        </w:rPr>
        <w:t xml:space="preserve"> MRNA</w:t>
      </w:r>
      <w:r w:rsidRPr="00352D0D">
        <w:rPr>
          <w:u w:val="single"/>
        </w:rPr>
        <w:t xml:space="preserve">, +1.98% vaccine can be </w:t>
      </w:r>
      <w:r w:rsidRPr="00352D0D">
        <w:rPr>
          <w:b/>
          <w:u w:val="single"/>
        </w:rPr>
        <w:t>produced</w:t>
      </w:r>
      <w:r w:rsidRPr="00352D0D">
        <w:rPr>
          <w:u w:val="single"/>
        </w:rPr>
        <w:t xml:space="preserve"> </w:t>
      </w:r>
      <w:r w:rsidRPr="00352D0D">
        <w:rPr>
          <w:b/>
          <w:u w:val="single"/>
        </w:rPr>
        <w:t>for</w:t>
      </w:r>
      <w:r w:rsidRPr="00352D0D">
        <w:rPr>
          <w:u w:val="single"/>
        </w:rPr>
        <w:t xml:space="preserve"> just over </w:t>
      </w:r>
      <w:r w:rsidRPr="00352D0D">
        <w:rPr>
          <w:b/>
          <w:u w:val="single"/>
        </w:rPr>
        <w:t>$3 per dose</w:t>
      </w:r>
      <w:r w:rsidRPr="00352D0D">
        <w:rPr>
          <w:u w:val="single"/>
        </w:rPr>
        <w:t xml:space="preserve">. To bolster production and supply the necessary 8 billion doses, it would take </w:t>
      </w:r>
      <w:r w:rsidRPr="00352D0D">
        <w:rPr>
          <w:b/>
          <w:u w:val="single"/>
        </w:rPr>
        <w:t>$1.9 billion to fund</w:t>
      </w:r>
      <w:r w:rsidRPr="00352D0D">
        <w:rPr>
          <w:u w:val="single"/>
        </w:rPr>
        <w:t xml:space="preserve"> the necessary </w:t>
      </w:r>
      <w:r w:rsidRPr="00352D0D">
        <w:rPr>
          <w:b/>
          <w:u w:val="single"/>
        </w:rPr>
        <w:t>25 production lines</w:t>
      </w:r>
      <w:r w:rsidRPr="00352D0D">
        <w:rPr>
          <w:u w:val="single"/>
        </w:rPr>
        <w:t xml:space="preserve">. Another </w:t>
      </w:r>
      <w:r w:rsidRPr="00352D0D">
        <w:rPr>
          <w:b/>
          <w:u w:val="single"/>
        </w:rPr>
        <w:t>$19 billion</w:t>
      </w:r>
      <w:r w:rsidRPr="00352D0D">
        <w:rPr>
          <w:u w:val="single"/>
        </w:rPr>
        <w:t xml:space="preserve"> would pay </w:t>
      </w:r>
      <w:r w:rsidRPr="00352D0D">
        <w:rPr>
          <w:b/>
          <w:u w:val="single"/>
        </w:rPr>
        <w:t>for materials and labor</w:t>
      </w:r>
      <w:r w:rsidRPr="00352D0D">
        <w:rPr>
          <w:u w:val="single"/>
        </w:rPr>
        <w:t xml:space="preserve">, and </w:t>
      </w:r>
      <w:r w:rsidRPr="00352D0D">
        <w:rPr>
          <w:b/>
          <w:u w:val="single"/>
        </w:rPr>
        <w:t>$3 billion</w:t>
      </w:r>
      <w:r w:rsidRPr="00352D0D">
        <w:rPr>
          <w:u w:val="single"/>
        </w:rPr>
        <w:t xml:space="preserve"> would </w:t>
      </w:r>
      <w:r w:rsidRPr="00352D0D">
        <w:rPr>
          <w:b/>
          <w:u w:val="single"/>
        </w:rPr>
        <w:t>compensate</w:t>
      </w:r>
      <w:r w:rsidRPr="00352D0D">
        <w:rPr>
          <w:u w:val="single"/>
        </w:rPr>
        <w:t xml:space="preserve"> </w:t>
      </w:r>
      <w:proofErr w:type="spellStart"/>
      <w:r w:rsidRPr="00352D0D">
        <w:rPr>
          <w:b/>
          <w:u w:val="single"/>
        </w:rPr>
        <w:t>Moderna</w:t>
      </w:r>
      <w:proofErr w:type="spellEnd"/>
      <w:r w:rsidRPr="00352D0D">
        <w:rPr>
          <w:u w:val="single"/>
        </w:rPr>
        <w:t xml:space="preserve"> </w:t>
      </w:r>
      <w:r w:rsidRPr="00352D0D">
        <w:rPr>
          <w:b/>
          <w:u w:val="single"/>
          <w:bdr w:val="single" w:sz="4" w:space="0" w:color="auto"/>
        </w:rPr>
        <w:t>for making technology available to manufacturers</w:t>
      </w:r>
      <w:r w:rsidRPr="00352D0D">
        <w:rPr>
          <w:u w:val="single"/>
        </w:rPr>
        <w:t xml:space="preserve"> in other countries</w:t>
      </w:r>
      <w:r w:rsidRPr="00352D0D">
        <w:rPr>
          <w:sz w:val="16"/>
        </w:rPr>
        <w:t xml:space="preserve">. An additional </w:t>
      </w:r>
      <w:r w:rsidRPr="00352D0D">
        <w:rPr>
          <w:u w:val="single"/>
        </w:rPr>
        <w:t xml:space="preserve">$500 million would cover costs to staff and run </w:t>
      </w:r>
      <w:r w:rsidRPr="00352D0D">
        <w:rPr>
          <w:b/>
          <w:bCs/>
          <w:u w:val="single"/>
        </w:rPr>
        <w:t>a rapid-response federal program that provides technical assistance and facilitates technology transfer to manufacturers and works with the WHO’s technology hub.</w:t>
      </w:r>
      <w:r w:rsidRPr="00352D0D">
        <w:rPr>
          <w:b/>
          <w:bCs/>
          <w:sz w:val="16"/>
        </w:rPr>
        <w:t xml:space="preserve"> </w:t>
      </w:r>
      <w:r w:rsidRPr="00352D0D">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352D0D">
        <w:rPr>
          <w:u w:val="single"/>
        </w:rPr>
        <w:t xml:space="preserve">also </w:t>
      </w:r>
      <w:r w:rsidRPr="00352D0D">
        <w:rPr>
          <w:b/>
          <w:u w:val="single"/>
        </w:rPr>
        <w:t>designate</w:t>
      </w:r>
      <w:r w:rsidRPr="00352D0D">
        <w:rPr>
          <w:u w:val="single"/>
        </w:rPr>
        <w:t xml:space="preserve"> the government’s Biomedical Advanced Research and Development Authority (</w:t>
      </w:r>
      <w:r w:rsidRPr="00352D0D">
        <w:rPr>
          <w:b/>
          <w:u w:val="single"/>
        </w:rPr>
        <w:t>BARDA</w:t>
      </w:r>
      <w:r w:rsidRPr="00352D0D">
        <w:rPr>
          <w:u w:val="single"/>
        </w:rPr>
        <w:t xml:space="preserve">) </w:t>
      </w:r>
      <w:r w:rsidRPr="00352D0D">
        <w:rPr>
          <w:b/>
          <w:u w:val="single"/>
        </w:rPr>
        <w:t>to lead</w:t>
      </w:r>
      <w:r w:rsidRPr="00352D0D">
        <w:rPr>
          <w:u w:val="single"/>
        </w:rPr>
        <w:t xml:space="preserve"> the world-wide </w:t>
      </w:r>
      <w:r w:rsidRPr="00352D0D">
        <w:rPr>
          <w:b/>
          <w:u w:val="single"/>
        </w:rPr>
        <w:t>vaccine manufacturing effort</w:t>
      </w:r>
      <w:r w:rsidRPr="00352D0D">
        <w:rPr>
          <w:u w:val="single"/>
        </w:rPr>
        <w:t xml:space="preserve">. BARDA has the </w:t>
      </w:r>
      <w:r w:rsidRPr="00352D0D">
        <w:rPr>
          <w:b/>
          <w:u w:val="single"/>
        </w:rPr>
        <w:t>necessary experience to coordinate</w:t>
      </w:r>
      <w:r w:rsidRPr="00352D0D">
        <w:rPr>
          <w:u w:val="single"/>
        </w:rPr>
        <w:t xml:space="preserve"> </w:t>
      </w:r>
      <w:r w:rsidRPr="00352D0D">
        <w:rPr>
          <w:b/>
          <w:u w:val="single"/>
        </w:rPr>
        <w:t>an initiative of this scale</w:t>
      </w:r>
      <w:r w:rsidRPr="00352D0D">
        <w:rPr>
          <w:u w:val="single"/>
        </w:rPr>
        <w:t xml:space="preserve"> with the WHO, building on its partnership to build pandemic flu manufacturing capacity in developing countries after the bird-flu scare of 2006</w:t>
      </w:r>
      <w:r w:rsidRPr="00352D0D">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33DD982A" w14:textId="77777777" w:rsidR="00D91129" w:rsidRPr="00352D0D" w:rsidRDefault="00D91129" w:rsidP="00543B0D"/>
    <w:p w14:paraId="75201060" w14:textId="036EEA2F" w:rsidR="00441B74" w:rsidRPr="00352D0D" w:rsidRDefault="00441B74" w:rsidP="00441B74">
      <w:pPr>
        <w:pStyle w:val="Heading2"/>
      </w:pPr>
      <w:r w:rsidRPr="00352D0D">
        <w:lastRenderedPageBreak/>
        <w:t>6</w:t>
      </w:r>
    </w:p>
    <w:p w14:paraId="27796F40" w14:textId="77777777" w:rsidR="00441B74" w:rsidRPr="00352D0D" w:rsidRDefault="00441B74" w:rsidP="00441B74">
      <w:pPr>
        <w:pStyle w:val="Heading4"/>
      </w:pPr>
      <w:r w:rsidRPr="00352D0D">
        <w:t>Ethics must begin a priori:</w:t>
      </w:r>
    </w:p>
    <w:p w14:paraId="78ADB8C6" w14:textId="5D0E03C0" w:rsidR="00441B74" w:rsidRPr="00352D0D" w:rsidRDefault="00441B74" w:rsidP="00441B74">
      <w:pPr>
        <w:pStyle w:val="Heading4"/>
      </w:pPr>
      <w:r w:rsidRPr="00352D0D">
        <w:t>1. Uncertainty – our experiences are inaccessible to others which allows people to say they don’t experience the same, however a priori principles are universally applied to all agents.</w:t>
      </w:r>
    </w:p>
    <w:p w14:paraId="3B966B8E" w14:textId="47D7F43C" w:rsidR="00441B74" w:rsidRPr="00352D0D" w:rsidRDefault="00441B74" w:rsidP="00441B74">
      <w:pPr>
        <w:pStyle w:val="Heading4"/>
      </w:pPr>
      <w:r w:rsidRPr="00352D0D">
        <w:t>2. Bindingness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14A90885" w14:textId="77777777" w:rsidR="00441B74" w:rsidRPr="00352D0D" w:rsidRDefault="00441B74" w:rsidP="00441B74">
      <w:pPr>
        <w:pStyle w:val="Heading4"/>
      </w:pPr>
      <w:r w:rsidRPr="00352D0D">
        <w:t xml:space="preserve">That means we must universally will maxims— any non-universalizable norm justifies someone’s ability to impede on your ends.  </w:t>
      </w:r>
    </w:p>
    <w:p w14:paraId="33B8994E" w14:textId="77777777" w:rsidR="00441B74" w:rsidRPr="00352D0D" w:rsidRDefault="00441B74" w:rsidP="00441B74">
      <w:pPr>
        <w:pStyle w:val="Heading4"/>
      </w:pPr>
      <w:r w:rsidRPr="00352D0D">
        <w:t xml:space="preserve">Thus, the standard is consistency with the categorical imperative. </w:t>
      </w:r>
    </w:p>
    <w:p w14:paraId="13F8CAA8" w14:textId="77777777" w:rsidR="00441B74" w:rsidRPr="00352D0D" w:rsidRDefault="00441B74" w:rsidP="00441B74">
      <w:pPr>
        <w:pStyle w:val="Heading4"/>
        <w:rPr>
          <w:rFonts w:cs="Calibri"/>
        </w:rPr>
      </w:pPr>
      <w:r w:rsidRPr="00352D0D">
        <w:rPr>
          <w:rFonts w:cs="Calibri"/>
        </w:rPr>
        <w:t>Prefer the standard:</w:t>
      </w:r>
    </w:p>
    <w:p w14:paraId="49FE81DB" w14:textId="77777777" w:rsidR="00441B74" w:rsidRPr="00352D0D" w:rsidRDefault="00441B74" w:rsidP="00441B74">
      <w:pPr>
        <w:pStyle w:val="Heading4"/>
        <w:rPr>
          <w:rFonts w:cs="Calibri"/>
          <w:color w:val="000000" w:themeColor="text1"/>
        </w:rPr>
      </w:pPr>
      <w:r w:rsidRPr="00352D0D">
        <w:rPr>
          <w:rFonts w:cs="Calibri"/>
        </w:rPr>
        <w:t xml:space="preserve">A - </w:t>
      </w:r>
      <w:r w:rsidRPr="00352D0D">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4BDE07A6" w14:textId="64DDCBFD" w:rsidR="00441B74" w:rsidRPr="00352D0D" w:rsidRDefault="00441B74" w:rsidP="00441B74">
      <w:pPr>
        <w:pStyle w:val="Heading4"/>
      </w:pPr>
      <w:r w:rsidRPr="00352D0D">
        <w:rPr>
          <w:rFonts w:cs="Calibri"/>
          <w:color w:val="000000" w:themeColor="text1"/>
        </w:rPr>
        <w:t xml:space="preserve">B - </w:t>
      </w:r>
      <w:r w:rsidRPr="00352D0D">
        <w:t xml:space="preserve">Frameworks are topicality </w:t>
      </w:r>
      <w:proofErr w:type="spellStart"/>
      <w:r w:rsidRPr="00352D0D">
        <w:t>interps</w:t>
      </w:r>
      <w:proofErr w:type="spellEnd"/>
      <w:r w:rsidRPr="00352D0D">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5745E8A" w14:textId="3ECA8766" w:rsidR="00441B74" w:rsidRPr="00352D0D" w:rsidRDefault="00441B74" w:rsidP="00441B74">
      <w:pPr>
        <w:rPr>
          <w:szCs w:val="26"/>
        </w:rPr>
      </w:pPr>
      <w:r w:rsidRPr="00352D0D">
        <w:rPr>
          <w:rFonts w:eastAsiaTheme="majorEastAsia" w:cstheme="majorBidi"/>
          <w:b/>
          <w:bCs/>
        </w:rPr>
        <w:t>Negate</w:t>
      </w:r>
      <w:r w:rsidRPr="00352D0D">
        <w:rPr>
          <w:szCs w:val="26"/>
        </w:rPr>
        <w:t xml:space="preserve"> -</w:t>
      </w:r>
    </w:p>
    <w:p w14:paraId="1C5B9FD0" w14:textId="6CD83AEA" w:rsidR="00441B74" w:rsidRPr="00352D0D" w:rsidRDefault="00441B74" w:rsidP="00441B74">
      <w:pPr>
        <w:pStyle w:val="Heading4"/>
        <w:spacing w:before="240"/>
        <w:rPr>
          <w:u w:val="single"/>
        </w:rPr>
      </w:pPr>
      <w:r w:rsidRPr="00352D0D">
        <w:t xml:space="preserve">1 - The </w:t>
      </w:r>
      <w:proofErr w:type="spellStart"/>
      <w:r w:rsidRPr="00352D0D">
        <w:t>aff</w:t>
      </w:r>
      <w:proofErr w:type="spellEnd"/>
      <w:r w:rsidRPr="00352D0D">
        <w:t xml:space="preserve"> encourages free riding- that treats people as </w:t>
      </w:r>
      <w:r w:rsidRPr="00352D0D">
        <w:softHyphen/>
      </w:r>
      <w:r w:rsidRPr="00352D0D">
        <w:rPr>
          <w:u w:val="single"/>
        </w:rPr>
        <w:t>means to an end</w:t>
      </w:r>
      <w:r w:rsidRPr="00352D0D">
        <w:t xml:space="preserve"> and takes advantage of their efforts which violates </w:t>
      </w:r>
      <w:r w:rsidRPr="00352D0D">
        <w:rPr>
          <w:u w:val="single"/>
        </w:rPr>
        <w:t>the principle of humanity</w:t>
      </w:r>
    </w:p>
    <w:p w14:paraId="020EB393" w14:textId="77777777" w:rsidR="00441B74" w:rsidRPr="00352D0D" w:rsidRDefault="00441B74" w:rsidP="00441B74">
      <w:pPr>
        <w:rPr>
          <w:sz w:val="16"/>
          <w:szCs w:val="26"/>
        </w:rPr>
      </w:pPr>
      <w:r w:rsidRPr="00352D0D">
        <w:rPr>
          <w:rFonts w:eastAsiaTheme="majorEastAsia" w:cstheme="majorBidi"/>
          <w:b/>
          <w:bCs/>
          <w:szCs w:val="26"/>
          <w:u w:val="single"/>
        </w:rPr>
        <w:t>Van Dyke 2</w:t>
      </w:r>
      <w:r w:rsidRPr="00352D0D">
        <w:rPr>
          <w:sz w:val="16"/>
          <w:szCs w:val="26"/>
        </w:rPr>
        <w:t xml:space="preserve"> Raymond Van Dyke, 7-17-2018, "The Categorical Imperative for Innovation and Patenting," </w:t>
      </w:r>
      <w:proofErr w:type="spellStart"/>
      <w:r w:rsidRPr="00352D0D">
        <w:rPr>
          <w:sz w:val="16"/>
          <w:szCs w:val="26"/>
        </w:rPr>
        <w:t>IPWatchdog</w:t>
      </w:r>
      <w:proofErr w:type="spellEnd"/>
      <w:r w:rsidRPr="00352D0D">
        <w:rPr>
          <w:sz w:val="16"/>
          <w:szCs w:val="26"/>
        </w:rPr>
        <w:t xml:space="preserve">, </w:t>
      </w:r>
      <w:hyperlink r:id="rId42" w:history="1">
        <w:r w:rsidRPr="00352D0D">
          <w:rPr>
            <w:rStyle w:val="Hyperlink"/>
            <w:sz w:val="16"/>
            <w:szCs w:val="26"/>
          </w:rPr>
          <w:t>https://www.ipwatchdog.com/2018/07/17/cat</w:t>
        </w:r>
        <w:r w:rsidRPr="00352D0D">
          <w:rPr>
            <w:rStyle w:val="Hyperlink"/>
            <w:sz w:val="16"/>
            <w:szCs w:val="26"/>
          </w:rPr>
          <w:t>e</w:t>
        </w:r>
        <w:r w:rsidRPr="00352D0D">
          <w:rPr>
            <w:rStyle w:val="Hyperlink"/>
            <w:sz w:val="16"/>
            <w:szCs w:val="26"/>
          </w:rPr>
          <w:t>gorical-imperative-innovation-patenting/id=99178/</w:t>
        </w:r>
      </w:hyperlink>
      <w:r w:rsidRPr="00352D0D">
        <w:rPr>
          <w:sz w:val="16"/>
          <w:szCs w:val="26"/>
        </w:rPr>
        <w:t xml:space="preserve"> SJ//DA recut SJKS</w:t>
      </w:r>
    </w:p>
    <w:p w14:paraId="090BCD0C" w14:textId="77777777" w:rsidR="00441B74" w:rsidRPr="00352D0D" w:rsidRDefault="00441B74" w:rsidP="00441B74">
      <w:pPr>
        <w:rPr>
          <w:sz w:val="16"/>
          <w:szCs w:val="26"/>
        </w:rPr>
      </w:pPr>
      <w:r w:rsidRPr="00352D0D">
        <w:rPr>
          <w:sz w:val="16"/>
          <w:szCs w:val="26"/>
        </w:rPr>
        <w:t xml:space="preserve">Also, </w:t>
      </w:r>
      <w:r w:rsidRPr="00352D0D">
        <w:rPr>
          <w:b/>
          <w:bCs/>
          <w:szCs w:val="26"/>
          <w:u w:val="single"/>
        </w:rPr>
        <w:t>allowing the free taking of ideas, content and valuable data, i.e., the fruits of individual intellectual endeavor</w:t>
      </w:r>
      <w:r w:rsidRPr="00352D0D">
        <w:rPr>
          <w:sz w:val="16"/>
          <w:szCs w:val="26"/>
        </w:rPr>
        <w:t xml:space="preserve">, would disrupt capitalism in a radical way.  </w:t>
      </w:r>
      <w:r w:rsidRPr="00352D0D">
        <w:rPr>
          <w:b/>
          <w:bCs/>
          <w:szCs w:val="26"/>
          <w:u w:val="single"/>
        </w:rPr>
        <w:t>The resulting more secretive approach in support of the above free-riding Statement</w:t>
      </w:r>
      <w:r w:rsidRPr="00352D0D">
        <w:rPr>
          <w:sz w:val="16"/>
          <w:szCs w:val="26"/>
        </w:rPr>
        <w:t xml:space="preserve"> would be akin to a Communist environment </w:t>
      </w:r>
      <w:r w:rsidRPr="00352D0D">
        <w:rPr>
          <w:b/>
          <w:bCs/>
          <w:szCs w:val="26"/>
          <w:u w:val="single"/>
        </w:rPr>
        <w:t xml:space="preserve">where the State owned everything and the citizen owned nothing, i.e., the people “consented” to this. It is, accordingly, manifestly clear that no reasonable and supportable Categorical Imperative can be made for the unwarranted theft of property, whether tangible or intangible, </w:t>
      </w:r>
      <w:r w:rsidRPr="00352D0D">
        <w:rPr>
          <w:sz w:val="16"/>
          <w:szCs w:val="26"/>
        </w:rPr>
        <w:t>apart from legitimate exigencies.</w:t>
      </w:r>
    </w:p>
    <w:p w14:paraId="24C5F325" w14:textId="77777777" w:rsidR="00441B74" w:rsidRPr="00352D0D" w:rsidRDefault="00441B74" w:rsidP="00441B74">
      <w:pPr>
        <w:rPr>
          <w:szCs w:val="26"/>
        </w:rPr>
      </w:pPr>
    </w:p>
    <w:p w14:paraId="590D9C3C" w14:textId="6CBFE506" w:rsidR="00441B74" w:rsidRPr="00352D0D" w:rsidRDefault="00441B74" w:rsidP="00441B74">
      <w:pPr>
        <w:pStyle w:val="Heading4"/>
      </w:pPr>
      <w:r w:rsidRPr="00352D0D">
        <w:lastRenderedPageBreak/>
        <w:t xml:space="preserve">2 - IPs are a necessary check on companies free-riding off associations of </w:t>
      </w:r>
      <w:r w:rsidRPr="00352D0D">
        <w:rPr>
          <w:u w:val="single"/>
        </w:rPr>
        <w:t>quality</w:t>
      </w:r>
      <w:r w:rsidRPr="00352D0D">
        <w:t>.</w:t>
      </w:r>
    </w:p>
    <w:p w14:paraId="7A2F9787" w14:textId="77777777" w:rsidR="00441B74" w:rsidRPr="00352D0D" w:rsidRDefault="00441B74" w:rsidP="00441B74">
      <w:pPr>
        <w:rPr>
          <w:sz w:val="16"/>
          <w:szCs w:val="26"/>
        </w:rPr>
      </w:pPr>
      <w:r w:rsidRPr="00352D0D">
        <w:rPr>
          <w:rStyle w:val="Style13ptBold"/>
          <w:szCs w:val="26"/>
          <w:u w:val="single"/>
        </w:rPr>
        <w:t>Wong et al 20</w:t>
      </w:r>
      <w:r w:rsidRPr="00352D0D">
        <w:rPr>
          <w:sz w:val="16"/>
          <w:szCs w:val="26"/>
        </w:rPr>
        <w:t xml:space="preserve"> [Liana, Ian, and </w:t>
      </w:r>
      <w:proofErr w:type="spellStart"/>
      <w:r w:rsidRPr="00352D0D">
        <w:rPr>
          <w:sz w:val="16"/>
          <w:szCs w:val="26"/>
        </w:rPr>
        <w:t>Shayerah</w:t>
      </w:r>
      <w:proofErr w:type="spellEnd"/>
      <w:r w:rsidRPr="00352D0D">
        <w:rPr>
          <w:sz w:val="16"/>
          <w:szCs w:val="26"/>
        </w:rPr>
        <w:t xml:space="preserve">; Analyst in International Trade and Finance; Specialist in International Trade and Finance; Specialist in International Trade and Finance; “Intellectual Property Rights and International Trade,” *Updated* 5/12/20; CRS; </w:t>
      </w:r>
      <w:hyperlink r:id="rId43" w:history="1">
        <w:r w:rsidRPr="00352D0D">
          <w:rPr>
            <w:rStyle w:val="Hyperlink"/>
            <w:sz w:val="16"/>
            <w:szCs w:val="26"/>
          </w:rPr>
          <w:t>https://www.everycrsreport.com/files/20200512_RL34292_2023354cc06b0a4425a2c5e02c0b13024426d206.pdf</w:t>
        </w:r>
      </w:hyperlink>
      <w:r w:rsidRPr="00352D0D">
        <w:rPr>
          <w:sz w:val="16"/>
          <w:szCs w:val="26"/>
        </w:rPr>
        <w:t>] Justin</w:t>
      </w:r>
    </w:p>
    <w:p w14:paraId="0ED50397" w14:textId="77777777" w:rsidR="00441B74" w:rsidRPr="00441B74" w:rsidRDefault="00441B74" w:rsidP="00441B74">
      <w:pPr>
        <w:rPr>
          <w:sz w:val="16"/>
          <w:szCs w:val="26"/>
        </w:rPr>
      </w:pPr>
      <w:r w:rsidRPr="00352D0D">
        <w:rPr>
          <w:sz w:val="16"/>
          <w:szCs w:val="26"/>
        </w:rPr>
        <w:t xml:space="preserve">Trademark protection in the United States is governed jointly by state and federal law. The main federal statute is the Lanham Act of 1946 (Title 15 of the United States Code). </w:t>
      </w:r>
      <w:r w:rsidRPr="00352D0D">
        <w:rPr>
          <w:szCs w:val="26"/>
          <w:u w:val="single"/>
        </w:rPr>
        <w:t xml:space="preserve">Trademarks permit the seller to use a </w:t>
      </w:r>
      <w:r w:rsidRPr="00352D0D">
        <w:rPr>
          <w:rStyle w:val="Emphasis"/>
          <w:sz w:val="26"/>
          <w:szCs w:val="26"/>
        </w:rPr>
        <w:t>distinctive word, name, symbol, or device to identify and market a product or company</w:t>
      </w:r>
      <w:r w:rsidRPr="00352D0D">
        <w:rPr>
          <w:sz w:val="16"/>
          <w:szCs w:val="26"/>
        </w:rPr>
        <w:t xml:space="preserve">. Marks can also be used to </w:t>
      </w:r>
      <w:r w:rsidRPr="00352D0D">
        <w:rPr>
          <w:szCs w:val="26"/>
          <w:u w:val="single"/>
        </w:rPr>
        <w:t xml:space="preserve">denote </w:t>
      </w:r>
      <w:r w:rsidRPr="00352D0D">
        <w:rPr>
          <w:rStyle w:val="Emphasis"/>
          <w:sz w:val="26"/>
          <w:szCs w:val="26"/>
        </w:rPr>
        <w:t>services from a particularly company</w:t>
      </w:r>
      <w:r w:rsidRPr="00352D0D">
        <w:rPr>
          <w:szCs w:val="26"/>
          <w:u w:val="single"/>
        </w:rPr>
        <w:t xml:space="preserve">. The trademark allows </w:t>
      </w:r>
      <w:r w:rsidRPr="00352D0D">
        <w:rPr>
          <w:rStyle w:val="Emphasis"/>
          <w:sz w:val="26"/>
          <w:szCs w:val="26"/>
        </w:rPr>
        <w:t>quick identification</w:t>
      </w:r>
      <w:r w:rsidRPr="00352D0D">
        <w:rPr>
          <w:sz w:val="16"/>
          <w:szCs w:val="26"/>
        </w:rPr>
        <w:t xml:space="preserve"> of the source of a product, and for good or ill, can become an indicator of a product's quality. If for good, the trademark can be valuable by conveying an instant assurance of quality to consumers. Trademark law </w:t>
      </w:r>
      <w:r w:rsidRPr="00352D0D">
        <w:rPr>
          <w:szCs w:val="26"/>
          <w:u w:val="single"/>
        </w:rPr>
        <w:t xml:space="preserve">serves to prevent other companies with </w:t>
      </w:r>
      <w:r w:rsidRPr="00352D0D">
        <w:rPr>
          <w:rStyle w:val="Emphasis"/>
          <w:sz w:val="26"/>
          <w:szCs w:val="26"/>
        </w:rPr>
        <w:t>similar</w:t>
      </w:r>
      <w:r w:rsidRPr="00352D0D">
        <w:rPr>
          <w:szCs w:val="26"/>
          <w:u w:val="single"/>
        </w:rPr>
        <w:t xml:space="preserve"> merchandise from </w:t>
      </w:r>
      <w:r w:rsidRPr="00352D0D">
        <w:rPr>
          <w:rStyle w:val="Heading3Char"/>
          <w:sz w:val="26"/>
          <w:szCs w:val="26"/>
        </w:rPr>
        <w:t>free-riding on the association of quality with the trademarked item</w:t>
      </w:r>
      <w:r w:rsidRPr="00352D0D">
        <w:rPr>
          <w:sz w:val="16"/>
          <w:szCs w:val="2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384E1B48" w14:textId="77777777" w:rsidR="00441B74" w:rsidRPr="00441B74" w:rsidRDefault="00441B74" w:rsidP="00441B74"/>
    <w:p w14:paraId="6E1CED67" w14:textId="77777777" w:rsidR="00B87BB2" w:rsidRPr="00B87BB2" w:rsidRDefault="00B87BB2" w:rsidP="00B87BB2"/>
    <w:sectPr w:rsidR="00B87BB2" w:rsidRPr="00B87BB2" w:rsidSect="000D32BB">
      <w:headerReference w:type="even"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C7AD5" w14:textId="77777777" w:rsidR="00912645" w:rsidRDefault="00912645" w:rsidP="00042CCD">
      <w:pPr>
        <w:spacing w:after="0" w:line="240" w:lineRule="auto"/>
      </w:pPr>
      <w:r>
        <w:separator/>
      </w:r>
    </w:p>
  </w:endnote>
  <w:endnote w:type="continuationSeparator" w:id="0">
    <w:p w14:paraId="74118161" w14:textId="77777777" w:rsidR="00912645" w:rsidRDefault="00912645"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D7B09" w14:textId="77777777" w:rsidR="00912645" w:rsidRDefault="00912645" w:rsidP="00042CCD">
      <w:pPr>
        <w:spacing w:after="0" w:line="240" w:lineRule="auto"/>
      </w:pPr>
      <w:r>
        <w:separator/>
      </w:r>
    </w:p>
  </w:footnote>
  <w:footnote w:type="continuationSeparator" w:id="0">
    <w:p w14:paraId="2E5550A7" w14:textId="77777777" w:rsidR="00912645" w:rsidRDefault="00912645"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912645">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25765"/>
    <w:rsid w:val="00140EC3"/>
    <w:rsid w:val="00152820"/>
    <w:rsid w:val="00156B65"/>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67D"/>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2D0D"/>
    <w:rsid w:val="003539FB"/>
    <w:rsid w:val="003624A6"/>
    <w:rsid w:val="00364ADF"/>
    <w:rsid w:val="00365C8D"/>
    <w:rsid w:val="003670D9"/>
    <w:rsid w:val="00370B41"/>
    <w:rsid w:val="00371B27"/>
    <w:rsid w:val="003726C3"/>
    <w:rsid w:val="00375D2E"/>
    <w:rsid w:val="00383071"/>
    <w:rsid w:val="0038348E"/>
    <w:rsid w:val="00383B19"/>
    <w:rsid w:val="00384CBC"/>
    <w:rsid w:val="00392FC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1B74"/>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43B0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765A7"/>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15EB"/>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02745"/>
    <w:rsid w:val="00911983"/>
    <w:rsid w:val="00912645"/>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87BB2"/>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493"/>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1129"/>
    <w:rsid w:val="00D92077"/>
    <w:rsid w:val="00D951E2"/>
    <w:rsid w:val="00D9565A"/>
    <w:rsid w:val="00DA5862"/>
    <w:rsid w:val="00DB2337"/>
    <w:rsid w:val="00DB5F87"/>
    <w:rsid w:val="00DB699B"/>
    <w:rsid w:val="00DB6CB5"/>
    <w:rsid w:val="00DC0376"/>
    <w:rsid w:val="00DC099B"/>
    <w:rsid w:val="00DC2BE5"/>
    <w:rsid w:val="00DC3918"/>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639"/>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0FA1"/>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2D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2D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52D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52D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52D0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52D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D0D"/>
  </w:style>
  <w:style w:type="character" w:customStyle="1" w:styleId="Heading1Char">
    <w:name w:val="Heading 1 Char"/>
    <w:aliases w:val="Pocket Char"/>
    <w:basedOn w:val="DefaultParagraphFont"/>
    <w:link w:val="Heading1"/>
    <w:uiPriority w:val="9"/>
    <w:rsid w:val="00352D0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52D0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52D0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52D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2D0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52D0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52D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2D0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52D0D"/>
    <w:rPr>
      <w:color w:val="auto"/>
      <w:u w:val="none"/>
    </w:rPr>
  </w:style>
  <w:style w:type="paragraph" w:styleId="DocumentMap">
    <w:name w:val="Document Map"/>
    <w:basedOn w:val="Normal"/>
    <w:link w:val="DocumentMapChar"/>
    <w:uiPriority w:val="99"/>
    <w:semiHidden/>
    <w:unhideWhenUsed/>
    <w:rsid w:val="00352D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2D0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ca,Note Level 21,No Spacing11211,Tag and Ci,No Spacing tnr"/>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verdana">
    <w:name w:val="verdana"/>
    <w:basedOn w:val="DefaultParagraphFont"/>
    <w:rsid w:val="006765A7"/>
    <w:rPr>
      <w:rFonts w:cs="Times New Roman"/>
    </w:rPr>
  </w:style>
  <w:style w:type="character" w:customStyle="1" w:styleId="italic">
    <w:name w:val="italic"/>
    <w:basedOn w:val="DefaultParagraphFont"/>
    <w:rsid w:val="006765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6109">
      <w:bodyDiv w:val="1"/>
      <w:marLeft w:val="0"/>
      <w:marRight w:val="0"/>
      <w:marTop w:val="0"/>
      <w:marBottom w:val="0"/>
      <w:divBdr>
        <w:top w:val="none" w:sz="0" w:space="0" w:color="auto"/>
        <w:left w:val="none" w:sz="0" w:space="0" w:color="auto"/>
        <w:bottom w:val="none" w:sz="0" w:space="0" w:color="auto"/>
        <w:right w:val="none" w:sz="0" w:space="0" w:color="auto"/>
      </w:divBdr>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ratical.org/radiation/NuclearExtinction/StarrNuclearWinterOct09.pdf"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cas.org/resources/blog/3-reasons-biotech-booming-china-how-can-you-capitalize-growth" TargetMode="External"/><Relationship Id="rId42" Type="http://schemas.openxmlformats.org/officeDocument/2006/relationships/hyperlink" Target="https://www.ipwatchdog.com/2018/07/17/categorical-imperative-innovation-patenting/id=9917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ex.com/news/us-backs-waiver-for-intellectual-property-rights-for-covid-19-vaccines-9984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nationalinterest.org/feature/how-america-china-could-stumble-war-20150?page=0%2C6" TargetMode="External"/><Relationship Id="rId40" Type="http://schemas.openxmlformats.org/officeDocument/2006/relationships/hyperlink" Target="https://www2.ucar.edu/atmosnews/just-published/3995/nuclear-war-and-ultraviolet-radiation"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4ipcouncil.com/application/files/4516/0399/1622/Intellectual_Property_and_Renewable_Energy.pdf"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www.mondaq.com/trademark/1038030/ip-law-looms-large-over-us-china-relations%20//" TargetMode="External"/><Relationship Id="rId10" Type="http://schemas.openxmlformats.org/officeDocument/2006/relationships/endnotes" Target="endnotes.xm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www.brookings.edu/blog/order-from-chaos/2021/08/12/the-new-normal-in-us-china-relations-hardening-competition-and-deep-interdependence/" TargetMode="External"/><Relationship Id="rId43" Type="http://schemas.openxmlformats.org/officeDocument/2006/relationships/hyperlink" Target="https://www.everycrsreport.com/files/20200512_RL34292_2023354cc06b0a4425a2c5e02c0b13024426d206.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ratical.org/radiation/NuclearExtinction/StevenStarr022815.html" TargetMode="External"/><Relationship Id="rId46" Type="http://schemas.openxmlformats.org/officeDocument/2006/relationships/theme" Target="theme/theme1.xml"/><Relationship Id="rId20" Type="http://schemas.openxmlformats.org/officeDocument/2006/relationships/hyperlink" Target="https://onlinelibrary-wiley-com.proxy.lib.umich.edu/doi/full/10.1111/1758-5899.12647" TargetMode="External"/><Relationship Id="rId41"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15547</Words>
  <Characters>88618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2021-10-17T22:18:00Z</dcterms:created>
  <dcterms:modified xsi:type="dcterms:W3CDTF">2021-10-18T16:36:00Z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