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55612E94" w:rsidR="009E13DC" w:rsidRPr="0036035D" w:rsidRDefault="00A876F2" w:rsidP="00A876F2">
      <w:pPr>
        <w:pStyle w:val="Heading1"/>
      </w:pPr>
      <w:r w:rsidRPr="0036035D">
        <w:t>R4 – HW – 1NC</w:t>
      </w:r>
    </w:p>
    <w:p w14:paraId="0C44B537" w14:textId="769F86D1" w:rsidR="006E41F2" w:rsidRPr="0036035D" w:rsidRDefault="006E41F2" w:rsidP="006E41F2">
      <w:pPr>
        <w:pStyle w:val="Heading2"/>
      </w:pPr>
      <w:r w:rsidRPr="0036035D">
        <w:t>1</w:t>
      </w:r>
    </w:p>
    <w:p w14:paraId="6F3E3DE9" w14:textId="77777777" w:rsidR="006E41F2" w:rsidRPr="0036035D" w:rsidRDefault="006E41F2" w:rsidP="006E41F2">
      <w:pPr>
        <w:pStyle w:val="Heading4"/>
      </w:pPr>
      <w:r w:rsidRPr="0036035D">
        <w:t xml:space="preserve">Interpretation: The affirmative must have a carded solvency advocate in the 1AC.  </w:t>
      </w:r>
    </w:p>
    <w:p w14:paraId="41DA0BFB" w14:textId="77777777" w:rsidR="006E41F2" w:rsidRPr="0036035D" w:rsidRDefault="006E41F2" w:rsidP="006E41F2">
      <w:pPr>
        <w:pStyle w:val="Heading4"/>
      </w:pPr>
      <w:r w:rsidRPr="0036035D">
        <w:t xml:space="preserve">Violation - </w:t>
      </w:r>
    </w:p>
    <w:p w14:paraId="650A6B3B" w14:textId="77777777" w:rsidR="006E41F2" w:rsidRPr="0036035D" w:rsidRDefault="006E41F2" w:rsidP="006E41F2">
      <w:pPr>
        <w:pStyle w:val="Heading4"/>
      </w:pPr>
      <w:r w:rsidRPr="0036035D">
        <w:t>Standards:</w:t>
      </w:r>
    </w:p>
    <w:p w14:paraId="5BC0A879" w14:textId="77777777" w:rsidR="006E41F2" w:rsidRPr="0036035D" w:rsidRDefault="006E41F2" w:rsidP="006E41F2">
      <w:pPr>
        <w:pStyle w:val="Heading4"/>
      </w:pPr>
      <w:r w:rsidRPr="0036035D">
        <w:t xml:space="preserve">1. predictability - no way for the neg to predict the advocacy because it’s </w:t>
      </w:r>
      <w:r w:rsidRPr="0036035D">
        <w:rPr>
          <w:u w:val="single"/>
        </w:rPr>
        <w:t>not in the lit</w:t>
      </w:r>
      <w:r w:rsidRPr="0036035D">
        <w:t xml:space="preserve"> – this decks DA and CP ground - outweighs because ground is the key determinant of engagement. </w:t>
      </w:r>
    </w:p>
    <w:p w14:paraId="090C1555" w14:textId="77777777" w:rsidR="006E41F2" w:rsidRPr="0036035D" w:rsidRDefault="006E41F2" w:rsidP="006E41F2">
      <w:pPr>
        <w:pStyle w:val="Heading4"/>
      </w:pPr>
      <w:r w:rsidRPr="0036035D">
        <w:t>2. limits – no solvency advocate allows infinite possible affs – also justifies breaking affs that are at the edges of the topic with no advocate.</w:t>
      </w:r>
    </w:p>
    <w:p w14:paraId="2F9B1C85" w14:textId="77777777" w:rsidR="006E41F2" w:rsidRPr="0036035D" w:rsidRDefault="006E41F2" w:rsidP="006E41F2">
      <w:pPr>
        <w:pStyle w:val="Heading4"/>
      </w:pPr>
      <w:r w:rsidRPr="0036035D">
        <w:t xml:space="preserve">3. shiftiness - no way to guarantee the DAs and CPs we read link or solve because they can re-interpret the plan in the 1ar – creates a 7-6 skew that prevents new 2nr ev to prove normal means from checking. </w:t>
      </w:r>
    </w:p>
    <w:p w14:paraId="6CA1EE75" w14:textId="77777777" w:rsidR="006E41F2" w:rsidRPr="0036035D" w:rsidRDefault="006E41F2" w:rsidP="006E41F2">
      <w:pPr>
        <w:pStyle w:val="Heading4"/>
        <w:spacing w:before="2" w:after="2" w:line="240" w:lineRule="auto"/>
        <w:rPr>
          <w:rFonts w:cs="Times New Roman"/>
          <w:color w:val="000000" w:themeColor="text1"/>
        </w:rPr>
      </w:pPr>
      <w:r w:rsidRPr="0036035D">
        <w:rPr>
          <w:rFonts w:cs="Times New Roman"/>
          <w:color w:val="000000" w:themeColor="text1"/>
        </w:rPr>
        <w:t>Paradigm:</w:t>
      </w:r>
    </w:p>
    <w:p w14:paraId="1B45FE09" w14:textId="77777777" w:rsidR="006E41F2" w:rsidRPr="0036035D" w:rsidRDefault="006E41F2" w:rsidP="006E41F2">
      <w:pPr>
        <w:pStyle w:val="Heading4"/>
        <w:spacing w:before="2" w:after="2" w:line="240" w:lineRule="auto"/>
        <w:rPr>
          <w:rFonts w:cs="Times New Roman"/>
          <w:b w:val="0"/>
          <w:bCs w:val="0"/>
          <w:color w:val="000000" w:themeColor="text1"/>
        </w:rPr>
      </w:pPr>
      <w:r w:rsidRPr="0036035D">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672F58BD" w14:textId="77777777" w:rsidR="006E41F2" w:rsidRPr="0036035D" w:rsidRDefault="006E41F2" w:rsidP="006E41F2">
      <w:pPr>
        <w:pStyle w:val="Heading4"/>
        <w:rPr>
          <w:b w:val="0"/>
          <w:bCs w:val="0"/>
        </w:rPr>
      </w:pPr>
      <w:r w:rsidRPr="0036035D">
        <w:t>DTD – Time spent on theory cant be compensated for, the 1nc was already skewed, and its key to deterring abuse.</w:t>
      </w:r>
    </w:p>
    <w:p w14:paraId="1E6C30B7" w14:textId="77777777" w:rsidR="006E41F2" w:rsidRPr="0036035D" w:rsidRDefault="006E41F2" w:rsidP="006E41F2">
      <w:pPr>
        <w:pStyle w:val="Heading4"/>
        <w:rPr>
          <w:b w:val="0"/>
          <w:bCs w:val="0"/>
        </w:rPr>
      </w:pPr>
      <w:r w:rsidRPr="0036035D">
        <w:t xml:space="preserve">Prefer Competing interps - </w:t>
      </w:r>
    </w:p>
    <w:p w14:paraId="37959F18" w14:textId="77777777" w:rsidR="006E41F2" w:rsidRPr="0036035D" w:rsidRDefault="006E41F2" w:rsidP="006E41F2">
      <w:pPr>
        <w:pStyle w:val="Heading4"/>
        <w:rPr>
          <w:b w:val="0"/>
          <w:bCs w:val="0"/>
        </w:rPr>
      </w:pPr>
      <w:r w:rsidRPr="0036035D">
        <w:t>1. reasonability is arbitrary and invites judge intervention.</w:t>
      </w:r>
    </w:p>
    <w:p w14:paraId="0205218E" w14:textId="77777777" w:rsidR="006E41F2" w:rsidRPr="0036035D" w:rsidRDefault="006E41F2" w:rsidP="006E41F2">
      <w:pPr>
        <w:pStyle w:val="Heading4"/>
        <w:rPr>
          <w:b w:val="0"/>
          <w:bCs w:val="0"/>
        </w:rPr>
      </w:pPr>
      <w:r w:rsidRPr="0036035D">
        <w:t>2. it Causes a race to the bottom where debaters push the limit as to how reasonably abusive, they can be.</w:t>
      </w:r>
    </w:p>
    <w:p w14:paraId="19E50327" w14:textId="77777777" w:rsidR="006E41F2" w:rsidRPr="0036035D" w:rsidRDefault="006E41F2" w:rsidP="006E41F2">
      <w:pPr>
        <w:pStyle w:val="Heading4"/>
        <w:rPr>
          <w:b w:val="0"/>
          <w:bCs w:val="0"/>
        </w:rPr>
      </w:pPr>
      <w:r w:rsidRPr="0036035D">
        <w:t xml:space="preserve">No RVI’s - </w:t>
      </w:r>
    </w:p>
    <w:p w14:paraId="01B6BC5A" w14:textId="77777777" w:rsidR="006E41F2" w:rsidRPr="0036035D" w:rsidRDefault="006E41F2" w:rsidP="006E41F2">
      <w:pPr>
        <w:pStyle w:val="Heading4"/>
        <w:rPr>
          <w:b w:val="0"/>
          <w:bCs w:val="0"/>
        </w:rPr>
      </w:pPr>
      <w:r w:rsidRPr="0036035D">
        <w:t>1. Chills some debaters from reading theory against abusive postions.</w:t>
      </w:r>
    </w:p>
    <w:p w14:paraId="5A647042" w14:textId="4892B76B" w:rsidR="006E41F2" w:rsidRPr="0036035D" w:rsidRDefault="006E41F2" w:rsidP="006E41F2">
      <w:pPr>
        <w:pStyle w:val="Heading4"/>
      </w:pPr>
      <w:r w:rsidRPr="0036035D">
        <w:t>2. incentivizes theory baiting where you can just bait theory to win.</w:t>
      </w:r>
    </w:p>
    <w:p w14:paraId="3F935EC2" w14:textId="0D5C493F" w:rsidR="006E41F2" w:rsidRPr="0036035D" w:rsidRDefault="006E41F2" w:rsidP="006E41F2">
      <w:pPr>
        <w:pStyle w:val="Heading2"/>
      </w:pPr>
      <w:r w:rsidRPr="0036035D">
        <w:t>2</w:t>
      </w:r>
    </w:p>
    <w:p w14:paraId="50E3D173"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Interpretation: If the affirmative defends a consequentialist framework, they must explicitly delineate which theory of the good they defend in the form of a text in the 1ac.</w:t>
      </w:r>
    </w:p>
    <w:p w14:paraId="4EE70730"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Each nuance of the ethic entails different obligations and would exclude different offense – there are 7 different versions.</w:t>
      </w:r>
    </w:p>
    <w:p w14:paraId="100B912F" w14:textId="77777777" w:rsidR="006E41F2" w:rsidRPr="0036035D" w:rsidRDefault="006E41F2" w:rsidP="006E41F2">
      <w:pPr>
        <w:pStyle w:val="FootnoteText"/>
        <w:rPr>
          <w:rFonts w:asciiTheme="majorHAnsi" w:hAnsiTheme="majorHAnsi" w:cstheme="majorHAnsi"/>
          <w:sz w:val="16"/>
          <w:szCs w:val="26"/>
        </w:rPr>
      </w:pPr>
      <w:r w:rsidRPr="0036035D">
        <w:rPr>
          <w:rFonts w:asciiTheme="majorHAnsi" w:hAnsiTheme="majorHAnsi" w:cstheme="majorHAnsi"/>
          <w:b/>
          <w:bCs/>
          <w:sz w:val="26"/>
          <w:szCs w:val="26"/>
          <w:u w:val="single"/>
        </w:rPr>
        <w:t>Mastin,</w:t>
      </w:r>
      <w:r w:rsidRPr="0036035D">
        <w:rPr>
          <w:rFonts w:asciiTheme="majorHAnsi" w:hAnsiTheme="majorHAnsi" w:cstheme="majorHAnsi"/>
          <w:sz w:val="16"/>
          <w:szCs w:val="26"/>
        </w:rPr>
        <w:t xml:space="preserve"> [Luke Mastin, Consequentialism, The basics of philosophy </w:t>
      </w:r>
      <w:hyperlink r:id="rId11" w:history="1">
        <w:r w:rsidRPr="0036035D">
          <w:rPr>
            <w:rStyle w:val="Hyperlink"/>
            <w:rFonts w:asciiTheme="majorHAnsi" w:hAnsiTheme="majorHAnsi" w:cstheme="majorHAnsi"/>
            <w:sz w:val="16"/>
            <w:szCs w:val="26"/>
          </w:rPr>
          <w:t>http://www.philosophybasics.com/branch_consequentialism.html</w:t>
        </w:r>
      </w:hyperlink>
      <w:r w:rsidRPr="0036035D">
        <w:rPr>
          <w:rFonts w:asciiTheme="majorHAnsi" w:hAnsiTheme="majorHAnsi" w:cstheme="majorHAnsi"/>
          <w:sz w:val="16"/>
          <w:szCs w:val="26"/>
        </w:rPr>
        <w:t xml:space="preserve">] </w:t>
      </w:r>
    </w:p>
    <w:p w14:paraId="26CD7C43" w14:textId="77777777" w:rsidR="006E41F2" w:rsidRPr="0036035D" w:rsidRDefault="006E41F2" w:rsidP="006E41F2">
      <w:pPr>
        <w:rPr>
          <w:rFonts w:asciiTheme="majorHAnsi" w:hAnsiTheme="majorHAnsi" w:cstheme="majorHAnsi"/>
          <w:b/>
          <w:sz w:val="16"/>
          <w:szCs w:val="26"/>
        </w:rPr>
      </w:pPr>
      <w:r w:rsidRPr="0036035D">
        <w:rPr>
          <w:rFonts w:asciiTheme="majorHAnsi" w:hAnsiTheme="majorHAnsi" w:cstheme="majorHAnsi"/>
          <w:sz w:val="16"/>
          <w:szCs w:val="26"/>
        </w:rPr>
        <w:t xml:space="preserve">Some </w:t>
      </w:r>
      <w:r w:rsidRPr="0036035D">
        <w:rPr>
          <w:rFonts w:asciiTheme="majorHAnsi" w:hAnsiTheme="majorHAnsi" w:cstheme="majorHAnsi"/>
          <w:b/>
          <w:szCs w:val="26"/>
          <w:u w:val="single"/>
        </w:rPr>
        <w:t>consequentialist theories include</w:t>
      </w:r>
      <w:r w:rsidRPr="0036035D">
        <w:rPr>
          <w:rFonts w:asciiTheme="majorHAnsi" w:hAnsiTheme="majorHAnsi" w:cstheme="majorHAnsi"/>
          <w:sz w:val="16"/>
          <w:szCs w:val="26"/>
        </w:rPr>
        <w:t xml:space="preserve">: Utilitarianism, which holds that an action is right if it leads to the most happiness for the greatest number of people ("happiness" here is defined as the maximization of pleasure and the minimization of pain). </w:t>
      </w:r>
      <w:r w:rsidRPr="0036035D">
        <w:rPr>
          <w:rFonts w:asciiTheme="majorHAnsi" w:hAnsiTheme="majorHAnsi" w:cstheme="majorHAnsi"/>
          <w:b/>
          <w:szCs w:val="26"/>
          <w:u w:val="single"/>
        </w:rPr>
        <w:t>Hedonism</w:t>
      </w:r>
      <w:r w:rsidRPr="0036035D">
        <w:rPr>
          <w:rFonts w:asciiTheme="majorHAnsi" w:hAnsiTheme="majorHAnsi" w:cstheme="majorHAnsi"/>
          <w:sz w:val="16"/>
          <w:szCs w:val="26"/>
        </w:rPr>
        <w:t xml:space="preserve">, </w:t>
      </w:r>
      <w:r w:rsidRPr="0036035D">
        <w:rPr>
          <w:rFonts w:asciiTheme="majorHAnsi" w:hAnsiTheme="majorHAnsi" w:cstheme="majorHAnsi"/>
          <w:b/>
          <w:bCs/>
          <w:szCs w:val="26"/>
          <w:u w:val="single"/>
        </w:rPr>
        <w:t>which</w:t>
      </w:r>
      <w:r w:rsidRPr="0036035D">
        <w:rPr>
          <w:rFonts w:asciiTheme="majorHAnsi" w:hAnsiTheme="majorHAnsi" w:cstheme="majorHAnsi"/>
          <w:sz w:val="16"/>
          <w:szCs w:val="26"/>
        </w:rPr>
        <w:t xml:space="preserve"> is the philosophy  </w:t>
      </w:r>
      <w:r w:rsidRPr="0036035D">
        <w:rPr>
          <w:rFonts w:asciiTheme="majorHAnsi" w:hAnsiTheme="majorHAnsi" w:cstheme="majorHAnsi"/>
          <w:b/>
          <w:szCs w:val="26"/>
          <w:u w:val="single"/>
        </w:rPr>
        <w:t>[holds] that pleasure</w:t>
      </w:r>
      <w:r w:rsidRPr="0036035D">
        <w:rPr>
          <w:rFonts w:asciiTheme="majorHAnsi" w:hAnsiTheme="majorHAnsi" w:cstheme="majorHAnsi"/>
          <w:sz w:val="16"/>
          <w:szCs w:val="26"/>
        </w:rPr>
        <w:t xml:space="preserve"> </w:t>
      </w:r>
      <w:r w:rsidRPr="0036035D">
        <w:rPr>
          <w:rFonts w:asciiTheme="majorHAnsi" w:hAnsiTheme="majorHAnsi" w:cstheme="majorHAnsi"/>
          <w:b/>
          <w:szCs w:val="26"/>
          <w:u w:val="single"/>
        </w:rPr>
        <w:t>is</w:t>
      </w:r>
      <w:r w:rsidRPr="0036035D">
        <w:rPr>
          <w:rFonts w:asciiTheme="majorHAnsi" w:hAnsiTheme="majorHAnsi" w:cstheme="majorHAnsi"/>
          <w:sz w:val="16"/>
          <w:szCs w:val="26"/>
        </w:rPr>
        <w:t xml:space="preserve"> the </w:t>
      </w:r>
      <w:r w:rsidRPr="0036035D">
        <w:rPr>
          <w:rFonts w:asciiTheme="majorHAnsi" w:hAnsiTheme="majorHAnsi" w:cstheme="majorHAnsi"/>
          <w:b/>
          <w:szCs w:val="26"/>
          <w:u w:val="single"/>
        </w:rPr>
        <w:t>most important</w:t>
      </w:r>
      <w:r w:rsidRPr="0036035D">
        <w:rPr>
          <w:rFonts w:asciiTheme="majorHAnsi" w:hAnsiTheme="majorHAnsi" w:cstheme="majorHAnsi"/>
          <w:sz w:val="16"/>
          <w:szCs w:val="26"/>
        </w:rPr>
        <w:t xml:space="preserve"> pursuit of mankind, </w:t>
      </w:r>
      <w:r w:rsidRPr="0036035D">
        <w:rPr>
          <w:rFonts w:asciiTheme="majorHAnsi" w:hAnsiTheme="majorHAnsi" w:cstheme="majorHAnsi"/>
          <w:b/>
          <w:szCs w:val="26"/>
          <w:u w:val="single"/>
        </w:rPr>
        <w:t>and</w:t>
      </w:r>
      <w:r w:rsidRPr="0036035D">
        <w:rPr>
          <w:rFonts w:asciiTheme="majorHAnsi" w:hAnsiTheme="majorHAnsi" w:cstheme="majorHAnsi"/>
          <w:sz w:val="16"/>
          <w:szCs w:val="26"/>
        </w:rPr>
        <w:t xml:space="preserve"> that </w:t>
      </w:r>
      <w:r w:rsidRPr="0036035D">
        <w:rPr>
          <w:rFonts w:asciiTheme="majorHAnsi" w:hAnsiTheme="majorHAnsi" w:cstheme="majorHAnsi"/>
          <w:b/>
          <w:szCs w:val="26"/>
          <w:u w:val="single"/>
        </w:rPr>
        <w:t>individuals</w:t>
      </w:r>
      <w:r w:rsidRPr="0036035D">
        <w:rPr>
          <w:rFonts w:asciiTheme="majorHAnsi" w:hAnsiTheme="majorHAnsi" w:cstheme="majorHAnsi"/>
          <w:sz w:val="16"/>
          <w:szCs w:val="26"/>
        </w:rPr>
        <w:t xml:space="preserve"> </w:t>
      </w:r>
      <w:r w:rsidRPr="0036035D">
        <w:rPr>
          <w:rFonts w:asciiTheme="majorHAnsi" w:hAnsiTheme="majorHAnsi" w:cstheme="majorHAnsi"/>
          <w:b/>
          <w:szCs w:val="26"/>
          <w:u w:val="single"/>
        </w:rPr>
        <w:t>should</w:t>
      </w:r>
      <w:r w:rsidRPr="0036035D">
        <w:rPr>
          <w:rFonts w:asciiTheme="majorHAnsi" w:hAnsiTheme="majorHAnsi" w:cstheme="majorHAnsi"/>
          <w:sz w:val="16"/>
          <w:szCs w:val="26"/>
        </w:rPr>
        <w:t xml:space="preserve"> strive to </w:t>
      </w:r>
      <w:r w:rsidRPr="0036035D">
        <w:rPr>
          <w:rFonts w:asciiTheme="majorHAnsi" w:hAnsiTheme="majorHAnsi" w:cstheme="majorHAnsi"/>
          <w:b/>
          <w:szCs w:val="26"/>
          <w:u w:val="single"/>
        </w:rPr>
        <w:t>maximise</w:t>
      </w:r>
      <w:r w:rsidRPr="0036035D">
        <w:rPr>
          <w:rFonts w:asciiTheme="majorHAnsi" w:hAnsiTheme="majorHAnsi" w:cstheme="majorHAnsi"/>
          <w:sz w:val="16"/>
          <w:szCs w:val="26"/>
        </w:rPr>
        <w:t xml:space="preserve"> </w:t>
      </w:r>
      <w:r w:rsidRPr="0036035D">
        <w:rPr>
          <w:rFonts w:asciiTheme="majorHAnsi" w:hAnsiTheme="majorHAnsi" w:cstheme="majorHAnsi"/>
          <w:b/>
          <w:szCs w:val="26"/>
          <w:u w:val="single"/>
        </w:rPr>
        <w:t>their own total</w:t>
      </w:r>
      <w:r w:rsidRPr="0036035D">
        <w:rPr>
          <w:rFonts w:asciiTheme="majorHAnsi" w:hAnsiTheme="majorHAnsi" w:cstheme="majorHAnsi"/>
          <w:sz w:val="16"/>
          <w:szCs w:val="26"/>
        </w:rPr>
        <w:t xml:space="preserve"> </w:t>
      </w:r>
      <w:r w:rsidRPr="0036035D">
        <w:rPr>
          <w:rFonts w:asciiTheme="majorHAnsi" w:hAnsiTheme="majorHAnsi" w:cstheme="majorHAnsi"/>
          <w:b/>
          <w:szCs w:val="26"/>
          <w:u w:val="single"/>
        </w:rPr>
        <w:t>pleasure</w:t>
      </w:r>
      <w:r w:rsidRPr="0036035D">
        <w:rPr>
          <w:rFonts w:asciiTheme="majorHAnsi" w:hAnsiTheme="majorHAnsi" w:cstheme="majorHAnsi"/>
          <w:sz w:val="16"/>
          <w:szCs w:val="26"/>
        </w:rPr>
        <w:t xml:space="preserve"> (net of any pain or suffering). </w:t>
      </w:r>
      <w:r w:rsidRPr="0036035D">
        <w:rPr>
          <w:rFonts w:asciiTheme="majorHAnsi" w:hAnsiTheme="majorHAnsi" w:cstheme="majorHAnsi"/>
          <w:b/>
          <w:szCs w:val="26"/>
          <w:u w:val="single"/>
        </w:rPr>
        <w:t>Epicureanism</w:t>
      </w:r>
      <w:r w:rsidRPr="0036035D">
        <w:rPr>
          <w:rFonts w:asciiTheme="majorHAnsi" w:hAnsiTheme="majorHAnsi" w:cstheme="majorHAnsi"/>
          <w:sz w:val="16"/>
          <w:szCs w:val="26"/>
        </w:rPr>
        <w:t xml:space="preserve"> is a more moderate approach (which still seeks to maximize happiness, but which </w:t>
      </w:r>
      <w:r w:rsidRPr="0036035D">
        <w:rPr>
          <w:rFonts w:asciiTheme="majorHAnsi" w:hAnsiTheme="majorHAnsi" w:cstheme="majorHAnsi"/>
          <w:b/>
          <w:szCs w:val="26"/>
          <w:u w:val="single"/>
        </w:rPr>
        <w:t>defines happiness</w:t>
      </w:r>
      <w:r w:rsidRPr="0036035D">
        <w:rPr>
          <w:rFonts w:asciiTheme="majorHAnsi" w:hAnsiTheme="majorHAnsi" w:cstheme="majorHAnsi"/>
          <w:sz w:val="16"/>
          <w:szCs w:val="26"/>
        </w:rPr>
        <w:t xml:space="preserve"> more </w:t>
      </w:r>
      <w:r w:rsidRPr="0036035D">
        <w:rPr>
          <w:rFonts w:asciiTheme="majorHAnsi" w:hAnsiTheme="majorHAnsi" w:cstheme="majorHAnsi"/>
          <w:b/>
          <w:szCs w:val="26"/>
          <w:u w:val="single"/>
        </w:rPr>
        <w:t>as a</w:t>
      </w:r>
      <w:r w:rsidRPr="0036035D">
        <w:rPr>
          <w:rFonts w:asciiTheme="majorHAnsi" w:hAnsiTheme="majorHAnsi" w:cstheme="majorHAnsi"/>
          <w:sz w:val="16"/>
          <w:szCs w:val="26"/>
        </w:rPr>
        <w:t xml:space="preserve"> </w:t>
      </w:r>
      <w:r w:rsidRPr="0036035D">
        <w:rPr>
          <w:rFonts w:asciiTheme="majorHAnsi" w:hAnsiTheme="majorHAnsi" w:cstheme="majorHAnsi"/>
          <w:b/>
          <w:szCs w:val="26"/>
          <w:u w:val="single"/>
        </w:rPr>
        <w:t>state of tranquillity</w:t>
      </w:r>
      <w:r w:rsidRPr="0036035D">
        <w:rPr>
          <w:rFonts w:asciiTheme="majorHAnsi" w:hAnsiTheme="majorHAnsi" w:cstheme="majorHAnsi"/>
          <w:sz w:val="16"/>
          <w:szCs w:val="26"/>
        </w:rPr>
        <w:t xml:space="preserve"> than pleasure). </w:t>
      </w:r>
      <w:r w:rsidRPr="0036035D">
        <w:rPr>
          <w:rFonts w:asciiTheme="majorHAnsi" w:hAnsiTheme="majorHAnsi" w:cstheme="majorHAnsi"/>
          <w:b/>
          <w:bCs/>
          <w:szCs w:val="26"/>
          <w:u w:val="single"/>
        </w:rPr>
        <w:t>Egoism, which holds that an action is right if it maximizes good for the self.</w:t>
      </w:r>
      <w:r w:rsidRPr="0036035D">
        <w:rPr>
          <w:rFonts w:asciiTheme="majorHAnsi" w:hAnsiTheme="majorHAnsi" w:cstheme="majorHAnsi"/>
          <w:sz w:val="16"/>
          <w:szCs w:val="26"/>
        </w:rPr>
        <w:t xml:space="preserve"> Thus, Egoism may license actions which are good for an individual even if detrimental to the general welfare.</w:t>
      </w:r>
      <w:r w:rsidRPr="0036035D">
        <w:rPr>
          <w:rFonts w:asciiTheme="majorHAnsi" w:hAnsiTheme="majorHAnsi" w:cstheme="majorHAnsi"/>
          <w:b/>
          <w:sz w:val="16"/>
          <w:szCs w:val="26"/>
        </w:rPr>
        <w:t xml:space="preserve"> </w:t>
      </w:r>
      <w:r w:rsidRPr="0036035D">
        <w:rPr>
          <w:rFonts w:asciiTheme="majorHAnsi" w:hAnsiTheme="majorHAnsi" w:cstheme="majorHAnsi"/>
          <w:b/>
          <w:bCs/>
          <w:szCs w:val="26"/>
          <w:u w:val="single"/>
        </w:rPr>
        <w:t>Asceticism</w:t>
      </w:r>
      <w:r w:rsidRPr="0036035D">
        <w:rPr>
          <w:rFonts w:asciiTheme="majorHAnsi" w:hAnsiTheme="majorHAnsi" w:cstheme="majorHAnsi"/>
          <w:sz w:val="16"/>
          <w:szCs w:val="26"/>
        </w:rPr>
        <w:t xml:space="preserve">, in some ways, </w:t>
      </w:r>
      <w:r w:rsidRPr="0036035D">
        <w:rPr>
          <w:rFonts w:asciiTheme="majorHAnsi" w:hAnsiTheme="majorHAnsi" w:cstheme="majorHAnsi"/>
          <w:b/>
          <w:bCs/>
          <w:szCs w:val="26"/>
          <w:u w:val="single"/>
        </w:rPr>
        <w:t>the opposite of Egoism in that it describes a life characterized by abstinence from egoistic pleasures</w:t>
      </w:r>
      <w:r w:rsidRPr="0036035D">
        <w:rPr>
          <w:rFonts w:asciiTheme="majorHAnsi" w:hAnsiTheme="majorHAnsi" w:cstheme="majorHAnsi"/>
          <w:sz w:val="16"/>
          <w:szCs w:val="26"/>
        </w:rPr>
        <w:t xml:space="preserve"> especially </w:t>
      </w:r>
      <w:r w:rsidRPr="0036035D">
        <w:rPr>
          <w:rFonts w:asciiTheme="majorHAnsi" w:hAnsiTheme="majorHAnsi" w:cstheme="majorHAnsi"/>
          <w:b/>
          <w:bCs/>
          <w:szCs w:val="26"/>
          <w:u w:val="single"/>
        </w:rPr>
        <w:t>to achieve a spiritual goal. Altruism</w:t>
      </w:r>
      <w:r w:rsidRPr="0036035D">
        <w:rPr>
          <w:rFonts w:asciiTheme="majorHAnsi" w:hAnsiTheme="majorHAnsi" w:cstheme="majorHAnsi"/>
          <w:sz w:val="16"/>
          <w:szCs w:val="26"/>
        </w:rPr>
        <w:t xml:space="preserve">, which </w:t>
      </w:r>
      <w:r w:rsidRPr="0036035D">
        <w:rPr>
          <w:rFonts w:asciiTheme="majorHAnsi" w:hAnsiTheme="majorHAnsi" w:cstheme="majorHAnsi"/>
          <w:b/>
          <w:bCs/>
          <w:szCs w:val="26"/>
          <w:u w:val="single"/>
        </w:rPr>
        <w:t>prescribes that an individual take actions that have the best consequences for everyone except for himself</w:t>
      </w:r>
      <w:r w:rsidRPr="0036035D">
        <w:rPr>
          <w:rFonts w:asciiTheme="majorHAnsi" w:hAnsiTheme="majorHAnsi" w:cstheme="majorHAnsi"/>
          <w:sz w:val="16"/>
          <w:szCs w:val="26"/>
        </w:rPr>
        <w:t xml:space="preserve">, according to Auguste Comte's dictum, "Live for others". Thus, individuals have a moral obligation to help, serve or benefit others, if necessary at the sacrifice of self-interest. </w:t>
      </w:r>
      <w:r w:rsidRPr="0036035D">
        <w:rPr>
          <w:rFonts w:asciiTheme="majorHAnsi" w:hAnsiTheme="majorHAnsi" w:cstheme="majorHAnsi"/>
          <w:b/>
          <w:szCs w:val="26"/>
          <w:u w:val="single"/>
        </w:rPr>
        <w:t>Rule Consequentialism</w:t>
      </w:r>
      <w:r w:rsidRPr="0036035D">
        <w:rPr>
          <w:rFonts w:asciiTheme="majorHAnsi" w:hAnsiTheme="majorHAnsi" w:cstheme="majorHAnsi"/>
          <w:sz w:val="16"/>
          <w:szCs w:val="26"/>
        </w:rPr>
        <w:t xml:space="preserve">, which is a theory (sometimes seen as an attempt to reconcile Consequentialism and Deontology), </w:t>
      </w:r>
      <w:r w:rsidRPr="0036035D">
        <w:rPr>
          <w:rFonts w:asciiTheme="majorHAnsi" w:hAnsiTheme="majorHAnsi" w:cstheme="majorHAnsi"/>
          <w:b/>
          <w:szCs w:val="26"/>
          <w:u w:val="single"/>
        </w:rPr>
        <w:t>[holds] that moral behaviour involves following certain rules</w:t>
      </w:r>
      <w:r w:rsidRPr="0036035D">
        <w:rPr>
          <w:rFonts w:asciiTheme="majorHAnsi" w:hAnsiTheme="majorHAnsi" w:cstheme="majorHAnsi"/>
          <w:sz w:val="16"/>
          <w:szCs w:val="26"/>
        </w:rPr>
        <w:t xml:space="preserve">, but that those rules should be </w:t>
      </w:r>
      <w:r w:rsidRPr="0036035D">
        <w:rPr>
          <w:rFonts w:asciiTheme="majorHAnsi" w:hAnsiTheme="majorHAnsi" w:cstheme="majorHAnsi"/>
          <w:b/>
          <w:szCs w:val="26"/>
          <w:u w:val="single"/>
        </w:rPr>
        <w:t>chosen</w:t>
      </w:r>
      <w:r w:rsidRPr="0036035D">
        <w:rPr>
          <w:rFonts w:asciiTheme="majorHAnsi" w:hAnsiTheme="majorHAnsi" w:cstheme="majorHAnsi"/>
          <w:sz w:val="16"/>
          <w:szCs w:val="26"/>
        </w:rPr>
        <w:t xml:space="preserve"> based </w:t>
      </w:r>
      <w:r w:rsidRPr="0036035D">
        <w:rPr>
          <w:rFonts w:asciiTheme="majorHAnsi" w:hAnsiTheme="majorHAnsi" w:cstheme="majorHAnsi"/>
          <w:b/>
          <w:szCs w:val="26"/>
          <w:u w:val="single"/>
        </w:rPr>
        <w:t>on</w:t>
      </w:r>
      <w:r w:rsidRPr="0036035D">
        <w:rPr>
          <w:rFonts w:asciiTheme="majorHAnsi" w:hAnsiTheme="majorHAnsi" w:cstheme="majorHAnsi"/>
          <w:sz w:val="16"/>
          <w:szCs w:val="26"/>
        </w:rPr>
        <w:t xml:space="preserve"> the </w:t>
      </w:r>
      <w:r w:rsidRPr="0036035D">
        <w:rPr>
          <w:rFonts w:asciiTheme="majorHAnsi" w:hAnsiTheme="majorHAnsi" w:cstheme="majorHAnsi"/>
          <w:b/>
          <w:szCs w:val="26"/>
          <w:u w:val="single"/>
        </w:rPr>
        <w:t xml:space="preserve">consequences that </w:t>
      </w:r>
      <w:r w:rsidRPr="0036035D">
        <w:rPr>
          <w:rFonts w:asciiTheme="majorHAnsi" w:hAnsiTheme="majorHAnsi" w:cstheme="majorHAnsi"/>
          <w:sz w:val="16"/>
          <w:szCs w:val="26"/>
        </w:rPr>
        <w:t>the selection of</w:t>
      </w:r>
      <w:r w:rsidRPr="0036035D">
        <w:rPr>
          <w:rFonts w:asciiTheme="majorHAnsi" w:hAnsiTheme="majorHAnsi" w:cstheme="majorHAnsi"/>
          <w:b/>
          <w:szCs w:val="26"/>
          <w:u w:val="single"/>
        </w:rPr>
        <w:t xml:space="preserve"> those rules have</w:t>
      </w:r>
      <w:r w:rsidRPr="0036035D">
        <w:rPr>
          <w:rFonts w:asciiTheme="majorHAnsi" w:hAnsiTheme="majorHAnsi" w:cstheme="majorHAnsi"/>
          <w:sz w:val="16"/>
          <w:szCs w:val="2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36035D">
        <w:rPr>
          <w:rFonts w:asciiTheme="majorHAnsi" w:hAnsiTheme="majorHAnsi" w:cstheme="majorHAnsi"/>
          <w:b/>
          <w:szCs w:val="26"/>
          <w:u w:val="single"/>
        </w:rPr>
        <w:t>Negative Consequentialism</w:t>
      </w:r>
      <w:r w:rsidRPr="0036035D">
        <w:rPr>
          <w:rFonts w:asciiTheme="majorHAnsi" w:hAnsiTheme="majorHAnsi" w:cstheme="majorHAnsi"/>
          <w:sz w:val="16"/>
          <w:szCs w:val="26"/>
        </w:rPr>
        <w:t xml:space="preserve">, which </w:t>
      </w:r>
      <w:r w:rsidRPr="0036035D">
        <w:rPr>
          <w:rFonts w:asciiTheme="majorHAnsi" w:hAnsiTheme="majorHAnsi" w:cstheme="majorHAnsi"/>
          <w:b/>
          <w:szCs w:val="26"/>
          <w:u w:val="single"/>
        </w:rPr>
        <w:t>focuses on minimizing bad consequences rather than promoting good consequences</w:t>
      </w:r>
      <w:r w:rsidRPr="0036035D">
        <w:rPr>
          <w:rFonts w:asciiTheme="majorHAnsi" w:hAnsiTheme="majorHAnsi" w:cstheme="majorHAnsi"/>
          <w:sz w:val="16"/>
          <w:szCs w:val="26"/>
        </w:rPr>
        <w:t>. This may actually require active intervention (to prevent harm from being done), or may only require passive avoidance of bad outcomes.</w:t>
      </w:r>
    </w:p>
    <w:p w14:paraId="3424D50E"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Violation: They don’t and maximizing expected well-being doesn’t cut it.</w:t>
      </w:r>
    </w:p>
    <w:p w14:paraId="040E5534" w14:textId="77777777" w:rsidR="006E41F2" w:rsidRPr="0036035D" w:rsidRDefault="006E41F2" w:rsidP="006E41F2">
      <w:pPr>
        <w:rPr>
          <w:rFonts w:asciiTheme="majorHAnsi" w:hAnsiTheme="majorHAnsi" w:cstheme="majorHAnsi"/>
          <w:sz w:val="16"/>
          <w:szCs w:val="26"/>
        </w:rPr>
      </w:pPr>
      <w:r w:rsidRPr="0036035D">
        <w:rPr>
          <w:rFonts w:asciiTheme="majorHAnsi" w:hAnsiTheme="majorHAnsi" w:cstheme="majorHAnsi"/>
          <w:b/>
          <w:bCs/>
          <w:szCs w:val="26"/>
          <w:u w:val="single"/>
        </w:rPr>
        <w:t>Crisp</w:t>
      </w:r>
      <w:r w:rsidRPr="0036035D">
        <w:rPr>
          <w:rFonts w:asciiTheme="majorHAnsi" w:hAnsiTheme="majorHAnsi" w:cstheme="majorHAnsi"/>
          <w:sz w:val="16"/>
          <w:szCs w:val="26"/>
        </w:rPr>
        <w:t>, Roger, "Well-Being", </w:t>
      </w:r>
      <w:r w:rsidRPr="0036035D">
        <w:rPr>
          <w:rFonts w:asciiTheme="majorHAnsi" w:hAnsiTheme="majorHAnsi" w:cstheme="majorHAnsi"/>
          <w:i/>
          <w:iCs/>
          <w:sz w:val="16"/>
          <w:szCs w:val="26"/>
        </w:rPr>
        <w:t>The Stanford Encyclopedia of Philosophy </w:t>
      </w:r>
      <w:r w:rsidRPr="0036035D">
        <w:rPr>
          <w:rFonts w:asciiTheme="majorHAnsi" w:hAnsiTheme="majorHAnsi" w:cstheme="majorHAnsi"/>
          <w:sz w:val="16"/>
          <w:szCs w:val="26"/>
        </w:rPr>
        <w:t xml:space="preserve">(Fall </w:t>
      </w:r>
      <w:r w:rsidRPr="0036035D">
        <w:rPr>
          <w:rFonts w:asciiTheme="majorHAnsi" w:hAnsiTheme="majorHAnsi" w:cstheme="majorHAnsi"/>
          <w:b/>
          <w:bCs/>
          <w:szCs w:val="26"/>
          <w:u w:val="single"/>
        </w:rPr>
        <w:t>2017</w:t>
      </w:r>
      <w:r w:rsidRPr="0036035D">
        <w:rPr>
          <w:rFonts w:asciiTheme="majorHAnsi" w:hAnsiTheme="majorHAnsi" w:cstheme="majorHAnsi"/>
          <w:sz w:val="16"/>
          <w:szCs w:val="26"/>
        </w:rPr>
        <w:t xml:space="preserve"> Edition), Edward N. Zalta (ed.), URL = &lt;https://plato.stanford.edu/archives/fall2017/entries/well-being/&gt;. </w:t>
      </w:r>
    </w:p>
    <w:p w14:paraId="34E75A92" w14:textId="77777777" w:rsidR="006E41F2" w:rsidRPr="0036035D" w:rsidRDefault="006E41F2" w:rsidP="006E41F2">
      <w:pPr>
        <w:rPr>
          <w:rFonts w:asciiTheme="majorHAnsi" w:hAnsiTheme="majorHAnsi" w:cstheme="majorHAnsi"/>
          <w:sz w:val="16"/>
          <w:szCs w:val="26"/>
        </w:rPr>
      </w:pPr>
      <w:r w:rsidRPr="0036035D">
        <w:rPr>
          <w:rFonts w:asciiTheme="majorHAnsi" w:hAnsiTheme="majorHAnsi" w:cstheme="majorHAnsi"/>
          <w:sz w:val="16"/>
          <w:szCs w:val="26"/>
        </w:rPr>
        <w:t>Well-being is most commonly used in philosophy to describe what is non-instrumentally or ultimately good </w:t>
      </w:r>
      <w:r w:rsidRPr="0036035D">
        <w:rPr>
          <w:rFonts w:asciiTheme="majorHAnsi" w:hAnsiTheme="majorHAnsi" w:cstheme="majorHAnsi"/>
          <w:i/>
          <w:iCs/>
          <w:sz w:val="16"/>
          <w:szCs w:val="26"/>
        </w:rPr>
        <w:t>for</w:t>
      </w:r>
      <w:r w:rsidRPr="0036035D">
        <w:rPr>
          <w:rFonts w:asciiTheme="majorHAnsi" w:hAnsiTheme="majorHAnsi" w:cstheme="majorHAnsi"/>
          <w:sz w:val="16"/>
          <w:szCs w:val="26"/>
        </w:rPr>
        <w:t xml:space="preserve"> a person. </w:t>
      </w:r>
      <w:r w:rsidRPr="0036035D">
        <w:rPr>
          <w:rFonts w:asciiTheme="majorHAnsi" w:hAnsiTheme="majorHAnsi" w:cstheme="majorHAnsi"/>
          <w:b/>
          <w:bCs/>
          <w:szCs w:val="26"/>
          <w:u w:val="single"/>
        </w:rPr>
        <w:t>The question of what well-being consists in is of independent interest</w:t>
      </w:r>
      <w:r w:rsidRPr="0036035D">
        <w:rPr>
          <w:rFonts w:asciiTheme="majorHAnsi" w:hAnsiTheme="majorHAnsi" w:cstheme="majorHAnsi"/>
          <w:sz w:val="16"/>
          <w:szCs w:val="26"/>
        </w:rPr>
        <w:t xml:space="preserve">, but it is of great importance in moral philosophy, especially </w:t>
      </w:r>
      <w:r w:rsidRPr="0036035D">
        <w:rPr>
          <w:rFonts w:asciiTheme="majorHAnsi" w:hAnsiTheme="majorHAnsi" w:cstheme="majorHAnsi"/>
          <w:b/>
          <w:bCs/>
          <w:szCs w:val="26"/>
          <w:u w:val="single"/>
        </w:rPr>
        <w:t>in the case of utilitarianism</w:t>
      </w:r>
      <w:r w:rsidRPr="0036035D">
        <w:rPr>
          <w:rFonts w:asciiTheme="majorHAnsi" w:hAnsiTheme="majorHAnsi" w:cstheme="majorHAnsi"/>
          <w:sz w:val="16"/>
          <w:szCs w:val="26"/>
        </w:rPr>
        <w:t xml:space="preserve">, according to which the only moral requirement is that well-being be maximized. Significant challenges to the very notion have been mounted, in particular by G.E. Moore and T.M. Scanlon. </w:t>
      </w:r>
      <w:r w:rsidRPr="0036035D">
        <w:rPr>
          <w:rFonts w:asciiTheme="majorHAnsi" w:hAnsiTheme="majorHAnsi" w:cstheme="majorHAnsi"/>
          <w:b/>
          <w:bCs/>
          <w:szCs w:val="26"/>
          <w:u w:val="single"/>
        </w:rPr>
        <w:t>It has become standard to distinguish theories of well-being as either hedonist theories, desire theories, or objective list theories</w:t>
      </w:r>
      <w:r w:rsidRPr="0036035D">
        <w:rPr>
          <w:rFonts w:asciiTheme="majorHAnsi" w:hAnsiTheme="majorHAnsi" w:cstheme="majorHAnsi"/>
          <w:sz w:val="16"/>
          <w:szCs w:val="26"/>
        </w:rPr>
        <w:t>. According to the view known as welfarism, well-being is the only value. Also important in ethics is the question of how a person’s moral character and actions relate to their well-being.</w:t>
      </w:r>
    </w:p>
    <w:p w14:paraId="2A8A7319"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Standards:</w:t>
      </w:r>
    </w:p>
    <w:p w14:paraId="1C6E5AAE"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 xml:space="preserve">1. </w:t>
      </w:r>
      <w:r w:rsidRPr="0036035D">
        <w:rPr>
          <w:rFonts w:asciiTheme="majorHAnsi" w:hAnsiTheme="majorHAnsi" w:cstheme="majorHAnsi"/>
          <w:u w:val="single"/>
        </w:rPr>
        <w:t>Shiftiness</w:t>
      </w:r>
      <w:r w:rsidRPr="0036035D">
        <w:rPr>
          <w:rFonts w:asciiTheme="majorHAnsi" w:hAnsiTheme="majorHAnsi" w:cstheme="majorHAnsi"/>
        </w:rP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50997B75"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 xml:space="preserve">2. </w:t>
      </w:r>
      <w:r w:rsidRPr="0036035D">
        <w:rPr>
          <w:rFonts w:asciiTheme="majorHAnsi" w:hAnsiTheme="majorHAnsi" w:cstheme="majorHAnsi"/>
          <w:u w:val="single"/>
        </w:rPr>
        <w:t>Strat</w:t>
      </w:r>
      <w:r w:rsidRPr="0036035D">
        <w:rPr>
          <w:rFonts w:asciiTheme="majorHAnsi" w:hAnsiTheme="majorHAnsi" w:cstheme="majorHAnsi"/>
        </w:rPr>
        <w:t xml:space="preserve"> – I lose 6 minutes of time during the AC to generate a strategy because I don't know what turns or strategy, I can go for during the 1N absent which proves CX doesn’t check since it would occur after the skew.</w:t>
      </w:r>
    </w:p>
    <w:p w14:paraId="2B2224D3"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 xml:space="preserve">3. </w:t>
      </w:r>
      <w:r w:rsidRPr="0036035D">
        <w:rPr>
          <w:rFonts w:asciiTheme="majorHAnsi" w:hAnsiTheme="majorHAnsi" w:cstheme="majorHAnsi"/>
          <w:u w:val="single"/>
        </w:rPr>
        <w:t>Resolvability</w:t>
      </w:r>
      <w:r w:rsidRPr="0036035D">
        <w:rPr>
          <w:rFonts w:asciiTheme="majorHAnsi" w:hAnsiTheme="majorHAnsi" w:cstheme="majorHAnsi"/>
        </w:rPr>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2872A2FF" w14:textId="61B9ED40" w:rsidR="006E41F2" w:rsidRPr="0036035D" w:rsidRDefault="006E41F2" w:rsidP="006E41F2">
      <w:pPr>
        <w:pStyle w:val="Heading2"/>
      </w:pPr>
      <w:r w:rsidRPr="0036035D">
        <w:t>3</w:t>
      </w:r>
    </w:p>
    <w:p w14:paraId="1CBFDA30" w14:textId="77777777" w:rsidR="006E41F2" w:rsidRPr="0036035D" w:rsidRDefault="006E41F2" w:rsidP="006E41F2">
      <w:pPr>
        <w:pStyle w:val="Heading4"/>
      </w:pPr>
      <w:r w:rsidRPr="0036035D">
        <w:t>CP Text: The People’s Republic of China should ban the appropriation of outer space by private entities except for satellites used exclusively for the collection of</w:t>
      </w:r>
    </w:p>
    <w:p w14:paraId="07222CDF" w14:textId="77777777" w:rsidR="006E41F2" w:rsidRPr="0036035D" w:rsidRDefault="006E41F2" w:rsidP="006E41F2">
      <w:r w:rsidRPr="0036035D">
        <w:t>-space weather forecasts</w:t>
      </w:r>
    </w:p>
    <w:p w14:paraId="45201ACA" w14:textId="77777777" w:rsidR="006E41F2" w:rsidRPr="0036035D" w:rsidRDefault="006E41F2" w:rsidP="006E41F2">
      <w:r w:rsidRPr="0036035D">
        <w:t xml:space="preserve">-data related to solar effects on earth </w:t>
      </w:r>
    </w:p>
    <w:p w14:paraId="7BB07E90" w14:textId="77777777" w:rsidR="006E41F2" w:rsidRPr="0036035D" w:rsidRDefault="006E41F2" w:rsidP="006E41F2">
      <w:pPr>
        <w:pStyle w:val="Heading4"/>
        <w:rPr>
          <w:rStyle w:val="Style13ptBold"/>
          <w:rFonts w:cs="Arial"/>
          <w:b/>
        </w:rPr>
      </w:pPr>
      <w:r w:rsidRPr="0036035D">
        <w:rPr>
          <w:rStyle w:val="Style13ptBold"/>
          <w:rFonts w:cs="Arial"/>
          <w:b/>
        </w:rPr>
        <w:t>China’s satellite data is uniquely key to advanced space weather forecasting – that prevents catastrophe.</w:t>
      </w:r>
    </w:p>
    <w:p w14:paraId="3CF44995" w14:textId="77777777" w:rsidR="006E41F2" w:rsidRPr="0036035D" w:rsidRDefault="006E41F2" w:rsidP="006E41F2">
      <w:pPr>
        <w:rPr>
          <w:rStyle w:val="Style13ptBold"/>
          <w:b w:val="0"/>
          <w:sz w:val="16"/>
          <w:szCs w:val="26"/>
        </w:rPr>
      </w:pPr>
      <w:r w:rsidRPr="0036035D">
        <w:rPr>
          <w:rStyle w:val="Style13ptBold"/>
          <w:szCs w:val="26"/>
          <w:u w:val="single"/>
        </w:rPr>
        <w:t>Aghajanian 12</w:t>
      </w:r>
      <w:r w:rsidRPr="0036035D">
        <w:rPr>
          <w:rStyle w:val="Style13ptBold"/>
          <w:sz w:val="16"/>
          <w:szCs w:val="26"/>
        </w:rPr>
        <w:t xml:space="preserve"> </w:t>
      </w:r>
      <w:r w:rsidRPr="0036035D">
        <w:rPr>
          <w:sz w:val="16"/>
          <w:szCs w:val="26"/>
        </w:rPr>
        <w:t>[Liana Aghajanian, journalist, citing Dr. Rainer Schwenn, one of the developers of KuaFu; Dr. William Liu, a senior scientist at the Canadian Space Agency; the 2008 National Academy of Sciences Report;   May 14, 2012. “Cloudy With a Chance of Catastrophe: Predicting the Weather in Space.” http://mentalfloss.com/article/30665/cloudy-chance-catastrophe-predicting-weather-space]</w:t>
      </w:r>
    </w:p>
    <w:p w14:paraId="02B7A8EE" w14:textId="77777777" w:rsidR="006E41F2" w:rsidRPr="0036035D" w:rsidRDefault="006E41F2" w:rsidP="006E41F2">
      <w:pPr>
        <w:ind w:right="240"/>
        <w:rPr>
          <w:sz w:val="16"/>
          <w:szCs w:val="26"/>
        </w:rPr>
      </w:pPr>
      <w:r w:rsidRPr="0036035D">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36035D">
        <w:rPr>
          <w:rStyle w:val="StyleUnderline"/>
          <w:sz w:val="26"/>
          <w:szCs w:val="26"/>
        </w:rPr>
        <w:t>the science of space weather, the changing environmental conditions in near-Earth space, has largely managed to elude us</w:t>
      </w:r>
      <w:r w:rsidRPr="0036035D">
        <w:rPr>
          <w:sz w:val="16"/>
          <w:szCs w:val="26"/>
        </w:rPr>
        <w:t xml:space="preserve">. In fact even the term “space weather” is new; it wasn’t used regularly until the 1990s. Now, an international project led by </w:t>
      </w:r>
      <w:r w:rsidRPr="0036035D">
        <w:rPr>
          <w:rStyle w:val="Emphasis"/>
          <w:sz w:val="26"/>
          <w:szCs w:val="26"/>
        </w:rPr>
        <w:t>China</w:t>
      </w:r>
      <w:r w:rsidRPr="0036035D">
        <w:rPr>
          <w:sz w:val="16"/>
          <w:szCs w:val="26"/>
        </w:rPr>
        <w:t xml:space="preserve"> </w:t>
      </w:r>
      <w:r w:rsidRPr="0036035D">
        <w:rPr>
          <w:rStyle w:val="StyleUnderline"/>
          <w:sz w:val="26"/>
          <w:szCs w:val="26"/>
        </w:rPr>
        <w:t>is hoping to advance the study of space weather by</w:t>
      </w:r>
      <w:r w:rsidRPr="0036035D">
        <w:rPr>
          <w:sz w:val="16"/>
          <w:szCs w:val="26"/>
        </w:rPr>
        <w:t xml:space="preserve"> </w:t>
      </w:r>
      <w:r w:rsidRPr="0036035D">
        <w:rPr>
          <w:rStyle w:val="Emphasis"/>
          <w:sz w:val="26"/>
          <w:szCs w:val="26"/>
        </w:rPr>
        <w:t>light-years</w:t>
      </w:r>
      <w:r w:rsidRPr="0036035D">
        <w:rPr>
          <w:sz w:val="16"/>
          <w:szCs w:val="26"/>
        </w:rPr>
        <w:t xml:space="preserve"> in order </w:t>
      </w:r>
      <w:r w:rsidRPr="0036035D">
        <w:rPr>
          <w:rStyle w:val="StyleUnderline"/>
          <w:sz w:val="26"/>
          <w:szCs w:val="26"/>
        </w:rPr>
        <w:t xml:space="preserve">to minimize the </w:t>
      </w:r>
      <w:r w:rsidRPr="0036035D">
        <w:rPr>
          <w:rStyle w:val="Emphasis"/>
          <w:sz w:val="26"/>
          <w:szCs w:val="26"/>
        </w:rPr>
        <w:t>dangerous impact</w:t>
      </w:r>
      <w:r w:rsidRPr="0036035D">
        <w:rPr>
          <w:sz w:val="16"/>
          <w:szCs w:val="26"/>
        </w:rPr>
        <w:t xml:space="preserve"> </w:t>
      </w:r>
      <w:r w:rsidRPr="0036035D">
        <w:rPr>
          <w:rStyle w:val="StyleUnderline"/>
          <w:sz w:val="26"/>
          <w:szCs w:val="26"/>
        </w:rPr>
        <w:t>a storm in space might have on</w:t>
      </w:r>
      <w:r w:rsidRPr="0036035D">
        <w:rPr>
          <w:sz w:val="16"/>
          <w:szCs w:val="26"/>
        </w:rPr>
        <w:t xml:space="preserve"> us </w:t>
      </w:r>
      <w:r w:rsidRPr="0036035D">
        <w:rPr>
          <w:rStyle w:val="Emphasis"/>
          <w:sz w:val="26"/>
          <w:szCs w:val="26"/>
        </w:rPr>
        <w:t>fragile Earth</w:t>
      </w:r>
      <w:r w:rsidRPr="0036035D">
        <w:rPr>
          <w:sz w:val="16"/>
          <w:szCs w:val="26"/>
        </w:rPr>
        <w:t xml:space="preserve">lings. If </w:t>
      </w:r>
      <w:r w:rsidRPr="0036035D">
        <w:rPr>
          <w:rStyle w:val="StyleUnderline"/>
          <w:sz w:val="26"/>
          <w:szCs w:val="26"/>
        </w:rPr>
        <w:t>experts are correct</w:t>
      </w:r>
      <w:r w:rsidRPr="0036035D">
        <w:rPr>
          <w:sz w:val="16"/>
          <w:szCs w:val="26"/>
        </w:rPr>
        <w:t xml:space="preserve">, there's a chance that </w:t>
      </w:r>
      <w:r w:rsidRPr="0036035D">
        <w:rPr>
          <w:rStyle w:val="StyleUnderline"/>
          <w:sz w:val="26"/>
          <w:szCs w:val="26"/>
        </w:rPr>
        <w:t xml:space="preserve">a </w:t>
      </w:r>
      <w:r w:rsidRPr="0036035D">
        <w:rPr>
          <w:rStyle w:val="Emphasis"/>
          <w:sz w:val="26"/>
          <w:szCs w:val="26"/>
        </w:rPr>
        <w:t>serious</w:t>
      </w:r>
      <w:r w:rsidRPr="0036035D">
        <w:rPr>
          <w:sz w:val="16"/>
          <w:szCs w:val="26"/>
        </w:rPr>
        <w:t xml:space="preserve"> </w:t>
      </w:r>
      <w:r w:rsidRPr="0036035D">
        <w:rPr>
          <w:rStyle w:val="StyleUnderline"/>
          <w:sz w:val="26"/>
          <w:szCs w:val="26"/>
        </w:rPr>
        <w:t xml:space="preserve">space weather threat will arrive </w:t>
      </w:r>
      <w:r w:rsidRPr="0036035D">
        <w:rPr>
          <w:rStyle w:val="Emphasis"/>
          <w:sz w:val="26"/>
          <w:szCs w:val="26"/>
        </w:rPr>
        <w:t>sooner rather than later</w:t>
      </w:r>
      <w:r w:rsidRPr="0036035D">
        <w:rPr>
          <w:sz w:val="16"/>
          <w:szCs w:val="26"/>
        </w:rPr>
        <w:t xml:space="preserve"> – </w:t>
      </w:r>
      <w:r w:rsidRPr="0036035D">
        <w:rPr>
          <w:rStyle w:val="StyleUnderline"/>
          <w:sz w:val="26"/>
          <w:szCs w:val="26"/>
        </w:rPr>
        <w:t xml:space="preserve">and the risk to humans is </w:t>
      </w:r>
      <w:r w:rsidRPr="0036035D">
        <w:rPr>
          <w:rStyle w:val="Emphasis"/>
          <w:sz w:val="26"/>
          <w:szCs w:val="26"/>
        </w:rPr>
        <w:t>greater than you think</w:t>
      </w:r>
      <w:r w:rsidRPr="0036035D">
        <w:rPr>
          <w:sz w:val="16"/>
          <w:szCs w:val="26"/>
        </w:rPr>
        <w:t xml:space="preserve">. Oddly, the trouble is that we’ve become too advanced. </w:t>
      </w:r>
      <w:r w:rsidRPr="0036035D">
        <w:rPr>
          <w:rStyle w:val="StyleUnderline"/>
          <w:sz w:val="26"/>
          <w:szCs w:val="26"/>
        </w:rPr>
        <w:t xml:space="preserve">Because humans today are </w:t>
      </w:r>
      <w:r w:rsidRPr="0036035D">
        <w:rPr>
          <w:rStyle w:val="Emphasis"/>
          <w:sz w:val="26"/>
          <w:szCs w:val="26"/>
        </w:rPr>
        <w:t>so dependent</w:t>
      </w:r>
      <w:r w:rsidRPr="0036035D">
        <w:rPr>
          <w:rStyle w:val="StyleUnderline"/>
          <w:sz w:val="26"/>
          <w:szCs w:val="26"/>
        </w:rPr>
        <w:t xml:space="preserve"> upon modern electrical technology, a space storm the size of the one Carrington recorded in 1859 could cause </w:t>
      </w:r>
      <w:r w:rsidRPr="0036035D">
        <w:rPr>
          <w:rStyle w:val="Emphasis"/>
          <w:sz w:val="26"/>
          <w:szCs w:val="26"/>
        </w:rPr>
        <w:t>catastrophic problems</w:t>
      </w:r>
      <w:r w:rsidRPr="0036035D">
        <w:rPr>
          <w:rStyle w:val="StyleUnderline"/>
          <w:sz w:val="26"/>
          <w:szCs w:val="26"/>
        </w:rPr>
        <w:t xml:space="preserve"> if it occurred tomorrow</w:t>
      </w:r>
      <w:r w:rsidRPr="0036035D">
        <w:rPr>
          <w:sz w:val="16"/>
          <w:szCs w:val="26"/>
        </w:rPr>
        <w:t xml:space="preserve">. According to a 2008 National Academy of Sciences Report, from </w:t>
      </w:r>
      <w:r w:rsidRPr="0036035D">
        <w:rPr>
          <w:rStyle w:val="StyleUnderline"/>
          <w:sz w:val="26"/>
          <w:szCs w:val="26"/>
        </w:rPr>
        <w:t xml:space="preserve">long-term electrical blackouts to damage to communication satellites and GPS systems (not to mention billions in financial losses), the results could be </w:t>
      </w:r>
      <w:r w:rsidRPr="0036035D">
        <w:rPr>
          <w:rStyle w:val="Emphasis"/>
          <w:sz w:val="26"/>
          <w:szCs w:val="26"/>
        </w:rPr>
        <w:t>devastating worldwide</w:t>
      </w:r>
      <w:r w:rsidRPr="0036035D">
        <w:rPr>
          <w:sz w:val="16"/>
          <w:szCs w:val="26"/>
        </w:rPr>
        <w:t xml:space="preserve">. Luckily, scientists are hopeful </w:t>
      </w:r>
      <w:r w:rsidRPr="0036035D">
        <w:rPr>
          <w:rStyle w:val="StyleUnderline"/>
          <w:sz w:val="26"/>
          <w:szCs w:val="26"/>
        </w:rPr>
        <w:t>the</w:t>
      </w:r>
      <w:r w:rsidRPr="0036035D">
        <w:rPr>
          <w:sz w:val="16"/>
          <w:szCs w:val="26"/>
        </w:rPr>
        <w:t xml:space="preserve"> </w:t>
      </w:r>
      <w:r w:rsidRPr="0036035D">
        <w:rPr>
          <w:rStyle w:val="Emphasis"/>
          <w:sz w:val="26"/>
          <w:szCs w:val="26"/>
        </w:rPr>
        <w:t>KuaFu</w:t>
      </w:r>
      <w:r w:rsidRPr="0036035D">
        <w:rPr>
          <w:sz w:val="16"/>
          <w:szCs w:val="26"/>
        </w:rPr>
        <w:t xml:space="preserve"> </w:t>
      </w:r>
      <w:r w:rsidRPr="0036035D">
        <w:rPr>
          <w:rStyle w:val="StyleUnderline"/>
          <w:sz w:val="26"/>
          <w:szCs w:val="26"/>
        </w:rPr>
        <w:t>project</w:t>
      </w:r>
      <w:r w:rsidRPr="0036035D">
        <w:rPr>
          <w:sz w:val="16"/>
          <w:szCs w:val="26"/>
        </w:rPr>
        <w:t xml:space="preserve"> </w:t>
      </w:r>
      <w:r w:rsidRPr="0036035D">
        <w:rPr>
          <w:rStyle w:val="StyleUnderline"/>
          <w:sz w:val="26"/>
          <w:szCs w:val="26"/>
        </w:rPr>
        <w:t>will</w:t>
      </w:r>
      <w:r w:rsidRPr="0036035D">
        <w:rPr>
          <w:sz w:val="16"/>
          <w:szCs w:val="26"/>
        </w:rPr>
        <w:t xml:space="preserve"> </w:t>
      </w:r>
      <w:r w:rsidRPr="0036035D">
        <w:rPr>
          <w:rStyle w:val="Emphasis"/>
          <w:sz w:val="26"/>
          <w:szCs w:val="26"/>
        </w:rPr>
        <w:t>prevent</w:t>
      </w:r>
      <w:r w:rsidRPr="0036035D">
        <w:rPr>
          <w:sz w:val="16"/>
          <w:szCs w:val="26"/>
        </w:rPr>
        <w:t xml:space="preserve"> (</w:t>
      </w:r>
      <w:r w:rsidRPr="0036035D">
        <w:rPr>
          <w:rStyle w:val="StyleUnderline"/>
          <w:sz w:val="26"/>
          <w:szCs w:val="26"/>
        </w:rPr>
        <w:t xml:space="preserve">or </w:t>
      </w:r>
      <w:r w:rsidRPr="0036035D">
        <w:rPr>
          <w:rStyle w:val="Emphasis"/>
          <w:sz w:val="26"/>
          <w:szCs w:val="26"/>
        </w:rPr>
        <w:t>at least minimize</w:t>
      </w:r>
      <w:r w:rsidRPr="0036035D">
        <w:rPr>
          <w:sz w:val="16"/>
          <w:szCs w:val="26"/>
        </w:rPr>
        <w:t xml:space="preserve"> </w:t>
      </w:r>
      <w:r w:rsidRPr="0036035D">
        <w:rPr>
          <w:rStyle w:val="StyleUnderline"/>
          <w:sz w:val="26"/>
          <w:szCs w:val="26"/>
        </w:rPr>
        <w:t>the impact of</w:t>
      </w:r>
      <w:r w:rsidRPr="0036035D">
        <w:rPr>
          <w:sz w:val="16"/>
          <w:szCs w:val="26"/>
        </w:rPr>
        <w:t xml:space="preserve">) </w:t>
      </w:r>
      <w:r w:rsidRPr="0036035D">
        <w:rPr>
          <w:rStyle w:val="StyleUnderline"/>
          <w:sz w:val="26"/>
          <w:szCs w:val="26"/>
        </w:rPr>
        <w:t xml:space="preserve">this kind of </w:t>
      </w:r>
      <w:r w:rsidRPr="0036035D">
        <w:rPr>
          <w:rStyle w:val="Emphasis"/>
          <w:sz w:val="26"/>
          <w:szCs w:val="26"/>
        </w:rPr>
        <w:t>disaster</w:t>
      </w:r>
      <w:r w:rsidRPr="0036035D">
        <w:rPr>
          <w:sz w:val="16"/>
          <w:szCs w:val="26"/>
        </w:rPr>
        <w:t xml:space="preserve">. Our Eyes on the Sun, The Sun in Our Eyes Named for Kua Fu, a sun-chasing giant from a Chinese folktale whose pursuit to tame the brightest star in our solar system ended after he died of thirst, the </w:t>
      </w:r>
      <w:r w:rsidRPr="0036035D">
        <w:rPr>
          <w:rStyle w:val="Emphasis"/>
          <w:sz w:val="26"/>
          <w:szCs w:val="26"/>
        </w:rPr>
        <w:t>KuaFu</w:t>
      </w:r>
      <w:r w:rsidRPr="0036035D">
        <w:rPr>
          <w:rStyle w:val="StyleUnderline"/>
          <w:sz w:val="26"/>
          <w:szCs w:val="26"/>
        </w:rPr>
        <w:t xml:space="preserve"> project will create a space weather forecasting system 1.5 million kilometers from the Earth's surface</w:t>
      </w:r>
      <w:r w:rsidRPr="0036035D">
        <w:rPr>
          <w:sz w:val="16"/>
          <w:szCs w:val="26"/>
        </w:rPr>
        <w:t xml:space="preserve">. The goal is similar to the one from the legend: </w:t>
      </w:r>
      <w:r w:rsidRPr="0036035D">
        <w:rPr>
          <w:rStyle w:val="StyleUnderline"/>
          <w:sz w:val="26"/>
          <w:szCs w:val="26"/>
        </w:rPr>
        <w:t>to observe</w:t>
      </w:r>
      <w:r w:rsidRPr="0036035D">
        <w:rPr>
          <w:sz w:val="16"/>
          <w:szCs w:val="26"/>
        </w:rPr>
        <w:t xml:space="preserve"> changes in solar-terrestrial </w:t>
      </w:r>
      <w:r w:rsidRPr="0036035D">
        <w:rPr>
          <w:rStyle w:val="Emphasis"/>
          <w:sz w:val="26"/>
          <w:szCs w:val="26"/>
        </w:rPr>
        <w:t>storms</w:t>
      </w:r>
      <w:r w:rsidRPr="0036035D">
        <w:rPr>
          <w:sz w:val="16"/>
          <w:szCs w:val="26"/>
        </w:rPr>
        <w:t xml:space="preserve">, investigate flows of energy and solar material, </w:t>
      </w:r>
      <w:r w:rsidRPr="0036035D">
        <w:rPr>
          <w:rStyle w:val="StyleUnderline"/>
          <w:sz w:val="26"/>
          <w:szCs w:val="26"/>
        </w:rPr>
        <w:t>and improve</w:t>
      </w:r>
      <w:r w:rsidRPr="0036035D">
        <w:rPr>
          <w:sz w:val="16"/>
          <w:szCs w:val="26"/>
        </w:rPr>
        <w:t xml:space="preserve"> the </w:t>
      </w:r>
      <w:r w:rsidRPr="0036035D">
        <w:rPr>
          <w:rStyle w:val="Emphasis"/>
          <w:sz w:val="26"/>
          <w:szCs w:val="26"/>
        </w:rPr>
        <w:t>forecasting of space weather</w:t>
      </w:r>
      <w:r w:rsidRPr="0036035D">
        <w:rPr>
          <w:sz w:val="16"/>
          <w:szCs w:val="26"/>
        </w:rPr>
        <w:t>. Not necessarily to tame the sun, but, at least, to understand it. Proposed in 2003 by scientist Chuanyi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36035D">
        <w:rPr>
          <w:rStyle w:val="StyleUnderline"/>
          <w:sz w:val="26"/>
          <w:szCs w:val="26"/>
        </w:rPr>
        <w:t xml:space="preserve">Being </w:t>
      </w:r>
      <w:r w:rsidRPr="0036035D">
        <w:rPr>
          <w:rStyle w:val="Emphasis"/>
          <w:sz w:val="26"/>
          <w:szCs w:val="26"/>
        </w:rPr>
        <w:t>aware</w:t>
      </w:r>
      <w:r w:rsidRPr="0036035D">
        <w:rPr>
          <w:rStyle w:val="StyleUnderline"/>
          <w:sz w:val="26"/>
          <w:szCs w:val="26"/>
        </w:rPr>
        <w:t xml:space="preserve"> of the impending blindness to space weather and its effects, we consider a mission like </w:t>
      </w:r>
      <w:r w:rsidRPr="0036035D">
        <w:rPr>
          <w:rStyle w:val="Emphasis"/>
          <w:sz w:val="26"/>
          <w:szCs w:val="26"/>
        </w:rPr>
        <w:t>KuaFu absolutely mandatory</w:t>
      </w:r>
      <w:r w:rsidRPr="0036035D">
        <w:rPr>
          <w:sz w:val="16"/>
          <w:szCs w:val="26"/>
        </w:rPr>
        <w:t xml:space="preserve">,” said Dr. Rainer Schwenn, one of the developers of KuaFu. “If 'space weather' keeps being considered an important science goal, then </w:t>
      </w:r>
      <w:r w:rsidRPr="0036035D">
        <w:rPr>
          <w:rStyle w:val="Emphasis"/>
          <w:sz w:val="26"/>
          <w:szCs w:val="26"/>
        </w:rPr>
        <w:t>KuaFu is a real key project</w:t>
      </w:r>
      <w:r w:rsidRPr="0036035D">
        <w:rPr>
          <w:sz w:val="16"/>
          <w:szCs w:val="26"/>
        </w:rPr>
        <w:t xml:space="preserve">.” </w:t>
      </w:r>
      <w:r w:rsidRPr="0036035D">
        <w:rPr>
          <w:rStyle w:val="StyleUnderline"/>
          <w:sz w:val="26"/>
          <w:szCs w:val="26"/>
        </w:rPr>
        <w:t xml:space="preserve">The satellites will offer an </w:t>
      </w:r>
      <w:r w:rsidRPr="0036035D">
        <w:rPr>
          <w:rStyle w:val="Emphasis"/>
          <w:sz w:val="26"/>
          <w:szCs w:val="26"/>
        </w:rPr>
        <w:t>unprecedented ability</w:t>
      </w:r>
      <w:r w:rsidRPr="0036035D">
        <w:rPr>
          <w:sz w:val="16"/>
          <w:szCs w:val="26"/>
        </w:rPr>
        <w:t xml:space="preserve"> </w:t>
      </w:r>
      <w:r w:rsidRPr="0036035D">
        <w:rPr>
          <w:rStyle w:val="StyleUnderline"/>
          <w:sz w:val="26"/>
          <w:szCs w:val="26"/>
        </w:rPr>
        <w:t>to glean information</w:t>
      </w:r>
      <w:r w:rsidRPr="0036035D">
        <w:rPr>
          <w:sz w:val="16"/>
          <w:szCs w:val="26"/>
        </w:rPr>
        <w:t xml:space="preserve"> </w:t>
      </w:r>
      <w:r w:rsidRPr="0036035D">
        <w:rPr>
          <w:rStyle w:val="StyleUnderline"/>
          <w:sz w:val="26"/>
          <w:szCs w:val="26"/>
        </w:rPr>
        <w:t>about the</w:t>
      </w:r>
      <w:r w:rsidRPr="0036035D">
        <w:rPr>
          <w:sz w:val="16"/>
          <w:szCs w:val="26"/>
        </w:rPr>
        <w:t xml:space="preserve"> often tumultuous relationship between the </w:t>
      </w:r>
      <w:r w:rsidRPr="0036035D">
        <w:rPr>
          <w:rStyle w:val="Emphasis"/>
          <w:sz w:val="26"/>
          <w:szCs w:val="26"/>
        </w:rPr>
        <w:t>sun</w:t>
      </w:r>
      <w:r w:rsidRPr="0036035D">
        <w:rPr>
          <w:sz w:val="16"/>
          <w:szCs w:val="26"/>
        </w:rPr>
        <w:t xml:space="preserve"> and Earth, </w:t>
      </w:r>
      <w:r w:rsidRPr="0036035D">
        <w:rPr>
          <w:rStyle w:val="StyleUnderline"/>
          <w:sz w:val="26"/>
          <w:szCs w:val="26"/>
        </w:rPr>
        <w:t>by allowing scientists to observe both the star and its effects on the planet simultaneously</w:t>
      </w:r>
      <w:r w:rsidRPr="0036035D">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Chuanyi Tu retired two years ago. “It's a real observation; it's what's actually happening.” Space Storm Showdown: What Do We Do? So, </w:t>
      </w:r>
      <w:r w:rsidRPr="0036035D">
        <w:rPr>
          <w:rStyle w:val="StyleUnderline"/>
          <w:sz w:val="26"/>
          <w:szCs w:val="26"/>
        </w:rPr>
        <w:t xml:space="preserve">if the </w:t>
      </w:r>
      <w:r w:rsidRPr="0036035D">
        <w:rPr>
          <w:rStyle w:val="Emphasis"/>
          <w:sz w:val="26"/>
          <w:szCs w:val="26"/>
        </w:rPr>
        <w:t>power-grid frying</w:t>
      </w:r>
      <w:r w:rsidRPr="0036035D">
        <w:rPr>
          <w:sz w:val="16"/>
          <w:szCs w:val="26"/>
        </w:rPr>
        <w:t xml:space="preserve">, </w:t>
      </w:r>
      <w:r w:rsidRPr="0036035D">
        <w:rPr>
          <w:rStyle w:val="StyleUnderline"/>
          <w:sz w:val="26"/>
          <w:szCs w:val="26"/>
        </w:rPr>
        <w:t xml:space="preserve">billion dollar </w:t>
      </w:r>
      <w:r w:rsidRPr="0036035D">
        <w:rPr>
          <w:rStyle w:val="Emphasis"/>
          <w:sz w:val="26"/>
          <w:szCs w:val="26"/>
        </w:rPr>
        <w:t>damage-wreaking</w:t>
      </w:r>
      <w:r w:rsidRPr="0036035D">
        <w:rPr>
          <w:sz w:val="16"/>
          <w:szCs w:val="26"/>
        </w:rPr>
        <w:t xml:space="preserve"> </w:t>
      </w:r>
      <w:r w:rsidRPr="0036035D">
        <w:rPr>
          <w:rStyle w:val="StyleUnderline"/>
          <w:sz w:val="26"/>
          <w:szCs w:val="26"/>
        </w:rPr>
        <w:t>storm is inevitable</w:t>
      </w:r>
      <w:r w:rsidRPr="0036035D">
        <w:rPr>
          <w:sz w:val="16"/>
          <w:szCs w:val="26"/>
        </w:rPr>
        <w:t xml:space="preserve">, </w:t>
      </w:r>
      <w:r w:rsidRPr="0036035D">
        <w:rPr>
          <w:rStyle w:val="StyleUnderline"/>
          <w:sz w:val="26"/>
          <w:szCs w:val="26"/>
        </w:rPr>
        <w:t>how much will</w:t>
      </w:r>
      <w:r w:rsidRPr="0036035D">
        <w:rPr>
          <w:sz w:val="16"/>
          <w:szCs w:val="26"/>
        </w:rPr>
        <w:t xml:space="preserve"> </w:t>
      </w:r>
      <w:r w:rsidRPr="0036035D">
        <w:rPr>
          <w:rStyle w:val="StyleUnderline"/>
          <w:sz w:val="26"/>
          <w:szCs w:val="26"/>
        </w:rPr>
        <w:t>forecasting</w:t>
      </w:r>
      <w:r w:rsidRPr="0036035D">
        <w:rPr>
          <w:sz w:val="16"/>
          <w:szCs w:val="26"/>
        </w:rPr>
        <w:t xml:space="preserve"> it </w:t>
      </w:r>
      <w:r w:rsidRPr="0036035D">
        <w:rPr>
          <w:rStyle w:val="StyleUnderline"/>
          <w:sz w:val="26"/>
          <w:szCs w:val="26"/>
        </w:rPr>
        <w:t>actually help?</w:t>
      </w:r>
      <w:r w:rsidRPr="0036035D">
        <w:rPr>
          <w:sz w:val="16"/>
          <w:szCs w:val="26"/>
        </w:rPr>
        <w:t xml:space="preserve"> </w:t>
      </w:r>
      <w:r w:rsidRPr="0036035D">
        <w:rPr>
          <w:rStyle w:val="Emphasis"/>
          <w:sz w:val="26"/>
          <w:szCs w:val="26"/>
        </w:rPr>
        <w:t>Lots</w:t>
      </w:r>
      <w:r w:rsidRPr="0036035D">
        <w:rPr>
          <w:sz w:val="16"/>
          <w:szCs w:val="26"/>
        </w:rPr>
        <w:t xml:space="preserve">. According to Liu, </w:t>
      </w:r>
      <w:r w:rsidRPr="0036035D">
        <w:rPr>
          <w:rStyle w:val="StyleUnderline"/>
          <w:sz w:val="26"/>
          <w:szCs w:val="26"/>
        </w:rPr>
        <w:t>predicting space weather</w:t>
      </w:r>
      <w:r w:rsidRPr="0036035D">
        <w:rPr>
          <w:sz w:val="16"/>
          <w:szCs w:val="26"/>
        </w:rPr>
        <w:t xml:space="preserve"> activity </w:t>
      </w:r>
      <w:r w:rsidRPr="0036035D">
        <w:rPr>
          <w:rStyle w:val="StyleUnderline"/>
          <w:sz w:val="26"/>
          <w:szCs w:val="26"/>
        </w:rPr>
        <w:t>can give</w:t>
      </w:r>
      <w:r w:rsidRPr="0036035D">
        <w:rPr>
          <w:sz w:val="16"/>
          <w:szCs w:val="26"/>
        </w:rPr>
        <w:t xml:space="preserve"> the </w:t>
      </w:r>
      <w:r w:rsidRPr="0036035D">
        <w:rPr>
          <w:rStyle w:val="StyleUnderline"/>
          <w:sz w:val="26"/>
          <w:szCs w:val="26"/>
        </w:rPr>
        <w:t>operators who maneuver satellites</w:t>
      </w:r>
      <w:r w:rsidRPr="0036035D">
        <w:rPr>
          <w:sz w:val="16"/>
          <w:szCs w:val="26"/>
        </w:rPr>
        <w:t xml:space="preserve"> in space </w:t>
      </w:r>
      <w:r w:rsidRPr="0036035D">
        <w:rPr>
          <w:rStyle w:val="StyleUnderline"/>
          <w:sz w:val="26"/>
          <w:szCs w:val="26"/>
        </w:rPr>
        <w:t>the info</w:t>
      </w:r>
      <w:r w:rsidRPr="0036035D">
        <w:rPr>
          <w:sz w:val="16"/>
          <w:szCs w:val="26"/>
        </w:rPr>
        <w:t xml:space="preserve">rmation </w:t>
      </w:r>
      <w:r w:rsidRPr="0036035D">
        <w:rPr>
          <w:rStyle w:val="StyleUnderline"/>
          <w:sz w:val="26"/>
          <w:szCs w:val="26"/>
        </w:rPr>
        <w:t xml:space="preserve">they need to </w:t>
      </w:r>
      <w:r w:rsidRPr="0036035D">
        <w:rPr>
          <w:rStyle w:val="Emphasis"/>
          <w:sz w:val="26"/>
          <w:szCs w:val="26"/>
        </w:rPr>
        <w:t>protect them and us</w:t>
      </w:r>
      <w:r w:rsidRPr="0036035D">
        <w:rPr>
          <w:sz w:val="16"/>
          <w:szCs w:val="26"/>
        </w:rPr>
        <w:t xml:space="preserve"> </w:t>
      </w:r>
      <w:r w:rsidRPr="0036035D">
        <w:rPr>
          <w:rStyle w:val="StyleUnderline"/>
          <w:sz w:val="26"/>
          <w:szCs w:val="26"/>
        </w:rPr>
        <w:t>from harm</w:t>
      </w:r>
      <w:r w:rsidRPr="0036035D">
        <w:rPr>
          <w:sz w:val="16"/>
          <w:szCs w:val="26"/>
        </w:rPr>
        <w:t xml:space="preserve">. For example: </w:t>
      </w:r>
      <w:r w:rsidRPr="0036035D">
        <w:rPr>
          <w:rStyle w:val="StyleUnderline"/>
          <w:sz w:val="26"/>
          <w:szCs w:val="26"/>
        </w:rPr>
        <w:t xml:space="preserve">If companies know a storm is approaching, it gives them a chance to tweak their loads before their systems </w:t>
      </w:r>
      <w:r w:rsidRPr="0036035D">
        <w:rPr>
          <w:rStyle w:val="Emphasis"/>
          <w:sz w:val="26"/>
          <w:szCs w:val="26"/>
        </w:rPr>
        <w:t>descend into chaos</w:t>
      </w:r>
      <w:r w:rsidRPr="0036035D">
        <w:rPr>
          <w:rStyle w:val="StyleUnderline"/>
          <w:sz w:val="26"/>
          <w:szCs w:val="26"/>
        </w:rPr>
        <w:t xml:space="preserve"> and shut off power for</w:t>
      </w:r>
      <w:r w:rsidRPr="0036035D">
        <w:rPr>
          <w:sz w:val="16"/>
          <w:szCs w:val="26"/>
        </w:rPr>
        <w:t>, say, the entire East Coast of the United States. “</w:t>
      </w:r>
      <w:r w:rsidRPr="0036035D">
        <w:rPr>
          <w:rStyle w:val="Emphasis"/>
          <w:sz w:val="26"/>
          <w:szCs w:val="26"/>
        </w:rPr>
        <w:t>That's how you prevent catastrophe</w:t>
      </w:r>
      <w:r w:rsidRPr="0036035D">
        <w:rPr>
          <w:sz w:val="16"/>
          <w:szCs w:val="26"/>
        </w:rPr>
        <w:t>,” Liu explained. “You reduce the load on the parts that are more sensitive.” While the project was originally scheduled to be completed this year, Liu’s current estimates put its debut at 2016. Despite the delays, he remains optimistic it will come to fruition, pointing out that international collaborations like this one often stir up scientific and financial challenges that delay the launch process. Whether the KuaFu project will be able to predict space weather accurately all of the time is up for debate. Liu, however, is confident that, at the very least, it's a step toward that direction . “With this launch and operation, we'll make our predictions better. Whether it will be 100 percent, that will be too much to ask, but it will definitely improve our knowledge.”</w:t>
      </w:r>
    </w:p>
    <w:p w14:paraId="5AD87718" w14:textId="77777777" w:rsidR="006E41F2" w:rsidRPr="0036035D" w:rsidRDefault="006E41F2" w:rsidP="006E41F2">
      <w:pPr>
        <w:rPr>
          <w:szCs w:val="26"/>
        </w:rPr>
      </w:pPr>
    </w:p>
    <w:p w14:paraId="3D5DBC3F" w14:textId="77777777" w:rsidR="006E41F2" w:rsidRPr="0036035D" w:rsidRDefault="006E41F2" w:rsidP="006E41F2">
      <w:pPr>
        <w:rPr>
          <w:szCs w:val="26"/>
        </w:rPr>
      </w:pPr>
    </w:p>
    <w:p w14:paraId="500B9647" w14:textId="77777777" w:rsidR="006E41F2" w:rsidRPr="0036035D" w:rsidRDefault="006E41F2" w:rsidP="006E41F2">
      <w:pPr>
        <w:pStyle w:val="Heading4"/>
        <w:rPr>
          <w:rFonts w:cs="Arial"/>
        </w:rPr>
      </w:pPr>
      <w:r w:rsidRPr="0036035D">
        <w:rPr>
          <w:rFonts w:cs="Arial"/>
        </w:rPr>
        <w:t xml:space="preserve">Severe space weather is a </w:t>
      </w:r>
      <w:r w:rsidRPr="0036035D">
        <w:rPr>
          <w:rFonts w:cs="Arial"/>
          <w:u w:val="single"/>
        </w:rPr>
        <w:t>great filter</w:t>
      </w:r>
      <w:r w:rsidRPr="0036035D">
        <w:rPr>
          <w:rFonts w:cs="Arial"/>
        </w:rPr>
        <w:t xml:space="preserve"> event that sparks </w:t>
      </w:r>
      <w:r w:rsidRPr="0036035D">
        <w:rPr>
          <w:rFonts w:cs="Arial"/>
          <w:u w:val="single"/>
        </w:rPr>
        <w:t>resource wars</w:t>
      </w:r>
      <w:r w:rsidRPr="0036035D">
        <w:rPr>
          <w:rFonts w:cs="Arial"/>
        </w:rPr>
        <w:t xml:space="preserve">, </w:t>
      </w:r>
      <w:r w:rsidRPr="0036035D">
        <w:rPr>
          <w:rFonts w:cs="Arial"/>
          <w:u w:val="single"/>
        </w:rPr>
        <w:t>economic collapse</w:t>
      </w:r>
      <w:r w:rsidRPr="0036035D">
        <w:rPr>
          <w:rFonts w:cs="Arial"/>
        </w:rPr>
        <w:t xml:space="preserve">, </w:t>
      </w:r>
      <w:r w:rsidRPr="0036035D">
        <w:rPr>
          <w:rFonts w:cs="Arial"/>
          <w:u w:val="single"/>
        </w:rPr>
        <w:t>grid failure</w:t>
      </w:r>
      <w:r w:rsidRPr="0036035D">
        <w:rPr>
          <w:rFonts w:cs="Arial"/>
        </w:rPr>
        <w:t xml:space="preserve">, </w:t>
      </w:r>
      <w:r w:rsidRPr="0036035D">
        <w:rPr>
          <w:rFonts w:cs="Arial"/>
          <w:u w:val="single"/>
        </w:rPr>
        <w:t>pandemics</w:t>
      </w:r>
      <w:r w:rsidRPr="0036035D">
        <w:rPr>
          <w:rFonts w:cs="Arial"/>
        </w:rPr>
        <w:t xml:space="preserve">, and nuclear </w:t>
      </w:r>
      <w:r w:rsidRPr="0036035D">
        <w:rPr>
          <w:rFonts w:cs="Arial"/>
          <w:u w:val="single"/>
        </w:rPr>
        <w:t>miscalc</w:t>
      </w:r>
      <w:r w:rsidRPr="0036035D">
        <w:rPr>
          <w:rFonts w:cs="Arial"/>
        </w:rPr>
        <w:t>.</w:t>
      </w:r>
    </w:p>
    <w:p w14:paraId="6790F004" w14:textId="77777777" w:rsidR="006E41F2" w:rsidRPr="0036035D" w:rsidRDefault="006E41F2" w:rsidP="006E41F2">
      <w:pPr>
        <w:rPr>
          <w:rStyle w:val="Style13ptBold"/>
          <w:b w:val="0"/>
          <w:sz w:val="16"/>
          <w:szCs w:val="26"/>
        </w:rPr>
      </w:pPr>
      <w:r w:rsidRPr="0036035D">
        <w:rPr>
          <w:rStyle w:val="Style13ptBold"/>
          <w:szCs w:val="26"/>
          <w:u w:val="single"/>
        </w:rPr>
        <w:t>Loper 19</w:t>
      </w:r>
      <w:r w:rsidRPr="0036035D">
        <w:rPr>
          <w:rStyle w:val="Style13ptBold"/>
          <w:sz w:val="16"/>
          <w:szCs w:val="26"/>
        </w:rPr>
        <w:t xml:space="preserve"> </w:t>
      </w:r>
      <w:r w:rsidRPr="0036035D">
        <w:rPr>
          <w:sz w:val="16"/>
          <w:szCs w:val="26"/>
        </w:rPr>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3E54BB92" w14:textId="77777777" w:rsidR="006E41F2" w:rsidRPr="0036035D" w:rsidRDefault="006E41F2" w:rsidP="006E41F2">
      <w:pPr>
        <w:rPr>
          <w:sz w:val="16"/>
          <w:szCs w:val="26"/>
        </w:rPr>
      </w:pPr>
      <w:r w:rsidRPr="0036035D">
        <w:rPr>
          <w:sz w:val="16"/>
          <w:szCs w:val="26"/>
        </w:rPr>
        <w:t xml:space="preserve">Eastwood et al. (2017), the National Academy of Sciences (2008), and the Royal Academy of Engineering (2013) outline the potential economic </w:t>
      </w:r>
      <w:r w:rsidRPr="0036035D">
        <w:rPr>
          <w:rStyle w:val="StyleUnderline"/>
          <w:sz w:val="26"/>
          <w:szCs w:val="26"/>
        </w:rPr>
        <w:t xml:space="preserve">impacts of </w:t>
      </w:r>
      <w:r w:rsidRPr="0036035D">
        <w:rPr>
          <w:rStyle w:val="Emphasis"/>
          <w:sz w:val="26"/>
          <w:szCs w:val="26"/>
        </w:rPr>
        <w:t>severe space weather</w:t>
      </w:r>
      <w:r w:rsidRPr="0036035D">
        <w:rPr>
          <w:sz w:val="16"/>
          <w:szCs w:val="26"/>
        </w:rPr>
        <w:t xml:space="preserve">. In particular, major direct </w:t>
      </w:r>
      <w:r w:rsidRPr="0036035D">
        <w:rPr>
          <w:rStyle w:val="StyleUnderline"/>
          <w:sz w:val="26"/>
          <w:szCs w:val="26"/>
        </w:rPr>
        <w:t xml:space="preserve">impacts from a Carrington-class </w:t>
      </w:r>
      <w:r w:rsidRPr="0036035D">
        <w:rPr>
          <w:rStyle w:val="Emphasis"/>
          <w:sz w:val="26"/>
          <w:szCs w:val="26"/>
        </w:rPr>
        <w:t>CME</w:t>
      </w:r>
      <w:r w:rsidRPr="0036035D">
        <w:rPr>
          <w:sz w:val="16"/>
          <w:szCs w:val="26"/>
        </w:rPr>
        <w:t xml:space="preserve"> could be outlined as </w:t>
      </w:r>
      <w:r w:rsidRPr="0036035D">
        <w:rPr>
          <w:rStyle w:val="StyleUnderline"/>
          <w:sz w:val="26"/>
          <w:szCs w:val="26"/>
        </w:rPr>
        <w:t>includ</w:t>
      </w:r>
      <w:r w:rsidRPr="0036035D">
        <w:rPr>
          <w:sz w:val="16"/>
          <w:szCs w:val="26"/>
        </w:rPr>
        <w:t xml:space="preserve">ing the following. 1. </w:t>
      </w:r>
      <w:r w:rsidRPr="0036035D">
        <w:rPr>
          <w:rStyle w:val="Emphasis"/>
          <w:sz w:val="26"/>
          <w:szCs w:val="26"/>
        </w:rPr>
        <w:t>Power grid failure</w:t>
      </w:r>
      <w:r w:rsidRPr="0036035D">
        <w:rPr>
          <w:sz w:val="16"/>
          <w:szCs w:val="26"/>
        </w:rPr>
        <w:t xml:space="preserve"> </w:t>
      </w:r>
      <w:r w:rsidRPr="0036035D">
        <w:rPr>
          <w:rStyle w:val="StyleUnderline"/>
          <w:sz w:val="26"/>
          <w:szCs w:val="26"/>
        </w:rPr>
        <w:t>due to destruction of large transformers by geomagnetically induced currents</w:t>
      </w:r>
      <w:r w:rsidRPr="0036035D">
        <w:rPr>
          <w:sz w:val="16"/>
          <w:szCs w:val="26"/>
        </w:rPr>
        <w:t xml:space="preserve">. The large </w:t>
      </w:r>
      <w:r w:rsidRPr="0036035D">
        <w:rPr>
          <w:rStyle w:val="StyleUnderline"/>
          <w:sz w:val="26"/>
          <w:szCs w:val="26"/>
        </w:rPr>
        <w:t>transformers</w:t>
      </w:r>
      <w:r w:rsidRPr="0036035D">
        <w:rPr>
          <w:sz w:val="16"/>
          <w:szCs w:val="26"/>
        </w:rPr>
        <w:t xml:space="preserve"> in question here generally cost about $1 million per unit and </w:t>
      </w:r>
      <w:r w:rsidRPr="0036035D">
        <w:rPr>
          <w:rStyle w:val="StyleUnderline"/>
          <w:sz w:val="26"/>
          <w:szCs w:val="26"/>
        </w:rPr>
        <w:t>require</w:t>
      </w:r>
      <w:r w:rsidRPr="0036035D">
        <w:rPr>
          <w:sz w:val="16"/>
          <w:szCs w:val="26"/>
        </w:rPr>
        <w:t xml:space="preserve"> about </w:t>
      </w:r>
      <w:r w:rsidRPr="0036035D">
        <w:rPr>
          <w:rStyle w:val="Emphasis"/>
          <w:sz w:val="26"/>
          <w:szCs w:val="26"/>
        </w:rPr>
        <w:t>18 months</w:t>
      </w:r>
      <w:r w:rsidRPr="0036035D">
        <w:rPr>
          <w:sz w:val="16"/>
          <w:szCs w:val="26"/>
        </w:rPr>
        <w:t xml:space="preserve"> </w:t>
      </w:r>
      <w:r w:rsidRPr="0036035D">
        <w:rPr>
          <w:rStyle w:val="StyleUnderline"/>
          <w:sz w:val="26"/>
          <w:szCs w:val="26"/>
        </w:rPr>
        <w:t>to</w:t>
      </w:r>
      <w:r w:rsidRPr="0036035D">
        <w:rPr>
          <w:sz w:val="16"/>
          <w:szCs w:val="26"/>
        </w:rPr>
        <w:t xml:space="preserve"> manufacture, ship, and </w:t>
      </w:r>
      <w:r w:rsidRPr="0036035D">
        <w:rPr>
          <w:rStyle w:val="StyleUnderline"/>
          <w:sz w:val="26"/>
          <w:szCs w:val="26"/>
        </w:rPr>
        <w:t>install</w:t>
      </w:r>
      <w:r w:rsidRPr="0036035D">
        <w:rPr>
          <w:sz w:val="16"/>
          <w:szCs w:val="26"/>
        </w:rPr>
        <w:t xml:space="preserve">. The National Academy of Sciences (2008) report estimates </w:t>
      </w:r>
      <w:r w:rsidRPr="0036035D">
        <w:rPr>
          <w:rStyle w:val="StyleUnderline"/>
          <w:sz w:val="26"/>
          <w:szCs w:val="26"/>
        </w:rPr>
        <w:t>such a power grid failure would cost</w:t>
      </w:r>
      <w:r w:rsidRPr="0036035D">
        <w:rPr>
          <w:sz w:val="16"/>
          <w:szCs w:val="26"/>
        </w:rPr>
        <w:t xml:space="preserve"> $1–</w:t>
      </w:r>
      <w:r w:rsidRPr="0036035D">
        <w:rPr>
          <w:rStyle w:val="Emphasis"/>
          <w:sz w:val="26"/>
          <w:szCs w:val="26"/>
        </w:rPr>
        <w:t>2 trillion per year</w:t>
      </w:r>
      <w:r w:rsidRPr="0036035D">
        <w:rPr>
          <w:sz w:val="16"/>
          <w:szCs w:val="26"/>
        </w:rPr>
        <w:t xml:space="preserve">6 </w:t>
      </w:r>
      <w:r w:rsidRPr="0036035D">
        <w:rPr>
          <w:rStyle w:val="StyleUnderline"/>
          <w:sz w:val="26"/>
          <w:szCs w:val="26"/>
        </w:rPr>
        <w:t>and last</w:t>
      </w:r>
      <w:r w:rsidRPr="0036035D">
        <w:rPr>
          <w:sz w:val="16"/>
          <w:szCs w:val="26"/>
        </w:rPr>
        <w:t xml:space="preserve"> four to </w:t>
      </w:r>
      <w:r w:rsidRPr="0036035D">
        <w:rPr>
          <w:rStyle w:val="Emphasis"/>
          <w:sz w:val="26"/>
          <w:szCs w:val="26"/>
        </w:rPr>
        <w:t>ten years</w:t>
      </w:r>
      <w:r w:rsidRPr="0036035D">
        <w:rPr>
          <w:sz w:val="16"/>
          <w:szCs w:val="26"/>
        </w:rPr>
        <w:t xml:space="preserve">. 2. Outages or </w:t>
      </w:r>
      <w:r w:rsidRPr="0036035D">
        <w:rPr>
          <w:rStyle w:val="Emphasis"/>
          <w:sz w:val="26"/>
          <w:szCs w:val="26"/>
        </w:rPr>
        <w:t>failures</w:t>
      </w:r>
      <w:r w:rsidRPr="0036035D">
        <w:rPr>
          <w:rStyle w:val="StyleUnderline"/>
          <w:sz w:val="26"/>
          <w:szCs w:val="26"/>
        </w:rPr>
        <w:t xml:space="preserve"> of LEO</w:t>
      </w:r>
      <w:r w:rsidRPr="0036035D">
        <w:rPr>
          <w:sz w:val="16"/>
          <w:szCs w:val="26"/>
        </w:rPr>
        <w:t xml:space="preserve"> (low Earth orbit) </w:t>
      </w:r>
      <w:r w:rsidRPr="0036035D">
        <w:rPr>
          <w:rStyle w:val="Emphasis"/>
          <w:sz w:val="26"/>
          <w:szCs w:val="26"/>
        </w:rPr>
        <w:t>space assets</w:t>
      </w:r>
      <w:r w:rsidRPr="0036035D">
        <w:rPr>
          <w:sz w:val="16"/>
          <w:szCs w:val="26"/>
        </w:rPr>
        <w:t xml:space="preserve"> due to enhancement of the inner Van Allen belt. A </w:t>
      </w:r>
      <w:r w:rsidRPr="0036035D">
        <w:rPr>
          <w:rStyle w:val="Emphasis"/>
          <w:sz w:val="26"/>
          <w:szCs w:val="26"/>
        </w:rPr>
        <w:t>severe solar storm</w:t>
      </w:r>
      <w:r w:rsidRPr="0036035D">
        <w:rPr>
          <w:sz w:val="16"/>
          <w:szCs w:val="26"/>
        </w:rPr>
        <w:t xml:space="preserve"> </w:t>
      </w:r>
      <w:r w:rsidRPr="0036035D">
        <w:rPr>
          <w:rStyle w:val="StyleUnderline"/>
          <w:sz w:val="26"/>
          <w:szCs w:val="26"/>
        </w:rPr>
        <w:t xml:space="preserve">can also cause ionospheric uplift which can dramatically </w:t>
      </w:r>
      <w:r w:rsidRPr="0036035D">
        <w:rPr>
          <w:rStyle w:val="Emphasis"/>
          <w:sz w:val="26"/>
          <w:szCs w:val="26"/>
        </w:rPr>
        <w:t>increase satellite drag</w:t>
      </w:r>
      <w:r w:rsidRPr="0036035D">
        <w:rPr>
          <w:sz w:val="16"/>
          <w:szCs w:val="26"/>
        </w:rPr>
        <w:t xml:space="preserve"> (Tsurutani et al. 2012). Additionally, </w:t>
      </w:r>
      <w:r w:rsidRPr="0036035D">
        <w:rPr>
          <w:rStyle w:val="StyleUnderline"/>
          <w:sz w:val="26"/>
          <w:szCs w:val="26"/>
        </w:rPr>
        <w:t>LEO spacecraft operation could be disrupted by solar energetic protons</w:t>
      </w:r>
      <w:r w:rsidRPr="0036035D">
        <w:rPr>
          <w:sz w:val="16"/>
          <w:szCs w:val="26"/>
        </w:rPr>
        <w:t xml:space="preserve"> (SEPs) generated in the shock of the CME passage through the solar wind (Royal Academy of Engineering 2013). 3. Outages or </w:t>
      </w:r>
      <w:r w:rsidRPr="0036035D">
        <w:rPr>
          <w:rStyle w:val="StyleUnderline"/>
          <w:sz w:val="26"/>
          <w:szCs w:val="26"/>
        </w:rPr>
        <w:t>failures of</w:t>
      </w:r>
      <w:r w:rsidRPr="0036035D">
        <w:rPr>
          <w:sz w:val="16"/>
          <w:szCs w:val="26"/>
        </w:rPr>
        <w:t xml:space="preserve"> </w:t>
      </w:r>
      <w:r w:rsidRPr="0036035D">
        <w:rPr>
          <w:rStyle w:val="Emphasis"/>
          <w:sz w:val="26"/>
          <w:szCs w:val="26"/>
        </w:rPr>
        <w:t>GEO</w:t>
      </w:r>
      <w:r w:rsidRPr="0036035D">
        <w:rPr>
          <w:sz w:val="16"/>
          <w:szCs w:val="26"/>
        </w:rPr>
        <w:t xml:space="preserve"> (geosynchronous equatorial orbit) </w:t>
      </w:r>
      <w:r w:rsidRPr="0036035D">
        <w:rPr>
          <w:rStyle w:val="StyleUnderline"/>
          <w:sz w:val="26"/>
          <w:szCs w:val="26"/>
        </w:rPr>
        <w:t>space assets</w:t>
      </w:r>
      <w:r w:rsidRPr="0036035D">
        <w:rPr>
          <w:sz w:val="16"/>
          <w:szCs w:val="26"/>
        </w:rPr>
        <w:t xml:space="preserve"> due to enhancement of the outer Van Allen belt or due to SEPs generated in the shock of the CME passage (Royal Academy of Engineering 2013). 4. </w:t>
      </w:r>
      <w:r w:rsidRPr="0036035D">
        <w:rPr>
          <w:rStyle w:val="Emphasis"/>
          <w:sz w:val="26"/>
          <w:szCs w:val="26"/>
        </w:rPr>
        <w:t>GPS outages</w:t>
      </w:r>
      <w:r w:rsidRPr="0036035D">
        <w:rPr>
          <w:sz w:val="16"/>
          <w:szCs w:val="26"/>
        </w:rPr>
        <w:t xml:space="preserve"> </w:t>
      </w:r>
      <w:r w:rsidRPr="0036035D">
        <w:rPr>
          <w:rStyle w:val="StyleUnderline"/>
          <w:sz w:val="26"/>
          <w:szCs w:val="26"/>
        </w:rPr>
        <w:t>due to GEO spacecraft outages or failures</w:t>
      </w:r>
      <w:r w:rsidRPr="0036035D">
        <w:rPr>
          <w:sz w:val="16"/>
          <w:szCs w:val="26"/>
        </w:rPr>
        <w:t xml:space="preserve">, or GPS degradation due to ionospheric uplift and enhancement, potentially lasting several days or longer. 5. </w:t>
      </w:r>
      <w:r w:rsidRPr="0036035D">
        <w:rPr>
          <w:rStyle w:val="StyleUnderline"/>
          <w:sz w:val="26"/>
          <w:szCs w:val="26"/>
        </w:rPr>
        <w:t xml:space="preserve">Communications outages due to high-frequency and ultrahigh-frequency radio blackouts, as well as cellular communication network and </w:t>
      </w:r>
      <w:r w:rsidRPr="0036035D">
        <w:rPr>
          <w:rStyle w:val="Emphasis"/>
          <w:sz w:val="26"/>
          <w:szCs w:val="26"/>
        </w:rPr>
        <w:t>internet collapse</w:t>
      </w:r>
      <w:r w:rsidRPr="0036035D">
        <w:rPr>
          <w:rStyle w:val="StyleUnderline"/>
          <w:sz w:val="26"/>
          <w:szCs w:val="26"/>
        </w:rPr>
        <w:t xml:space="preserve"> due to extended power outages beyond the limits of generators and stored fuel</w:t>
      </w:r>
      <w:r w:rsidRPr="0036035D">
        <w:rPr>
          <w:sz w:val="16"/>
          <w:szCs w:val="2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36035D">
        <w:rPr>
          <w:rStyle w:val="Emphasis"/>
          <w:sz w:val="26"/>
          <w:szCs w:val="26"/>
        </w:rPr>
        <w:t>Major indirect effects</w:t>
      </w:r>
      <w:r w:rsidRPr="0036035D">
        <w:rPr>
          <w:sz w:val="16"/>
          <w:szCs w:val="26"/>
        </w:rPr>
        <w:t xml:space="preserve"> could </w:t>
      </w:r>
      <w:r w:rsidRPr="0036035D">
        <w:rPr>
          <w:rStyle w:val="StyleUnderline"/>
          <w:sz w:val="26"/>
          <w:szCs w:val="26"/>
        </w:rPr>
        <w:t>include</w:t>
      </w:r>
      <w:r w:rsidRPr="0036035D">
        <w:rPr>
          <w:sz w:val="16"/>
          <w:szCs w:val="26"/>
        </w:rPr>
        <w:t xml:space="preserve">, </w:t>
      </w:r>
      <w:r w:rsidRPr="0036035D">
        <w:rPr>
          <w:rStyle w:val="StyleUnderline"/>
          <w:sz w:val="26"/>
          <w:szCs w:val="26"/>
        </w:rPr>
        <w:t xml:space="preserve">but are by </w:t>
      </w:r>
      <w:r w:rsidRPr="0036035D">
        <w:rPr>
          <w:rStyle w:val="Emphasis"/>
          <w:sz w:val="26"/>
          <w:szCs w:val="26"/>
        </w:rPr>
        <w:t>no means limited to</w:t>
      </w:r>
      <w:r w:rsidRPr="0036035D">
        <w:rPr>
          <w:sz w:val="16"/>
          <w:szCs w:val="26"/>
        </w:rPr>
        <w:t xml:space="preserve">, </w:t>
      </w:r>
      <w:r w:rsidRPr="0036035D">
        <w:rPr>
          <w:rStyle w:val="StyleUnderline"/>
          <w:sz w:val="26"/>
          <w:szCs w:val="26"/>
        </w:rPr>
        <w:t>the following</w:t>
      </w:r>
      <w:r w:rsidRPr="0036035D">
        <w:rPr>
          <w:sz w:val="16"/>
          <w:szCs w:val="26"/>
        </w:rPr>
        <w:t xml:space="preserve">: 1. </w:t>
      </w:r>
      <w:r w:rsidRPr="0036035D">
        <w:rPr>
          <w:rStyle w:val="Emphasis"/>
          <w:sz w:val="26"/>
          <w:szCs w:val="26"/>
        </w:rPr>
        <w:t>water</w:t>
      </w:r>
      <w:r w:rsidRPr="0036035D">
        <w:rPr>
          <w:sz w:val="16"/>
          <w:szCs w:val="26"/>
        </w:rPr>
        <w:t xml:space="preserve"> </w:t>
      </w:r>
      <w:r w:rsidRPr="0036035D">
        <w:rPr>
          <w:rStyle w:val="StyleUnderline"/>
          <w:sz w:val="26"/>
          <w:szCs w:val="26"/>
        </w:rPr>
        <w:t>and</w:t>
      </w:r>
      <w:r w:rsidRPr="0036035D">
        <w:rPr>
          <w:sz w:val="16"/>
          <w:szCs w:val="26"/>
        </w:rPr>
        <w:t xml:space="preserve"> waste water </w:t>
      </w:r>
      <w:r w:rsidRPr="0036035D">
        <w:rPr>
          <w:rStyle w:val="Emphasis"/>
          <w:sz w:val="26"/>
          <w:szCs w:val="26"/>
        </w:rPr>
        <w:t>shortages</w:t>
      </w:r>
      <w:r w:rsidRPr="0036035D">
        <w:rPr>
          <w:sz w:val="16"/>
          <w:szCs w:val="26"/>
        </w:rPr>
        <w:t xml:space="preserve"> </w:t>
      </w:r>
      <w:r w:rsidRPr="0036035D">
        <w:rPr>
          <w:rStyle w:val="StyleUnderline"/>
          <w:sz w:val="26"/>
          <w:szCs w:val="26"/>
        </w:rPr>
        <w:t xml:space="preserve">due to </w:t>
      </w:r>
      <w:r w:rsidRPr="0036035D">
        <w:rPr>
          <w:sz w:val="16"/>
          <w:szCs w:val="26"/>
        </w:rPr>
        <w:t xml:space="preserve">reduced or </w:t>
      </w:r>
      <w:r w:rsidRPr="0036035D">
        <w:rPr>
          <w:rStyle w:val="StyleUnderline"/>
          <w:sz w:val="26"/>
          <w:szCs w:val="26"/>
        </w:rPr>
        <w:t xml:space="preserve">eliminated pumping from power </w:t>
      </w:r>
      <w:r w:rsidRPr="0036035D">
        <w:rPr>
          <w:rStyle w:val="Emphasis"/>
          <w:sz w:val="26"/>
          <w:szCs w:val="26"/>
        </w:rPr>
        <w:t>grid failure</w:t>
      </w:r>
      <w:r w:rsidRPr="0036035D">
        <w:rPr>
          <w:sz w:val="16"/>
          <w:szCs w:val="26"/>
        </w:rPr>
        <w:t xml:space="preserve">; 2. </w:t>
      </w:r>
      <w:r w:rsidRPr="0036035D">
        <w:rPr>
          <w:rStyle w:val="Emphasis"/>
          <w:sz w:val="26"/>
          <w:szCs w:val="26"/>
        </w:rPr>
        <w:t>fuel shortages</w:t>
      </w:r>
      <w:r w:rsidRPr="0036035D">
        <w:rPr>
          <w:sz w:val="16"/>
          <w:szCs w:val="26"/>
        </w:rPr>
        <w:t xml:space="preserve"> </w:t>
      </w:r>
      <w:r w:rsidRPr="0036035D">
        <w:rPr>
          <w:rStyle w:val="StyleUnderline"/>
          <w:sz w:val="26"/>
          <w:szCs w:val="26"/>
        </w:rPr>
        <w:t>due to</w:t>
      </w:r>
      <w:r w:rsidRPr="0036035D">
        <w:rPr>
          <w:sz w:val="16"/>
          <w:szCs w:val="26"/>
        </w:rPr>
        <w:t xml:space="preserve"> reduced or </w:t>
      </w:r>
      <w:r w:rsidRPr="0036035D">
        <w:rPr>
          <w:rStyle w:val="StyleUnderline"/>
          <w:sz w:val="26"/>
          <w:szCs w:val="26"/>
        </w:rPr>
        <w:t xml:space="preserve">eliminated pumping from power </w:t>
      </w:r>
      <w:r w:rsidRPr="0036035D">
        <w:rPr>
          <w:rStyle w:val="Emphasis"/>
          <w:sz w:val="26"/>
          <w:szCs w:val="26"/>
        </w:rPr>
        <w:t>grid failure</w:t>
      </w:r>
      <w:r w:rsidRPr="0036035D">
        <w:rPr>
          <w:sz w:val="16"/>
          <w:szCs w:val="26"/>
        </w:rPr>
        <w:t xml:space="preserve">, </w:t>
      </w:r>
      <w:r w:rsidRPr="0036035D">
        <w:rPr>
          <w:rStyle w:val="StyleUnderline"/>
          <w:sz w:val="26"/>
          <w:szCs w:val="26"/>
        </w:rPr>
        <w:t>which</w:t>
      </w:r>
      <w:r w:rsidRPr="0036035D">
        <w:rPr>
          <w:sz w:val="16"/>
          <w:szCs w:val="26"/>
        </w:rPr>
        <w:t xml:space="preserve"> could </w:t>
      </w:r>
      <w:r w:rsidRPr="0036035D">
        <w:rPr>
          <w:rStyle w:val="StyleUnderline"/>
          <w:sz w:val="26"/>
          <w:szCs w:val="26"/>
        </w:rPr>
        <w:t xml:space="preserve">result in </w:t>
      </w:r>
      <w:r w:rsidRPr="0036035D">
        <w:rPr>
          <w:rStyle w:val="Emphasis"/>
          <w:sz w:val="26"/>
          <w:szCs w:val="26"/>
        </w:rPr>
        <w:t>transportation stoppages</w:t>
      </w:r>
      <w:r w:rsidRPr="0036035D">
        <w:rPr>
          <w:sz w:val="16"/>
          <w:szCs w:val="26"/>
        </w:rPr>
        <w:t xml:space="preserve">; 3. </w:t>
      </w:r>
      <w:r w:rsidRPr="0036035D">
        <w:rPr>
          <w:rStyle w:val="Emphasis"/>
          <w:sz w:val="26"/>
          <w:szCs w:val="26"/>
        </w:rPr>
        <w:t>food shortages</w:t>
      </w:r>
      <w:r w:rsidRPr="0036035D">
        <w:rPr>
          <w:sz w:val="16"/>
          <w:szCs w:val="26"/>
        </w:rPr>
        <w:t xml:space="preserve"> </w:t>
      </w:r>
      <w:r w:rsidRPr="0036035D">
        <w:rPr>
          <w:rStyle w:val="StyleUnderline"/>
          <w:sz w:val="26"/>
          <w:szCs w:val="26"/>
        </w:rPr>
        <w:t>due to transport</w:t>
      </w:r>
      <w:r w:rsidRPr="0036035D">
        <w:rPr>
          <w:sz w:val="16"/>
          <w:szCs w:val="26"/>
        </w:rPr>
        <w:t xml:space="preserve">ation </w:t>
      </w:r>
      <w:r w:rsidRPr="0036035D">
        <w:rPr>
          <w:rStyle w:val="StyleUnderline"/>
          <w:sz w:val="26"/>
          <w:szCs w:val="26"/>
        </w:rPr>
        <w:t>stoppages</w:t>
      </w:r>
      <w:r w:rsidRPr="0036035D">
        <w:rPr>
          <w:sz w:val="16"/>
          <w:szCs w:val="26"/>
        </w:rPr>
        <w:t xml:space="preserve">, </w:t>
      </w:r>
      <w:r w:rsidRPr="0036035D">
        <w:rPr>
          <w:rStyle w:val="StyleUnderline"/>
          <w:sz w:val="26"/>
          <w:szCs w:val="26"/>
        </w:rPr>
        <w:t>which</w:t>
      </w:r>
      <w:r w:rsidRPr="0036035D">
        <w:rPr>
          <w:sz w:val="16"/>
          <w:szCs w:val="26"/>
        </w:rPr>
        <w:t xml:space="preserve"> could contribute to increased death rates and </w:t>
      </w:r>
      <w:r w:rsidRPr="0036035D">
        <w:rPr>
          <w:rStyle w:val="Emphasis"/>
          <w:sz w:val="26"/>
          <w:szCs w:val="26"/>
        </w:rPr>
        <w:t>incite rioting</w:t>
      </w:r>
      <w:r w:rsidRPr="0036035D">
        <w:rPr>
          <w:sz w:val="16"/>
          <w:szCs w:val="26"/>
        </w:rPr>
        <w:t xml:space="preserve"> and/or looting; 4. </w:t>
      </w:r>
      <w:r w:rsidRPr="0036035D">
        <w:rPr>
          <w:rStyle w:val="StyleUnderline"/>
          <w:sz w:val="26"/>
          <w:szCs w:val="26"/>
        </w:rPr>
        <w:t>reduced hospital care due to water shortages and power outages, which could contribute to increased death rates and rates of infection;</w:t>
      </w:r>
      <w:r w:rsidRPr="0036035D">
        <w:rPr>
          <w:sz w:val="16"/>
          <w:szCs w:val="26"/>
        </w:rPr>
        <w:t xml:space="preserve"> </w:t>
      </w:r>
      <w:r w:rsidRPr="0036035D">
        <w:rPr>
          <w:rStyle w:val="StyleUnderline"/>
          <w:sz w:val="26"/>
          <w:szCs w:val="26"/>
        </w:rPr>
        <w:t>and</w:t>
      </w:r>
      <w:r w:rsidRPr="0036035D">
        <w:rPr>
          <w:sz w:val="16"/>
          <w:szCs w:val="26"/>
        </w:rPr>
        <w:t xml:space="preserve"> 5. </w:t>
      </w:r>
      <w:r w:rsidRPr="0036035D">
        <w:rPr>
          <w:rStyle w:val="StyleUnderline"/>
          <w:sz w:val="26"/>
          <w:szCs w:val="26"/>
        </w:rPr>
        <w:t>a years-long power grid and internet degradation</w:t>
      </w:r>
      <w:r w:rsidRPr="0036035D">
        <w:rPr>
          <w:sz w:val="16"/>
          <w:szCs w:val="26"/>
        </w:rPr>
        <w:t xml:space="preserve"> or outage might </w:t>
      </w:r>
      <w:r w:rsidRPr="0036035D">
        <w:rPr>
          <w:rStyle w:val="Emphasis"/>
          <w:sz w:val="26"/>
          <w:szCs w:val="26"/>
        </w:rPr>
        <w:t>irrevocably damage the global economy</w:t>
      </w:r>
      <w:r w:rsidRPr="0036035D">
        <w:rPr>
          <w:sz w:val="16"/>
          <w:szCs w:val="26"/>
        </w:rPr>
        <w:t xml:space="preserve">, </w:t>
      </w:r>
      <w:r w:rsidRPr="0036035D">
        <w:rPr>
          <w:rStyle w:val="StyleUnderline"/>
          <w:sz w:val="26"/>
          <w:szCs w:val="26"/>
        </w:rPr>
        <w:t>in turn greatly prolonging the time to restore the power grid beyond the estimate of four to ten years</w:t>
      </w:r>
      <w:r w:rsidRPr="0036035D">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36035D">
        <w:rPr>
          <w:rStyle w:val="StyleUnderline"/>
          <w:sz w:val="26"/>
          <w:szCs w:val="26"/>
        </w:rPr>
        <w:t>The</w:t>
      </w:r>
      <w:r w:rsidRPr="0036035D">
        <w:rPr>
          <w:sz w:val="16"/>
          <w:szCs w:val="26"/>
        </w:rPr>
        <w:t xml:space="preserve"> most </w:t>
      </w:r>
      <w:r w:rsidRPr="0036035D">
        <w:rPr>
          <w:rStyle w:val="Emphasis"/>
          <w:sz w:val="26"/>
          <w:szCs w:val="26"/>
        </w:rPr>
        <w:t>striking difference</w:t>
      </w:r>
      <w:r w:rsidRPr="0036035D">
        <w:rPr>
          <w:sz w:val="16"/>
          <w:szCs w:val="26"/>
        </w:rPr>
        <w:t xml:space="preserve"> </w:t>
      </w:r>
      <w:r w:rsidRPr="0036035D">
        <w:rPr>
          <w:rStyle w:val="StyleUnderline"/>
          <w:sz w:val="26"/>
          <w:szCs w:val="26"/>
        </w:rPr>
        <w:t>is</w:t>
      </w:r>
      <w:r w:rsidRPr="0036035D">
        <w:rPr>
          <w:sz w:val="16"/>
          <w:szCs w:val="26"/>
        </w:rPr>
        <w:t xml:space="preserve"> that, whereas humanitarian aid came to bear on these disasters, </w:t>
      </w:r>
      <w:r w:rsidRPr="0036035D">
        <w:rPr>
          <w:rStyle w:val="StyleUnderline"/>
          <w:sz w:val="26"/>
          <w:szCs w:val="26"/>
        </w:rPr>
        <w:t xml:space="preserve">a </w:t>
      </w:r>
      <w:r w:rsidRPr="0036035D">
        <w:rPr>
          <w:rStyle w:val="Emphasis"/>
          <w:sz w:val="26"/>
          <w:szCs w:val="26"/>
        </w:rPr>
        <w:t>Carrington</w:t>
      </w:r>
      <w:r w:rsidRPr="0036035D">
        <w:rPr>
          <w:rStyle w:val="StyleUnderline"/>
          <w:sz w:val="26"/>
          <w:szCs w:val="26"/>
        </w:rPr>
        <w:t xml:space="preserve">-class event would be a </w:t>
      </w:r>
      <w:r w:rsidRPr="0036035D">
        <w:rPr>
          <w:rStyle w:val="Emphasis"/>
          <w:sz w:val="26"/>
          <w:szCs w:val="26"/>
        </w:rPr>
        <w:t>global catastrophe</w:t>
      </w:r>
      <w:r w:rsidRPr="0036035D">
        <w:rPr>
          <w:rStyle w:val="StyleUnderline"/>
          <w:sz w:val="26"/>
          <w:szCs w:val="26"/>
        </w:rPr>
        <w:t xml:space="preserve"> with little or </w:t>
      </w:r>
      <w:r w:rsidRPr="0036035D">
        <w:rPr>
          <w:rStyle w:val="Emphasis"/>
          <w:sz w:val="26"/>
          <w:szCs w:val="26"/>
        </w:rPr>
        <w:t>no aid forthcoming</w:t>
      </w:r>
      <w:r w:rsidRPr="0036035D">
        <w:rPr>
          <w:sz w:val="16"/>
          <w:szCs w:val="26"/>
        </w:rPr>
        <w:t xml:space="preserve">. Much greater loss of life could result, and our civilization could be driven back to a much more fractured and pre-electronic one. For the purposes of another planet’s Drake equation, </w:t>
      </w:r>
      <w:r w:rsidRPr="0036035D">
        <w:rPr>
          <w:rStyle w:val="Emphasis"/>
          <w:sz w:val="26"/>
          <w:szCs w:val="26"/>
        </w:rPr>
        <w:t>our civilization</w:t>
      </w:r>
      <w:r w:rsidRPr="0036035D">
        <w:rPr>
          <w:sz w:val="16"/>
          <w:szCs w:val="26"/>
        </w:rPr>
        <w:t xml:space="preserve"> </w:t>
      </w:r>
      <w:r w:rsidRPr="0036035D">
        <w:rPr>
          <w:rStyle w:val="StyleUnderline"/>
          <w:sz w:val="26"/>
          <w:szCs w:val="26"/>
        </w:rPr>
        <w:t xml:space="preserve">would be </w:t>
      </w:r>
      <w:r w:rsidRPr="0036035D">
        <w:rPr>
          <w:rStyle w:val="Emphasis"/>
          <w:sz w:val="26"/>
          <w:szCs w:val="26"/>
        </w:rPr>
        <w:t>eliminated</w:t>
      </w:r>
      <w:r w:rsidRPr="0036035D">
        <w:rPr>
          <w:sz w:val="16"/>
          <w:szCs w:val="26"/>
        </w:rPr>
        <w:t xml:space="preserve"> from the calculation. Conversely, another planet whose electronic civilization were struck by a Carrington-class CME would be eliminated from our calculation. </w:t>
      </w:r>
      <w:r w:rsidRPr="0036035D">
        <w:rPr>
          <w:rStyle w:val="Emphasis"/>
          <w:sz w:val="26"/>
          <w:szCs w:val="26"/>
        </w:rPr>
        <w:t>Riley</w:t>
      </w:r>
      <w:r w:rsidRPr="0036035D">
        <w:rPr>
          <w:rStyle w:val="StyleUnderline"/>
          <w:sz w:val="26"/>
          <w:szCs w:val="26"/>
        </w:rPr>
        <w:t xml:space="preserve"> (2012) estimates the probability of another Carringtonclass event occuring within the </w:t>
      </w:r>
      <w:r w:rsidRPr="0036035D">
        <w:rPr>
          <w:rStyle w:val="Emphasis"/>
          <w:sz w:val="26"/>
          <w:szCs w:val="26"/>
        </w:rPr>
        <w:t>following decade</w:t>
      </w:r>
      <w:r w:rsidRPr="0036035D">
        <w:rPr>
          <w:rStyle w:val="StyleUnderline"/>
          <w:sz w:val="26"/>
          <w:szCs w:val="26"/>
        </w:rPr>
        <w:t xml:space="preserve"> at about </w:t>
      </w:r>
      <w:r w:rsidRPr="0036035D">
        <w:rPr>
          <w:rStyle w:val="Emphasis"/>
          <w:sz w:val="26"/>
          <w:szCs w:val="26"/>
        </w:rPr>
        <w:t>12%</w:t>
      </w:r>
      <w:r w:rsidRPr="0036035D">
        <w:rPr>
          <w:rStyle w:val="StyleUnderline"/>
          <w:sz w:val="26"/>
          <w:szCs w:val="26"/>
        </w:rPr>
        <w:t>.</w:t>
      </w:r>
      <w:r w:rsidRPr="0036035D">
        <w:rPr>
          <w:sz w:val="16"/>
          <w:szCs w:val="26"/>
        </w:rPr>
        <w:t xml:space="preserve"> </w:t>
      </w:r>
      <w:r w:rsidRPr="0036035D">
        <w:rPr>
          <w:rStyle w:val="StyleUnderline"/>
          <w:sz w:val="26"/>
          <w:szCs w:val="26"/>
        </w:rPr>
        <w:t>This estimate preceded the solar storm of 2012, but a good rule of thumb would be to estimate this to be the probability of having a Carrington event</w:t>
      </w:r>
      <w:r w:rsidRPr="0036035D">
        <w:rPr>
          <w:sz w:val="16"/>
          <w:szCs w:val="26"/>
        </w:rPr>
        <w:t xml:space="preserve"> </w:t>
      </w:r>
      <w:r w:rsidRPr="0036035D">
        <w:rPr>
          <w:rStyle w:val="StyleUnderline"/>
          <w:sz w:val="26"/>
          <w:szCs w:val="26"/>
        </w:rPr>
        <w:t xml:space="preserve">during </w:t>
      </w:r>
      <w:r w:rsidRPr="0036035D">
        <w:rPr>
          <w:rStyle w:val="Emphasis"/>
          <w:sz w:val="26"/>
          <w:szCs w:val="26"/>
        </w:rPr>
        <w:t>any given solar cycle</w:t>
      </w:r>
      <w:r w:rsidRPr="0036035D">
        <w:rPr>
          <w:sz w:val="16"/>
          <w:szCs w:val="2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36035D">
        <w:rPr>
          <w:rStyle w:val="StyleUnderline"/>
          <w:sz w:val="26"/>
          <w:szCs w:val="26"/>
        </w:rPr>
        <w:t>This roughly agrees with the “once in a century” designation usually given to the Carrington event</w:t>
      </w:r>
      <w:r w:rsidRPr="0036035D">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36035D">
        <w:rPr>
          <w:rStyle w:val="StyleUnderline"/>
          <w:sz w:val="26"/>
          <w:szCs w:val="26"/>
        </w:rPr>
        <w:t xml:space="preserve">a solar storm could </w:t>
      </w:r>
      <w:r w:rsidRPr="0036035D">
        <w:rPr>
          <w:rStyle w:val="Emphasis"/>
          <w:sz w:val="26"/>
          <w:szCs w:val="26"/>
        </w:rPr>
        <w:t>trigger other Great Filter events</w:t>
      </w:r>
      <w:r w:rsidRPr="0036035D">
        <w:rPr>
          <w:sz w:val="16"/>
          <w:szCs w:val="26"/>
        </w:rPr>
        <w:t xml:space="preserve">. Knipp et al. (2016) outlines </w:t>
      </w:r>
      <w:r w:rsidRPr="0036035D">
        <w:rPr>
          <w:rStyle w:val="StyleUnderline"/>
          <w:sz w:val="26"/>
          <w:szCs w:val="26"/>
        </w:rPr>
        <w:t>a solar storm in</w:t>
      </w:r>
      <w:r w:rsidRPr="0036035D">
        <w:rPr>
          <w:sz w:val="16"/>
          <w:szCs w:val="26"/>
        </w:rPr>
        <w:t xml:space="preserve"> 19</w:t>
      </w:r>
      <w:r w:rsidRPr="0036035D">
        <w:rPr>
          <w:rStyle w:val="StyleUnderline"/>
          <w:sz w:val="26"/>
          <w:szCs w:val="26"/>
        </w:rPr>
        <w:t>67</w:t>
      </w:r>
      <w:r w:rsidRPr="0036035D">
        <w:rPr>
          <w:sz w:val="16"/>
          <w:szCs w:val="26"/>
        </w:rPr>
        <w:t xml:space="preserve"> May that </w:t>
      </w:r>
      <w:r w:rsidRPr="0036035D">
        <w:rPr>
          <w:rStyle w:val="Emphasis"/>
          <w:sz w:val="26"/>
          <w:szCs w:val="26"/>
        </w:rPr>
        <w:t>nearly triggered a nuclear war</w:t>
      </w:r>
      <w:r w:rsidRPr="0036035D">
        <w:rPr>
          <w:sz w:val="16"/>
          <w:szCs w:val="26"/>
        </w:rPr>
        <w:t xml:space="preserve">, </w:t>
      </w:r>
      <w:r w:rsidRPr="0036035D">
        <w:rPr>
          <w:rStyle w:val="StyleUnderline"/>
          <w:sz w:val="26"/>
          <w:szCs w:val="26"/>
        </w:rPr>
        <w:t xml:space="preserve">as American radar </w:t>
      </w:r>
      <w:r w:rsidRPr="0036035D">
        <w:rPr>
          <w:sz w:val="16"/>
          <w:szCs w:val="26"/>
        </w:rPr>
        <w:t xml:space="preserve">operators initially </w:t>
      </w:r>
      <w:r w:rsidRPr="0036035D">
        <w:rPr>
          <w:rStyle w:val="Emphasis"/>
          <w:sz w:val="26"/>
          <w:szCs w:val="26"/>
        </w:rPr>
        <w:t>mistook</w:t>
      </w:r>
      <w:r w:rsidRPr="0036035D">
        <w:rPr>
          <w:rStyle w:val="StyleUnderline"/>
          <w:sz w:val="26"/>
          <w:szCs w:val="26"/>
        </w:rPr>
        <w:t xml:space="preserve"> a solar storm for </w:t>
      </w:r>
      <w:r w:rsidRPr="0036035D">
        <w:rPr>
          <w:rStyle w:val="Emphasis"/>
          <w:sz w:val="26"/>
          <w:szCs w:val="26"/>
        </w:rPr>
        <w:t>Soviet jamming</w:t>
      </w:r>
      <w:r w:rsidRPr="0036035D">
        <w:rPr>
          <w:rStyle w:val="StyleUnderline"/>
          <w:sz w:val="26"/>
          <w:szCs w:val="26"/>
        </w:rPr>
        <w:t xml:space="preserve">. </w:t>
      </w:r>
      <w:r w:rsidRPr="0036035D">
        <w:rPr>
          <w:sz w:val="16"/>
          <w:szCs w:val="26"/>
        </w:rPr>
        <w:t xml:space="preserve">It might also be possible that </w:t>
      </w:r>
      <w:r w:rsidRPr="0036035D">
        <w:rPr>
          <w:rStyle w:val="StyleUnderline"/>
          <w:sz w:val="26"/>
          <w:szCs w:val="26"/>
        </w:rPr>
        <w:t xml:space="preserve">a </w:t>
      </w:r>
      <w:r w:rsidRPr="0036035D">
        <w:rPr>
          <w:rStyle w:val="Emphasis"/>
          <w:sz w:val="26"/>
          <w:szCs w:val="26"/>
        </w:rPr>
        <w:t>Carrington-class event</w:t>
      </w:r>
      <w:r w:rsidRPr="0036035D">
        <w:rPr>
          <w:sz w:val="16"/>
          <w:szCs w:val="26"/>
        </w:rPr>
        <w:t xml:space="preserve"> </w:t>
      </w:r>
      <w:r w:rsidRPr="0036035D">
        <w:rPr>
          <w:rStyle w:val="StyleUnderline"/>
          <w:sz w:val="26"/>
          <w:szCs w:val="26"/>
        </w:rPr>
        <w:t>could unleash</w:t>
      </w:r>
      <w:r w:rsidRPr="0036035D">
        <w:rPr>
          <w:sz w:val="16"/>
          <w:szCs w:val="26"/>
        </w:rPr>
        <w:t xml:space="preserve"> or exascerbate </w:t>
      </w:r>
      <w:r w:rsidRPr="0036035D">
        <w:rPr>
          <w:rStyle w:val="StyleUnderline"/>
          <w:sz w:val="26"/>
          <w:szCs w:val="26"/>
        </w:rPr>
        <w:t xml:space="preserve">an </w:t>
      </w:r>
      <w:r w:rsidRPr="0036035D">
        <w:rPr>
          <w:rStyle w:val="Emphasis"/>
          <w:sz w:val="26"/>
          <w:szCs w:val="26"/>
        </w:rPr>
        <w:t>infectious disease</w:t>
      </w:r>
      <w:r w:rsidRPr="0036035D">
        <w:rPr>
          <w:sz w:val="16"/>
          <w:szCs w:val="26"/>
        </w:rPr>
        <w:t xml:space="preserve"> </w:t>
      </w:r>
      <w:r w:rsidRPr="0036035D">
        <w:rPr>
          <w:rStyle w:val="StyleUnderline"/>
          <w:sz w:val="26"/>
          <w:szCs w:val="26"/>
        </w:rPr>
        <w:t>due to</w:t>
      </w:r>
      <w:r w:rsidRPr="0036035D">
        <w:rPr>
          <w:sz w:val="16"/>
          <w:szCs w:val="26"/>
        </w:rPr>
        <w:t xml:space="preserve"> </w:t>
      </w:r>
      <w:r w:rsidRPr="0036035D">
        <w:rPr>
          <w:rStyle w:val="StyleUnderline"/>
          <w:sz w:val="26"/>
          <w:szCs w:val="26"/>
        </w:rPr>
        <w:t>reduced hospital care at a critical time</w:t>
      </w:r>
      <w:r w:rsidRPr="0036035D">
        <w:rPr>
          <w:sz w:val="16"/>
          <w:szCs w:val="26"/>
        </w:rPr>
        <w:t xml:space="preserve">, </w:t>
      </w:r>
      <w:r w:rsidRPr="0036035D">
        <w:rPr>
          <w:rStyle w:val="StyleUnderline"/>
          <w:sz w:val="26"/>
          <w:szCs w:val="26"/>
        </w:rPr>
        <w:t xml:space="preserve">resulting in a </w:t>
      </w:r>
      <w:r w:rsidRPr="0036035D">
        <w:rPr>
          <w:rStyle w:val="Emphasis"/>
          <w:sz w:val="26"/>
          <w:szCs w:val="26"/>
        </w:rPr>
        <w:t>pandemic</w:t>
      </w:r>
      <w:r w:rsidRPr="0036035D">
        <w:rPr>
          <w:sz w:val="16"/>
          <w:szCs w:val="26"/>
        </w:rPr>
        <w:t>.</w:t>
      </w:r>
    </w:p>
    <w:p w14:paraId="34CFA37E" w14:textId="77777777" w:rsidR="006E41F2" w:rsidRPr="0036035D" w:rsidRDefault="006E41F2" w:rsidP="006E41F2"/>
    <w:p w14:paraId="6103F0EA" w14:textId="77777777" w:rsidR="006E41F2" w:rsidRPr="0036035D" w:rsidRDefault="006E41F2" w:rsidP="006E41F2"/>
    <w:p w14:paraId="26E7DE86" w14:textId="777B6F13" w:rsidR="00A876F2" w:rsidRPr="0036035D" w:rsidRDefault="006E41F2" w:rsidP="00A876F2">
      <w:pPr>
        <w:pStyle w:val="Heading2"/>
      </w:pPr>
      <w:r w:rsidRPr="0036035D">
        <w:t>4</w:t>
      </w:r>
    </w:p>
    <w:p w14:paraId="4E800806" w14:textId="77777777" w:rsidR="00A876F2" w:rsidRPr="0036035D" w:rsidRDefault="00A876F2" w:rsidP="00A876F2">
      <w:pPr>
        <w:pStyle w:val="Heading4"/>
      </w:pPr>
      <w:r w:rsidRPr="0036035D">
        <w:t>Permissibility and presumption negate -</w:t>
      </w:r>
    </w:p>
    <w:p w14:paraId="20C09E0E" w14:textId="77777777" w:rsidR="00A876F2" w:rsidRPr="0036035D" w:rsidRDefault="00A876F2" w:rsidP="00A876F2">
      <w:pPr>
        <w:pStyle w:val="Heading4"/>
        <w:rPr>
          <w:rFonts w:cs="Calibri"/>
        </w:rPr>
      </w:pPr>
      <w:r w:rsidRPr="0036035D">
        <w:rPr>
          <w:rFonts w:cs="Calibri"/>
        </w:rPr>
        <w:t xml:space="preserve">1. </w:t>
      </w:r>
      <w:r w:rsidRPr="0036035D">
        <w:t xml:space="preserve"> Real-World – Governments would not enact useless laws so if there is not an obligation to affirm governments would not do the aff. Real-world application outweighs their offense since debate is only pedagogically valuable if it spills over to outside the space. </w:t>
      </w:r>
    </w:p>
    <w:p w14:paraId="187C4AB1" w14:textId="77777777" w:rsidR="00A876F2" w:rsidRPr="0036035D" w:rsidRDefault="00A876F2" w:rsidP="00A876F2">
      <w:pPr>
        <w:pStyle w:val="Heading4"/>
      </w:pPr>
      <w:r w:rsidRPr="0036035D">
        <w:t>2.  Negating is harder – 1. Aff gets first and last speech which control the direction of the debate 2. Affirmatives can strategically uplayer in the 1ar giving them a 7-6 time skew advantage, splitting the 2nr 3. infinite prep time</w:t>
      </w:r>
    </w:p>
    <w:p w14:paraId="734A2657" w14:textId="77777777" w:rsidR="00A876F2" w:rsidRPr="0036035D" w:rsidRDefault="00A876F2" w:rsidP="00A876F2">
      <w:pPr>
        <w:pStyle w:val="Heading4"/>
      </w:pPr>
      <w:r w:rsidRPr="0036035D">
        <w:t>3. Safety – It’s ethically safer to presume the squo since we know what the squo is but we can’t know whether the aff will be good or not if ethics are incoherent.</w:t>
      </w:r>
    </w:p>
    <w:p w14:paraId="347A2F94" w14:textId="2A41F607" w:rsidR="00A876F2" w:rsidRPr="0036035D" w:rsidRDefault="00A876F2" w:rsidP="00A876F2">
      <w:pPr>
        <w:pStyle w:val="Heading4"/>
      </w:pPr>
      <w:r w:rsidRPr="0036035D">
        <w:t>4. More ways to prove something false than true – so presume neg.</w:t>
      </w:r>
    </w:p>
    <w:p w14:paraId="75BB5714" w14:textId="77777777" w:rsidR="00A876F2" w:rsidRPr="0036035D" w:rsidRDefault="00A876F2" w:rsidP="00A876F2">
      <w:pPr>
        <w:pStyle w:val="Heading4"/>
      </w:pPr>
      <w:r w:rsidRPr="0036035D">
        <w:t xml:space="preserve">Ethics must begin a priori and </w:t>
      </w:r>
      <w:r w:rsidRPr="0036035D">
        <w:rPr>
          <w:rFonts w:cs="Calibri"/>
        </w:rPr>
        <w:t xml:space="preserve">the meta-ethic is procedural moral realism - substantive realism holds that moral truths exist independently of that in the empirical world. </w:t>
      </w:r>
    </w:p>
    <w:p w14:paraId="2F089B25" w14:textId="77777777" w:rsidR="00A876F2" w:rsidRPr="0036035D" w:rsidRDefault="00A876F2" w:rsidP="00A876F2">
      <w:pPr>
        <w:pStyle w:val="Heading4"/>
        <w:rPr>
          <w:rFonts w:cs="Calibri"/>
        </w:rPr>
      </w:pPr>
      <w:r w:rsidRPr="0036035D">
        <w:rPr>
          <w:rFonts w:cs="Calibri"/>
        </w:rPr>
        <w:t>Prefer procedural realism:</w:t>
      </w:r>
    </w:p>
    <w:p w14:paraId="78349E19" w14:textId="77777777" w:rsidR="00A876F2" w:rsidRPr="0036035D" w:rsidRDefault="00A876F2" w:rsidP="00A876F2">
      <w:pPr>
        <w:pStyle w:val="Heading4"/>
        <w:rPr>
          <w:rFonts w:cs="Calibri"/>
        </w:rPr>
      </w:pPr>
      <w:r w:rsidRPr="0036035D">
        <w:rPr>
          <w:rFonts w:cs="Calibri"/>
        </w:rPr>
        <w:t xml:space="preserve">1 - Uncertainty – our experiences are inaccessible to others which allows people to say they don’t experience the same, however a priori principles are universally applied to all agents. </w:t>
      </w:r>
    </w:p>
    <w:p w14:paraId="15A2261D" w14:textId="77777777" w:rsidR="00A876F2" w:rsidRPr="0036035D" w:rsidRDefault="00A876F2" w:rsidP="00A876F2">
      <w:pPr>
        <w:pStyle w:val="Heading4"/>
        <w:rPr>
          <w:rFonts w:cs="Calibri"/>
        </w:rPr>
      </w:pPr>
      <w:r w:rsidRPr="0036035D">
        <w:rPr>
          <w:rFonts w:cs="Calibri"/>
        </w:rPr>
        <w:t>2 - Naturalistic fallacy – experience only tells us what is since we can only perceive what is, not what ought to be, this means experience may be generally useful but should not be the basis for ethical action.</w:t>
      </w:r>
    </w:p>
    <w:p w14:paraId="089CD1EC" w14:textId="77777777" w:rsidR="00A876F2" w:rsidRPr="0036035D" w:rsidRDefault="00A876F2" w:rsidP="00A876F2">
      <w:pPr>
        <w:pStyle w:val="Heading4"/>
      </w:pPr>
      <w:r w:rsidRPr="0036035D">
        <w:t xml:space="preserve">3 - Bindingness – I can keep asking “why should I follow this” which results in skep since obligations are predicated on ignorantly accepting rules.  Only reason solves since asking “why reason?” requires reason which is self-justified. </w:t>
      </w:r>
    </w:p>
    <w:p w14:paraId="032E04BC" w14:textId="77777777" w:rsidR="00A876F2" w:rsidRPr="0036035D" w:rsidRDefault="00A876F2" w:rsidP="00A876F2">
      <w:pPr>
        <w:pStyle w:val="Heading4"/>
        <w:rPr>
          <w:rFonts w:cs="Calibri"/>
        </w:rPr>
      </w:pPr>
      <w:r w:rsidRPr="0036035D">
        <w:rPr>
          <w:rFonts w:cs="Calibri"/>
        </w:rPr>
        <w:t>Practical Reason is that procedure. To ask for why we should be reasoners concedes its authority since it uses reason – anything else is nonbinding.</w:t>
      </w:r>
    </w:p>
    <w:p w14:paraId="1778440A" w14:textId="77777777" w:rsidR="00A876F2" w:rsidRPr="0036035D" w:rsidRDefault="00A876F2" w:rsidP="00A876F2">
      <w:pPr>
        <w:pStyle w:val="Heading4"/>
        <w:rPr>
          <w:rFonts w:cs="Calibri"/>
        </w:rPr>
      </w:pPr>
      <w:r w:rsidRPr="0036035D">
        <w:rPr>
          <w:rFonts w:cs="Calibri"/>
        </w:rPr>
        <w:t>Moral law must be universal—any non-universalizable norm justifies someone’s ability to impede on your ends.</w:t>
      </w:r>
    </w:p>
    <w:p w14:paraId="7BD6FFC2" w14:textId="77777777" w:rsidR="00A876F2" w:rsidRPr="0036035D" w:rsidRDefault="00A876F2" w:rsidP="00A876F2">
      <w:pPr>
        <w:pStyle w:val="Heading4"/>
        <w:rPr>
          <w:rFonts w:cs="Calibri"/>
        </w:rPr>
      </w:pPr>
      <w:r w:rsidRPr="0036035D">
        <w:rPr>
          <w:rFonts w:cs="Calibri"/>
        </w:rPr>
        <w:t xml:space="preserve">Thus, the standard is consistency with liberty. </w:t>
      </w:r>
    </w:p>
    <w:p w14:paraId="021EBB4D" w14:textId="77777777" w:rsidR="00A876F2" w:rsidRPr="0036035D" w:rsidRDefault="00A876F2" w:rsidP="00A876F2">
      <w:pPr>
        <w:pStyle w:val="Heading4"/>
        <w:rPr>
          <w:rFonts w:cs="Calibri"/>
        </w:rPr>
      </w:pPr>
      <w:r w:rsidRPr="0036035D">
        <w:rPr>
          <w:rFonts w:cs="Calibri"/>
        </w:rPr>
        <w:t xml:space="preserve">Prefer - </w:t>
      </w:r>
    </w:p>
    <w:p w14:paraId="70043C55" w14:textId="77777777" w:rsidR="00A876F2" w:rsidRPr="0036035D" w:rsidRDefault="00A876F2" w:rsidP="00A876F2">
      <w:pPr>
        <w:pStyle w:val="Heading4"/>
        <w:rPr>
          <w:rFonts w:cs="Calibri"/>
          <w:color w:val="000000" w:themeColor="text1"/>
        </w:rPr>
      </w:pPr>
      <w:r w:rsidRPr="0036035D">
        <w:rPr>
          <w:rFonts w:cs="Calibri"/>
        </w:rPr>
        <w:t xml:space="preserve">1 - </w:t>
      </w:r>
      <w:r w:rsidRPr="0036035D">
        <w:rPr>
          <w:rFonts w:cs="Calibri"/>
          <w:color w:val="000000" w:themeColor="text1"/>
        </w:rPr>
        <w:t>freedom is the key to the process of justification of arguments. Willing that we should abide by their ethical theory presupposes that we own ourselves in the first place.</w:t>
      </w:r>
    </w:p>
    <w:p w14:paraId="6D8B6E08" w14:textId="77777777" w:rsidR="00A876F2" w:rsidRPr="0036035D" w:rsidRDefault="00A876F2" w:rsidP="00A876F2">
      <w:pPr>
        <w:pStyle w:val="Heading4"/>
      </w:pPr>
      <w:r w:rsidRPr="0036035D">
        <w:t xml:space="preserve">2 - Theory – Frameworks are topicality interps of the word ought so they should be theoretically justified. Prefer on </w:t>
      </w:r>
    </w:p>
    <w:p w14:paraId="19092211" w14:textId="1B05A6A0" w:rsidR="00A876F2" w:rsidRPr="0036035D" w:rsidRDefault="00A876F2" w:rsidP="00A876F2">
      <w:pPr>
        <w:pStyle w:val="Heading4"/>
      </w:pPr>
      <w:r w:rsidRPr="0036035D">
        <w:t>A -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2D5FA67" w14:textId="3036C0E7" w:rsidR="00A876F2" w:rsidRPr="0036035D" w:rsidRDefault="00A876F2" w:rsidP="00A876F2">
      <w:pPr>
        <w:pStyle w:val="Heading4"/>
      </w:pPr>
      <w:r w:rsidRPr="0036035D">
        <w:t xml:space="preserve">Negate - </w:t>
      </w:r>
    </w:p>
    <w:p w14:paraId="55B72A6E" w14:textId="77777777" w:rsidR="00A876F2" w:rsidRPr="0036035D" w:rsidRDefault="00A876F2" w:rsidP="00A876F2">
      <w:pPr>
        <w:pStyle w:val="Heading4"/>
      </w:pPr>
      <w:r w:rsidRPr="0036035D">
        <w:t>1 - A model of freedom mandates a market-oriented approach to space—that negates.</w:t>
      </w:r>
    </w:p>
    <w:p w14:paraId="6EE39F24" w14:textId="77777777" w:rsidR="00A876F2" w:rsidRPr="0036035D" w:rsidRDefault="00A876F2" w:rsidP="00A876F2">
      <w:pPr>
        <w:rPr>
          <w:sz w:val="16"/>
          <w:szCs w:val="26"/>
        </w:rPr>
      </w:pPr>
      <w:r w:rsidRPr="0036035D">
        <w:rPr>
          <w:rStyle w:val="StyleUnderline"/>
          <w:b/>
          <w:sz w:val="26"/>
          <w:szCs w:val="26"/>
        </w:rPr>
        <w:t>Broker 20</w:t>
      </w:r>
      <w:r w:rsidRPr="0036035D">
        <w:rPr>
          <w:sz w:val="16"/>
          <w:szCs w:val="26"/>
        </w:rPr>
        <w:t xml:space="preserve"> [(Tyler, work has been published in the Gonzaga Law Review, the Albany Law Review and the University of Memphis Law Review.) </w:t>
      </w:r>
      <w:r w:rsidRPr="0036035D">
        <w:rPr>
          <w:rStyle w:val="StyleUnderline"/>
          <w:sz w:val="26"/>
          <w:szCs w:val="26"/>
        </w:rPr>
        <w:t>“Space Law Can Only Be Libertarian Minded,”</w:t>
      </w:r>
      <w:r w:rsidRPr="0036035D">
        <w:rPr>
          <w:sz w:val="16"/>
          <w:szCs w:val="26"/>
        </w:rPr>
        <w:t xml:space="preserve"> Above the Law, 1-14-20, </w:t>
      </w:r>
      <w:hyperlink r:id="rId12" w:history="1">
        <w:r w:rsidRPr="0036035D">
          <w:rPr>
            <w:rStyle w:val="Hyperlink"/>
            <w:sz w:val="16"/>
            <w:szCs w:val="26"/>
          </w:rPr>
          <w:t>https://abovethelaw.com/2020/01/space-law-can-only-be-libertarian-minded/</w:t>
        </w:r>
      </w:hyperlink>
      <w:r w:rsidRPr="0036035D">
        <w:rPr>
          <w:sz w:val="16"/>
          <w:szCs w:val="26"/>
        </w:rPr>
        <w:t>] TDI</w:t>
      </w:r>
    </w:p>
    <w:p w14:paraId="2D5D1879" w14:textId="77777777" w:rsidR="00A876F2" w:rsidRPr="0036035D" w:rsidRDefault="00A876F2" w:rsidP="00A876F2">
      <w:pPr>
        <w:rPr>
          <w:sz w:val="16"/>
          <w:szCs w:val="26"/>
        </w:rPr>
      </w:pPr>
      <w:r w:rsidRPr="0036035D">
        <w:rPr>
          <w:sz w:val="16"/>
          <w:szCs w:val="26"/>
        </w:rPr>
        <w:t xml:space="preserve">The impact on human daily life from a transition to the virtually unlimited resource reality of space cannot be overstated. </w:t>
      </w:r>
      <w:r w:rsidRPr="0036035D">
        <w:rPr>
          <w:rStyle w:val="StyleUnderline"/>
          <w:sz w:val="26"/>
          <w:szCs w:val="26"/>
        </w:rPr>
        <w:t xml:space="preserve">However, when it comes to the law, a minimalist, dare I say libertarian, approach appears as the only applicable system. </w:t>
      </w:r>
      <w:r w:rsidRPr="0036035D">
        <w:rPr>
          <w:sz w:val="16"/>
          <w:szCs w:val="26"/>
        </w:rPr>
        <w:t xml:space="preserve">In the words of NASA, “2020 promises to be a big year for space exploration.” Yet, as Rand Simberg points out in Reason magazine, </w:t>
      </w:r>
      <w:r w:rsidRPr="0036035D">
        <w:rPr>
          <w:rStyle w:val="StyleUnderline"/>
          <w:sz w:val="26"/>
          <w:szCs w:val="26"/>
        </w:rPr>
        <w:t>it is actually private American investment that is currently moving space exploration to “a pace unseen since the 1960s.”</w:t>
      </w:r>
      <w:r w:rsidRPr="0036035D">
        <w:rPr>
          <w:sz w:val="16"/>
          <w:szCs w:val="26"/>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36035D">
        <w:rPr>
          <w:rStyle w:val="StyleUnderline"/>
          <w:sz w:val="26"/>
          <w:szCs w:val="26"/>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36035D">
        <w:rPr>
          <w:sz w:val="16"/>
          <w:szCs w:val="26"/>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36035D">
        <w:rPr>
          <w:rStyle w:val="StyleUnderline"/>
          <w:sz w:val="26"/>
          <w:szCs w:val="26"/>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w:t>
      </w:r>
      <w:r w:rsidRPr="0036035D">
        <w:rPr>
          <w:rStyle w:val="StyleUnderline"/>
          <w:sz w:val="16"/>
          <w:szCs w:val="26"/>
          <w:u w:val="none"/>
        </w:rPr>
        <w:t>, and if human history is any indicator, private homesteading will follow</w:t>
      </w:r>
      <w:r w:rsidRPr="0036035D">
        <w:rPr>
          <w:sz w:val="16"/>
          <w:szCs w:val="26"/>
        </w:rPr>
        <w:t xml:space="preserve">, flag or no flag. We Americans know this is how a Wild West starts, where most regulation becomes the impractical pipe dream. </w:t>
      </w:r>
      <w:r w:rsidRPr="0036035D">
        <w:rPr>
          <w:rStyle w:val="StyleUnderline"/>
          <w:sz w:val="26"/>
          <w:szCs w:val="26"/>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67809F1D" w14:textId="77777777" w:rsidR="00A876F2" w:rsidRPr="0036035D" w:rsidRDefault="00A876F2" w:rsidP="00A876F2">
      <w:pPr>
        <w:pStyle w:val="Heading4"/>
        <w:rPr>
          <w:rFonts w:cs="Calibri"/>
        </w:rPr>
      </w:pPr>
      <w:r w:rsidRPr="0036035D">
        <w:t xml:space="preserve">2 -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  </w:t>
      </w:r>
      <w:r w:rsidRPr="0036035D">
        <w:rPr>
          <w:rFonts w:cs="Calibri"/>
        </w:rPr>
        <w:t>These companies gain contracts with the government for projects which turns promise breaking offense.</w:t>
      </w:r>
    </w:p>
    <w:p w14:paraId="0E6CB514" w14:textId="77777777" w:rsidR="00A876F2" w:rsidRPr="0036035D" w:rsidRDefault="00A876F2" w:rsidP="00A876F2"/>
    <w:p w14:paraId="4DEF707D" w14:textId="79B11466" w:rsidR="00A876F2" w:rsidRPr="0036035D" w:rsidRDefault="006E41F2" w:rsidP="006E41F2">
      <w:pPr>
        <w:pStyle w:val="Heading2"/>
      </w:pPr>
      <w:r w:rsidRPr="0036035D">
        <w:t>Case</w:t>
      </w:r>
    </w:p>
    <w:p w14:paraId="19688DB6" w14:textId="36FFF297" w:rsidR="006E41F2" w:rsidRPr="0036035D" w:rsidRDefault="006E41F2" w:rsidP="006E41F2">
      <w:pPr>
        <w:pStyle w:val="Heading3"/>
      </w:pPr>
      <w:r w:rsidRPr="0036035D">
        <w:t>1NC – FWK</w:t>
      </w:r>
    </w:p>
    <w:p w14:paraId="140A6A2B" w14:textId="77777777" w:rsidR="006E41F2" w:rsidRPr="0036035D" w:rsidRDefault="006E41F2" w:rsidP="006E41F2">
      <w:pPr>
        <w:pStyle w:val="Heading4"/>
      </w:pPr>
      <w:r w:rsidRPr="0036035D">
        <w:t>Consequentialism fails and triggers permissibility -</w:t>
      </w:r>
    </w:p>
    <w:p w14:paraId="6E97A8E5"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1. Problem of induction – takes out the AC Framework.</w:t>
      </w:r>
    </w:p>
    <w:p w14:paraId="4B3738A6" w14:textId="77777777" w:rsidR="006E41F2" w:rsidRPr="0036035D" w:rsidRDefault="006E41F2" w:rsidP="006E41F2">
      <w:pPr>
        <w:rPr>
          <w:rFonts w:asciiTheme="majorHAnsi" w:hAnsiTheme="majorHAnsi" w:cstheme="majorHAnsi"/>
          <w:sz w:val="16"/>
          <w:szCs w:val="26"/>
        </w:rPr>
      </w:pPr>
      <w:r w:rsidRPr="0036035D">
        <w:rPr>
          <w:rStyle w:val="Heading4Char"/>
          <w:rFonts w:asciiTheme="majorHAnsi" w:hAnsiTheme="majorHAnsi" w:cstheme="majorHAnsi"/>
          <w:u w:val="single"/>
        </w:rPr>
        <w:t>Vickers 14</w:t>
      </w:r>
      <w:r w:rsidRPr="0036035D">
        <w:rPr>
          <w:rFonts w:asciiTheme="majorHAnsi" w:hAnsiTheme="majorHAnsi" w:cstheme="majorHAnsi"/>
          <w:sz w:val="16"/>
          <w:szCs w:val="26"/>
        </w:rPr>
        <w:t xml:space="preserve"> John Vickers, 2014, The Problem of Induction, https://plato.stanford.edu/entries/induction-problem/</w:t>
      </w:r>
    </w:p>
    <w:p w14:paraId="20852208" w14:textId="77777777" w:rsidR="006E41F2" w:rsidRPr="0036035D" w:rsidRDefault="006E41F2" w:rsidP="006E41F2">
      <w:pPr>
        <w:rPr>
          <w:rFonts w:asciiTheme="majorHAnsi" w:hAnsiTheme="majorHAnsi" w:cstheme="majorHAnsi"/>
          <w:b/>
          <w:iCs/>
          <w:szCs w:val="26"/>
          <w:u w:val="single"/>
        </w:rPr>
      </w:pPr>
      <w:r w:rsidRPr="0036035D">
        <w:rPr>
          <w:rFonts w:asciiTheme="majorHAnsi" w:hAnsiTheme="majorHAnsi" w:cstheme="majorHAnsi"/>
          <w:sz w:val="16"/>
          <w:szCs w:val="26"/>
        </w:rPr>
        <w:t xml:space="preserve">The original problem of induction can be simply put. It concerns the support or justification of inductive methods; </w:t>
      </w:r>
      <w:r w:rsidRPr="0036035D">
        <w:rPr>
          <w:rStyle w:val="Emphasis"/>
          <w:rFonts w:asciiTheme="majorHAnsi" w:hAnsiTheme="majorHAnsi" w:cstheme="majorHAnsi"/>
          <w:sz w:val="26"/>
          <w:szCs w:val="26"/>
        </w:rPr>
        <w:t>methods that predict</w:t>
      </w:r>
      <w:r w:rsidRPr="0036035D">
        <w:rPr>
          <w:rFonts w:asciiTheme="majorHAnsi" w:hAnsiTheme="majorHAnsi" w:cstheme="majorHAnsi"/>
          <w:sz w:val="16"/>
          <w:szCs w:val="26"/>
        </w:rPr>
        <w:t xml:space="preserve"> or infer, in Hume's words, </w:t>
      </w:r>
      <w:r w:rsidRPr="0036035D">
        <w:rPr>
          <w:rStyle w:val="Emphasis"/>
          <w:rFonts w:asciiTheme="majorHAnsi" w:hAnsiTheme="majorHAnsi" w:cstheme="majorHAnsi"/>
          <w:sz w:val="26"/>
          <w:szCs w:val="26"/>
        </w:rPr>
        <w:t>that</w:t>
      </w:r>
      <w:r w:rsidRPr="0036035D">
        <w:rPr>
          <w:rFonts w:asciiTheme="majorHAnsi" w:hAnsiTheme="majorHAnsi" w:cstheme="majorHAnsi"/>
          <w:sz w:val="16"/>
          <w:szCs w:val="26"/>
        </w:rPr>
        <w:t xml:space="preserve"> “instances of which </w:t>
      </w:r>
      <w:r w:rsidRPr="0036035D">
        <w:rPr>
          <w:rStyle w:val="Emphasis"/>
          <w:rFonts w:asciiTheme="majorHAnsi" w:hAnsiTheme="majorHAnsi" w:cstheme="majorHAnsi"/>
          <w:sz w:val="26"/>
          <w:szCs w:val="26"/>
        </w:rPr>
        <w:t>we have had no experience</w:t>
      </w:r>
      <w:r w:rsidRPr="0036035D">
        <w:rPr>
          <w:rFonts w:asciiTheme="majorHAnsi" w:hAnsiTheme="majorHAnsi" w:cstheme="majorHAnsi"/>
          <w:sz w:val="16"/>
          <w:szCs w:val="26"/>
        </w:rPr>
        <w:t xml:space="preserve"> resemble those of which we have had experience” (THN, 89). Such methods are clearly essential in scientific reasoning as well as in the conduct of our everyday affairs. The problem is how to support or justify them and it leads to a dilemma: the principle </w:t>
      </w:r>
      <w:r w:rsidRPr="0036035D">
        <w:rPr>
          <w:rStyle w:val="Emphasis"/>
          <w:rFonts w:asciiTheme="majorHAnsi" w:hAnsiTheme="majorHAnsi" w:cstheme="majorHAnsi"/>
          <w:sz w:val="26"/>
          <w:szCs w:val="26"/>
        </w:rPr>
        <w:t>cannot be proved deductively, for it is contingent</w:t>
      </w:r>
      <w:r w:rsidRPr="0036035D">
        <w:rPr>
          <w:rFonts w:asciiTheme="majorHAnsi" w:hAnsiTheme="majorHAnsi" w:cstheme="majorHAnsi"/>
          <w:sz w:val="16"/>
          <w:szCs w:val="26"/>
        </w:rPr>
        <w:t xml:space="preserve">, and only necessary truths can be proved deductively. Nor can it be supported inductively—by </w:t>
      </w:r>
      <w:r w:rsidRPr="0036035D">
        <w:rPr>
          <w:rStyle w:val="Emphasis"/>
          <w:rFonts w:asciiTheme="majorHAnsi" w:hAnsiTheme="majorHAnsi" w:cstheme="majorHAnsi"/>
          <w:sz w:val="26"/>
          <w:szCs w:val="26"/>
        </w:rPr>
        <w:t>arguing that it has always</w:t>
      </w:r>
      <w:r w:rsidRPr="0036035D">
        <w:rPr>
          <w:rFonts w:asciiTheme="majorHAnsi" w:hAnsiTheme="majorHAnsi" w:cstheme="majorHAnsi"/>
          <w:sz w:val="16"/>
          <w:szCs w:val="26"/>
        </w:rPr>
        <w:t xml:space="preserve"> or usually </w:t>
      </w:r>
      <w:r w:rsidRPr="0036035D">
        <w:rPr>
          <w:rStyle w:val="Emphasis"/>
          <w:rFonts w:asciiTheme="majorHAnsi" w:hAnsiTheme="majorHAnsi" w:cstheme="majorHAnsi"/>
          <w:sz w:val="26"/>
          <w:szCs w:val="26"/>
        </w:rPr>
        <w:t>been</w:t>
      </w:r>
      <w:r w:rsidRPr="0036035D">
        <w:rPr>
          <w:rFonts w:asciiTheme="majorHAnsi" w:hAnsiTheme="majorHAnsi" w:cstheme="majorHAnsi"/>
          <w:sz w:val="16"/>
          <w:szCs w:val="26"/>
        </w:rPr>
        <w:t xml:space="preserve"> reliable </w:t>
      </w:r>
      <w:r w:rsidRPr="0036035D">
        <w:rPr>
          <w:rStyle w:val="Emphasis"/>
          <w:rFonts w:asciiTheme="majorHAnsi" w:hAnsiTheme="majorHAnsi" w:cstheme="majorHAnsi"/>
          <w:sz w:val="26"/>
          <w:szCs w:val="26"/>
        </w:rPr>
        <w:t>in the past</w:t>
      </w:r>
      <w:r w:rsidRPr="0036035D">
        <w:rPr>
          <w:rFonts w:asciiTheme="majorHAnsi" w:hAnsiTheme="majorHAnsi" w:cstheme="majorHAnsi"/>
          <w:sz w:val="16"/>
          <w:szCs w:val="26"/>
        </w:rPr>
        <w:t xml:space="preserve">—for that </w:t>
      </w:r>
      <w:r w:rsidRPr="0036035D">
        <w:rPr>
          <w:rStyle w:val="Emphasis"/>
          <w:rFonts w:asciiTheme="majorHAnsi" w:hAnsiTheme="majorHAnsi" w:cstheme="majorHAnsi"/>
          <w:sz w:val="26"/>
          <w:szCs w:val="26"/>
        </w:rPr>
        <w:t>would beg the question by assuming just what is to be proved.</w:t>
      </w:r>
    </w:p>
    <w:p w14:paraId="2E774BB3"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2. Aggregate pleasure is impossible because pain is incommunicable – 5 headaches and a migrane can’t be compared since I don’t know how it feels for you versus me.</w:t>
      </w:r>
    </w:p>
    <w:p w14:paraId="319FCDBF"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 xml:space="preserve">3. An infinite universe takes out util.  </w:t>
      </w:r>
    </w:p>
    <w:p w14:paraId="5AA4E94F" w14:textId="77777777" w:rsidR="006E41F2" w:rsidRPr="0036035D" w:rsidRDefault="006E41F2" w:rsidP="006E41F2">
      <w:pPr>
        <w:rPr>
          <w:rFonts w:asciiTheme="majorHAnsi" w:hAnsiTheme="majorHAnsi" w:cstheme="majorHAnsi"/>
          <w:sz w:val="16"/>
          <w:szCs w:val="26"/>
        </w:rPr>
      </w:pPr>
      <w:r w:rsidRPr="0036035D">
        <w:rPr>
          <w:rStyle w:val="Style13ptBold"/>
          <w:rFonts w:asciiTheme="majorHAnsi" w:hAnsiTheme="majorHAnsi" w:cstheme="majorHAnsi"/>
          <w:szCs w:val="26"/>
          <w:u w:val="single"/>
        </w:rPr>
        <w:t>Bostrum 09</w:t>
      </w:r>
      <w:r w:rsidRPr="0036035D">
        <w:rPr>
          <w:rFonts w:asciiTheme="majorHAnsi" w:hAnsiTheme="majorHAnsi" w:cstheme="majorHAnsi"/>
          <w:sz w:val="16"/>
          <w:szCs w:val="26"/>
        </w:rPr>
        <w:t xml:space="preserve">, Nick [Future of Humanity Institute, Faculty of Philosophy &amp; Oxford Martin School]. "Infinite Ethics." Nick Bostrom's Home Page. 2009. Web. </w:t>
      </w:r>
      <w:hyperlink r:id="rId13" w:history="1">
        <w:r w:rsidRPr="0036035D">
          <w:rPr>
            <w:rStyle w:val="Hyperlink"/>
            <w:rFonts w:asciiTheme="majorHAnsi" w:hAnsiTheme="majorHAnsi" w:cstheme="majorHAnsi"/>
            <w:sz w:val="16"/>
            <w:szCs w:val="26"/>
          </w:rPr>
          <w:t>http://www.nickbostrom.com/ethics/infinite.html</w:t>
        </w:r>
      </w:hyperlink>
      <w:r w:rsidRPr="0036035D">
        <w:rPr>
          <w:rFonts w:asciiTheme="majorHAnsi" w:hAnsiTheme="majorHAnsi" w:cstheme="majorHAnsi"/>
          <w:sz w:val="16"/>
          <w:szCs w:val="26"/>
        </w:rPr>
        <w:t xml:space="preserve">  “Recent cosmological evidence…this one is.”  </w:t>
      </w:r>
    </w:p>
    <w:p w14:paraId="03975C23" w14:textId="77777777" w:rsidR="006E41F2" w:rsidRPr="0036035D" w:rsidRDefault="006E41F2" w:rsidP="006E41F2">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sz w:val="16"/>
          <w:szCs w:val="26"/>
        </w:rPr>
      </w:pPr>
      <w:r w:rsidRPr="0036035D">
        <w:rPr>
          <w:rFonts w:asciiTheme="majorHAnsi" w:hAnsiTheme="majorHAnsi" w:cstheme="majorHAnsi"/>
          <w:sz w:val="16"/>
          <w:szCs w:val="26"/>
        </w:rPr>
        <w:t xml:space="preserve">“Recent </w:t>
      </w:r>
      <w:r w:rsidRPr="0036035D">
        <w:rPr>
          <w:rStyle w:val="StyleUnderline"/>
          <w:rFonts w:asciiTheme="majorHAnsi" w:hAnsiTheme="majorHAnsi" w:cstheme="majorHAnsi"/>
          <w:sz w:val="26"/>
          <w:szCs w:val="26"/>
        </w:rPr>
        <w:t xml:space="preserve">cosmological evidence suggests </w:t>
      </w:r>
      <w:r w:rsidRPr="0036035D">
        <w:rPr>
          <w:rFonts w:asciiTheme="majorHAnsi" w:hAnsiTheme="majorHAnsi" w:cstheme="majorHAnsi"/>
          <w:sz w:val="16"/>
          <w:szCs w:val="26"/>
        </w:rPr>
        <w:t xml:space="preserve">that </w:t>
      </w:r>
      <w:r w:rsidRPr="0036035D">
        <w:rPr>
          <w:rStyle w:val="StyleUnderline"/>
          <w:rFonts w:asciiTheme="majorHAnsi" w:hAnsiTheme="majorHAnsi" w:cstheme="majorHAnsi"/>
          <w:sz w:val="26"/>
          <w:szCs w:val="26"/>
        </w:rPr>
        <w:t>the world is</w:t>
      </w:r>
      <w:r w:rsidRPr="0036035D">
        <w:rPr>
          <w:rFonts w:asciiTheme="majorHAnsi" w:hAnsiTheme="majorHAnsi" w:cstheme="majorHAnsi"/>
          <w:sz w:val="16"/>
          <w:szCs w:val="26"/>
        </w:rPr>
        <w:t xml:space="preserve"> probably </w:t>
      </w:r>
      <w:r w:rsidRPr="0036035D">
        <w:rPr>
          <w:rStyle w:val="StyleUnderline"/>
          <w:rFonts w:asciiTheme="majorHAnsi" w:hAnsiTheme="majorHAnsi" w:cstheme="majorHAnsi"/>
          <w:sz w:val="26"/>
          <w:szCs w:val="26"/>
        </w:rPr>
        <w:t>infinite</w:t>
      </w:r>
      <w:r w:rsidRPr="0036035D">
        <w:rPr>
          <w:rFonts w:asciiTheme="majorHAnsi" w:hAnsiTheme="majorHAnsi" w:cstheme="majorHAnsi"/>
          <w:sz w:val="16"/>
          <w:szCs w:val="26"/>
        </w:rPr>
        <w:t xml:space="preserve">. Moreover, </w:t>
      </w:r>
      <w:r w:rsidRPr="0036035D">
        <w:rPr>
          <w:rStyle w:val="StyleUnderline"/>
          <w:rFonts w:asciiTheme="majorHAnsi" w:hAnsiTheme="majorHAnsi" w:cstheme="majorHAnsi"/>
          <w:sz w:val="26"/>
          <w:szCs w:val="26"/>
        </w:rPr>
        <w:t>If the totality of physical existence is indeed infinite</w:t>
      </w:r>
      <w:r w:rsidRPr="0036035D">
        <w:rPr>
          <w:rFonts w:asciiTheme="majorHAnsi" w:hAnsiTheme="majorHAnsi" w:cstheme="majorHAnsi"/>
          <w:sz w:val="16"/>
          <w:szCs w:val="26"/>
        </w:rPr>
        <w:t>, in the kind of way that modern cosmology suggests it is, then it</w:t>
      </w:r>
      <w:r w:rsidRPr="0036035D">
        <w:rPr>
          <w:rFonts w:asciiTheme="majorHAnsi" w:hAnsiTheme="majorHAnsi" w:cstheme="majorHAnsi"/>
          <w:b/>
          <w:szCs w:val="26"/>
          <w:u w:val="single"/>
        </w:rPr>
        <w:t xml:space="preserve"> contains an infinite number of galaxies</w:t>
      </w:r>
      <w:r w:rsidRPr="0036035D">
        <w:rPr>
          <w:rFonts w:asciiTheme="majorHAnsi" w:hAnsiTheme="majorHAnsi" w:cstheme="majorHAnsi"/>
          <w:sz w:val="16"/>
          <w:szCs w:val="26"/>
        </w:rPr>
        <w:t>, stars, and planets. If there are an infinite number of planets</w:t>
      </w:r>
      <w:r w:rsidRPr="0036035D">
        <w:rPr>
          <w:rFonts w:asciiTheme="majorHAnsi" w:hAnsiTheme="majorHAnsi" w:cstheme="majorHAnsi"/>
          <w:b/>
          <w:szCs w:val="26"/>
          <w:u w:val="single"/>
        </w:rPr>
        <w:t xml:space="preserve"> then there is</w:t>
      </w:r>
      <w:r w:rsidRPr="0036035D">
        <w:rPr>
          <w:rFonts w:asciiTheme="majorHAnsi" w:hAnsiTheme="majorHAnsi" w:cstheme="majorHAnsi"/>
          <w:b/>
          <w:sz w:val="16"/>
          <w:szCs w:val="26"/>
        </w:rPr>
        <w:t>,</w:t>
      </w:r>
      <w:r w:rsidRPr="0036035D">
        <w:rPr>
          <w:rFonts w:asciiTheme="majorHAnsi" w:hAnsiTheme="majorHAnsi" w:cstheme="majorHAnsi"/>
          <w:sz w:val="16"/>
          <w:szCs w:val="26"/>
        </w:rPr>
        <w:t xml:space="preserve"> with probability one,</w:t>
      </w:r>
      <w:r w:rsidRPr="0036035D">
        <w:rPr>
          <w:rFonts w:asciiTheme="majorHAnsi" w:hAnsiTheme="majorHAnsi" w:cstheme="majorHAnsi"/>
          <w:b/>
          <w:szCs w:val="26"/>
          <w:u w:val="single"/>
        </w:rPr>
        <w:t xml:space="preserve"> an infinite number of people. Infinitely many of these people are happy, infinitely many are unhappy. </w:t>
      </w:r>
      <w:r w:rsidRPr="0036035D">
        <w:rPr>
          <w:rFonts w:asciiTheme="majorHAnsi" w:hAnsiTheme="majorHAnsi" w:cstheme="majorHAnsi"/>
          <w:sz w:val="16"/>
          <w:szCs w:val="26"/>
        </w:rPr>
        <w:t>Likewise for other local properties that are plausible candidates for having value, pertaining to person</w:t>
      </w:r>
      <w:r w:rsidRPr="0036035D">
        <w:rPr>
          <w:rFonts w:asciiTheme="majorHAnsi" w:eastAsia="MingLiU-ExtB" w:hAnsiTheme="majorHAnsi" w:cstheme="majorHAnsi"/>
          <w:sz w:val="16"/>
          <w:szCs w:val="26"/>
        </w:rPr>
        <w:t>‐</w:t>
      </w:r>
      <w:r w:rsidRPr="0036035D">
        <w:rPr>
          <w:rFonts w:asciiTheme="majorHAnsi" w:hAnsiTheme="majorHAnsi" w:cstheme="majorHAnsi"/>
          <w:sz w:val="16"/>
          <w:szCs w:val="26"/>
        </w:rPr>
        <w:t>states, lives, or entire societies, ecosystems, or civilizations</w:t>
      </w:r>
      <w:r w:rsidRPr="0036035D">
        <w:rPr>
          <w:rFonts w:ascii="MS Gothic" w:eastAsia="MS Gothic" w:hAnsi="MS Gothic" w:cs="MS Gothic" w:hint="eastAsia"/>
          <w:sz w:val="16"/>
          <w:szCs w:val="26"/>
        </w:rPr>
        <w:t>葉</w:t>
      </w:r>
      <w:r w:rsidRPr="0036035D">
        <w:rPr>
          <w:rFonts w:asciiTheme="majorHAnsi" w:hAnsiTheme="majorHAnsi" w:cstheme="majorHAnsi"/>
          <w:sz w:val="16"/>
          <w:szCs w:val="26"/>
        </w:rPr>
        <w:t xml:space="preserve">here are infinitely many democratic states, and infinitely many that are ruled by despots, etc.Suppose the world [does]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w:t>
      </w:r>
      <w:r w:rsidRPr="0036035D">
        <w:rPr>
          <w:rFonts w:asciiTheme="majorHAnsi" w:hAnsiTheme="majorHAnsi" w:cstheme="majorHAnsi"/>
          <w:b/>
          <w:szCs w:val="26"/>
          <w:u w:val="single"/>
        </w:rPr>
        <w:t>Ethical theories that hold that value is aggregative imply that</w:t>
      </w:r>
      <w:r w:rsidRPr="0036035D">
        <w:rPr>
          <w:rFonts w:asciiTheme="majorHAnsi" w:hAnsiTheme="majorHAnsi" w:cstheme="majorHAnsi"/>
          <w:sz w:val="16"/>
          <w:szCs w:val="26"/>
        </w:rPr>
        <w:t xml:space="preserve"> a canonically </w:t>
      </w:r>
      <w:r w:rsidRPr="0036035D">
        <w:rPr>
          <w:rFonts w:asciiTheme="majorHAnsi" w:hAnsiTheme="majorHAnsi" w:cstheme="majorHAnsi"/>
          <w:b/>
          <w:szCs w:val="26"/>
          <w:u w:val="single"/>
        </w:rPr>
        <w:t xml:space="preserve">infinite world contains an infinite quantity of positive </w:t>
      </w:r>
      <w:r w:rsidRPr="0036035D">
        <w:rPr>
          <w:rFonts w:asciiTheme="majorHAnsi" w:hAnsiTheme="majorHAnsi" w:cstheme="majorHAnsi"/>
          <w:sz w:val="16"/>
          <w:szCs w:val="26"/>
        </w:rPr>
        <w:t xml:space="preserve">value </w:t>
      </w:r>
      <w:r w:rsidRPr="0036035D">
        <w:rPr>
          <w:rFonts w:asciiTheme="majorHAnsi" w:hAnsiTheme="majorHAnsi" w:cstheme="majorHAnsi"/>
          <w:b/>
          <w:szCs w:val="26"/>
          <w:u w:val="single"/>
        </w:rPr>
        <w:t xml:space="preserve">and </w:t>
      </w:r>
      <w:r w:rsidRPr="0036035D">
        <w:rPr>
          <w:rFonts w:asciiTheme="majorHAnsi" w:hAnsiTheme="majorHAnsi" w:cstheme="majorHAnsi"/>
          <w:sz w:val="16"/>
          <w:szCs w:val="26"/>
        </w:rPr>
        <w:t xml:space="preserve">an infinite quantity of </w:t>
      </w:r>
      <w:r w:rsidRPr="0036035D">
        <w:rPr>
          <w:rFonts w:asciiTheme="majorHAnsi" w:hAnsiTheme="majorHAnsi" w:cstheme="majorHAnsi"/>
          <w:b/>
          <w:szCs w:val="26"/>
          <w:u w:val="single"/>
        </w:rPr>
        <w:t>negative value.</w:t>
      </w:r>
      <w:r w:rsidRPr="0036035D">
        <w:rPr>
          <w:rFonts w:asciiTheme="majorHAnsi" w:hAnsiTheme="majorHAnsi" w:cstheme="majorHAnsi"/>
          <w:sz w:val="16"/>
          <w:szCs w:val="26"/>
        </w:rPr>
        <w:t xml:space="preserve"> This gives rise to a peculiar predicament. </w:t>
      </w:r>
      <w:r w:rsidRPr="0036035D">
        <w:rPr>
          <w:rStyle w:val="StyleUnderline"/>
          <w:rFonts w:asciiTheme="majorHAnsi" w:hAnsiTheme="majorHAnsi" w:cstheme="majorHAnsi"/>
          <w:sz w:val="26"/>
          <w:szCs w:val="26"/>
        </w:rPr>
        <w:t>We can do only a finite amount of good</w:t>
      </w:r>
      <w:r w:rsidRPr="0036035D">
        <w:rPr>
          <w:rFonts w:asciiTheme="majorHAnsi" w:hAnsiTheme="majorHAnsi" w:cstheme="majorHAnsi"/>
          <w:b/>
          <w:szCs w:val="26"/>
          <w:u w:val="single"/>
        </w:rPr>
        <w:t xml:space="preserve"> or bad. Yet</w:t>
      </w:r>
      <w:r w:rsidRPr="0036035D">
        <w:rPr>
          <w:rFonts w:asciiTheme="majorHAnsi" w:hAnsiTheme="majorHAnsi" w:cstheme="majorHAnsi"/>
          <w:sz w:val="16"/>
          <w:szCs w:val="26"/>
        </w:rPr>
        <w:t xml:space="preserve"> in cardinal arithmetic, </w:t>
      </w:r>
      <w:r w:rsidRPr="0036035D">
        <w:rPr>
          <w:rFonts w:asciiTheme="majorHAnsi" w:hAnsiTheme="majorHAnsi" w:cstheme="majorHAnsi"/>
          <w:b/>
          <w:szCs w:val="26"/>
          <w:u w:val="single"/>
        </w:rPr>
        <w:t xml:space="preserve">adding or subtracting a finite quantity does not change an infinite quantity. Every possible act of ours </w:t>
      </w:r>
      <w:r w:rsidRPr="0036035D">
        <w:rPr>
          <w:rFonts w:asciiTheme="majorHAnsi" w:hAnsiTheme="majorHAnsi" w:cstheme="majorHAnsi"/>
          <w:sz w:val="16"/>
          <w:szCs w:val="26"/>
        </w:rPr>
        <w:t xml:space="preserve">therefore </w:t>
      </w:r>
      <w:r w:rsidRPr="0036035D">
        <w:rPr>
          <w:rFonts w:asciiTheme="majorHAnsi" w:hAnsiTheme="majorHAnsi" w:cstheme="majorHAnsi"/>
          <w:b/>
          <w:szCs w:val="26"/>
          <w:u w:val="single"/>
        </w:rPr>
        <w:t xml:space="preserve">has </w:t>
      </w:r>
      <w:r w:rsidRPr="0036035D">
        <w:rPr>
          <w:rFonts w:asciiTheme="majorHAnsi" w:hAnsiTheme="majorHAnsi" w:cstheme="majorHAnsi"/>
          <w:sz w:val="16"/>
          <w:szCs w:val="26"/>
        </w:rPr>
        <w:t xml:space="preserve">the same </w:t>
      </w:r>
      <w:r w:rsidRPr="0036035D">
        <w:rPr>
          <w:rFonts w:asciiTheme="majorHAnsi" w:hAnsiTheme="majorHAnsi" w:cstheme="majorHAnsi"/>
          <w:b/>
          <w:szCs w:val="26"/>
          <w:u w:val="single"/>
        </w:rPr>
        <w:t>net effect on the total amount of good and bad</w:t>
      </w:r>
      <w:r w:rsidRPr="0036035D">
        <w:rPr>
          <w:rFonts w:asciiTheme="majorHAnsi" w:hAnsiTheme="majorHAnsi" w:cstheme="majorHAnsi"/>
          <w:sz w:val="16"/>
          <w:szCs w:val="26"/>
        </w:rPr>
        <w:t xml:space="preserve"> in a canonically infinite world:</w:t>
      </w:r>
      <w:r w:rsidRPr="0036035D">
        <w:rPr>
          <w:rFonts w:asciiTheme="majorHAnsi" w:hAnsiTheme="majorHAnsi" w:cstheme="majorHAnsi"/>
          <w:b/>
          <w:szCs w:val="26"/>
          <w:u w:val="single"/>
        </w:rPr>
        <w:t xml:space="preserve"> </w:t>
      </w:r>
      <w:r w:rsidRPr="0036035D">
        <w:rPr>
          <w:rFonts w:asciiTheme="majorHAnsi" w:hAnsiTheme="majorHAnsi" w:cstheme="majorHAnsi"/>
          <w:sz w:val="16"/>
          <w:szCs w:val="26"/>
        </w:rPr>
        <w:t xml:space="preserve">none whatsoever. </w:t>
      </w:r>
      <w:r w:rsidRPr="0036035D">
        <w:rPr>
          <w:rFonts w:asciiTheme="majorHAnsi" w:hAnsiTheme="majorHAnsi" w:cstheme="majorHAnsi"/>
          <w:b/>
          <w:szCs w:val="26"/>
          <w:u w:val="single"/>
        </w:rPr>
        <w:t xml:space="preserve">Aggregative consequentialist theories are threatened by infinitarian paralysis: they </w:t>
      </w:r>
      <w:r w:rsidRPr="0036035D">
        <w:rPr>
          <w:rFonts w:asciiTheme="majorHAnsi" w:hAnsiTheme="majorHAnsi" w:cstheme="majorHAnsi"/>
          <w:sz w:val="16"/>
          <w:szCs w:val="26"/>
        </w:rPr>
        <w:t xml:space="preserve">seem to </w:t>
      </w:r>
      <w:r w:rsidRPr="0036035D">
        <w:rPr>
          <w:rFonts w:asciiTheme="majorHAnsi" w:hAnsiTheme="majorHAnsi" w:cstheme="majorHAnsi"/>
          <w:b/>
          <w:szCs w:val="26"/>
          <w:u w:val="single"/>
        </w:rPr>
        <w:t>imply</w:t>
      </w:r>
      <w:r w:rsidRPr="0036035D">
        <w:rPr>
          <w:rFonts w:asciiTheme="majorHAnsi" w:hAnsiTheme="majorHAnsi" w:cstheme="majorHAnsi"/>
          <w:b/>
          <w:sz w:val="16"/>
          <w:szCs w:val="26"/>
        </w:rPr>
        <w:t xml:space="preserve"> </w:t>
      </w:r>
      <w:r w:rsidRPr="0036035D">
        <w:rPr>
          <w:rFonts w:asciiTheme="majorHAnsi" w:hAnsiTheme="majorHAnsi" w:cstheme="majorHAnsi"/>
          <w:b/>
          <w:szCs w:val="26"/>
          <w:u w:val="single"/>
        </w:rPr>
        <w:t>that</w:t>
      </w:r>
      <w:r w:rsidRPr="0036035D">
        <w:rPr>
          <w:rFonts w:asciiTheme="majorHAnsi" w:hAnsiTheme="majorHAnsi" w:cstheme="majorHAnsi"/>
          <w:sz w:val="16"/>
          <w:szCs w:val="26"/>
        </w:rPr>
        <w:t xml:space="preserve"> if the world is canonically infinite then </w:t>
      </w:r>
      <w:r w:rsidRPr="0036035D">
        <w:rPr>
          <w:rFonts w:asciiTheme="majorHAnsi" w:hAnsiTheme="majorHAnsi" w:cstheme="majorHAnsi"/>
          <w:b/>
          <w:szCs w:val="26"/>
          <w:u w:val="single"/>
        </w:rPr>
        <w:t>it is always ethically indifferent what we do</w:t>
      </w:r>
      <w:r w:rsidRPr="0036035D">
        <w:rPr>
          <w:rFonts w:asciiTheme="majorHAnsi" w:hAnsiTheme="majorHAnsi" w:cstheme="majorHAnsi"/>
          <w:sz w:val="16"/>
          <w:szCs w:val="26"/>
        </w:rPr>
        <w:t>. In particular, they would imply that it is ethically indifferent</w:t>
      </w:r>
      <w:r w:rsidRPr="0036035D">
        <w:rPr>
          <w:rFonts w:asciiTheme="majorHAnsi" w:hAnsiTheme="majorHAnsi" w:cstheme="majorHAnsi"/>
          <w:b/>
          <w:szCs w:val="26"/>
          <w:u w:val="single"/>
        </w:rPr>
        <w:t xml:space="preserve"> whether we cause another holocaust</w:t>
      </w:r>
      <w:r w:rsidRPr="0036035D">
        <w:rPr>
          <w:rFonts w:asciiTheme="majorHAnsi" w:hAnsiTheme="majorHAnsi" w:cstheme="majorHAnsi"/>
          <w:sz w:val="16"/>
          <w:szCs w:val="26"/>
        </w:rPr>
        <w:t xml:space="preserve"> or prevent one from occurring. If any non</w:t>
      </w:r>
      <w:r w:rsidRPr="0036035D">
        <w:rPr>
          <w:rFonts w:asciiTheme="majorHAnsi" w:eastAsia="MingLiU-ExtB" w:hAnsiTheme="majorHAnsi" w:cstheme="majorHAnsi"/>
          <w:sz w:val="16"/>
          <w:szCs w:val="26"/>
        </w:rPr>
        <w:t>‐</w:t>
      </w:r>
      <w:r w:rsidRPr="0036035D">
        <w:rPr>
          <w:rFonts w:asciiTheme="majorHAnsi" w:hAnsiTheme="majorHAnsi" w:cstheme="majorHAnsi"/>
          <w:sz w:val="16"/>
          <w:szCs w:val="26"/>
        </w:rPr>
        <w:t>contradictory normative implication is a reductio ad absurdum, this one is.</w:t>
      </w:r>
    </w:p>
    <w:p w14:paraId="60B6556C"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4. prediction is impossible. Any action can lead to a domino effect. For example, if I sneeze, it could lead to a butterfly effect that eventually causes my sneeze to form into a hurricane and kill thousands.</w:t>
      </w:r>
    </w:p>
    <w:p w14:paraId="4DF7FE9A" w14:textId="77777777" w:rsidR="006E41F2" w:rsidRPr="0036035D" w:rsidRDefault="006E41F2" w:rsidP="006E41F2">
      <w:pPr>
        <w:pStyle w:val="Heading4"/>
        <w:rPr>
          <w:rFonts w:asciiTheme="majorHAnsi" w:hAnsiTheme="majorHAnsi" w:cstheme="majorHAnsi"/>
        </w:rPr>
      </w:pPr>
      <w:r w:rsidRPr="0036035D">
        <w:rPr>
          <w:rFonts w:asciiTheme="majorHAnsi" w:hAnsiTheme="majorHAnsi" w:cstheme="majorHAnsi"/>
        </w:rPr>
        <w:t>5. Infinite consequences: Me dropping a pen may not do anything now but it could cause nuke war in 50 billion years meaning we can’t determine the net goodness of any action.</w:t>
      </w:r>
    </w:p>
    <w:p w14:paraId="3DEF4924" w14:textId="2E4D4FE7" w:rsidR="006E41F2" w:rsidRPr="0036035D" w:rsidRDefault="006E41F2" w:rsidP="006E41F2">
      <w:pPr>
        <w:pStyle w:val="Heading4"/>
      </w:pPr>
      <w:r w:rsidRPr="0036035D">
        <w:t>6. Freezes action – you would have to calculate how much time you calculations would take and so on – makes policymaking impossible because we would always be calculating.</w:t>
      </w:r>
    </w:p>
    <w:p w14:paraId="66FF0B96" w14:textId="6EA31006" w:rsidR="006E41F2" w:rsidRPr="0036035D" w:rsidRDefault="006E41F2" w:rsidP="006E41F2">
      <w:pPr>
        <w:pStyle w:val="Heading3"/>
      </w:pPr>
      <w:r w:rsidRPr="0036035D">
        <w:t>1NC - Militarization</w:t>
      </w:r>
    </w:p>
    <w:p w14:paraId="1FD5B2D6" w14:textId="603ECC78" w:rsidR="006E41F2" w:rsidRPr="0036035D" w:rsidRDefault="006E41F2" w:rsidP="006E41F2"/>
    <w:p w14:paraId="2E261AFA" w14:textId="77777777" w:rsidR="001E465D" w:rsidRPr="0036035D" w:rsidRDefault="001E465D" w:rsidP="001E465D">
      <w:pPr>
        <w:pStyle w:val="Heading4"/>
        <w:rPr>
          <w:rFonts w:cs="Calibri"/>
        </w:rPr>
      </w:pPr>
      <w:r w:rsidRPr="0036035D">
        <w:rPr>
          <w:rFonts w:cs="Calibri"/>
        </w:rPr>
        <w:t>Interdependence checks space war.</w:t>
      </w:r>
    </w:p>
    <w:p w14:paraId="06E5ABE3" w14:textId="77777777" w:rsidR="001E465D" w:rsidRPr="0036035D" w:rsidRDefault="001E465D" w:rsidP="001E465D">
      <w:pPr>
        <w:rPr>
          <w:sz w:val="16"/>
          <w:szCs w:val="26"/>
        </w:rPr>
      </w:pPr>
      <w:r w:rsidRPr="0036035D">
        <w:rPr>
          <w:rFonts w:eastAsiaTheme="majorEastAsia" w:cstheme="majorBidi"/>
          <w:b/>
          <w:iCs/>
          <w:szCs w:val="26"/>
          <w:u w:val="single"/>
        </w:rPr>
        <w:t>Hall 15</w:t>
      </w:r>
      <w:r w:rsidRPr="0036035D">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4" w:history="1">
        <w:r w:rsidRPr="0036035D">
          <w:rPr>
            <w:rStyle w:val="Hyperlink"/>
            <w:sz w:val="16"/>
            <w:szCs w:val="26"/>
          </w:rPr>
          <w:t>https://www.thecipherbrief.com/article/5-reasons-%E2%80%9Cspace-war%E2%80%9D-isn%E2%80%99t-scary-it-sounds</w:t>
        </w:r>
      </w:hyperlink>
      <w:r w:rsidRPr="0036035D">
        <w:rPr>
          <w:sz w:val="16"/>
          <w:szCs w:val="26"/>
        </w:rPr>
        <w:t>] recut Adam</w:t>
      </w:r>
    </w:p>
    <w:p w14:paraId="33FFC662" w14:textId="77777777" w:rsidR="001E465D" w:rsidRPr="0036035D" w:rsidRDefault="001E465D" w:rsidP="001E465D">
      <w:pPr>
        <w:pStyle w:val="ListParagraph"/>
        <w:numPr>
          <w:ilvl w:val="0"/>
          <w:numId w:val="14"/>
        </w:numPr>
        <w:rPr>
          <w:sz w:val="16"/>
          <w:szCs w:val="16"/>
        </w:rPr>
      </w:pPr>
      <w:r w:rsidRPr="0036035D">
        <w:rPr>
          <w:sz w:val="16"/>
          <w:szCs w:val="16"/>
        </w:rPr>
        <w:t>If you are also reading the Pavur evidence then unhighlight the debris stuff</w:t>
      </w:r>
    </w:p>
    <w:p w14:paraId="766A69CD" w14:textId="77777777" w:rsidR="001E465D" w:rsidRPr="0036035D" w:rsidRDefault="001E465D" w:rsidP="001E465D">
      <w:pPr>
        <w:rPr>
          <w:sz w:val="16"/>
          <w:szCs w:val="26"/>
        </w:rPr>
      </w:pPr>
      <w:r w:rsidRPr="0036035D">
        <w:rPr>
          <w:sz w:val="16"/>
          <w:szCs w:val="26"/>
        </w:rPr>
        <w:t xml:space="preserve">1. </w:t>
      </w:r>
      <w:r w:rsidRPr="0036035D">
        <w:rPr>
          <w:rStyle w:val="StyleUnderline"/>
          <w:sz w:val="26"/>
          <w:szCs w:val="26"/>
        </w:rPr>
        <w:t>An ASAT attack would likely be part of a larger, terrestrial attack</w:t>
      </w:r>
      <w:r w:rsidRPr="0036035D">
        <w:rPr>
          <w:sz w:val="16"/>
          <w:szCs w:val="26"/>
        </w:rPr>
        <w:t xml:space="preserve">.  An </w:t>
      </w:r>
      <w:r w:rsidRPr="0036035D">
        <w:rPr>
          <w:rStyle w:val="StyleUnderline"/>
          <w:sz w:val="26"/>
          <w:szCs w:val="26"/>
        </w:rPr>
        <w:t xml:space="preserve">attack on space assets would be no different than an attack on territory or other assets on earth. </w:t>
      </w:r>
      <w:r w:rsidRPr="0036035D">
        <w:rPr>
          <w:sz w:val="16"/>
          <w:szCs w:val="26"/>
        </w:rPr>
        <w:t xml:space="preserve">This means that </w:t>
      </w:r>
      <w:r w:rsidRPr="0036035D">
        <w:rPr>
          <w:rStyle w:val="StyleUnderline"/>
          <w:sz w:val="26"/>
          <w:szCs w:val="26"/>
        </w:rPr>
        <w:t>no space war would stay limited to space</w:t>
      </w:r>
      <w:r w:rsidRPr="0036035D">
        <w:rPr>
          <w:sz w:val="16"/>
          <w:szCs w:val="26"/>
        </w:rPr>
        <w:t xml:space="preserve">. An ASAT campaign </w:t>
      </w:r>
      <w:r w:rsidRPr="0036035D">
        <w:rPr>
          <w:rStyle w:val="StyleUnderline"/>
          <w:sz w:val="26"/>
          <w:szCs w:val="26"/>
        </w:rPr>
        <w:t>would be part of a larger conventional military conflict that would play out on earth.</w:t>
      </w:r>
    </w:p>
    <w:p w14:paraId="6B69D342" w14:textId="77777777" w:rsidR="001E465D" w:rsidRPr="0036035D" w:rsidRDefault="001E465D" w:rsidP="001E465D">
      <w:pPr>
        <w:rPr>
          <w:rStyle w:val="StyleUnderline"/>
          <w:sz w:val="26"/>
          <w:szCs w:val="26"/>
        </w:rPr>
      </w:pPr>
      <w:r w:rsidRPr="0036035D">
        <w:rPr>
          <w:sz w:val="16"/>
          <w:szCs w:val="26"/>
        </w:rPr>
        <w:t xml:space="preserve">2. </w:t>
      </w:r>
      <w:r w:rsidRPr="0036035D">
        <w:rPr>
          <w:rStyle w:val="StyleUnderline"/>
          <w:sz w:val="26"/>
          <w:szCs w:val="26"/>
        </w:rPr>
        <w:t>Every country with ASAT capabilities also needs satellites</w:t>
      </w:r>
      <w:r w:rsidRPr="0036035D">
        <w:rPr>
          <w:sz w:val="16"/>
          <w:szCs w:val="26"/>
        </w:rPr>
        <w:t xml:space="preserve">.  While </w:t>
      </w:r>
      <w:r w:rsidRPr="0036035D">
        <w:rPr>
          <w:rStyle w:val="StyleUnderline"/>
          <w:sz w:val="26"/>
          <w:szCs w:val="26"/>
        </w:rPr>
        <w:t>the United States is the most dependent on military satellites, most other countries need satellites to participate in the global economy</w:t>
      </w:r>
      <w:r w:rsidRPr="0036035D">
        <w:rPr>
          <w:sz w:val="16"/>
          <w:szCs w:val="26"/>
        </w:rPr>
        <w:t xml:space="preserve">. All </w:t>
      </w:r>
      <w:r w:rsidRPr="0036035D">
        <w:rPr>
          <w:rStyle w:val="StyleUnderline"/>
          <w:sz w:val="26"/>
          <w:szCs w:val="26"/>
        </w:rPr>
        <w:t>countries that have the technical ability to play in this space – the U.S., Russia, China and India</w:t>
      </w:r>
      <w:r w:rsidRPr="0036035D">
        <w:rPr>
          <w:sz w:val="16"/>
          <w:szCs w:val="26"/>
        </w:rPr>
        <w:t xml:space="preserve"> - also </w:t>
      </w:r>
      <w:r w:rsidRPr="0036035D">
        <w:rPr>
          <w:rStyle w:val="StyleUnderline"/>
          <w:sz w:val="26"/>
          <w:szCs w:val="26"/>
        </w:rPr>
        <w:t>have a vested interest in preventing the militarization of space and protecting their own satellites</w:t>
      </w:r>
      <w:r w:rsidRPr="0036035D">
        <w:rPr>
          <w:sz w:val="16"/>
          <w:szCs w:val="26"/>
        </w:rPr>
        <w:t xml:space="preserve">.  If any of those countries were to attack U.S. satellites, it </w:t>
      </w:r>
      <w:r w:rsidRPr="0036035D">
        <w:rPr>
          <w:rStyle w:val="StyleUnderline"/>
          <w:sz w:val="26"/>
          <w:szCs w:val="26"/>
        </w:rPr>
        <w:t>would likely hurt them far more than it would hurt the United States.</w:t>
      </w:r>
    </w:p>
    <w:p w14:paraId="55DA797F" w14:textId="77777777" w:rsidR="001E465D" w:rsidRPr="0036035D" w:rsidRDefault="001E465D" w:rsidP="001E465D">
      <w:pPr>
        <w:rPr>
          <w:rStyle w:val="StyleUnderline"/>
          <w:sz w:val="26"/>
          <w:szCs w:val="26"/>
        </w:rPr>
      </w:pPr>
      <w:r w:rsidRPr="0036035D">
        <w:rPr>
          <w:sz w:val="16"/>
          <w:szCs w:val="26"/>
        </w:rPr>
        <w:t xml:space="preserve">3. </w:t>
      </w:r>
      <w:r w:rsidRPr="0036035D">
        <w:rPr>
          <w:rStyle w:val="StyleUnderline"/>
          <w:sz w:val="26"/>
          <w:szCs w:val="26"/>
        </w:rPr>
        <w:t>Destruction of satellites could create a damaging chain reaction</w:t>
      </w:r>
      <w:r w:rsidRPr="0036035D">
        <w:rPr>
          <w:sz w:val="16"/>
          <w:szCs w:val="26"/>
        </w:rPr>
        <w:t xml:space="preserve">. </w:t>
      </w:r>
      <w:r w:rsidRPr="0036035D">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36035D">
        <w:rPr>
          <w:sz w:val="16"/>
          <w:szCs w:val="26"/>
        </w:rPr>
        <w:t xml:space="preserve"> If an </w:t>
      </w:r>
      <w:r w:rsidRPr="0036035D">
        <w:rPr>
          <w:rStyle w:val="StyleUnderline"/>
          <w:sz w:val="26"/>
          <w:szCs w:val="26"/>
        </w:rPr>
        <w:t>ablation cascade were to occur, it could render certain orbital levels completely unusable for centuries.</w:t>
      </w:r>
    </w:p>
    <w:p w14:paraId="3973D3FB" w14:textId="77777777" w:rsidR="001E465D" w:rsidRPr="0036035D" w:rsidRDefault="001E465D" w:rsidP="001E465D">
      <w:pPr>
        <w:rPr>
          <w:rStyle w:val="StyleUnderline"/>
          <w:sz w:val="26"/>
          <w:szCs w:val="26"/>
        </w:rPr>
      </w:pPr>
      <w:r w:rsidRPr="0036035D">
        <w:rPr>
          <w:sz w:val="16"/>
          <w:szCs w:val="26"/>
        </w:rPr>
        <w:t xml:space="preserve">4. Any country that threatened access to space </w:t>
      </w:r>
      <w:r w:rsidRPr="0036035D">
        <w:rPr>
          <w:rStyle w:val="StyleUnderline"/>
          <w:sz w:val="26"/>
          <w:szCs w:val="26"/>
        </w:rPr>
        <w:t>would threaten the global economy.</w:t>
      </w:r>
      <w:r w:rsidRPr="0036035D">
        <w:rPr>
          <w:sz w:val="16"/>
          <w:szCs w:val="26"/>
        </w:rPr>
        <w:t xml:space="preserve">  Even if a full-blown ablation cascade didn’t occur, </w:t>
      </w:r>
      <w:r w:rsidRPr="0036035D">
        <w:rPr>
          <w:rStyle w:val="StyleUnderline"/>
          <w:sz w:val="26"/>
          <w:szCs w:val="26"/>
        </w:rPr>
        <w:t>an ASAT campaign would cause debris, making operating in space more hazardous</w:t>
      </w:r>
      <w:r w:rsidRPr="0036035D">
        <w:rPr>
          <w:sz w:val="16"/>
          <w:szCs w:val="26"/>
        </w:rPr>
        <w:t xml:space="preserve">.  </w:t>
      </w:r>
      <w:r w:rsidRPr="0036035D">
        <w:rPr>
          <w:rStyle w:val="StyleUnderline"/>
          <w:sz w:val="26"/>
          <w:szCs w:val="26"/>
        </w:rPr>
        <w:t>The global economy relies on satellites and any disruption of operations would be met with worldwide disapproval and severe economic ramifications.</w:t>
      </w:r>
    </w:p>
    <w:p w14:paraId="2B980BAB" w14:textId="77777777" w:rsidR="001E465D" w:rsidRPr="0036035D" w:rsidRDefault="001E465D" w:rsidP="001E465D">
      <w:pPr>
        <w:rPr>
          <w:rStyle w:val="StyleUnderline"/>
          <w:sz w:val="26"/>
          <w:szCs w:val="26"/>
        </w:rPr>
      </w:pPr>
      <w:r w:rsidRPr="0036035D">
        <w:rPr>
          <w:sz w:val="16"/>
          <w:szCs w:val="26"/>
        </w:rPr>
        <w:t xml:space="preserve">5. International Prohibits the Use of ASAT Weapons. </w:t>
      </w:r>
      <w:r w:rsidRPr="0036035D">
        <w:rPr>
          <w:rStyle w:val="StyleUnderline"/>
          <w:sz w:val="26"/>
          <w:szCs w:val="26"/>
        </w:rPr>
        <w:t>Several international treaties expressly prohibit signatory nations from attacking other countries’ space assets</w:t>
      </w:r>
      <w:r w:rsidRPr="0036035D">
        <w:rPr>
          <w:sz w:val="16"/>
          <w:szCs w:val="26"/>
        </w:rPr>
        <w:t xml:space="preserve">.  </w:t>
      </w:r>
      <w:r w:rsidRPr="0036035D">
        <w:rPr>
          <w:rStyle w:val="StyleUnderline"/>
          <w:sz w:val="26"/>
          <w:szCs w:val="26"/>
        </w:rPr>
        <w:t>It is</w:t>
      </w:r>
      <w:r w:rsidRPr="0036035D">
        <w:rPr>
          <w:sz w:val="16"/>
          <w:szCs w:val="26"/>
        </w:rPr>
        <w:t xml:space="preserve"> </w:t>
      </w:r>
      <w:r w:rsidRPr="0036035D">
        <w:rPr>
          <w:rStyle w:val="StyleUnderline"/>
          <w:sz w:val="26"/>
          <w:szCs w:val="26"/>
        </w:rPr>
        <w:t>generally accepted that space should be treated as a global common area, rather than a military domain.</w:t>
      </w:r>
    </w:p>
    <w:p w14:paraId="03045D8A" w14:textId="77777777" w:rsidR="001E465D" w:rsidRPr="0036035D" w:rsidRDefault="001E465D" w:rsidP="001E465D">
      <w:pPr>
        <w:rPr>
          <w:sz w:val="16"/>
          <w:szCs w:val="26"/>
        </w:rPr>
      </w:pPr>
      <w:r w:rsidRPr="0036035D">
        <w:rPr>
          <w:sz w:val="16"/>
          <w:szCs w:val="26"/>
        </w:rPr>
        <w:t xml:space="preserve">While it remains necessary for military planners to create contingency plans for a, </w:t>
      </w:r>
      <w:r w:rsidRPr="0036035D">
        <w:rPr>
          <w:rStyle w:val="StyleUnderline"/>
          <w:sz w:val="26"/>
          <w:szCs w:val="26"/>
        </w:rPr>
        <w:t xml:space="preserve">space war </w:t>
      </w:r>
      <w:r w:rsidRPr="0036035D">
        <w:rPr>
          <w:sz w:val="16"/>
          <w:szCs w:val="26"/>
        </w:rPr>
        <w:t xml:space="preserve">it </w:t>
      </w:r>
      <w:r w:rsidRPr="0036035D">
        <w:rPr>
          <w:rStyle w:val="StyleUnderline"/>
          <w:sz w:val="26"/>
          <w:szCs w:val="26"/>
        </w:rPr>
        <w:t>is a highly unlikely scenario</w:t>
      </w:r>
      <w:r w:rsidRPr="0036035D">
        <w:rPr>
          <w:sz w:val="16"/>
          <w:szCs w:val="26"/>
        </w:rPr>
        <w:t xml:space="preserve">.  </w:t>
      </w:r>
      <w:r w:rsidRPr="0036035D">
        <w:rPr>
          <w:rStyle w:val="StyleUnderline"/>
          <w:sz w:val="26"/>
          <w:szCs w:val="26"/>
        </w:rPr>
        <w:t xml:space="preserve">All involved parties are incentivized against attacking.  </w:t>
      </w:r>
      <w:r w:rsidRPr="0036035D">
        <w:rPr>
          <w:sz w:val="16"/>
          <w:szCs w:val="26"/>
        </w:rPr>
        <w:t xml:space="preserve">However, if a space war did occur, it would be part of a larger conflict on Earth.  Those concerned about the potential for war in space should be more concerned about the potential for war, period. </w:t>
      </w:r>
    </w:p>
    <w:p w14:paraId="64370776" w14:textId="76322DFC" w:rsidR="001E465D" w:rsidRPr="0036035D" w:rsidRDefault="001E465D" w:rsidP="006E41F2"/>
    <w:p w14:paraId="6F42197B" w14:textId="77777777" w:rsidR="001E465D" w:rsidRPr="0036035D" w:rsidRDefault="001E465D" w:rsidP="001E465D">
      <w:pPr>
        <w:pStyle w:val="Heading4"/>
        <w:rPr>
          <w:rFonts w:asciiTheme="majorHAnsi" w:hAnsiTheme="majorHAnsi" w:cstheme="majorHAnsi"/>
        </w:rPr>
      </w:pPr>
      <w:r w:rsidRPr="0036035D">
        <w:rPr>
          <w:rFonts w:asciiTheme="majorHAnsi" w:hAnsiTheme="majorHAnsi" w:cstheme="majorHAnsi"/>
        </w:rPr>
        <w:t>Deterrence solves.</w:t>
      </w:r>
    </w:p>
    <w:p w14:paraId="55D86E28" w14:textId="77777777" w:rsidR="001E465D" w:rsidRPr="0036035D" w:rsidRDefault="001E465D" w:rsidP="001E465D">
      <w:pPr>
        <w:rPr>
          <w:rFonts w:asciiTheme="majorHAnsi" w:hAnsiTheme="majorHAnsi" w:cstheme="majorHAnsi"/>
          <w:sz w:val="16"/>
          <w:szCs w:val="26"/>
        </w:rPr>
      </w:pPr>
      <w:r w:rsidRPr="0036035D">
        <w:rPr>
          <w:rFonts w:asciiTheme="majorHAnsi" w:eastAsiaTheme="majorEastAsia" w:hAnsiTheme="majorHAnsi" w:cstheme="majorHAnsi"/>
          <w:b/>
          <w:iCs/>
          <w:szCs w:val="26"/>
          <w:u w:val="single"/>
        </w:rPr>
        <w:t>Evanoff 19</w:t>
      </w:r>
      <w:r w:rsidRPr="0036035D">
        <w:rPr>
          <w:rFonts w:asciiTheme="majorHAnsi" w:hAnsiTheme="majorHAnsi" w:cstheme="majorHAnsi"/>
          <w:sz w:val="16"/>
          <w:szCs w:val="26"/>
        </w:rPr>
        <w:t xml:space="preserve"> [Kyle Evanoff, Kyle is a research associate in international economics and U.S. foreign policy at the Council on Foreign Relations “Big Bangs, Red Herrings, and the Dilemmas of Space Security”, Council on Foreign Relations, 6/27/2019, </w:t>
      </w:r>
      <w:hyperlink r:id="rId15" w:history="1">
        <w:r w:rsidRPr="0036035D">
          <w:rPr>
            <w:rStyle w:val="Hyperlink"/>
            <w:rFonts w:asciiTheme="majorHAnsi" w:hAnsiTheme="majorHAnsi" w:cstheme="majorHAnsi"/>
            <w:sz w:val="16"/>
            <w:szCs w:val="26"/>
          </w:rPr>
          <w:t>https://www.cfr.org/blog/big-bangs-red-herrings-and-dilemmas-space-security</w:t>
        </w:r>
      </w:hyperlink>
      <w:r w:rsidRPr="0036035D">
        <w:rPr>
          <w:rFonts w:asciiTheme="majorHAnsi" w:hAnsiTheme="majorHAnsi" w:cstheme="majorHAnsi"/>
          <w:sz w:val="16"/>
          <w:szCs w:val="26"/>
        </w:rPr>
        <w:t xml:space="preserve"> accessed 12/11/21] Adam</w:t>
      </w:r>
    </w:p>
    <w:p w14:paraId="6B06D2B7" w14:textId="77777777" w:rsidR="001E465D" w:rsidRPr="0036035D" w:rsidRDefault="001E465D" w:rsidP="001E465D">
      <w:pPr>
        <w:rPr>
          <w:rStyle w:val="StyleUnderline"/>
          <w:rFonts w:asciiTheme="majorHAnsi" w:hAnsiTheme="majorHAnsi" w:cstheme="majorHAnsi"/>
          <w:sz w:val="26"/>
          <w:szCs w:val="26"/>
        </w:rPr>
      </w:pPr>
      <w:r w:rsidRPr="0036035D">
        <w:rPr>
          <w:rFonts w:asciiTheme="majorHAnsi" w:hAnsiTheme="majorHAnsi" w:cstheme="majorHAnsi"/>
          <w:sz w:val="16"/>
          <w:szCs w:val="26"/>
        </w:rPr>
        <w:t xml:space="preserve">More important, U.S. policymakers should avoid making decisions on the basis of a possible, though </w:t>
      </w:r>
      <w:r w:rsidRPr="0036035D">
        <w:rPr>
          <w:rStyle w:val="StyleUnderline"/>
          <w:rFonts w:asciiTheme="majorHAnsi" w:hAnsiTheme="majorHAnsi" w:cstheme="majorHAnsi"/>
          <w:sz w:val="26"/>
          <w:szCs w:val="26"/>
        </w:rPr>
        <w:t>highly improbable, space Pearl Harbor</w:t>
      </w:r>
      <w:r w:rsidRPr="0036035D">
        <w:rPr>
          <w:rFonts w:asciiTheme="majorHAnsi" w:hAnsiTheme="majorHAnsi" w:cstheme="majorHAnsi"/>
          <w:sz w:val="16"/>
          <w:szCs w:val="26"/>
        </w:rPr>
        <w:t xml:space="preserve">. They should recognize that </w:t>
      </w:r>
      <w:r w:rsidRPr="0036035D">
        <w:rPr>
          <w:rStyle w:val="StyleUnderline"/>
          <w:rFonts w:asciiTheme="majorHAnsi" w:hAnsiTheme="majorHAnsi" w:cstheme="majorHAnsi"/>
          <w:sz w:val="26"/>
          <w:szCs w:val="26"/>
        </w:rPr>
        <w:t>latent counterspace capabilities</w:t>
      </w:r>
      <w:r w:rsidRPr="0036035D">
        <w:rPr>
          <w:rFonts w:asciiTheme="majorHAnsi" w:hAnsiTheme="majorHAnsi" w:cstheme="majorHAnsi"/>
          <w:sz w:val="16"/>
          <w:szCs w:val="26"/>
        </w:rPr>
        <w:t xml:space="preserve">—as exemplified in </w:t>
      </w:r>
      <w:r w:rsidRPr="0036035D">
        <w:rPr>
          <w:rStyle w:val="StyleUnderline"/>
          <w:rFonts w:asciiTheme="majorHAnsi" w:hAnsiTheme="majorHAnsi" w:cstheme="majorHAnsi"/>
          <w:sz w:val="26"/>
          <w:szCs w:val="26"/>
        </w:rPr>
        <w:t>2008’s Operation Burnt Frost,</w:t>
      </w:r>
      <w:r w:rsidRPr="0036035D">
        <w:rPr>
          <w:rFonts w:asciiTheme="majorHAnsi" w:hAnsiTheme="majorHAnsi" w:cstheme="majorHAnsi"/>
          <w:sz w:val="16"/>
          <w:szCs w:val="26"/>
        </w:rPr>
        <w:t xml:space="preserve"> which saw the </w:t>
      </w:r>
      <w:r w:rsidRPr="0036035D">
        <w:rPr>
          <w:rStyle w:val="StyleUnderline"/>
          <w:rFonts w:asciiTheme="majorHAnsi" w:hAnsiTheme="majorHAnsi" w:cstheme="majorHAnsi"/>
          <w:sz w:val="26"/>
          <w:szCs w:val="26"/>
        </w:rPr>
        <w:t>United States repurpose a ballistic missile interceptor to destroy a satellite</w:t>
      </w:r>
      <w:r w:rsidRPr="0036035D">
        <w:rPr>
          <w:rFonts w:asciiTheme="majorHAnsi" w:hAnsiTheme="majorHAnsi" w:cstheme="majorHAnsi"/>
          <w:sz w:val="16"/>
          <w:szCs w:val="26"/>
        </w:rPr>
        <w:t xml:space="preserve">—are more than </w:t>
      </w:r>
      <w:r w:rsidRPr="0036035D">
        <w:rPr>
          <w:rStyle w:val="StyleUnderline"/>
          <w:rFonts w:asciiTheme="majorHAnsi" w:hAnsiTheme="majorHAnsi" w:cstheme="majorHAnsi"/>
          <w:sz w:val="26"/>
          <w:szCs w:val="26"/>
        </w:rPr>
        <w:t>sufficient to deter adversaries from launching a major surprise attack in almost all scenarios</w:t>
      </w:r>
      <w:r w:rsidRPr="0036035D">
        <w:rPr>
          <w:rFonts w:asciiTheme="majorHAnsi" w:hAnsiTheme="majorHAnsi" w:cstheme="majorHAnsi"/>
          <w:sz w:val="16"/>
          <w:szCs w:val="26"/>
        </w:rPr>
        <w:t xml:space="preserve">, especially in light of the aforementioned </w:t>
      </w:r>
      <w:r w:rsidRPr="0036035D">
        <w:rPr>
          <w:rStyle w:val="StyleUnderline"/>
          <w:rFonts w:asciiTheme="majorHAnsi" w:hAnsiTheme="majorHAnsi" w:cstheme="majorHAnsi"/>
          <w:sz w:val="26"/>
          <w:szCs w:val="26"/>
        </w:rPr>
        <w:t>deep interdependence in the space domain</w:t>
      </w:r>
      <w:r w:rsidRPr="0036035D">
        <w:rPr>
          <w:rFonts w:asciiTheme="majorHAnsi" w:hAnsiTheme="majorHAnsi" w:cstheme="majorHAnsi"/>
          <w:sz w:val="16"/>
          <w:szCs w:val="26"/>
        </w:rPr>
        <w:t xml:space="preserve">. </w:t>
      </w:r>
      <w:r w:rsidRPr="0036035D">
        <w:rPr>
          <w:rStyle w:val="StyleUnderline"/>
          <w:rFonts w:asciiTheme="majorHAnsi" w:hAnsiTheme="majorHAnsi" w:cstheme="majorHAnsi"/>
          <w:sz w:val="26"/>
          <w:szCs w:val="26"/>
        </w:rPr>
        <w:t xml:space="preserve">Adding to the deterrence effect are uncertain offensive cyber capabilities. </w:t>
      </w:r>
      <w:r w:rsidRPr="0036035D">
        <w:rPr>
          <w:rFonts w:asciiTheme="majorHAnsi" w:hAnsiTheme="majorHAnsi" w:cstheme="majorHAnsi"/>
          <w:sz w:val="16"/>
          <w:szCs w:val="26"/>
        </w:rPr>
        <w:t xml:space="preserve">The </w:t>
      </w:r>
      <w:r w:rsidRPr="0036035D">
        <w:rPr>
          <w:rStyle w:val="StyleUnderline"/>
          <w:rFonts w:asciiTheme="majorHAnsi" w:hAnsiTheme="majorHAnsi" w:cstheme="majorHAnsi"/>
          <w:sz w:val="26"/>
          <w:szCs w:val="26"/>
        </w:rPr>
        <w:t>United States continues</w:t>
      </w:r>
      <w:r w:rsidRPr="0036035D">
        <w:rPr>
          <w:rFonts w:asciiTheme="majorHAnsi" w:hAnsiTheme="majorHAnsi" w:cstheme="majorHAnsi"/>
          <w:sz w:val="16"/>
          <w:szCs w:val="26"/>
        </w:rPr>
        <w:t xml:space="preserve"> to launch </w:t>
      </w:r>
      <w:r w:rsidRPr="0036035D">
        <w:rPr>
          <w:rStyle w:val="StyleUnderline"/>
          <w:rFonts w:asciiTheme="majorHAnsi" w:hAnsiTheme="majorHAnsi" w:cstheme="majorHAnsi"/>
          <w:sz w:val="26"/>
          <w:szCs w:val="26"/>
        </w:rPr>
        <w:t>incursions</w:t>
      </w:r>
      <w:r w:rsidRPr="0036035D">
        <w:rPr>
          <w:rFonts w:asciiTheme="majorHAnsi" w:hAnsiTheme="majorHAnsi" w:cstheme="majorHAnsi"/>
          <w:sz w:val="16"/>
          <w:szCs w:val="26"/>
        </w:rPr>
        <w:t xml:space="preserve"> </w:t>
      </w:r>
      <w:r w:rsidRPr="0036035D">
        <w:rPr>
          <w:rStyle w:val="StyleUnderline"/>
          <w:rFonts w:asciiTheme="majorHAnsi" w:hAnsiTheme="majorHAnsi" w:cstheme="majorHAnsi"/>
          <w:sz w:val="26"/>
          <w:szCs w:val="26"/>
        </w:rPr>
        <w:t>into</w:t>
      </w:r>
      <w:r w:rsidRPr="0036035D">
        <w:rPr>
          <w:rFonts w:asciiTheme="majorHAnsi" w:hAnsiTheme="majorHAnsi" w:cstheme="majorHAnsi"/>
          <w:sz w:val="16"/>
          <w:szCs w:val="26"/>
        </w:rPr>
        <w:t xml:space="preserve"> </w:t>
      </w:r>
      <w:r w:rsidRPr="0036035D">
        <w:rPr>
          <w:rStyle w:val="StyleUnderline"/>
          <w:rFonts w:asciiTheme="majorHAnsi" w:hAnsiTheme="majorHAnsi" w:cstheme="majorHAnsi"/>
          <w:sz w:val="26"/>
          <w:szCs w:val="26"/>
        </w:rPr>
        <w:t>geopolitical</w:t>
      </w:r>
      <w:r w:rsidRPr="0036035D">
        <w:rPr>
          <w:rFonts w:asciiTheme="majorHAnsi" w:hAnsiTheme="majorHAnsi" w:cstheme="majorHAnsi"/>
          <w:sz w:val="16"/>
          <w:szCs w:val="26"/>
        </w:rPr>
        <w:t xml:space="preserve"> </w:t>
      </w:r>
      <w:r w:rsidRPr="0036035D">
        <w:rPr>
          <w:rStyle w:val="StyleUnderline"/>
          <w:rFonts w:asciiTheme="majorHAnsi" w:hAnsiTheme="majorHAnsi" w:cstheme="majorHAnsi"/>
          <w:sz w:val="26"/>
          <w:szCs w:val="26"/>
        </w:rPr>
        <w:t>competitors’ critical systems</w:t>
      </w:r>
      <w:r w:rsidRPr="0036035D">
        <w:rPr>
          <w:rFonts w:asciiTheme="majorHAnsi" w:hAnsiTheme="majorHAnsi" w:cstheme="majorHAnsi"/>
          <w:sz w:val="16"/>
          <w:szCs w:val="26"/>
        </w:rPr>
        <w:t xml:space="preserve">, such as the </w:t>
      </w:r>
      <w:r w:rsidRPr="0036035D">
        <w:rPr>
          <w:rStyle w:val="StyleUnderline"/>
          <w:rFonts w:asciiTheme="majorHAnsi" w:hAnsiTheme="majorHAnsi" w:cstheme="majorHAnsi"/>
          <w:sz w:val="26"/>
          <w:szCs w:val="26"/>
        </w:rPr>
        <w:t>Russian power grid</w:t>
      </w:r>
      <w:r w:rsidRPr="0036035D">
        <w:rPr>
          <w:rFonts w:asciiTheme="majorHAnsi" w:hAnsiTheme="majorHAnsi" w:cstheme="majorHAnsi"/>
          <w:sz w:val="16"/>
          <w:szCs w:val="26"/>
        </w:rPr>
        <w:t xml:space="preserve">, and has </w:t>
      </w:r>
      <w:r w:rsidRPr="0036035D">
        <w:rPr>
          <w:rStyle w:val="StyleUnderline"/>
          <w:rFonts w:asciiTheme="majorHAnsi" w:hAnsiTheme="majorHAnsi" w:cstheme="majorHAnsi"/>
          <w:sz w:val="26"/>
          <w:szCs w:val="26"/>
        </w:rPr>
        <w:t>demonstrated a willingness to employ cyberattacks in the wake of offline incidents</w:t>
      </w:r>
      <w:r w:rsidRPr="0036035D">
        <w:rPr>
          <w:rFonts w:asciiTheme="majorHAnsi" w:hAnsiTheme="majorHAnsi" w:cstheme="majorHAnsi"/>
          <w:sz w:val="16"/>
          <w:szCs w:val="26"/>
        </w:rPr>
        <w:t xml:space="preserve">, as it did after Iran shot down a U.S. drone last week. Unlike in the nuclear arena, where </w:t>
      </w:r>
      <w:r w:rsidRPr="0036035D">
        <w:rPr>
          <w:rStyle w:val="StyleUnderline"/>
          <w:rFonts w:asciiTheme="majorHAnsi" w:hAnsiTheme="majorHAnsi" w:cstheme="majorHAnsi"/>
          <w:sz w:val="26"/>
          <w:szCs w:val="26"/>
        </w:rPr>
        <w:t>anything short of the prospect of nuclear retaliation holds limited dissuasive power</w:t>
      </w:r>
      <w:r w:rsidRPr="0036035D">
        <w:rPr>
          <w:rFonts w:asciiTheme="majorHAnsi" w:hAnsiTheme="majorHAnsi" w:cstheme="majorHAnsi"/>
          <w:sz w:val="16"/>
          <w:szCs w:val="26"/>
        </w:rPr>
        <w:t xml:space="preserve">, </w:t>
      </w:r>
      <w:r w:rsidRPr="0036035D">
        <w:rPr>
          <w:rStyle w:val="StyleUnderline"/>
          <w:rFonts w:asciiTheme="majorHAnsi" w:hAnsiTheme="majorHAnsi" w:cstheme="majorHAnsi"/>
          <w:sz w:val="26"/>
          <w:szCs w:val="26"/>
        </w:rPr>
        <w:t>space deterrence can stem from military capabilities in various domains</w:t>
      </w:r>
      <w:r w:rsidRPr="0036035D">
        <w:rPr>
          <w:rFonts w:asciiTheme="majorHAnsi" w:hAnsiTheme="majorHAnsi" w:cstheme="majorHAnsi"/>
          <w:sz w:val="16"/>
          <w:szCs w:val="26"/>
        </w:rPr>
        <w:t xml:space="preserve">. For this reason, </w:t>
      </w:r>
      <w:r w:rsidRPr="0036035D">
        <w:rPr>
          <w:rStyle w:val="StyleUnderline"/>
          <w:rFonts w:asciiTheme="majorHAnsi" w:hAnsiTheme="majorHAnsi" w:cstheme="majorHAnsi"/>
          <w:sz w:val="26"/>
          <w:szCs w:val="26"/>
        </w:rPr>
        <w:t>an attack on a U.S. satellite could elicit any number of responses</w:t>
      </w:r>
      <w:r w:rsidRPr="0036035D">
        <w:rPr>
          <w:rFonts w:asciiTheme="majorHAnsi" w:hAnsiTheme="majorHAnsi" w:cstheme="majorHAnsi"/>
          <w:sz w:val="16"/>
          <w:szCs w:val="26"/>
        </w:rPr>
        <w:t xml:space="preserve">. The </w:t>
      </w:r>
      <w:r w:rsidRPr="0036035D">
        <w:rPr>
          <w:rStyle w:val="StyleUnderline"/>
          <w:rFonts w:asciiTheme="majorHAnsi" w:hAnsiTheme="majorHAnsi" w:cstheme="majorHAnsi"/>
          <w:sz w:val="26"/>
          <w:szCs w:val="26"/>
        </w:rPr>
        <w:t xml:space="preserve">potential for cross-domain retaliation, combined with the high strategic value of space assets, means that any adversary risks extreme escalation in launching a major assault on American space architectures. </w:t>
      </w:r>
      <w:r w:rsidRPr="0036035D">
        <w:rPr>
          <w:rFonts w:asciiTheme="majorHAnsi" w:hAnsiTheme="majorHAnsi" w:cstheme="majorHAnsi"/>
          <w:sz w:val="16"/>
          <w:szCs w:val="26"/>
        </w:rPr>
        <w:t xml:space="preserve">Again, </w:t>
      </w:r>
      <w:r w:rsidRPr="0036035D">
        <w:rPr>
          <w:rStyle w:val="StyleUnderline"/>
          <w:rFonts w:asciiTheme="majorHAnsi" w:hAnsiTheme="majorHAnsi" w:cstheme="majorHAnsi"/>
          <w:sz w:val="26"/>
          <w:szCs w:val="26"/>
        </w:rPr>
        <w:t xml:space="preserve">well-conceived diplomatic efforts are useful in averting such scenarios altogether.  </w:t>
      </w:r>
    </w:p>
    <w:p w14:paraId="7E1B1002" w14:textId="788538AE" w:rsidR="001E465D" w:rsidRPr="0036035D" w:rsidRDefault="001E465D" w:rsidP="006E41F2"/>
    <w:p w14:paraId="08EC096E" w14:textId="77777777" w:rsidR="001E465D" w:rsidRPr="0036035D" w:rsidRDefault="001E465D" w:rsidP="001E465D">
      <w:pPr>
        <w:pStyle w:val="Heading4"/>
        <w:rPr>
          <w:rFonts w:cs="Arial"/>
        </w:rPr>
      </w:pPr>
      <w:bookmarkStart w:id="0" w:name="_Hlk18845254"/>
      <w:r w:rsidRPr="0036035D">
        <w:rPr>
          <w:rFonts w:cs="Arial"/>
        </w:rPr>
        <w:t>Space weapon deployment doesn’t cause an arms race or increase chance of war.</w:t>
      </w:r>
    </w:p>
    <w:p w14:paraId="623274A9" w14:textId="77777777" w:rsidR="001E465D" w:rsidRPr="0036035D" w:rsidRDefault="001E465D" w:rsidP="001E465D">
      <w:pPr>
        <w:rPr>
          <w:sz w:val="16"/>
          <w:szCs w:val="26"/>
        </w:rPr>
      </w:pPr>
      <w:r w:rsidRPr="0036035D">
        <w:rPr>
          <w:rStyle w:val="Style13ptBold"/>
          <w:szCs w:val="26"/>
          <w:u w:val="single"/>
          <w:lang w:val="es-ES"/>
        </w:rPr>
        <w:t>Lopez 12</w:t>
      </w:r>
      <w:r w:rsidRPr="0036035D">
        <w:rPr>
          <w:sz w:val="16"/>
          <w:szCs w:val="26"/>
          <w:lang w:val="es-ES"/>
        </w:rPr>
        <w:t xml:space="preserve"> [LAURA DELGADO LO´ PEZ, Institute for Global Environmental Strategies, Arlington, Virginia. </w:t>
      </w:r>
      <w:r w:rsidRPr="0036035D">
        <w:rPr>
          <w:sz w:val="16"/>
          <w:szCs w:val="26"/>
        </w:rPr>
        <w:t>Astropolitics. "Predicting an Arms Race in Space: Problematic Assumptions for Space Arms Control." https://www.tandfonline.com/doi/full/10.1080/14777622.2012.647391]</w:t>
      </w:r>
    </w:p>
    <w:p w14:paraId="44B25DF9" w14:textId="77777777" w:rsidR="001E465D" w:rsidRPr="0036035D" w:rsidRDefault="001E465D" w:rsidP="001E465D">
      <w:pPr>
        <w:rPr>
          <w:sz w:val="16"/>
          <w:szCs w:val="26"/>
        </w:rPr>
      </w:pPr>
      <w:r w:rsidRPr="0036035D">
        <w:rPr>
          <w:szCs w:val="26"/>
          <w:u w:val="single"/>
        </w:rPr>
        <w:t>The previous discussion demonstrates</w:t>
      </w:r>
      <w:r w:rsidRPr="0036035D">
        <w:rPr>
          <w:sz w:val="16"/>
          <w:szCs w:val="26"/>
        </w:rPr>
        <w:t xml:space="preserve"> that </w:t>
      </w:r>
      <w:r w:rsidRPr="0036035D">
        <w:rPr>
          <w:szCs w:val="26"/>
          <w:u w:val="single"/>
        </w:rPr>
        <w:t>although a</w:t>
      </w:r>
      <w:r w:rsidRPr="0036035D">
        <w:rPr>
          <w:sz w:val="16"/>
          <w:szCs w:val="26"/>
        </w:rPr>
        <w:t xml:space="preserve"> globalized </w:t>
      </w:r>
      <w:r w:rsidRPr="0036035D">
        <w:rPr>
          <w:szCs w:val="26"/>
          <w:u w:val="single"/>
        </w:rPr>
        <w:t>space arms race could follow U.S. deployment of space weapons, it is</w:t>
      </w:r>
      <w:r w:rsidRPr="0036035D">
        <w:rPr>
          <w:sz w:val="16"/>
          <w:szCs w:val="26"/>
        </w:rPr>
        <w:t xml:space="preserve"> also plausible and </w:t>
      </w:r>
      <w:r w:rsidRPr="0036035D">
        <w:rPr>
          <w:rStyle w:val="Emphasis"/>
          <w:sz w:val="26"/>
          <w:szCs w:val="26"/>
        </w:rPr>
        <w:t>more likely</w:t>
      </w:r>
      <w:r w:rsidRPr="0036035D">
        <w:rPr>
          <w:sz w:val="16"/>
          <w:szCs w:val="26"/>
        </w:rPr>
        <w:t xml:space="preserve"> that </w:t>
      </w:r>
      <w:r w:rsidRPr="0036035D">
        <w:rPr>
          <w:szCs w:val="26"/>
          <w:u w:val="single"/>
        </w:rPr>
        <w:t xml:space="preserve">it may </w:t>
      </w:r>
      <w:r w:rsidRPr="0036035D">
        <w:rPr>
          <w:rStyle w:val="Emphasis"/>
          <w:sz w:val="26"/>
          <w:szCs w:val="26"/>
        </w:rPr>
        <w:t>not happen at all</w:t>
      </w:r>
      <w:r w:rsidRPr="0036035D">
        <w:rPr>
          <w:sz w:val="16"/>
          <w:szCs w:val="26"/>
        </w:rPr>
        <w:t xml:space="preserve">. As Mueller states: ‘‘In the end, most of </w:t>
      </w:r>
      <w:r w:rsidRPr="0036035D">
        <w:rPr>
          <w:szCs w:val="26"/>
          <w:u w:val="single"/>
        </w:rPr>
        <w:t>the</w:t>
      </w:r>
      <w:r w:rsidRPr="0036035D">
        <w:rPr>
          <w:sz w:val="16"/>
          <w:szCs w:val="26"/>
        </w:rPr>
        <w:t xml:space="preserve"> inevitability </w:t>
      </w:r>
      <w:r w:rsidRPr="0036035D">
        <w:rPr>
          <w:szCs w:val="26"/>
          <w:u w:val="single"/>
        </w:rPr>
        <w:t xml:space="preserve">arguments are </w:t>
      </w:r>
      <w:r w:rsidRPr="0036035D">
        <w:rPr>
          <w:rStyle w:val="Emphasis"/>
          <w:sz w:val="26"/>
          <w:szCs w:val="26"/>
        </w:rPr>
        <w:t>weak</w:t>
      </w:r>
      <w:r w:rsidRPr="0036035D">
        <w:rPr>
          <w:sz w:val="16"/>
          <w:szCs w:val="26"/>
        </w:rPr>
        <w:t xml:space="preserve">.’’62 The assumptions discussed here break the argument into a series of debatable maxims that other scholars have also considered. Hays, for instance, counters the inevitability argument by pointing out that </w:t>
      </w:r>
      <w:r w:rsidRPr="0036035D">
        <w:rPr>
          <w:rStyle w:val="Emphasis"/>
          <w:sz w:val="26"/>
          <w:szCs w:val="26"/>
        </w:rPr>
        <w:t>previous ASAT tests</w:t>
      </w:r>
      <w:r w:rsidRPr="0036035D">
        <w:rPr>
          <w:szCs w:val="26"/>
          <w:u w:val="single"/>
        </w:rPr>
        <w:t xml:space="preserve"> did </w:t>
      </w:r>
      <w:r w:rsidRPr="0036035D">
        <w:rPr>
          <w:rStyle w:val="Emphasis"/>
          <w:sz w:val="26"/>
          <w:szCs w:val="26"/>
        </w:rPr>
        <w:t>not</w:t>
      </w:r>
      <w:r w:rsidRPr="0036035D">
        <w:rPr>
          <w:szCs w:val="26"/>
          <w:u w:val="single"/>
        </w:rPr>
        <w:t xml:space="preserve"> have this purported </w:t>
      </w:r>
      <w:r w:rsidRPr="0036035D">
        <w:rPr>
          <w:rStyle w:val="Emphasis"/>
          <w:sz w:val="26"/>
          <w:szCs w:val="26"/>
        </w:rPr>
        <w:t>destabilizing effect</w:t>
      </w:r>
      <w:r w:rsidRPr="0036035D">
        <w:rPr>
          <w:sz w:val="16"/>
          <w:szCs w:val="2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 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36035D">
        <w:rPr>
          <w:szCs w:val="26"/>
          <w:u w:val="single"/>
        </w:rPr>
        <w:t>this strategy would be ‘‘perceived</w:t>
      </w:r>
      <w:r w:rsidRPr="0036035D">
        <w:rPr>
          <w:sz w:val="16"/>
          <w:szCs w:val="26"/>
        </w:rPr>
        <w:t xml:space="preserve"> correctly </w:t>
      </w:r>
      <w:r w:rsidRPr="0036035D">
        <w:rPr>
          <w:szCs w:val="26"/>
          <w:u w:val="single"/>
        </w:rPr>
        <w:t>as an attempt at continuing U.S. hegemony</w:t>
      </w:r>
      <w:r w:rsidRPr="0036035D">
        <w:rPr>
          <w:sz w:val="16"/>
          <w:szCs w:val="26"/>
        </w:rPr>
        <w:t xml:space="preserve">,’’69 </w:t>
      </w:r>
      <w:r w:rsidRPr="0036035D">
        <w:rPr>
          <w:rStyle w:val="Emphasis"/>
          <w:sz w:val="26"/>
          <w:szCs w:val="26"/>
        </w:rPr>
        <w:t>but</w:t>
      </w:r>
      <w:r w:rsidRPr="0036035D">
        <w:rPr>
          <w:sz w:val="16"/>
          <w:szCs w:val="26"/>
        </w:rPr>
        <w:t xml:space="preserve"> that </w:t>
      </w:r>
      <w:r w:rsidRPr="0036035D">
        <w:rPr>
          <w:szCs w:val="26"/>
          <w:u w:val="single"/>
        </w:rPr>
        <w:t>other countries</w:t>
      </w:r>
      <w:r w:rsidRPr="0036035D">
        <w:rPr>
          <w:sz w:val="16"/>
          <w:szCs w:val="26"/>
        </w:rPr>
        <w:t xml:space="preserve">, correctly </w:t>
      </w:r>
      <w:r w:rsidRPr="0036035D">
        <w:rPr>
          <w:szCs w:val="26"/>
          <w:u w:val="single"/>
        </w:rPr>
        <w:t>assessing U.S. leadership in space</w:t>
      </w:r>
      <w:r w:rsidRPr="0036035D">
        <w:rPr>
          <w:sz w:val="16"/>
          <w:szCs w:val="26"/>
        </w:rPr>
        <w:t xml:space="preserve">, </w:t>
      </w:r>
      <w:r w:rsidRPr="0036035D">
        <w:rPr>
          <w:szCs w:val="26"/>
          <w:u w:val="single"/>
        </w:rPr>
        <w:t xml:space="preserve">would </w:t>
      </w:r>
      <w:r w:rsidRPr="0036035D">
        <w:rPr>
          <w:rStyle w:val="Emphasis"/>
          <w:sz w:val="26"/>
          <w:szCs w:val="26"/>
        </w:rPr>
        <w:t>not</w:t>
      </w:r>
      <w:r w:rsidRPr="0036035D">
        <w:rPr>
          <w:szCs w:val="26"/>
          <w:u w:val="single"/>
        </w:rPr>
        <w:t xml:space="preserve"> seek to </w:t>
      </w:r>
      <w:r w:rsidRPr="0036035D">
        <w:rPr>
          <w:rStyle w:val="Emphasis"/>
          <w:sz w:val="26"/>
          <w:szCs w:val="26"/>
        </w:rPr>
        <w:t>deploy</w:t>
      </w:r>
      <w:r w:rsidRPr="0036035D">
        <w:rPr>
          <w:szCs w:val="26"/>
          <w:u w:val="single"/>
        </w:rPr>
        <w:t xml:space="preserve"> their </w:t>
      </w:r>
      <w:r w:rsidRPr="0036035D">
        <w:rPr>
          <w:rStyle w:val="Emphasis"/>
          <w:sz w:val="26"/>
          <w:szCs w:val="26"/>
        </w:rPr>
        <w:t>own systems</w:t>
      </w:r>
      <w:r w:rsidRPr="0036035D">
        <w:rPr>
          <w:sz w:val="16"/>
          <w:szCs w:val="26"/>
        </w:rPr>
        <w:t xml:space="preserve">. </w:t>
      </w:r>
      <w:r w:rsidRPr="0036035D">
        <w:rPr>
          <w:szCs w:val="26"/>
          <w:u w:val="single"/>
        </w:rPr>
        <w:t>Having the ability to prevent the stationing of foreign weapons systems in space</w:t>
      </w:r>
      <w:r w:rsidRPr="0036035D">
        <w:rPr>
          <w:sz w:val="16"/>
          <w:szCs w:val="26"/>
        </w:rPr>
        <w:t>, he writes, ‘‘</w:t>
      </w:r>
      <w:r w:rsidRPr="0036035D">
        <w:rPr>
          <w:szCs w:val="26"/>
          <w:u w:val="single"/>
        </w:rPr>
        <w:t>makes the possibility of large-scale space war and</w:t>
      </w:r>
      <w:r w:rsidRPr="0036035D">
        <w:rPr>
          <w:sz w:val="16"/>
          <w:szCs w:val="26"/>
        </w:rPr>
        <w:t xml:space="preserve"> a military </w:t>
      </w:r>
      <w:r w:rsidRPr="0036035D">
        <w:rPr>
          <w:szCs w:val="26"/>
          <w:u w:val="single"/>
        </w:rPr>
        <w:t xml:space="preserve">space race </w:t>
      </w:r>
      <w:r w:rsidRPr="0036035D">
        <w:rPr>
          <w:rStyle w:val="Emphasis"/>
          <w:sz w:val="26"/>
          <w:szCs w:val="26"/>
        </w:rPr>
        <w:t>less likely</w:t>
      </w:r>
      <w:r w:rsidRPr="0036035D">
        <w:rPr>
          <w:sz w:val="16"/>
          <w:szCs w:val="26"/>
        </w:rPr>
        <w:t xml:space="preserve">, not more.’’70 In fact, he says, ‘‘to suggest that the inevitable result is a space arms competition is the worst kind of mirror-imaging.’’71 Dolman argues that </w:t>
      </w:r>
      <w:r w:rsidRPr="0036035D">
        <w:rPr>
          <w:szCs w:val="26"/>
          <w:u w:val="single"/>
        </w:rPr>
        <w:t xml:space="preserve">the </w:t>
      </w:r>
      <w:r w:rsidRPr="0036035D">
        <w:rPr>
          <w:rStyle w:val="Emphasis"/>
          <w:sz w:val="26"/>
          <w:szCs w:val="26"/>
        </w:rPr>
        <w:t>weaponization</w:t>
      </w:r>
      <w:r w:rsidRPr="0036035D">
        <w:rPr>
          <w:szCs w:val="26"/>
          <w:u w:val="single"/>
        </w:rPr>
        <w:t xml:space="preserve"> of space by the </w:t>
      </w:r>
      <w:r w:rsidRPr="0036035D">
        <w:rPr>
          <w:rStyle w:val="Emphasis"/>
          <w:sz w:val="26"/>
          <w:szCs w:val="26"/>
        </w:rPr>
        <w:t>U</w:t>
      </w:r>
      <w:r w:rsidRPr="0036035D">
        <w:rPr>
          <w:szCs w:val="26"/>
          <w:u w:val="single"/>
        </w:rPr>
        <w:t xml:space="preserve">nited </w:t>
      </w:r>
      <w:r w:rsidRPr="0036035D">
        <w:rPr>
          <w:rStyle w:val="Emphasis"/>
          <w:sz w:val="26"/>
          <w:szCs w:val="26"/>
        </w:rPr>
        <w:t>S</w:t>
      </w:r>
      <w:r w:rsidRPr="0036035D">
        <w:rPr>
          <w:szCs w:val="26"/>
          <w:u w:val="single"/>
        </w:rPr>
        <w:t>tates would ‘‘</w:t>
      </w:r>
      <w:r w:rsidRPr="0036035D">
        <w:rPr>
          <w:rStyle w:val="Emphasis"/>
          <w:sz w:val="26"/>
          <w:szCs w:val="26"/>
        </w:rPr>
        <w:t>decrease</w:t>
      </w:r>
      <w:r w:rsidRPr="0036035D">
        <w:rPr>
          <w:szCs w:val="26"/>
          <w:u w:val="single"/>
        </w:rPr>
        <w:t xml:space="preserve"> the </w:t>
      </w:r>
      <w:r w:rsidRPr="0036035D">
        <w:rPr>
          <w:rStyle w:val="Emphasis"/>
          <w:sz w:val="26"/>
          <w:szCs w:val="26"/>
        </w:rPr>
        <w:t>likelihood</w:t>
      </w:r>
      <w:r w:rsidRPr="0036035D">
        <w:rPr>
          <w:szCs w:val="26"/>
          <w:u w:val="single"/>
        </w:rPr>
        <w:t xml:space="preserve"> of an </w:t>
      </w:r>
      <w:r w:rsidRPr="0036035D">
        <w:rPr>
          <w:rStyle w:val="Emphasis"/>
          <w:sz w:val="26"/>
          <w:szCs w:val="26"/>
        </w:rPr>
        <w:t>arms race</w:t>
      </w:r>
      <w:r w:rsidRPr="0036035D">
        <w:rPr>
          <w:szCs w:val="26"/>
          <w:u w:val="single"/>
        </w:rPr>
        <w:t xml:space="preserve"> by </w:t>
      </w:r>
      <w:r w:rsidRPr="0036035D">
        <w:rPr>
          <w:rStyle w:val="Emphasis"/>
          <w:sz w:val="26"/>
          <w:szCs w:val="26"/>
        </w:rPr>
        <w:t>shifting spending</w:t>
      </w:r>
      <w:r w:rsidRPr="0036035D">
        <w:rPr>
          <w:szCs w:val="26"/>
          <w:u w:val="single"/>
        </w:rPr>
        <w:t xml:space="preserve"> away from </w:t>
      </w:r>
      <w:r w:rsidRPr="0036035D">
        <w:rPr>
          <w:rStyle w:val="Emphasis"/>
          <w:sz w:val="26"/>
          <w:szCs w:val="26"/>
        </w:rPr>
        <w:t>conventional</w:t>
      </w:r>
      <w:r w:rsidRPr="0036035D">
        <w:rPr>
          <w:szCs w:val="26"/>
          <w:u w:val="single"/>
        </w:rPr>
        <w:t xml:space="preserve"> weapons </w:t>
      </w:r>
      <w:r w:rsidRPr="0036035D">
        <w:rPr>
          <w:rStyle w:val="Emphasis"/>
          <w:sz w:val="26"/>
          <w:szCs w:val="26"/>
        </w:rPr>
        <w:t>systems</w:t>
      </w:r>
      <w:r w:rsidRPr="0036035D">
        <w:rPr>
          <w:sz w:val="16"/>
          <w:szCs w:val="26"/>
        </w:rPr>
        <w:t xml:space="preserve">,’’ </w:t>
      </w:r>
      <w:r w:rsidRPr="0036035D">
        <w:rPr>
          <w:szCs w:val="26"/>
          <w:u w:val="single"/>
        </w:rPr>
        <w:t>which would reduce U.S. capabilities in territorial occupation and</w:t>
      </w:r>
      <w:r w:rsidRPr="0036035D">
        <w:rPr>
          <w:sz w:val="16"/>
          <w:szCs w:val="26"/>
        </w:rPr>
        <w:t xml:space="preserve"> would thus </w:t>
      </w:r>
      <w:r w:rsidRPr="0036035D">
        <w:rPr>
          <w:szCs w:val="26"/>
          <w:u w:val="single"/>
        </w:rPr>
        <w:t xml:space="preserve">be perceived as </w:t>
      </w:r>
      <w:r w:rsidRPr="0036035D">
        <w:rPr>
          <w:rStyle w:val="Emphasis"/>
          <w:sz w:val="26"/>
          <w:szCs w:val="26"/>
        </w:rPr>
        <w:t>less threatening</w:t>
      </w:r>
      <w:r w:rsidRPr="0036035D">
        <w:rPr>
          <w:sz w:val="16"/>
          <w:szCs w:val="26"/>
        </w:rPr>
        <w:t xml:space="preserve"> to other countries.72</w:t>
      </w:r>
    </w:p>
    <w:bookmarkEnd w:id="0"/>
    <w:p w14:paraId="29DC711C" w14:textId="77777777" w:rsidR="001E465D" w:rsidRPr="0036035D" w:rsidRDefault="001E465D" w:rsidP="006E41F2"/>
    <w:p w14:paraId="643A7D87" w14:textId="77777777" w:rsidR="006E41F2" w:rsidRPr="0036035D" w:rsidRDefault="006E41F2" w:rsidP="006E41F2"/>
    <w:p w14:paraId="3D87C4CD" w14:textId="6DBDA913" w:rsidR="006E41F2" w:rsidRPr="0036035D" w:rsidRDefault="006E41F2" w:rsidP="006E41F2">
      <w:pPr>
        <w:pStyle w:val="Heading3"/>
      </w:pPr>
      <w:r w:rsidRPr="0036035D">
        <w:t>1NC – Warming Good</w:t>
      </w:r>
    </w:p>
    <w:p w14:paraId="1066E72E" w14:textId="77777777" w:rsidR="001E465D" w:rsidRPr="0036035D" w:rsidRDefault="001E465D" w:rsidP="001E465D">
      <w:pPr>
        <w:pStyle w:val="Heading4"/>
      </w:pPr>
      <w:r w:rsidRPr="0036035D">
        <w:t>Ocean ecosystems have been stable through previous drastic climate changes.</w:t>
      </w:r>
    </w:p>
    <w:p w14:paraId="56BF8A01" w14:textId="77777777" w:rsidR="001E465D" w:rsidRPr="0036035D" w:rsidRDefault="001E465D" w:rsidP="001E465D">
      <w:pPr>
        <w:rPr>
          <w:sz w:val="16"/>
          <w:szCs w:val="26"/>
        </w:rPr>
      </w:pPr>
      <w:r w:rsidRPr="0036035D">
        <w:rPr>
          <w:sz w:val="16"/>
          <w:szCs w:val="26"/>
        </w:rPr>
        <w:t xml:space="preserve">Robert </w:t>
      </w:r>
      <w:r w:rsidRPr="0036035D">
        <w:rPr>
          <w:rStyle w:val="Style13ptBold"/>
          <w:szCs w:val="26"/>
          <w:u w:val="single"/>
        </w:rPr>
        <w:t>Monroe 16</w:t>
      </w:r>
      <w:r w:rsidRPr="0036035D">
        <w:rPr>
          <w:sz w:val="16"/>
          <w:szCs w:val="26"/>
        </w:rPr>
        <w:t xml:space="preserve">, cites a study by: *Elizabeth Sibert: PhD candidate at Scripps, **Richard Norris, Professor of Paleobiology at Scripps, ***Jose Cuevas, undergraduate research assistant at Scripps, ****Lana Graves, Scripps, “Research Highlight: Ocean Ecosystem Structure Stable for Tens of Millions of Years, with Occasional Rapid Changes,” </w:t>
      </w:r>
      <w:r w:rsidRPr="0036035D">
        <w:rPr>
          <w:i/>
          <w:sz w:val="16"/>
          <w:szCs w:val="26"/>
        </w:rPr>
        <w:t>Scripps Oceanography</w:t>
      </w:r>
      <w:r w:rsidRPr="0036035D">
        <w:rPr>
          <w:sz w:val="16"/>
          <w:szCs w:val="26"/>
        </w:rPr>
        <w:t xml:space="preserve">, 6/7/16, </w:t>
      </w:r>
      <w:hyperlink r:id="rId16" w:history="1">
        <w:r w:rsidRPr="0036035D">
          <w:rPr>
            <w:rStyle w:val="Hyperlink"/>
            <w:sz w:val="16"/>
            <w:szCs w:val="26"/>
          </w:rPr>
          <w:t>https://scripps.ucsd.edu/news/research-highlight-ocean-ecosystem-structure-stable-tens-millions-years-occasional-rapid</w:t>
        </w:r>
      </w:hyperlink>
    </w:p>
    <w:p w14:paraId="0D1E2E58" w14:textId="77777777" w:rsidR="001E465D" w:rsidRPr="0036035D" w:rsidRDefault="001E465D" w:rsidP="001E465D">
      <w:pPr>
        <w:rPr>
          <w:sz w:val="16"/>
          <w:szCs w:val="26"/>
        </w:rPr>
      </w:pPr>
      <w:r w:rsidRPr="0036035D">
        <w:rPr>
          <w:sz w:val="16"/>
          <w:szCs w:val="26"/>
        </w:rPr>
        <w:t xml:space="preserve">Scientists reviewing 85 million years of fish fossil records say that </w:t>
      </w:r>
      <w:r w:rsidRPr="0036035D">
        <w:rPr>
          <w:rStyle w:val="StyleBoldUnderline1"/>
          <w:szCs w:val="26"/>
        </w:rPr>
        <w:t>the basic structure of the ocean ecosystem</w:t>
      </w:r>
      <w:r w:rsidRPr="0036035D">
        <w:rPr>
          <w:sz w:val="16"/>
          <w:szCs w:val="26"/>
        </w:rPr>
        <w:t xml:space="preserve"> – the ratio of bony fish compared to elasmobranchs such as sharks, skates, and rays – </w:t>
      </w:r>
      <w:r w:rsidRPr="0036035D">
        <w:rPr>
          <w:rStyle w:val="StyleUnderline"/>
          <w:sz w:val="26"/>
          <w:szCs w:val="26"/>
        </w:rPr>
        <w:t xml:space="preserve">has </w:t>
      </w:r>
      <w:r w:rsidRPr="0036035D">
        <w:rPr>
          <w:rStyle w:val="StyleBoldUnderline1"/>
          <w:szCs w:val="26"/>
        </w:rPr>
        <w:t>remained stable for</w:t>
      </w:r>
      <w:r w:rsidRPr="0036035D">
        <w:rPr>
          <w:rStyle w:val="StyleUnderline"/>
          <w:sz w:val="26"/>
          <w:szCs w:val="26"/>
        </w:rPr>
        <w:t xml:space="preserve"> periods of </w:t>
      </w:r>
      <w:r w:rsidRPr="0036035D">
        <w:rPr>
          <w:rStyle w:val="StyleBoldUnderline1"/>
          <w:szCs w:val="26"/>
        </w:rPr>
        <w:t>tens of millions of years, despite extreme environmental changes caused by</w:t>
      </w:r>
      <w:r w:rsidRPr="0036035D">
        <w:rPr>
          <w:rStyle w:val="StyleUnderline"/>
          <w:sz w:val="26"/>
          <w:szCs w:val="26"/>
        </w:rPr>
        <w:t xml:space="preserve"> past </w:t>
      </w:r>
      <w:r w:rsidRPr="0036035D">
        <w:rPr>
          <w:rStyle w:val="StyleBoldUnderline1"/>
          <w:szCs w:val="26"/>
        </w:rPr>
        <w:t>climate shifts</w:t>
      </w:r>
      <w:r w:rsidRPr="0036035D">
        <w:rPr>
          <w:rStyle w:val="StyleUnderline"/>
          <w:sz w:val="26"/>
          <w:szCs w:val="26"/>
        </w:rPr>
        <w:t xml:space="preserve"> </w:t>
      </w:r>
      <w:r w:rsidRPr="0036035D">
        <w:rPr>
          <w:sz w:val="16"/>
          <w:szCs w:val="26"/>
        </w:rPr>
        <w:t xml:space="preserve">of the past. Scripps Institution of Oceanography at UC San Diego graduate student Elizabeth Sibert led an analysis of microscopic fossil fish teeth and mineralized shark scales (known as denticles) that were preserved in seafloor sediments on the seafloor for millions of years. </w:t>
      </w:r>
      <w:r w:rsidRPr="0036035D">
        <w:rPr>
          <w:rStyle w:val="StyleUnderline"/>
          <w:sz w:val="26"/>
          <w:szCs w:val="26"/>
        </w:rPr>
        <w:t xml:space="preserve">The team found that there have been two times when the make-up of ocean life changed substantially. One of those events was the Cretaceous/Palaeogene mass extinction 66 million years ago </w:t>
      </w:r>
      <w:r w:rsidRPr="0036035D">
        <w:rPr>
          <w:sz w:val="16"/>
          <w:szCs w:val="26"/>
        </w:rPr>
        <w:t xml:space="preserve">to which scientists associate with the disappearance of dinosaurs. Sibert and colleagues had earlier found that the abundance and diversity of fishes exploded soon after many of their main predators went extinct. Shark abundance, however, neither rose nor fell after the extinction. </w:t>
      </w:r>
      <w:r w:rsidRPr="0036035D">
        <w:rPr>
          <w:rStyle w:val="StyleBoldUnderline1"/>
          <w:szCs w:val="26"/>
        </w:rPr>
        <w:t xml:space="preserve">For </w:t>
      </w:r>
      <w:r w:rsidRPr="0036035D">
        <w:rPr>
          <w:rStyle w:val="StyleUnderline"/>
          <w:sz w:val="26"/>
          <w:szCs w:val="26"/>
        </w:rPr>
        <w:t xml:space="preserve">the next </w:t>
      </w:r>
      <w:r w:rsidRPr="0036035D">
        <w:rPr>
          <w:rStyle w:val="StyleBoldUnderline1"/>
          <w:szCs w:val="26"/>
        </w:rPr>
        <w:t xml:space="preserve">45 million years, the ratio </w:t>
      </w:r>
      <w:r w:rsidRPr="0036035D">
        <w:rPr>
          <w:rStyle w:val="StyleUnderline"/>
          <w:sz w:val="26"/>
          <w:szCs w:val="26"/>
        </w:rPr>
        <w:t>of sharks and fishes</w:t>
      </w:r>
      <w:r w:rsidRPr="0036035D">
        <w:rPr>
          <w:rStyle w:val="StyleBoldUnderline1"/>
          <w:szCs w:val="26"/>
        </w:rPr>
        <w:t xml:space="preserve"> remained stable</w:t>
      </w:r>
      <w:r w:rsidRPr="0036035D">
        <w:rPr>
          <w:rStyle w:val="StyleUnderline"/>
          <w:sz w:val="26"/>
          <w:szCs w:val="26"/>
        </w:rPr>
        <w:t xml:space="preserve">, while absolute abundances of both groups rose and fell in concert </w:t>
      </w:r>
      <w:r w:rsidRPr="0036035D">
        <w:rPr>
          <w:rStyle w:val="StyleBoldUnderline1"/>
          <w:szCs w:val="26"/>
        </w:rPr>
        <w:t>with climate change episodes such as the Eocene greenhouse</w:t>
      </w:r>
      <w:r w:rsidRPr="0036035D">
        <w:rPr>
          <w:sz w:val="16"/>
          <w:szCs w:val="26"/>
        </w:rPr>
        <w:t xml:space="preserve"> 50 million years ago</w:t>
      </w:r>
      <w:r w:rsidRPr="0036035D">
        <w:rPr>
          <w:rStyle w:val="StyleUnderline"/>
          <w:sz w:val="26"/>
          <w:szCs w:val="26"/>
        </w:rPr>
        <w:t xml:space="preserve"> </w:t>
      </w:r>
      <w:r w:rsidRPr="0036035D">
        <w:rPr>
          <w:rStyle w:val="StyleBoldUnderline1"/>
          <w:szCs w:val="26"/>
        </w:rPr>
        <w:t xml:space="preserve">and the </w:t>
      </w:r>
      <w:r w:rsidRPr="0036035D">
        <w:rPr>
          <w:rStyle w:val="StyleUnderline"/>
          <w:sz w:val="26"/>
          <w:szCs w:val="26"/>
        </w:rPr>
        <w:t xml:space="preserve">Eocene-Oligocene </w:t>
      </w:r>
      <w:r w:rsidRPr="0036035D">
        <w:rPr>
          <w:rStyle w:val="StyleBoldUnderline1"/>
          <w:szCs w:val="26"/>
        </w:rPr>
        <w:t xml:space="preserve">glaciation </w:t>
      </w:r>
      <w:r w:rsidRPr="0036035D">
        <w:rPr>
          <w:sz w:val="16"/>
          <w:szCs w:val="26"/>
        </w:rPr>
        <w:t xml:space="preserve">34 million years ago, </w:t>
      </w:r>
      <w:r w:rsidRPr="0036035D">
        <w:rPr>
          <w:rStyle w:val="StyleUnderline"/>
          <w:sz w:val="26"/>
          <w:szCs w:val="26"/>
        </w:rPr>
        <w:t xml:space="preserve">suggesting that the structure of the ecosystem was resilient to climate change. </w:t>
      </w:r>
      <w:r w:rsidRPr="0036035D">
        <w:rPr>
          <w:sz w:val="16"/>
          <w:szCs w:val="26"/>
        </w:rPr>
        <w:t xml:space="preserve">Twenty million years ago, there was a second transition, with a sharp drop-off in the number of sharks in the world’s oceans, alongside a dramatic increase in variability of fish abundance. The researchers conclude that </w:t>
      </w:r>
      <w:r w:rsidRPr="0036035D">
        <w:rPr>
          <w:rStyle w:val="StyleBoldUnderline1"/>
          <w:szCs w:val="26"/>
        </w:rPr>
        <w:t>what triggered changes</w:t>
      </w:r>
      <w:r w:rsidRPr="0036035D">
        <w:rPr>
          <w:rStyle w:val="StyleUnderline"/>
          <w:sz w:val="26"/>
          <w:szCs w:val="26"/>
        </w:rPr>
        <w:t xml:space="preserve"> in the community structure </w:t>
      </w:r>
      <w:r w:rsidRPr="0036035D">
        <w:rPr>
          <w:rStyle w:val="StyleBoldUnderline1"/>
          <w:szCs w:val="26"/>
        </w:rPr>
        <w:t>has to do primarily with</w:t>
      </w:r>
      <w:r w:rsidRPr="0036035D">
        <w:rPr>
          <w:rStyle w:val="StyleUnderline"/>
          <w:sz w:val="26"/>
          <w:szCs w:val="26"/>
        </w:rPr>
        <w:t xml:space="preserve"> how </w:t>
      </w:r>
      <w:r w:rsidRPr="0036035D">
        <w:rPr>
          <w:rStyle w:val="StyleBoldUnderline1"/>
          <w:szCs w:val="26"/>
        </w:rPr>
        <w:t>competition</w:t>
      </w:r>
      <w:r w:rsidRPr="0036035D">
        <w:rPr>
          <w:rStyle w:val="StyleUnderline"/>
          <w:sz w:val="26"/>
          <w:szCs w:val="26"/>
        </w:rPr>
        <w:t xml:space="preserve"> with other marine organisms</w:t>
      </w:r>
      <w:r w:rsidRPr="0036035D">
        <w:rPr>
          <w:sz w:val="16"/>
          <w:szCs w:val="26"/>
        </w:rPr>
        <w:t xml:space="preserve"> – including plankton, invertebrates, seabirds, and marine mammals – </w:t>
      </w:r>
      <w:r w:rsidRPr="0036035D">
        <w:rPr>
          <w:rStyle w:val="StyleUnderline"/>
          <w:sz w:val="26"/>
          <w:szCs w:val="26"/>
        </w:rPr>
        <w:t xml:space="preserve">influenced the balance of life </w:t>
      </w:r>
      <w:r w:rsidRPr="0036035D">
        <w:rPr>
          <w:sz w:val="16"/>
          <w:szCs w:val="26"/>
        </w:rPr>
        <w:t>in the oceans. “It is really striking that the community structure is so stable during each of these long intervals,” said Sibert, whose research is supported through a National Science Foundation Graduate Research Fellowship. “It shows that it takes a major disaster or evolutionary regime shift to change fundamentally how the consumers in the ocean interact.” The study, “Eighty-five million years of Pacific Ocean Gyre ecosystem structure: long-term stability marked by punctuated change,” appeared in the May 18 edition of the journal Proceedings of the Royal Society B. The researchers concluded that</w:t>
      </w:r>
      <w:r w:rsidRPr="0036035D">
        <w:rPr>
          <w:rStyle w:val="Emphasis"/>
          <w:sz w:val="26"/>
          <w:szCs w:val="26"/>
        </w:rPr>
        <w:t xml:space="preserve"> drastic swing</w:t>
      </w:r>
      <w:r w:rsidRPr="0036035D">
        <w:rPr>
          <w:rStyle w:val="StyleBoldUnderline1"/>
          <w:szCs w:val="26"/>
        </w:rPr>
        <w:t>s in global climate</w:t>
      </w:r>
      <w:r w:rsidRPr="0036035D">
        <w:rPr>
          <w:rStyle w:val="StyleUnderline"/>
          <w:sz w:val="26"/>
          <w:szCs w:val="26"/>
        </w:rPr>
        <w:t xml:space="preserve">, including periods of intense warming analogous to what Earth is experiencing at present, </w:t>
      </w:r>
      <w:r w:rsidRPr="0036035D">
        <w:rPr>
          <w:rStyle w:val="Emphasis"/>
          <w:sz w:val="26"/>
          <w:szCs w:val="26"/>
        </w:rPr>
        <w:t xml:space="preserve">did little </w:t>
      </w:r>
      <w:r w:rsidRPr="0036035D">
        <w:rPr>
          <w:rStyle w:val="StyleBoldUnderline1"/>
          <w:szCs w:val="26"/>
        </w:rPr>
        <w:t>to alter the long-term structure</w:t>
      </w:r>
      <w:r w:rsidRPr="0036035D">
        <w:rPr>
          <w:rStyle w:val="StyleUnderline"/>
          <w:sz w:val="26"/>
          <w:szCs w:val="26"/>
        </w:rPr>
        <w:t xml:space="preserve"> of the marine vertebrate community.</w:t>
      </w:r>
      <w:r w:rsidRPr="0036035D">
        <w:rPr>
          <w:sz w:val="16"/>
          <w:szCs w:val="26"/>
        </w:rPr>
        <w:t xml:space="preserve"> Sibert said those episodes from prehistory, though, do not serve as a guide for potential changes in marine ecosystem structure today, since the rate of today’s modern global climate change is much faster than anything experienced in the past, and the impact of human interactions with the oceans has no precedent. Sibert’s co-author, Scripps paleobiologist Richard Norris, said that the transition from Cretaceous oceans to Paleogene oceans 66 million years ago saw the disappearance of highly abundant invertebrate organisms called ammonites. Their mass extinction released fishes from predation and allowed them to explode in abundance in the warm greenhouse world of the Paleogene. Later, in the modern ocean system, the evolutionary diversification of marine mammals, seabirds and large pelagic fish that compete with sharks, alongside the dramatic increase in variability of fish production, may have driven shark abundance down in the open ocean.</w:t>
      </w:r>
    </w:p>
    <w:p w14:paraId="200C3C02" w14:textId="77777777" w:rsidR="001E465D" w:rsidRPr="0036035D" w:rsidRDefault="001E465D" w:rsidP="001E465D"/>
    <w:p w14:paraId="57410B7D" w14:textId="77777777" w:rsidR="001E465D" w:rsidRPr="0036035D" w:rsidRDefault="001E465D" w:rsidP="001E465D">
      <w:pPr>
        <w:pStyle w:val="Heading4"/>
        <w:rPr>
          <w:color w:val="000000" w:themeColor="text1"/>
        </w:rPr>
      </w:pPr>
      <w:r w:rsidRPr="0036035D">
        <w:rPr>
          <w:color w:val="000000" w:themeColor="text1"/>
        </w:rPr>
        <w:t>Marine ecosystems are adaptable – no risk of collapse.</w:t>
      </w:r>
    </w:p>
    <w:p w14:paraId="7562A3C2" w14:textId="77777777" w:rsidR="001E465D" w:rsidRPr="0036035D" w:rsidRDefault="001E465D" w:rsidP="001E465D">
      <w:pPr>
        <w:rPr>
          <w:b/>
          <w:bCs/>
          <w:color w:val="000000" w:themeColor="text1"/>
          <w:szCs w:val="26"/>
          <w:u w:val="single"/>
        </w:rPr>
      </w:pPr>
      <w:r w:rsidRPr="0036035D">
        <w:rPr>
          <w:rStyle w:val="Style13ptBold"/>
          <w:color w:val="000000" w:themeColor="text1"/>
          <w:szCs w:val="26"/>
          <w:u w:val="single"/>
        </w:rPr>
        <w:t>Kennedy 02</w:t>
      </w:r>
      <w:r w:rsidRPr="0036035D">
        <w:rPr>
          <w:rStyle w:val="Style13ptBold"/>
          <w:color w:val="000000" w:themeColor="text1"/>
          <w:sz w:val="16"/>
          <w:szCs w:val="26"/>
        </w:rPr>
        <w:t xml:space="preserve"> </w:t>
      </w:r>
      <w:r w:rsidRPr="0036035D">
        <w:rPr>
          <w:color w:val="000000" w:themeColor="text1"/>
          <w:sz w:val="16"/>
          <w:szCs w:val="26"/>
        </w:rPr>
        <w:t>(Victor Kennedy, PhD Environmental Science and Dir. Cooperative Oxford Lab., 2002, “Coastal and Marine Ecosystems and Global Climate Change,” Pew, http://www.pewclimate.org/projects/marine.cfm)</w:t>
      </w:r>
    </w:p>
    <w:p w14:paraId="64313226" w14:textId="77777777" w:rsidR="001E465D" w:rsidRPr="0036035D" w:rsidRDefault="001E465D" w:rsidP="001E465D">
      <w:pPr>
        <w:rPr>
          <w:color w:val="000000" w:themeColor="text1"/>
          <w:sz w:val="16"/>
          <w:szCs w:val="26"/>
        </w:rPr>
      </w:pPr>
      <w:r w:rsidRPr="0036035D">
        <w:rPr>
          <w:color w:val="000000" w:themeColor="text1"/>
          <w:sz w:val="16"/>
          <w:szCs w:val="26"/>
        </w:rPr>
        <w:t xml:space="preserve">There is evidence that </w:t>
      </w:r>
      <w:r w:rsidRPr="0036035D">
        <w:rPr>
          <w:rStyle w:val="StyleUnderline"/>
          <w:color w:val="000000" w:themeColor="text1"/>
          <w:sz w:val="26"/>
          <w:szCs w:val="26"/>
        </w:rPr>
        <w:t>marine</w:t>
      </w:r>
      <w:r w:rsidRPr="0036035D">
        <w:rPr>
          <w:color w:val="000000" w:themeColor="text1"/>
          <w:sz w:val="16"/>
          <w:szCs w:val="26"/>
        </w:rPr>
        <w:t xml:space="preserve"> organisms and </w:t>
      </w:r>
      <w:r w:rsidRPr="0036035D">
        <w:rPr>
          <w:rStyle w:val="StyleUnderline"/>
          <w:color w:val="000000" w:themeColor="text1"/>
          <w:sz w:val="26"/>
          <w:szCs w:val="26"/>
        </w:rPr>
        <w:t>ecosystems are resilient</w:t>
      </w:r>
      <w:r w:rsidRPr="0036035D">
        <w:rPr>
          <w:color w:val="000000" w:themeColor="text1"/>
          <w:sz w:val="16"/>
          <w:szCs w:val="26"/>
        </w:rPr>
        <w:t xml:space="preserve"> to environmental change. Steele (1991) hypothesized that the </w:t>
      </w:r>
      <w:r w:rsidRPr="0036035D">
        <w:rPr>
          <w:rStyle w:val="StyleUnderline"/>
          <w:color w:val="000000" w:themeColor="text1"/>
          <w:sz w:val="26"/>
          <w:szCs w:val="26"/>
        </w:rPr>
        <w:t>biological components of marine systems are tightly coupled to physical factors, allowing them to respond quickly to rapid environmental change and thus rendering them ecologically adaptable. Some species also have wide genetic variability throughout their range, which may allow for adaptation</w:t>
      </w:r>
      <w:r w:rsidRPr="0036035D">
        <w:rPr>
          <w:color w:val="000000" w:themeColor="text1"/>
          <w:sz w:val="16"/>
          <w:szCs w:val="26"/>
        </w:rPr>
        <w:t xml:space="preserve"> to climate change.</w:t>
      </w:r>
    </w:p>
    <w:p w14:paraId="097B38DC" w14:textId="2A3F00C6" w:rsidR="001E465D" w:rsidRPr="0036035D" w:rsidRDefault="001E465D" w:rsidP="001E465D"/>
    <w:p w14:paraId="780B25A6" w14:textId="77777777" w:rsidR="001E465D" w:rsidRPr="0036035D" w:rsidRDefault="001E465D" w:rsidP="001E465D">
      <w:pPr>
        <w:pStyle w:val="Heading4"/>
      </w:pPr>
      <w:bookmarkStart w:id="1" w:name="_Hlk30242068"/>
      <w:r w:rsidRPr="0036035D">
        <w:t>No tipping point and biod impacts.</w:t>
      </w:r>
    </w:p>
    <w:p w14:paraId="5EB04B5D" w14:textId="77777777" w:rsidR="001E465D" w:rsidRPr="0036035D" w:rsidRDefault="001E465D" w:rsidP="001E465D">
      <w:pPr>
        <w:pStyle w:val="ListParagraph"/>
        <w:numPr>
          <w:ilvl w:val="0"/>
          <w:numId w:val="13"/>
        </w:numPr>
        <w:rPr>
          <w:sz w:val="16"/>
          <w:szCs w:val="16"/>
        </w:rPr>
      </w:pPr>
      <w:r w:rsidRPr="0036035D">
        <w:rPr>
          <w:sz w:val="16"/>
          <w:szCs w:val="16"/>
        </w:rPr>
        <w:t>Permian-Triassic extinction proves resiliency</w:t>
      </w:r>
    </w:p>
    <w:p w14:paraId="2C480494" w14:textId="77777777" w:rsidR="001E465D" w:rsidRPr="0036035D" w:rsidRDefault="001E465D" w:rsidP="001E465D">
      <w:pPr>
        <w:pStyle w:val="ListParagraph"/>
        <w:numPr>
          <w:ilvl w:val="0"/>
          <w:numId w:val="13"/>
        </w:numPr>
        <w:rPr>
          <w:sz w:val="16"/>
          <w:szCs w:val="16"/>
        </w:rPr>
      </w:pPr>
      <w:r w:rsidRPr="0036035D">
        <w:rPr>
          <w:sz w:val="16"/>
          <w:szCs w:val="16"/>
        </w:rPr>
        <w:t>No data on tipping points</w:t>
      </w:r>
    </w:p>
    <w:p w14:paraId="61E47AC7" w14:textId="77777777" w:rsidR="001E465D" w:rsidRPr="0036035D" w:rsidRDefault="001E465D" w:rsidP="001E465D">
      <w:pPr>
        <w:pStyle w:val="ListParagraph"/>
        <w:numPr>
          <w:ilvl w:val="0"/>
          <w:numId w:val="13"/>
        </w:numPr>
        <w:rPr>
          <w:sz w:val="16"/>
          <w:szCs w:val="16"/>
        </w:rPr>
      </w:pPr>
      <w:r w:rsidRPr="0036035D">
        <w:rPr>
          <w:sz w:val="16"/>
          <w:szCs w:val="16"/>
        </w:rPr>
        <w:t>Ecosystems never outright collapse</w:t>
      </w:r>
    </w:p>
    <w:p w14:paraId="15471C68" w14:textId="77777777" w:rsidR="001E465D" w:rsidRPr="0036035D" w:rsidRDefault="001E465D" w:rsidP="001E465D">
      <w:pPr>
        <w:pStyle w:val="ListParagraph"/>
        <w:numPr>
          <w:ilvl w:val="0"/>
          <w:numId w:val="13"/>
        </w:numPr>
        <w:rPr>
          <w:sz w:val="16"/>
          <w:szCs w:val="16"/>
        </w:rPr>
      </w:pPr>
      <w:r w:rsidRPr="0036035D">
        <w:rPr>
          <w:sz w:val="16"/>
          <w:szCs w:val="16"/>
        </w:rPr>
        <w:t>600 models prove no ecosystem collapse</w:t>
      </w:r>
    </w:p>
    <w:p w14:paraId="64197BC6" w14:textId="77777777" w:rsidR="001E465D" w:rsidRPr="0036035D" w:rsidRDefault="001E465D" w:rsidP="001E465D">
      <w:pPr>
        <w:rPr>
          <w:sz w:val="16"/>
          <w:szCs w:val="26"/>
        </w:rPr>
      </w:pPr>
      <w:r w:rsidRPr="0036035D">
        <w:rPr>
          <w:rStyle w:val="Style13ptBold"/>
          <w:szCs w:val="26"/>
          <w:u w:val="single"/>
        </w:rPr>
        <w:t>Hance 18</w:t>
      </w:r>
      <w:r w:rsidRPr="0036035D">
        <w:rPr>
          <w:sz w:val="16"/>
          <w:szCs w:val="26"/>
        </w:rP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40AE4B66" w14:textId="77777777" w:rsidR="001E465D" w:rsidRPr="0036035D" w:rsidRDefault="001E465D" w:rsidP="001E465D">
      <w:pPr>
        <w:rPr>
          <w:rStyle w:val="StyleUnderline"/>
          <w:sz w:val="16"/>
          <w:szCs w:val="26"/>
          <w:u w:val="none"/>
        </w:rPr>
      </w:pPr>
      <w:r w:rsidRPr="0036035D">
        <w:rPr>
          <w:rStyle w:val="StyleUnderline"/>
          <w:sz w:val="26"/>
          <w:szCs w:val="26"/>
        </w:rPr>
        <w:t>Just over 250 million years ago, the planet suffered</w:t>
      </w:r>
      <w:r w:rsidRPr="0036035D">
        <w:rPr>
          <w:sz w:val="16"/>
          <w:szCs w:val="26"/>
        </w:rPr>
        <w:t xml:space="preserve"> what may be described as its greatest holocaust: ninety-six percent of marine genera (plural of genus) and seventy percent of land vertebrate vanished for good. Even insects suffered a mass </w:t>
      </w:r>
      <w:r w:rsidRPr="0036035D">
        <w:rPr>
          <w:rStyle w:val="StyleUnderline"/>
          <w:sz w:val="26"/>
          <w:szCs w:val="26"/>
        </w:rPr>
        <w:t>extinction</w:t>
      </w:r>
      <w:r w:rsidRPr="0036035D">
        <w:rPr>
          <w:sz w:val="16"/>
          <w:szCs w:val="26"/>
        </w:rPr>
        <w:t xml:space="preserve"> – the only time before or since. Entire classes of animals – like trilobites – went out like a match in the wind.  But </w:t>
      </w:r>
      <w:r w:rsidRPr="0036035D">
        <w:rPr>
          <w:rStyle w:val="StyleUnderline"/>
          <w:sz w:val="26"/>
          <w:szCs w:val="26"/>
        </w:rPr>
        <w:t>what’s arguably most fascinating about this event – known as the Permian-Triassic extinction</w:t>
      </w:r>
      <w:r w:rsidRPr="0036035D">
        <w:rPr>
          <w:sz w:val="16"/>
          <w:szCs w:val="26"/>
        </w:rPr>
        <w:t xml:space="preserve"> or more poetically, the Great Dying – </w:t>
      </w:r>
      <w:r w:rsidRPr="0036035D">
        <w:rPr>
          <w:rStyle w:val="StyleUnderline"/>
          <w:sz w:val="26"/>
          <w:szCs w:val="26"/>
        </w:rPr>
        <w:t>is the fact that anything survived at all. Life</w:t>
      </w:r>
      <w:r w:rsidRPr="0036035D">
        <w:rPr>
          <w:sz w:val="16"/>
          <w:szCs w:val="26"/>
        </w:rPr>
        <w:t xml:space="preserve">, it seems, </w:t>
      </w:r>
      <w:r w:rsidRPr="0036035D">
        <w:rPr>
          <w:rStyle w:val="Emphasis"/>
          <w:sz w:val="26"/>
          <w:szCs w:val="26"/>
        </w:rPr>
        <w:t>is so ridiculously adaptable</w:t>
      </w:r>
      <w:r w:rsidRPr="0036035D">
        <w:rPr>
          <w:rStyle w:val="StyleUnderline"/>
          <w:sz w:val="26"/>
          <w:szCs w:val="26"/>
        </w:rPr>
        <w:t xml:space="preserve"> that not only did thousands of species make it through whatever killed off nearly everything </w:t>
      </w:r>
      <w:r w:rsidRPr="0036035D">
        <w:rPr>
          <w:sz w:val="16"/>
          <w:szCs w:val="26"/>
        </w:rPr>
        <w:t xml:space="preserve">(no one knows for certain though theories abound) </w:t>
      </w:r>
      <w:r w:rsidRPr="0036035D">
        <w:rPr>
          <w:rStyle w:val="StyleUnderline"/>
          <w:sz w:val="26"/>
          <w:szCs w:val="26"/>
        </w:rPr>
        <w:t xml:space="preserve">but, somehow, after millions of years life even recovered and went on to write new tales. </w:t>
      </w:r>
      <w:r w:rsidRPr="0036035D">
        <w:rPr>
          <w:sz w:val="16"/>
          <w:szCs w:val="26"/>
        </w:rPr>
        <w:t xml:space="preserve">Even as </w:t>
      </w:r>
      <w:r w:rsidRPr="0036035D">
        <w:rPr>
          <w:rStyle w:val="StyleUnderline"/>
          <w:sz w:val="26"/>
          <w:szCs w:val="26"/>
        </w:rPr>
        <w:t>the Permian-Triassic extinction</w:t>
      </w:r>
      <w:r w:rsidRPr="0036035D">
        <w:rPr>
          <w:sz w:val="16"/>
          <w:szCs w:val="26"/>
        </w:rPr>
        <w:t xml:space="preserve"> event shows the fragility of life, it also </w:t>
      </w:r>
      <w:r w:rsidRPr="0036035D">
        <w:rPr>
          <w:rStyle w:val="StyleUnderline"/>
          <w:sz w:val="26"/>
          <w:szCs w:val="26"/>
        </w:rPr>
        <w:t xml:space="preserve">proves its </w:t>
      </w:r>
      <w:r w:rsidRPr="0036035D">
        <w:rPr>
          <w:rStyle w:val="Emphasis"/>
          <w:sz w:val="26"/>
          <w:szCs w:val="26"/>
        </w:rPr>
        <w:t>resilience</w:t>
      </w:r>
      <w:r w:rsidRPr="0036035D">
        <w:rPr>
          <w:rStyle w:val="StyleUnderline"/>
          <w:sz w:val="26"/>
          <w:szCs w:val="26"/>
        </w:rPr>
        <w:t xml:space="preserve"> in the long-term</w:t>
      </w:r>
      <w:r w:rsidRPr="0036035D">
        <w:rPr>
          <w:sz w:val="16"/>
          <w:szCs w:val="26"/>
        </w:rPr>
        <w:t xml:space="preserve">. </w:t>
      </w:r>
      <w:r w:rsidRPr="0036035D">
        <w:rPr>
          <w:rStyle w:val="StyleUnderline"/>
          <w:sz w:val="26"/>
          <w:szCs w:val="26"/>
        </w:rPr>
        <w:t>The lessons of such mass extinctions – five to date and arguably a sixth happening as I write – inform science today</w:t>
      </w:r>
      <w:r w:rsidRPr="0036035D">
        <w:rPr>
          <w:sz w:val="16"/>
          <w:szCs w:val="26"/>
        </w:rPr>
        <w:t xml:space="preserve">. </w:t>
      </w:r>
      <w:r w:rsidRPr="0036035D">
        <w:rPr>
          <w:rStyle w:val="StyleUnderline"/>
          <w:sz w:val="26"/>
          <w:szCs w:val="26"/>
        </w:rPr>
        <w:t>Given that extinction levels are currently 1,000</w:t>
      </w:r>
      <w:r w:rsidRPr="0036035D">
        <w:rPr>
          <w:sz w:val="16"/>
          <w:szCs w:val="26"/>
        </w:rPr>
        <w:t xml:space="preserve"> (some even say 10,000</w:t>
      </w:r>
      <w:r w:rsidRPr="0036035D">
        <w:rPr>
          <w:rStyle w:val="StyleUnderline"/>
          <w:sz w:val="26"/>
          <w:szCs w:val="26"/>
        </w:rPr>
        <w:t>) times the background rate, researchers have long worried about our current destruction of biodiversity – and what that may mean for our future Earth and ourselves</w:t>
      </w:r>
      <w:r w:rsidRPr="0036035D">
        <w:rPr>
          <w:sz w:val="16"/>
          <w:szCs w:val="26"/>
        </w:rPr>
        <w:t>.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36035D">
        <w:rPr>
          <w:rStyle w:val="StyleUnderline"/>
          <w:sz w:val="26"/>
          <w:szCs w:val="26"/>
        </w:rPr>
        <w:t xml:space="preserve">It makes </w:t>
      </w:r>
      <w:r w:rsidRPr="0036035D">
        <w:rPr>
          <w:rStyle w:val="Emphasis"/>
          <w:sz w:val="26"/>
          <w:szCs w:val="26"/>
        </w:rPr>
        <w:t>no sense</w:t>
      </w:r>
      <w:r w:rsidRPr="0036035D">
        <w:rPr>
          <w:rStyle w:val="StyleUnderline"/>
          <w:sz w:val="26"/>
          <w:szCs w:val="26"/>
        </w:rPr>
        <w:t xml:space="preserve"> that there exists a tipping point of biodiversity loss beyond which the Earth will collapse</w:t>
      </w:r>
      <w:r w:rsidRPr="0036035D">
        <w:rPr>
          <w:sz w:val="16"/>
          <w:szCs w:val="26"/>
        </w:rPr>
        <w:t xml:space="preserve">,” </w:t>
      </w:r>
      <w:r w:rsidRPr="0036035D">
        <w:rPr>
          <w:rStyle w:val="StyleUnderline"/>
          <w:sz w:val="26"/>
          <w:szCs w:val="26"/>
        </w:rPr>
        <w:t xml:space="preserve">said co-author and ecologist, José Montoya, with Paul Sabatier Univeristy in France. “There is </w:t>
      </w:r>
      <w:r w:rsidRPr="0036035D">
        <w:rPr>
          <w:rStyle w:val="Emphasis"/>
          <w:sz w:val="26"/>
          <w:szCs w:val="26"/>
        </w:rPr>
        <w:t>no rationale</w:t>
      </w:r>
      <w:r w:rsidRPr="0036035D">
        <w:rPr>
          <w:rStyle w:val="StyleUnderline"/>
          <w:sz w:val="26"/>
          <w:szCs w:val="26"/>
        </w:rPr>
        <w:t xml:space="preserve"> for this.” </w:t>
      </w:r>
      <w:r w:rsidRPr="0036035D">
        <w:rPr>
          <w:sz w:val="16"/>
          <w:szCs w:val="26"/>
        </w:rPr>
        <w:t xml:space="preserve">Montoya wrote the paper along with Ian Donohue, an ecologist at Trinity College in Ireland and Stuart Pimm, one of the world’s leading experts on extinctions, with Duke University in the US. Montoya, Donohue and Pimm argue that </w:t>
      </w:r>
      <w:r w:rsidRPr="0036035D">
        <w:rPr>
          <w:rStyle w:val="StyleUnderline"/>
          <w:sz w:val="26"/>
          <w:szCs w:val="26"/>
        </w:rPr>
        <w:t xml:space="preserve">there isn’t evidence of a point at which loss of species leads to ecosystem collapse, </w:t>
      </w:r>
      <w:r w:rsidRPr="0036035D">
        <w:rPr>
          <w:rStyle w:val="Emphasis"/>
          <w:sz w:val="26"/>
          <w:szCs w:val="26"/>
        </w:rPr>
        <w:t>globally</w:t>
      </w:r>
      <w:r w:rsidRPr="0036035D">
        <w:rPr>
          <w:rStyle w:val="StyleUnderline"/>
          <w:sz w:val="26"/>
          <w:szCs w:val="26"/>
        </w:rPr>
        <w:t xml:space="preserve"> or even </w:t>
      </w:r>
      <w:r w:rsidRPr="0036035D">
        <w:rPr>
          <w:rStyle w:val="Emphasis"/>
          <w:sz w:val="26"/>
          <w:szCs w:val="26"/>
        </w:rPr>
        <w:t>locally</w:t>
      </w:r>
      <w:r w:rsidRPr="0036035D">
        <w:rPr>
          <w:rStyle w:val="StyleUnderline"/>
          <w:sz w:val="26"/>
          <w:szCs w:val="26"/>
        </w:rPr>
        <w:t xml:space="preserve">. If the planet didn’t collapse after the Permian-Triassic extinction event, </w:t>
      </w:r>
      <w:r w:rsidRPr="0036035D">
        <w:rPr>
          <w:rStyle w:val="Emphasis"/>
          <w:sz w:val="26"/>
          <w:szCs w:val="26"/>
        </w:rPr>
        <w:t>it won’t collapse now</w:t>
      </w:r>
      <w:r w:rsidRPr="0036035D">
        <w:rPr>
          <w:sz w:val="16"/>
          <w:szCs w:val="26"/>
        </w:rPr>
        <w:t xml:space="preserve"> – though our descendants may well curse us for the damage we’ve done.  Instead, according to the researchers, every loss of species counts. But </w:t>
      </w:r>
      <w:r w:rsidRPr="0036035D">
        <w:rPr>
          <w:rStyle w:val="StyleUnderline"/>
          <w:sz w:val="26"/>
          <w:szCs w:val="26"/>
        </w:rPr>
        <w:t>the damage is gradual and incremental, not a sudden plunge.</w:t>
      </w:r>
      <w:r w:rsidRPr="0036035D">
        <w:rPr>
          <w:sz w:val="16"/>
          <w:szCs w:val="26"/>
        </w:rPr>
        <w:t xml:space="preserve"> </w:t>
      </w:r>
      <w:r w:rsidRPr="0036035D">
        <w:rPr>
          <w:rStyle w:val="StyleUnderline"/>
          <w:sz w:val="26"/>
          <w:szCs w:val="26"/>
        </w:rPr>
        <w:t>Ecosystems</w:t>
      </w:r>
      <w:r w:rsidRPr="0036035D">
        <w:rPr>
          <w:sz w:val="16"/>
          <w:szCs w:val="26"/>
        </w:rPr>
        <w:t xml:space="preserve">, according to them, </w:t>
      </w:r>
      <w:r w:rsidRPr="0036035D">
        <w:rPr>
          <w:rStyle w:val="StyleUnderline"/>
          <w:sz w:val="26"/>
          <w:szCs w:val="26"/>
        </w:rPr>
        <w:t xml:space="preserve">slowly degrade but </w:t>
      </w:r>
      <w:r w:rsidRPr="0036035D">
        <w:rPr>
          <w:rStyle w:val="Emphasis"/>
          <w:sz w:val="26"/>
          <w:szCs w:val="26"/>
        </w:rPr>
        <w:t xml:space="preserve">never fail outright. </w:t>
      </w:r>
      <w:r w:rsidRPr="0036035D">
        <w:rPr>
          <w:sz w:val="16"/>
          <w:szCs w:val="26"/>
        </w:rPr>
        <w:t>“</w:t>
      </w:r>
      <w:r w:rsidRPr="0036035D">
        <w:rPr>
          <w:rStyle w:val="StyleUnderline"/>
          <w:sz w:val="26"/>
          <w:szCs w:val="26"/>
        </w:rPr>
        <w:t xml:space="preserve">Of more than 600 experiments of biodiversity effects on various functions, </w:t>
      </w:r>
      <w:r w:rsidRPr="0036035D">
        <w:rPr>
          <w:rStyle w:val="Emphasis"/>
          <w:sz w:val="26"/>
          <w:szCs w:val="26"/>
        </w:rPr>
        <w:t>none showed a collapse</w:t>
      </w:r>
      <w:r w:rsidRPr="0036035D">
        <w:rPr>
          <w:sz w:val="16"/>
          <w:szCs w:val="26"/>
        </w:rPr>
        <w:t xml:space="preserve">,” Montoya said. “In general, the loss of species has a detrimental effect on ecosystem functions...We progressively lose pollination services, water quality, plant biomass, and many other important functions as we lose species. But </w:t>
      </w:r>
      <w:r w:rsidRPr="0036035D">
        <w:rPr>
          <w:rStyle w:val="StyleUnderline"/>
          <w:sz w:val="26"/>
          <w:szCs w:val="26"/>
        </w:rPr>
        <w:t>we never observe a critical level of biodiversity over which functions collapse.”</w:t>
      </w:r>
    </w:p>
    <w:bookmarkEnd w:id="1"/>
    <w:p w14:paraId="4E0D8744" w14:textId="519A862B" w:rsidR="001E465D" w:rsidRPr="0036035D" w:rsidRDefault="001E465D" w:rsidP="001E465D"/>
    <w:p w14:paraId="56A53458" w14:textId="77777777" w:rsidR="001E465D" w:rsidRPr="0036035D" w:rsidRDefault="001E465D" w:rsidP="001E465D">
      <w:pPr>
        <w:pStyle w:val="Heading4"/>
      </w:pPr>
      <w:bookmarkStart w:id="2" w:name="_Hlk505867867"/>
      <w:r w:rsidRPr="0036035D">
        <w:t xml:space="preserve">Adaptation and resilience prevents bio-d impacts. </w:t>
      </w:r>
    </w:p>
    <w:p w14:paraId="1AD5F12F" w14:textId="77777777" w:rsidR="001E465D" w:rsidRPr="0036035D" w:rsidRDefault="001E465D" w:rsidP="001E465D">
      <w:pPr>
        <w:rPr>
          <w:sz w:val="16"/>
          <w:szCs w:val="26"/>
        </w:rPr>
      </w:pPr>
      <w:r w:rsidRPr="0036035D">
        <w:rPr>
          <w:sz w:val="16"/>
          <w:szCs w:val="26"/>
        </w:rPr>
        <w:t xml:space="preserve">R. Alexander </w:t>
      </w:r>
      <w:r w:rsidRPr="0036035D">
        <w:rPr>
          <w:rStyle w:val="Style13ptBold"/>
          <w:szCs w:val="26"/>
          <w:u w:val="single"/>
        </w:rPr>
        <w:t>Pyron 17</w:t>
      </w:r>
      <w:r w:rsidRPr="0036035D">
        <w:rPr>
          <w:sz w:val="16"/>
          <w:szCs w:val="26"/>
        </w:rPr>
        <w:t xml:space="preserve">. Robert F. Griggs Associate Professor of Biology at the George Washington University. “We don’t need to save endangered species. Extinction is part of evolution.” The Washington Post. November 22. </w:t>
      </w:r>
      <w:hyperlink r:id="rId17" w:history="1">
        <w:r w:rsidRPr="0036035D">
          <w:rPr>
            <w:rStyle w:val="Hyperlink"/>
            <w:sz w:val="16"/>
            <w:szCs w:val="26"/>
          </w:rPr>
          <w:t>https://www.washingtonpost.com/outlook/we-dont-need-to-save-endangered-species-extinction-is-part-of-evolution/2017/11/21/57fc5658-cdb4-11e7-a1a3-0d1e45a6de3d_story.html?utm_term=.f0978c93ca1e</w:t>
        </w:r>
      </w:hyperlink>
    </w:p>
    <w:p w14:paraId="1C924A0E" w14:textId="77777777" w:rsidR="001E465D" w:rsidRPr="0036035D" w:rsidRDefault="001E465D" w:rsidP="001E465D">
      <w:pPr>
        <w:rPr>
          <w:sz w:val="16"/>
          <w:szCs w:val="26"/>
        </w:rPr>
      </w:pPr>
      <w:r w:rsidRPr="0036035D">
        <w:rPr>
          <w:sz w:val="16"/>
          <w:szCs w:val="26"/>
        </w:rPr>
        <w:t xml:space="preserve">But the impulse to conserve for conservation’s sake has taken on an unthinking, unsupported, unnecessary urgency. </w:t>
      </w:r>
      <w:r w:rsidRPr="0036035D">
        <w:rPr>
          <w:rStyle w:val="StyleUnderline"/>
          <w:sz w:val="26"/>
          <w:szCs w:val="26"/>
        </w:rPr>
        <w:t>Extinction is the engine of evolution, the mechanism by which natural selection prunes the poorly adapted and allows the hardiest to flourish</w:t>
      </w:r>
      <w:r w:rsidRPr="0036035D">
        <w:rPr>
          <w:sz w:val="16"/>
          <w:szCs w:val="26"/>
        </w:rPr>
        <w:t xml:space="preserve">. </w:t>
      </w:r>
      <w:r w:rsidRPr="0036035D">
        <w:rPr>
          <w:rStyle w:val="StyleUnderline"/>
          <w:sz w:val="26"/>
          <w:szCs w:val="26"/>
        </w:rPr>
        <w:t>Species constantly go extinct, and every species that is alive today will one day follow suit</w:t>
      </w:r>
      <w:r w:rsidRPr="0036035D">
        <w:rPr>
          <w:sz w:val="16"/>
          <w:szCs w:val="26"/>
        </w:rPr>
        <w:t xml:space="preserve">. </w:t>
      </w:r>
      <w:r w:rsidRPr="0036035D">
        <w:rPr>
          <w:rStyle w:val="StyleUnderline"/>
          <w:sz w:val="26"/>
          <w:szCs w:val="26"/>
        </w:rPr>
        <w:t>There is no such thing as an “endangered species,” except for all species</w:t>
      </w:r>
      <w:r w:rsidRPr="0036035D">
        <w:rPr>
          <w:sz w:val="16"/>
          <w:szCs w:val="26"/>
        </w:rPr>
        <w:t xml:space="preserve">. The only reason we should conserve biodiversity is for ourselves, to create a stable future for human beings. </w:t>
      </w:r>
      <w:r w:rsidRPr="0036035D">
        <w:rPr>
          <w:rStyle w:val="StyleUnderline"/>
          <w:sz w:val="26"/>
          <w:szCs w:val="26"/>
        </w:rPr>
        <w:t>Yes, we have altered the environment and, in doing so, hurt other species</w:t>
      </w:r>
      <w:r w:rsidRPr="0036035D">
        <w:rPr>
          <w:sz w:val="16"/>
          <w:szCs w:val="26"/>
        </w:rPr>
        <w:t xml:space="preserve">. </w:t>
      </w:r>
      <w:r w:rsidRPr="0036035D">
        <w:rPr>
          <w:rStyle w:val="StyleUnderline"/>
          <w:sz w:val="26"/>
          <w:szCs w:val="26"/>
        </w:rPr>
        <w:t>This seems artificial because we, unlike other life forms, use sentience and agriculture and industry</w:t>
      </w:r>
      <w:r w:rsidRPr="0036035D">
        <w:rPr>
          <w:sz w:val="16"/>
          <w:szCs w:val="26"/>
        </w:rPr>
        <w:t xml:space="preserve">. But we are a part of the biosphere just like every other creature, and our actions are just as volitional, their consequences just as natural. Conserving a species we have helped to kill off, but on which we are not directly dependent, serves to discharge our own guilt, but little else. Climate scientists worry about how we’ve altered our planet, and they have good reasons for apprehension: Will we be able to feed ourselves? Will our water supplies dry up? Will our homes wash away? But unlike those concerns, </w:t>
      </w:r>
      <w:r w:rsidRPr="0036035D">
        <w:rPr>
          <w:rStyle w:val="StyleUnderline"/>
          <w:sz w:val="26"/>
          <w:szCs w:val="26"/>
        </w:rPr>
        <w:t>extinction does not carry moral significance, even when we have caused it</w:t>
      </w:r>
      <w:r w:rsidRPr="0036035D">
        <w:rPr>
          <w:sz w:val="16"/>
          <w:szCs w:val="26"/>
        </w:rPr>
        <w:t xml:space="preserve">. </w:t>
      </w:r>
      <w:r w:rsidRPr="0036035D">
        <w:rPr>
          <w:rStyle w:val="StyleUnderline"/>
          <w:sz w:val="26"/>
          <w:szCs w:val="26"/>
        </w:rPr>
        <w:t>And unless we somehow destroy every living cell on Earth, the sixth extinction will be followed by a recovery, and later a seventh extinction, and so on</w:t>
      </w:r>
      <w:r w:rsidRPr="0036035D">
        <w:rPr>
          <w:sz w:val="16"/>
          <w:szCs w:val="26"/>
        </w:rPr>
        <w:t xml:space="preserve">. </w:t>
      </w:r>
      <w:r w:rsidRPr="0036035D">
        <w:rPr>
          <w:rStyle w:val="StyleUnderline"/>
          <w:sz w:val="26"/>
          <w:szCs w:val="26"/>
        </w:rPr>
        <w:t>Yet we are obsessed with reviving the status quo ante</w:t>
      </w:r>
      <w:r w:rsidRPr="0036035D">
        <w:rPr>
          <w:sz w:val="16"/>
          <w:szCs w:val="26"/>
        </w:rPr>
        <w:t xml:space="preserve">. </w:t>
      </w:r>
      <w:r w:rsidRPr="0036035D">
        <w:rPr>
          <w:rStyle w:val="StyleUnderline"/>
          <w:sz w:val="26"/>
          <w:szCs w:val="26"/>
        </w:rPr>
        <w:t>The Paris Accords aim to hold the temperature to under two degrees Celsius</w:t>
      </w:r>
      <w:r w:rsidRPr="0036035D">
        <w:rPr>
          <w:sz w:val="16"/>
          <w:szCs w:val="26"/>
        </w:rPr>
        <w:t xml:space="preserve"> above preindustrial levels, </w:t>
      </w:r>
      <w:r w:rsidRPr="0036035D">
        <w:rPr>
          <w:rStyle w:val="StyleUnderline"/>
          <w:sz w:val="26"/>
          <w:szCs w:val="26"/>
        </w:rPr>
        <w:t>even though the temperature has been at least eight degrees Celsius warmer within the past 65 million years</w:t>
      </w:r>
      <w:r w:rsidRPr="0036035D">
        <w:rPr>
          <w:sz w:val="16"/>
          <w:szCs w:val="26"/>
        </w:rPr>
        <w:t xml:space="preserve">. </w:t>
      </w:r>
      <w:r w:rsidRPr="0036035D">
        <w:rPr>
          <w:rStyle w:val="StyleUnderline"/>
          <w:sz w:val="26"/>
          <w:szCs w:val="26"/>
        </w:rPr>
        <w:t>Twenty-one thousand years ago, Boston was under an ice sheet a kilometer thick</w:t>
      </w:r>
      <w:r w:rsidRPr="0036035D">
        <w:rPr>
          <w:sz w:val="16"/>
          <w:szCs w:val="26"/>
        </w:rPr>
        <w:t xml:space="preserve">. We are near all-time lows for temperature and sea level; </w:t>
      </w:r>
      <w:r w:rsidRPr="0036035D">
        <w:rPr>
          <w:rStyle w:val="StyleUnderline"/>
          <w:sz w:val="26"/>
          <w:szCs w:val="26"/>
        </w:rPr>
        <w:t>whatever effort we make to maintain the current climate will eventually be overrun by the inexorable forces of space and geology</w:t>
      </w:r>
      <w:r w:rsidRPr="0036035D">
        <w:rPr>
          <w:sz w:val="16"/>
          <w:szCs w:val="26"/>
        </w:rPr>
        <w:t xml:space="preserve">. </w:t>
      </w:r>
      <w:r w:rsidRPr="0036035D">
        <w:rPr>
          <w:rStyle w:val="StyleUnderline"/>
          <w:sz w:val="26"/>
          <w:szCs w:val="26"/>
        </w:rPr>
        <w:t xml:space="preserve">Our concern, in other words, should not be protecting the animal kingdom, which will be </w:t>
      </w:r>
      <w:r w:rsidRPr="0036035D">
        <w:rPr>
          <w:rStyle w:val="Emphasis"/>
          <w:sz w:val="26"/>
          <w:szCs w:val="26"/>
        </w:rPr>
        <w:t>just fine</w:t>
      </w:r>
      <w:r w:rsidRPr="0036035D">
        <w:rPr>
          <w:sz w:val="16"/>
          <w:szCs w:val="26"/>
        </w:rPr>
        <w:t xml:space="preserve">. </w:t>
      </w:r>
      <w:r w:rsidRPr="0036035D">
        <w:rPr>
          <w:rStyle w:val="StyleUnderline"/>
          <w:sz w:val="26"/>
          <w:szCs w:val="26"/>
        </w:rPr>
        <w:t>Within a few million years of the asteroid that killed the dinosaurs, the post-apocalyptic void had been filled by an explosion of diversity — modern mammals, birds and amphibians of all shapes and sizes</w:t>
      </w:r>
      <w:r w:rsidRPr="0036035D">
        <w:rPr>
          <w:sz w:val="16"/>
          <w:szCs w:val="26"/>
        </w:rPr>
        <w:t xml:space="preserve">. </w:t>
      </w:r>
      <w:r w:rsidRPr="0036035D">
        <w:rPr>
          <w:rStyle w:val="StyleUnderline"/>
          <w:sz w:val="26"/>
          <w:szCs w:val="26"/>
        </w:rPr>
        <w:t>This is how evolution proceeds: through extinction</w:t>
      </w:r>
      <w:r w:rsidRPr="0036035D">
        <w:rPr>
          <w:sz w:val="16"/>
          <w:szCs w:val="26"/>
        </w:rPr>
        <w:t xml:space="preserve">. </w:t>
      </w:r>
      <w:r w:rsidRPr="0036035D">
        <w:rPr>
          <w:rStyle w:val="StyleUnderline"/>
          <w:sz w:val="26"/>
          <w:szCs w:val="26"/>
        </w:rPr>
        <w:t>The inevitability of death is the only constant in life, and 99.9 percent of all species that have ever lived, as many as 50 billion, have already gone extinct</w:t>
      </w:r>
      <w:r w:rsidRPr="0036035D">
        <w:rPr>
          <w:sz w:val="16"/>
          <w:szCs w:val="26"/>
        </w:rPr>
        <w:t xml:space="preserve">. </w:t>
      </w:r>
      <w:r w:rsidRPr="0036035D">
        <w:rPr>
          <w:rStyle w:val="StyleUnderline"/>
          <w:sz w:val="26"/>
          <w:szCs w:val="26"/>
        </w:rPr>
        <w:t>In 50 million years, Europe will collide with Africa and form a new supercontinent, destroying species</w:t>
      </w:r>
      <w:r w:rsidRPr="0036035D">
        <w:rPr>
          <w:sz w:val="16"/>
          <w:szCs w:val="26"/>
        </w:rPr>
        <w:t xml:space="preserve"> (think of birds, fish and anything vulnerable to invasive life forms from another landmass) </w:t>
      </w:r>
      <w:r w:rsidRPr="0036035D">
        <w:rPr>
          <w:rStyle w:val="StyleUnderline"/>
          <w:sz w:val="26"/>
          <w:szCs w:val="26"/>
        </w:rPr>
        <w:t>by irrevocably altering their habitats</w:t>
      </w:r>
      <w:r w:rsidRPr="0036035D">
        <w:rPr>
          <w:sz w:val="16"/>
          <w:szCs w:val="26"/>
        </w:rPr>
        <w:t xml:space="preserve">. </w:t>
      </w:r>
      <w:r w:rsidRPr="0036035D">
        <w:rPr>
          <w:rStyle w:val="StyleUnderline"/>
          <w:sz w:val="26"/>
          <w:szCs w:val="26"/>
        </w:rPr>
        <w:t>Extinctions of individual species, entire lineages and even complete ecosystems are common occurrences in the history of life</w:t>
      </w:r>
      <w:r w:rsidRPr="0036035D">
        <w:rPr>
          <w:sz w:val="16"/>
          <w:szCs w:val="26"/>
        </w:rPr>
        <w:t xml:space="preserve">. </w:t>
      </w:r>
      <w:r w:rsidRPr="0036035D">
        <w:rPr>
          <w:rStyle w:val="StyleUnderline"/>
          <w:sz w:val="26"/>
          <w:szCs w:val="26"/>
        </w:rPr>
        <w:t>The world is no better or worse for the absence of saber-toothed tigers and dodo birds and our Neanderthal cousins, who died off as Homo sapiens evolved</w:t>
      </w:r>
      <w:r w:rsidRPr="0036035D">
        <w:rPr>
          <w:sz w:val="16"/>
          <w:szCs w:val="26"/>
        </w:rPr>
        <w:t xml:space="preserve">. (According to some studies, </w:t>
      </w:r>
      <w:r w:rsidRPr="0036035D">
        <w:rPr>
          <w:rStyle w:val="StyleUnderline"/>
          <w:sz w:val="26"/>
          <w:szCs w:val="26"/>
        </w:rPr>
        <w:t xml:space="preserve">it’s </w:t>
      </w:r>
      <w:r w:rsidRPr="0036035D">
        <w:rPr>
          <w:rStyle w:val="Emphasis"/>
          <w:sz w:val="26"/>
          <w:szCs w:val="26"/>
        </w:rPr>
        <w:t>not even clear</w:t>
      </w:r>
      <w:r w:rsidRPr="0036035D">
        <w:rPr>
          <w:rStyle w:val="StyleUnderline"/>
          <w:sz w:val="26"/>
          <w:szCs w:val="26"/>
        </w:rPr>
        <w:t xml:space="preserve"> that </w:t>
      </w:r>
      <w:r w:rsidRPr="0036035D">
        <w:rPr>
          <w:rStyle w:val="Emphasis"/>
          <w:sz w:val="26"/>
          <w:szCs w:val="26"/>
        </w:rPr>
        <w:t>biod</w:t>
      </w:r>
      <w:r w:rsidRPr="0036035D">
        <w:rPr>
          <w:rStyle w:val="StyleUnderline"/>
          <w:sz w:val="26"/>
          <w:szCs w:val="26"/>
        </w:rPr>
        <w:t>iversity is suffering</w:t>
      </w:r>
      <w:r w:rsidRPr="0036035D">
        <w:rPr>
          <w:sz w:val="16"/>
          <w:szCs w:val="26"/>
        </w:rPr>
        <w:t xml:space="preserve">. </w:t>
      </w:r>
      <w:r w:rsidRPr="0036035D">
        <w:rPr>
          <w:rStyle w:val="StyleUnderline"/>
          <w:sz w:val="26"/>
          <w:szCs w:val="26"/>
        </w:rPr>
        <w:t xml:space="preserve">The authors of another recent </w:t>
      </w:r>
      <w:r w:rsidRPr="0036035D">
        <w:rPr>
          <w:rStyle w:val="Emphasis"/>
          <w:sz w:val="26"/>
          <w:szCs w:val="26"/>
        </w:rPr>
        <w:t>N</w:t>
      </w:r>
      <w:r w:rsidRPr="0036035D">
        <w:rPr>
          <w:rStyle w:val="StyleUnderline"/>
          <w:sz w:val="26"/>
          <w:szCs w:val="26"/>
        </w:rPr>
        <w:t xml:space="preserve">ational </w:t>
      </w:r>
      <w:r w:rsidRPr="0036035D">
        <w:rPr>
          <w:rStyle w:val="Emphasis"/>
          <w:sz w:val="26"/>
          <w:szCs w:val="26"/>
        </w:rPr>
        <w:t>A</w:t>
      </w:r>
      <w:r w:rsidRPr="0036035D">
        <w:rPr>
          <w:rStyle w:val="StyleUnderline"/>
          <w:sz w:val="26"/>
          <w:szCs w:val="26"/>
        </w:rPr>
        <w:t xml:space="preserve">cademy of </w:t>
      </w:r>
      <w:r w:rsidRPr="0036035D">
        <w:rPr>
          <w:rStyle w:val="Emphasis"/>
          <w:sz w:val="26"/>
          <w:szCs w:val="26"/>
        </w:rPr>
        <w:t>S</w:t>
      </w:r>
      <w:r w:rsidRPr="0036035D">
        <w:rPr>
          <w:rStyle w:val="StyleUnderline"/>
          <w:sz w:val="26"/>
          <w:szCs w:val="26"/>
        </w:rPr>
        <w:t xml:space="preserve">ciences paper point out that </w:t>
      </w:r>
      <w:r w:rsidRPr="0036035D">
        <w:rPr>
          <w:rStyle w:val="Emphasis"/>
          <w:sz w:val="26"/>
          <w:szCs w:val="26"/>
        </w:rPr>
        <w:t>species richness</w:t>
      </w:r>
      <w:r w:rsidRPr="0036035D">
        <w:rPr>
          <w:rStyle w:val="StyleUnderline"/>
          <w:sz w:val="26"/>
          <w:szCs w:val="26"/>
        </w:rPr>
        <w:t xml:space="preserve"> has shown </w:t>
      </w:r>
      <w:r w:rsidRPr="0036035D">
        <w:rPr>
          <w:rStyle w:val="Emphasis"/>
          <w:sz w:val="26"/>
          <w:szCs w:val="26"/>
        </w:rPr>
        <w:t>no net decline</w:t>
      </w:r>
      <w:r w:rsidRPr="0036035D">
        <w:rPr>
          <w:rStyle w:val="StyleUnderline"/>
          <w:sz w:val="26"/>
          <w:szCs w:val="26"/>
        </w:rPr>
        <w:t xml:space="preserve"> among plants over 100 years across 16,000 sites examined around the world</w:t>
      </w:r>
      <w:r w:rsidRPr="0036035D">
        <w:rPr>
          <w:sz w:val="16"/>
          <w:szCs w:val="26"/>
        </w:rPr>
        <w:t xml:space="preserve">.) </w:t>
      </w:r>
      <w:r w:rsidRPr="0036035D">
        <w:rPr>
          <w:rStyle w:val="StyleUnderline"/>
          <w:sz w:val="26"/>
          <w:szCs w:val="26"/>
        </w:rPr>
        <w:t xml:space="preserve">Conserving biodiversity should not be an end in itself; diversity can even be </w:t>
      </w:r>
      <w:r w:rsidRPr="0036035D">
        <w:rPr>
          <w:rStyle w:val="Emphasis"/>
          <w:sz w:val="26"/>
          <w:szCs w:val="26"/>
        </w:rPr>
        <w:t>hazardous</w:t>
      </w:r>
      <w:r w:rsidRPr="0036035D">
        <w:rPr>
          <w:rStyle w:val="StyleUnderline"/>
          <w:sz w:val="26"/>
          <w:szCs w:val="26"/>
        </w:rPr>
        <w:t xml:space="preserve"> to human health</w:t>
      </w:r>
      <w:r w:rsidRPr="0036035D">
        <w:rPr>
          <w:sz w:val="16"/>
          <w:szCs w:val="26"/>
        </w:rPr>
        <w:t xml:space="preserve">. </w:t>
      </w:r>
      <w:r w:rsidRPr="0036035D">
        <w:rPr>
          <w:rStyle w:val="StyleUnderline"/>
          <w:sz w:val="26"/>
          <w:szCs w:val="26"/>
        </w:rPr>
        <w:t>Infectious diseases are most prevalent and virulent in the most diverse tropical areas</w:t>
      </w:r>
      <w:r w:rsidRPr="0036035D">
        <w:rPr>
          <w:sz w:val="16"/>
          <w:szCs w:val="26"/>
        </w:rPr>
        <w:t xml:space="preserve">. Nobody donates to campaigns to save </w:t>
      </w:r>
      <w:r w:rsidRPr="0036035D">
        <w:rPr>
          <w:rStyle w:val="StyleUnderline"/>
          <w:sz w:val="26"/>
          <w:szCs w:val="26"/>
        </w:rPr>
        <w:t>HIV, Ebola, malaria, dengue and yellow fever, but these are key components of microbial biodiversity, as unique as pandas, elephants and orangutans, all of which are ostensibly endangered thanks to human interference</w:t>
      </w:r>
      <w:r w:rsidRPr="0036035D">
        <w:rPr>
          <w:sz w:val="16"/>
          <w:szCs w:val="26"/>
        </w:rPr>
        <w:t xml:space="preserve">. </w:t>
      </w:r>
      <w:r w:rsidRPr="0036035D">
        <w:rPr>
          <w:rStyle w:val="StyleUnderline"/>
          <w:sz w:val="26"/>
          <w:szCs w:val="26"/>
        </w:rPr>
        <w:t>Humans should feel less shame about molding their environment to suit their survival needs</w:t>
      </w:r>
      <w:r w:rsidRPr="0036035D">
        <w:rPr>
          <w:sz w:val="16"/>
          <w:szCs w:val="26"/>
        </w:rPr>
        <w:t xml:space="preserve">. </w:t>
      </w:r>
      <w:r w:rsidRPr="0036035D">
        <w:rPr>
          <w:rStyle w:val="StyleUnderline"/>
          <w:sz w:val="26"/>
          <w:szCs w:val="26"/>
        </w:rPr>
        <w:t>When beavers make a dam, they cause the local extinction of numerous riverine species that cannot survive in the new lake</w:t>
      </w:r>
      <w:r w:rsidRPr="0036035D">
        <w:rPr>
          <w:sz w:val="16"/>
          <w:szCs w:val="26"/>
        </w:rPr>
        <w:t xml:space="preserve">. </w:t>
      </w:r>
      <w:r w:rsidRPr="0036035D">
        <w:rPr>
          <w:rStyle w:val="StyleUnderline"/>
          <w:sz w:val="26"/>
          <w:szCs w:val="26"/>
        </w:rPr>
        <w:t>But that new lake supports a set of species that is just as diverse</w:t>
      </w:r>
      <w:r w:rsidRPr="0036035D">
        <w:rPr>
          <w:sz w:val="16"/>
          <w:szCs w:val="26"/>
        </w:rPr>
        <w:t xml:space="preserve">. </w:t>
      </w:r>
      <w:r w:rsidRPr="0036035D">
        <w:rPr>
          <w:rStyle w:val="Emphasis"/>
          <w:sz w:val="26"/>
          <w:szCs w:val="26"/>
        </w:rPr>
        <w:t>Studies</w:t>
      </w:r>
      <w:r w:rsidRPr="0036035D">
        <w:rPr>
          <w:rStyle w:val="StyleUnderline"/>
          <w:sz w:val="26"/>
          <w:szCs w:val="26"/>
        </w:rPr>
        <w:t xml:space="preserve"> have shown that when humans introduce invasive plant species, native diversity sometimes suffers, but productivity — the </w:t>
      </w:r>
      <w:r w:rsidRPr="0036035D">
        <w:rPr>
          <w:rStyle w:val="Emphasis"/>
          <w:sz w:val="26"/>
          <w:szCs w:val="26"/>
        </w:rPr>
        <w:t>cycling of nutrients</w:t>
      </w:r>
      <w:r w:rsidRPr="0036035D">
        <w:rPr>
          <w:rStyle w:val="StyleUnderline"/>
          <w:sz w:val="26"/>
          <w:szCs w:val="26"/>
        </w:rPr>
        <w:t xml:space="preserve"> through the ecosystem — frequently increases</w:t>
      </w:r>
      <w:r w:rsidRPr="0036035D">
        <w:rPr>
          <w:sz w:val="16"/>
          <w:szCs w:val="26"/>
        </w:rPr>
        <w:t xml:space="preserve">. </w:t>
      </w:r>
      <w:r w:rsidRPr="0036035D">
        <w:rPr>
          <w:rStyle w:val="StyleUnderline"/>
          <w:sz w:val="26"/>
          <w:szCs w:val="26"/>
        </w:rPr>
        <w:t xml:space="preserve">Invasives can </w:t>
      </w:r>
      <w:r w:rsidRPr="0036035D">
        <w:rPr>
          <w:rStyle w:val="Emphasis"/>
          <w:sz w:val="26"/>
          <w:szCs w:val="26"/>
        </w:rPr>
        <w:t>bring other benefits</w:t>
      </w:r>
      <w:r w:rsidRPr="0036035D">
        <w:rPr>
          <w:rStyle w:val="StyleUnderline"/>
          <w:sz w:val="26"/>
          <w:szCs w:val="26"/>
        </w:rPr>
        <w:t xml:space="preserve">, too: Plants such as the Phragmites reed have been shown to </w:t>
      </w:r>
      <w:r w:rsidRPr="0036035D">
        <w:rPr>
          <w:rStyle w:val="Emphasis"/>
          <w:sz w:val="26"/>
          <w:szCs w:val="26"/>
        </w:rPr>
        <w:t>perform better at reducing coastal erosion</w:t>
      </w:r>
      <w:r w:rsidRPr="0036035D">
        <w:rPr>
          <w:rStyle w:val="StyleUnderline"/>
          <w:sz w:val="26"/>
          <w:szCs w:val="26"/>
        </w:rPr>
        <w:t xml:space="preserve"> and </w:t>
      </w:r>
      <w:r w:rsidRPr="0036035D">
        <w:rPr>
          <w:rStyle w:val="Emphasis"/>
          <w:sz w:val="26"/>
          <w:szCs w:val="26"/>
        </w:rPr>
        <w:t>storing carbon</w:t>
      </w:r>
      <w:r w:rsidRPr="0036035D">
        <w:rPr>
          <w:rStyle w:val="StyleUnderline"/>
          <w:sz w:val="26"/>
          <w:szCs w:val="26"/>
        </w:rPr>
        <w:t xml:space="preserve"> than native vegetation in some areas</w:t>
      </w:r>
      <w:r w:rsidRPr="0036035D">
        <w:rPr>
          <w:sz w:val="16"/>
          <w:szCs w:val="26"/>
        </w:rPr>
        <w:t xml:space="preserve">, like the Chesapeake. And if biodiversity is the goal of extinction fearmongers, how do they regard South Florida, where about 140 new reptile species accidentally introduced by the wildlife trade are now breeding successfully? </w:t>
      </w:r>
      <w:r w:rsidRPr="0036035D">
        <w:rPr>
          <w:rStyle w:val="StyleUnderline"/>
          <w:sz w:val="26"/>
          <w:szCs w:val="26"/>
        </w:rPr>
        <w:t>No extinctions of native species have been recorded, and, at least anecdotally, most natives are still thriving</w:t>
      </w:r>
      <w:r w:rsidRPr="0036035D">
        <w:rPr>
          <w:sz w:val="16"/>
          <w:szCs w:val="26"/>
        </w:rPr>
        <w:t xml:space="preserve">. The ones that are endangered, such as gopher tortoises and indigo snakes , are threatened mostly by habitat destruction. </w:t>
      </w:r>
      <w:r w:rsidRPr="0036035D">
        <w:rPr>
          <w:rStyle w:val="StyleUnderline"/>
          <w:sz w:val="26"/>
          <w:szCs w:val="26"/>
        </w:rPr>
        <w:t>Even if all the native reptiles in the Everglades, about 50, went extinct, the region would still be gaining 90 new species — a biodiversity bounty</w:t>
      </w:r>
      <w:r w:rsidRPr="0036035D">
        <w:rPr>
          <w:sz w:val="16"/>
          <w:szCs w:val="26"/>
        </w:rPr>
        <w:t xml:space="preserve">. </w:t>
      </w:r>
      <w:r w:rsidRPr="0036035D">
        <w:rPr>
          <w:rStyle w:val="StyleUnderline"/>
          <w:sz w:val="26"/>
          <w:szCs w:val="26"/>
        </w:rPr>
        <w:t>If they can adapt and flourish there, then evolution is promoting their success</w:t>
      </w:r>
      <w:r w:rsidRPr="0036035D">
        <w:rPr>
          <w:sz w:val="16"/>
          <w:szCs w:val="26"/>
        </w:rPr>
        <w:t xml:space="preserve">. </w:t>
      </w:r>
      <w:r w:rsidRPr="0036035D">
        <w:rPr>
          <w:rStyle w:val="StyleUnderline"/>
          <w:sz w:val="26"/>
          <w:szCs w:val="26"/>
        </w:rPr>
        <w:t>If they outcompete the natives, extinction is doing its job</w:t>
      </w:r>
      <w:r w:rsidRPr="0036035D">
        <w:rPr>
          <w:sz w:val="16"/>
          <w:szCs w:val="26"/>
        </w:rPr>
        <w:t xml:space="preserve">. There is no return to a pre-human Eden; the goals of species conservation have to be aligned with the acceptance that large numbers of animals will go extinct. </w:t>
      </w:r>
      <w:r w:rsidRPr="0036035D">
        <w:rPr>
          <w:rStyle w:val="StyleUnderline"/>
          <w:sz w:val="26"/>
          <w:szCs w:val="26"/>
        </w:rPr>
        <w:t>Thirty to 40 percent of species may be threatened with extinction in the near future, and their loss may be inevitable</w:t>
      </w:r>
      <w:r w:rsidRPr="0036035D">
        <w:rPr>
          <w:sz w:val="16"/>
          <w:szCs w:val="26"/>
        </w:rPr>
        <w:t xml:space="preserve">. </w:t>
      </w:r>
      <w:r w:rsidRPr="0036035D">
        <w:rPr>
          <w:rStyle w:val="StyleUnderline"/>
          <w:sz w:val="26"/>
          <w:szCs w:val="26"/>
        </w:rPr>
        <w:t xml:space="preserve">But both the planet and humanity can probably </w:t>
      </w:r>
      <w:r w:rsidRPr="0036035D">
        <w:rPr>
          <w:rStyle w:val="Emphasis"/>
          <w:sz w:val="26"/>
          <w:szCs w:val="26"/>
        </w:rPr>
        <w:t>survive or even thrive in a world with fewer species</w:t>
      </w:r>
      <w:r w:rsidRPr="0036035D">
        <w:rPr>
          <w:sz w:val="16"/>
          <w:szCs w:val="26"/>
        </w:rPr>
        <w:t xml:space="preserve">. </w:t>
      </w:r>
      <w:r w:rsidRPr="0036035D">
        <w:rPr>
          <w:rStyle w:val="StyleUnderline"/>
          <w:sz w:val="26"/>
          <w:szCs w:val="26"/>
        </w:rPr>
        <w:t xml:space="preserve">We don’t depend on polar bears for our survival, and </w:t>
      </w:r>
      <w:r w:rsidRPr="0036035D">
        <w:rPr>
          <w:rStyle w:val="Emphasis"/>
          <w:sz w:val="26"/>
          <w:szCs w:val="26"/>
        </w:rPr>
        <w:t>even if their eradication has a domino effect</w:t>
      </w:r>
      <w:r w:rsidRPr="0036035D">
        <w:rPr>
          <w:rStyle w:val="StyleUnderline"/>
          <w:sz w:val="26"/>
          <w:szCs w:val="26"/>
        </w:rPr>
        <w:t xml:space="preserve"> that eventually affects us, we will </w:t>
      </w:r>
      <w:r w:rsidRPr="0036035D">
        <w:rPr>
          <w:rStyle w:val="Emphasis"/>
          <w:sz w:val="26"/>
          <w:szCs w:val="26"/>
        </w:rPr>
        <w:t>find a way to adapt</w:t>
      </w:r>
      <w:r w:rsidRPr="0036035D">
        <w:rPr>
          <w:sz w:val="16"/>
          <w:szCs w:val="26"/>
        </w:rPr>
        <w:t xml:space="preserve">. </w:t>
      </w:r>
      <w:r w:rsidRPr="0036035D">
        <w:rPr>
          <w:rStyle w:val="StyleUnderline"/>
          <w:sz w:val="26"/>
          <w:szCs w:val="26"/>
        </w:rPr>
        <w:t xml:space="preserve">The species that we rely on for food and shelter are a </w:t>
      </w:r>
      <w:r w:rsidRPr="0036035D">
        <w:rPr>
          <w:rStyle w:val="Emphasis"/>
          <w:sz w:val="26"/>
          <w:szCs w:val="26"/>
        </w:rPr>
        <w:t>tiny proportion</w:t>
      </w:r>
      <w:r w:rsidRPr="0036035D">
        <w:rPr>
          <w:rStyle w:val="StyleUnderline"/>
          <w:sz w:val="26"/>
          <w:szCs w:val="26"/>
        </w:rPr>
        <w:t xml:space="preserve"> of total </w:t>
      </w:r>
      <w:r w:rsidRPr="0036035D">
        <w:rPr>
          <w:rStyle w:val="Emphasis"/>
          <w:sz w:val="26"/>
          <w:szCs w:val="26"/>
        </w:rPr>
        <w:t>biod</w:t>
      </w:r>
      <w:r w:rsidRPr="0036035D">
        <w:rPr>
          <w:rStyle w:val="StyleUnderline"/>
          <w:sz w:val="26"/>
          <w:szCs w:val="26"/>
        </w:rPr>
        <w:t>iversity, and most humans live in — and rely on — areas of only moderate biodiversity, not the Amazon or the Congo Basin</w:t>
      </w:r>
      <w:r w:rsidRPr="0036035D">
        <w:rPr>
          <w:sz w:val="16"/>
          <w:szCs w:val="26"/>
        </w:rPr>
        <w:t xml:space="preserve">. </w:t>
      </w:r>
      <w:r w:rsidRPr="0036035D">
        <w:rPr>
          <w:rStyle w:val="StyleUnderline"/>
          <w:sz w:val="26"/>
          <w:szCs w:val="26"/>
        </w:rPr>
        <w:t>Developed human societies can exist and function in harmony with diverse natural communities, even if those communities are less diverse than they were before humanity</w:t>
      </w:r>
      <w:r w:rsidRPr="0036035D">
        <w:rPr>
          <w:sz w:val="16"/>
          <w:szCs w:val="26"/>
        </w:rPr>
        <w:t xml:space="preserve">. For instance, </w:t>
      </w:r>
      <w:r w:rsidRPr="0036035D">
        <w:rPr>
          <w:rStyle w:val="StyleUnderline"/>
          <w:sz w:val="26"/>
          <w:szCs w:val="26"/>
        </w:rPr>
        <w:t>there is almost no original forest in the eastern</w:t>
      </w:r>
      <w:r w:rsidRPr="0036035D">
        <w:rPr>
          <w:sz w:val="16"/>
          <w:szCs w:val="26"/>
        </w:rPr>
        <w:t xml:space="preserve"> </w:t>
      </w:r>
      <w:r w:rsidRPr="0036035D">
        <w:rPr>
          <w:rStyle w:val="StyleUnderline"/>
          <w:sz w:val="26"/>
          <w:szCs w:val="26"/>
        </w:rPr>
        <w:t>U</w:t>
      </w:r>
      <w:r w:rsidRPr="0036035D">
        <w:rPr>
          <w:sz w:val="16"/>
          <w:szCs w:val="26"/>
        </w:rPr>
        <w:t xml:space="preserve">nited </w:t>
      </w:r>
      <w:r w:rsidRPr="0036035D">
        <w:rPr>
          <w:rStyle w:val="StyleUnderline"/>
          <w:sz w:val="26"/>
          <w:szCs w:val="26"/>
        </w:rPr>
        <w:t>S</w:t>
      </w:r>
      <w:r w:rsidRPr="0036035D">
        <w:rPr>
          <w:sz w:val="16"/>
          <w:szCs w:val="26"/>
        </w:rPr>
        <w:t xml:space="preserve">tates. </w:t>
      </w:r>
      <w:r w:rsidRPr="0036035D">
        <w:rPr>
          <w:rStyle w:val="StyleUnderline"/>
          <w:sz w:val="26"/>
          <w:szCs w:val="26"/>
        </w:rPr>
        <w:t>Nearly every square inch was clear-cut for timber by the turn of the 20th century</w:t>
      </w:r>
      <w:r w:rsidRPr="0036035D">
        <w:rPr>
          <w:sz w:val="16"/>
          <w:szCs w:val="26"/>
        </w:rPr>
        <w:t xml:space="preserve">. </w:t>
      </w:r>
      <w:r w:rsidRPr="0036035D">
        <w:rPr>
          <w:rStyle w:val="StyleUnderline"/>
          <w:sz w:val="26"/>
          <w:szCs w:val="26"/>
        </w:rPr>
        <w:t>The</w:t>
      </w:r>
      <w:r w:rsidRPr="0036035D">
        <w:rPr>
          <w:sz w:val="16"/>
          <w:szCs w:val="26"/>
        </w:rPr>
        <w:t xml:space="preserve"> verdant </w:t>
      </w:r>
      <w:r w:rsidRPr="0036035D">
        <w:rPr>
          <w:rStyle w:val="StyleUnderline"/>
          <w:sz w:val="26"/>
          <w:szCs w:val="26"/>
        </w:rPr>
        <w:t>wilderness we see now in the Catskills, Shenandoah and the Great Smoky Mountains has all grown back in the past 100 years or so, with very few extinctions or permanent losses of biodiversity</w:t>
      </w:r>
      <w:r w:rsidRPr="0036035D">
        <w:rPr>
          <w:sz w:val="16"/>
          <w:szCs w:val="26"/>
        </w:rPr>
        <w:t xml:space="preserve"> (14 total east of the Mississippi River, counting species recorded in history that are now apparently extinct), </w:t>
      </w:r>
      <w:r w:rsidRPr="0036035D">
        <w:rPr>
          <w:rStyle w:val="StyleUnderline"/>
          <w:sz w:val="26"/>
          <w:szCs w:val="26"/>
        </w:rPr>
        <w:t>even as the population of our country has quadrupled</w:t>
      </w:r>
      <w:r w:rsidRPr="0036035D">
        <w:rPr>
          <w:sz w:val="16"/>
          <w:szCs w:val="26"/>
        </w:rPr>
        <w:t xml:space="preserve">. </w:t>
      </w:r>
      <w:r w:rsidRPr="0036035D">
        <w:rPr>
          <w:rStyle w:val="StyleUnderline"/>
          <w:sz w:val="26"/>
          <w:szCs w:val="26"/>
        </w:rPr>
        <w:t>Japan is one of the most densely populated and densely forested nations in the world</w:t>
      </w:r>
      <w:r w:rsidRPr="0036035D">
        <w:rPr>
          <w:sz w:val="16"/>
          <w:szCs w:val="26"/>
        </w:rPr>
        <w:t xml:space="preserve">. </w:t>
      </w:r>
      <w:r w:rsidRPr="0036035D">
        <w:rPr>
          <w:rStyle w:val="StyleUnderline"/>
          <w:sz w:val="26"/>
          <w:szCs w:val="26"/>
        </w:rPr>
        <w:t>A model like that can serve a large portion of the planet, while letting humanity grow and shape its own future</w:t>
      </w:r>
      <w:r w:rsidRPr="0036035D">
        <w:rPr>
          <w:sz w:val="16"/>
          <w:szCs w:val="26"/>
        </w:rPr>
        <w:t>.</w:t>
      </w:r>
      <w:bookmarkEnd w:id="2"/>
    </w:p>
    <w:p w14:paraId="301A08BF" w14:textId="77777777" w:rsidR="001E465D" w:rsidRPr="0036035D" w:rsidRDefault="001E465D" w:rsidP="001E465D"/>
    <w:p w14:paraId="676E25FD" w14:textId="77777777" w:rsidR="001E465D" w:rsidRPr="0036035D" w:rsidRDefault="001E465D" w:rsidP="001E465D">
      <w:pPr>
        <w:pStyle w:val="Heading4"/>
      </w:pPr>
      <w:r w:rsidRPr="0036035D">
        <w:t>Best science proves no warming impact.</w:t>
      </w:r>
    </w:p>
    <w:p w14:paraId="07B43859" w14:textId="77777777" w:rsidR="001E465D" w:rsidRPr="0036035D" w:rsidRDefault="001E465D" w:rsidP="001E465D">
      <w:pPr>
        <w:rPr>
          <w:b/>
          <w:sz w:val="16"/>
          <w:szCs w:val="26"/>
        </w:rPr>
      </w:pPr>
      <w:r w:rsidRPr="0036035D">
        <w:rPr>
          <w:rStyle w:val="Style13ptBold"/>
          <w:szCs w:val="26"/>
          <w:u w:val="single"/>
        </w:rPr>
        <w:t>Idso et al.18</w:t>
      </w:r>
      <w:r w:rsidRPr="0036035D">
        <w:rPr>
          <w:rStyle w:val="Style13ptBold"/>
          <w:sz w:val="16"/>
          <w:szCs w:val="26"/>
        </w:rPr>
        <w:t xml:space="preserve"> </w:t>
      </w:r>
      <w:r w:rsidRPr="0036035D">
        <w:rPr>
          <w:sz w:val="16"/>
          <w:szCs w:val="26"/>
        </w:rPr>
        <w:t xml:space="preserve">(Craig, Geography@ArizonaState, David Legates, Climatology@Delaware, ProfClimatology@Deleware, Fred Singer, Physics@Princeton, ProfEnviroScience@Virginia, </w:t>
      </w:r>
      <w:r w:rsidRPr="0036035D">
        <w:rPr>
          <w:rStyle w:val="StyleUnderline"/>
          <w:sz w:val="16"/>
          <w:szCs w:val="26"/>
          <w:u w:val="none"/>
        </w:rPr>
        <w:t>Climate Change Reconsidered II: Fossil Fuels</w:t>
      </w:r>
      <w:r w:rsidRPr="0036035D">
        <w:rPr>
          <w:sz w:val="16"/>
          <w:szCs w:val="26"/>
        </w:rPr>
        <w:t>, NIPCC, Ch.2, p. 108-109, Chapter Contributors: Joseph Bast, FormerPresident@HeartlandInstitute, Patrick Frank, PhD Chemistry@Stanford, Kenneth Haapala, MS Econ, President@Science+EnvironmentalPolicyProject, Jay Lehr, PhD Hyrdrology@Arizona, Patrick Moore, Co-Founder@Greenpeace, PhD Ecology@UniversityBrittishColumbia, Willie Soon, PhD AerospaceEngineering@USC, Chapter Reviewers: Charles Anderson, PhD Biology@Stanford, AssocProfBiolofy@PennState, Dennis Avery, DirectorFoodSecurity@Hudson, FormerUSDeptAg, Timothy Ball, PhD Climatology@QueenMary, FormerProfGeography@Winnipeg, David Bowen, PhD Geology@UCBoulder, ProfGeology@MontanaState, David Burton, MA CompSci@UTAustin, Mark Campbell, PhD Chemistry@JohnsHopkins, ProfChemistry@USNavalAcademy,  David Deming, PhD PublicPolicy@Harvard, ProfPublicPolicy@Harvard, Rex Fleming, PhD AtmosphericScience@Michigan, Lee Gerhard, PhD Geology@Kansas, François Gervais, PhD Physics@UniversityNewOreleans, ProfPhysics@FrançoisRabelaisUniversity, Laurence Gould, ProfPhysics@UniversityHatford, PhD Physics@Temple, Kesten Green, PhD Managment@VictoriaManagmentSchool, Hermann Harde, PhD Engineering@UniversityOfKaiserslautern, Howard Hayden, PhD Physics@DenverUniversity, Ole Humlum, PhD GlacialGeomorphology@UniversityCopenhagen, ProfGeography@Oslo, Richard Keen, PhD Climatology@Colorado, ProfAtmosphericScience@Colorado, William Kininmonth, MSc@Colorado, FormerHead@AustralianBureauOfMeteorologyNationalClimateCenter, Anthony Lupo, PhD AtmosphericScience@Purdue, ProfAtmosphericScience@Missouri, Robert Murphy, PhD Chemistry@MIT, ProfPharmacology@Colorado, David Nebert, MD@UniversityOregon, ProfEnvironmentalHealth@Cincinati, Norman Page, PhD Geology@Illinois, Frederick Palmer, JD@Arizona, Gath Paltridge, PhD AtmosphericPhysics@UniversityMelbourne, ChiefResearchScientist@CSIRODivisionAtmosphericResearch, Jim Petch, PhD Geography@KingsCollegeLondon,  Jan-Erik Solheim, MA PoliSci@Oslo, FormerExecDirectorUNEnvironmentProgram, Peter Stilbs, PhD Chemistry@RoyalInstituteTechnology, Roger Tattersol, BA History+PhilosophyOfScience@Leeds, Frank Tipler, PhD Physics@Maryland, ProfPhysics@Tulane, Ftitz Vahrenholt, PhD Chemistry@Munster, Art Viterito, PhD Climatology@Denver, ProfGeography@Maryland, Lance Wallace, PhD Physics@CUNY)</w:t>
      </w:r>
    </w:p>
    <w:p w14:paraId="27E27537" w14:textId="77777777" w:rsidR="001E465D" w:rsidRPr="0036035D" w:rsidRDefault="001E465D" w:rsidP="001E465D">
      <w:pPr>
        <w:rPr>
          <w:sz w:val="16"/>
          <w:szCs w:val="26"/>
        </w:rPr>
      </w:pPr>
      <w:r w:rsidRPr="0036035D">
        <w:rPr>
          <w:sz w:val="16"/>
          <w:szCs w:val="26"/>
        </w:rPr>
        <w:t xml:space="preserve">Methodology </w:t>
      </w:r>
      <w:r w:rsidRPr="0036035D">
        <w:rPr>
          <w:rStyle w:val="StyleUnderline"/>
          <w:sz w:val="26"/>
          <w:szCs w:val="26"/>
        </w:rPr>
        <w:t>The Scientific Method is a series of requirements imposed on scientists to ensure the integrity of their work</w:t>
      </w:r>
      <w:r w:rsidRPr="0036035D">
        <w:rPr>
          <w:sz w:val="16"/>
          <w:szCs w:val="26"/>
        </w:rPr>
        <w:t xml:space="preserve">. </w:t>
      </w:r>
      <w:r w:rsidRPr="0036035D">
        <w:rPr>
          <w:rStyle w:val="Emphasis"/>
          <w:sz w:val="26"/>
          <w:szCs w:val="26"/>
        </w:rPr>
        <w:t>The IPCC has not followed established rules</w:t>
      </w:r>
      <w:r w:rsidRPr="0036035D">
        <w:rPr>
          <w:rStyle w:val="StyleUnderline"/>
          <w:sz w:val="26"/>
          <w:szCs w:val="26"/>
        </w:rPr>
        <w:t xml:space="preserve"> that guide scientific research</w:t>
      </w:r>
      <w:r w:rsidRPr="0036035D">
        <w:rPr>
          <w:sz w:val="16"/>
          <w:szCs w:val="26"/>
        </w:rPr>
        <w:t xml:space="preserve">. </w:t>
      </w:r>
      <w:r w:rsidRPr="0036035D">
        <w:rPr>
          <w:rStyle w:val="StyleUnderline"/>
          <w:sz w:val="26"/>
          <w:szCs w:val="26"/>
        </w:rPr>
        <w:t>Appealing to consensus</w:t>
      </w:r>
      <w:r w:rsidRPr="0036035D">
        <w:rPr>
          <w:sz w:val="16"/>
          <w:szCs w:val="26"/>
        </w:rPr>
        <w:t xml:space="preserve"> may have a place in science, but not </w:t>
      </w:r>
      <w:r w:rsidRPr="0036035D">
        <w:rPr>
          <w:rStyle w:val="StyleUnderline"/>
          <w:sz w:val="26"/>
          <w:szCs w:val="26"/>
        </w:rPr>
        <w:t>as a means of shutting down debate</w:t>
      </w:r>
      <w:r w:rsidRPr="0036035D">
        <w:rPr>
          <w:sz w:val="16"/>
          <w:szCs w:val="26"/>
        </w:rPr>
        <w:t xml:space="preserve">. </w:t>
      </w:r>
      <w:r w:rsidRPr="0036035D">
        <w:rPr>
          <w:rStyle w:val="StyleUnderline"/>
          <w:sz w:val="26"/>
          <w:szCs w:val="26"/>
        </w:rPr>
        <w:t>Uncertainty in science is unavoidable</w:t>
      </w:r>
      <w:r w:rsidRPr="0036035D">
        <w:rPr>
          <w:sz w:val="16"/>
          <w:szCs w:val="26"/>
        </w:rPr>
        <w:t xml:space="preserve"> but must be acknowledged. M</w:t>
      </w:r>
      <w:r w:rsidRPr="0036035D">
        <w:rPr>
          <w:rStyle w:val="StyleUnderline"/>
          <w:sz w:val="26"/>
          <w:szCs w:val="26"/>
        </w:rPr>
        <w:t xml:space="preserve">any declaratory and predictive statements about the global climate are </w:t>
      </w:r>
      <w:r w:rsidRPr="0036035D">
        <w:rPr>
          <w:rStyle w:val="Emphasis"/>
          <w:sz w:val="26"/>
          <w:szCs w:val="26"/>
        </w:rPr>
        <w:t>not warranted by science</w:t>
      </w:r>
      <w:r w:rsidRPr="0036035D">
        <w:rPr>
          <w:rStyle w:val="StyleUnderline"/>
          <w:sz w:val="26"/>
          <w:szCs w:val="26"/>
        </w:rPr>
        <w:t xml:space="preserve">. </w:t>
      </w:r>
      <w:r w:rsidRPr="0036035D">
        <w:rPr>
          <w:sz w:val="16"/>
          <w:szCs w:val="26"/>
        </w:rPr>
        <w:t xml:space="preserve">Observations </w:t>
      </w:r>
      <w:r w:rsidRPr="0036035D">
        <w:rPr>
          <w:rStyle w:val="StyleUnderline"/>
          <w:sz w:val="26"/>
          <w:szCs w:val="26"/>
        </w:rPr>
        <w:t>Surface air temperature is governed by energy flow from the Sun to Earth and from Earth back into space</w:t>
      </w:r>
      <w:r w:rsidRPr="0036035D">
        <w:rPr>
          <w:sz w:val="16"/>
          <w:szCs w:val="26"/>
        </w:rPr>
        <w:t xml:space="preserve">. </w:t>
      </w:r>
      <w:r w:rsidRPr="0036035D">
        <w:rPr>
          <w:rStyle w:val="StyleUnderline"/>
          <w:sz w:val="26"/>
          <w:szCs w:val="26"/>
        </w:rPr>
        <w:t>Whatever diminishes or intensifies this energy flow can change air temperature</w:t>
      </w:r>
      <w:r w:rsidRPr="0036035D">
        <w:rPr>
          <w:sz w:val="16"/>
          <w:szCs w:val="26"/>
        </w:rPr>
        <w:t xml:space="preserve">. </w:t>
      </w:r>
      <w:r w:rsidRPr="0036035D">
        <w:rPr>
          <w:rStyle w:val="StyleUnderline"/>
          <w:sz w:val="26"/>
          <w:szCs w:val="26"/>
        </w:rPr>
        <w:t>Levels of carbon dioxide</w:t>
      </w:r>
      <w:r w:rsidRPr="0036035D">
        <w:rPr>
          <w:sz w:val="16"/>
          <w:szCs w:val="26"/>
        </w:rPr>
        <w:t xml:space="preserve"> and methane </w:t>
      </w:r>
      <w:r w:rsidRPr="0036035D">
        <w:rPr>
          <w:rStyle w:val="StyleUnderline"/>
          <w:sz w:val="26"/>
          <w:szCs w:val="26"/>
        </w:rPr>
        <w:t>in the atmosphere are governed by processes of the carbon cycle</w:t>
      </w:r>
      <w:r w:rsidRPr="0036035D">
        <w:rPr>
          <w:sz w:val="16"/>
          <w:szCs w:val="26"/>
        </w:rPr>
        <w:t xml:space="preserve">. </w:t>
      </w:r>
      <w:r w:rsidRPr="0036035D">
        <w:rPr>
          <w:rStyle w:val="StyleUnderline"/>
          <w:sz w:val="26"/>
          <w:szCs w:val="26"/>
        </w:rPr>
        <w:t>Exchange rates and other climatological processes are poorly understood</w:t>
      </w:r>
      <w:r w:rsidRPr="0036035D">
        <w:rPr>
          <w:sz w:val="16"/>
          <w:szCs w:val="26"/>
        </w:rPr>
        <w:t xml:space="preserve">. </w:t>
      </w:r>
      <w:r w:rsidRPr="0036035D">
        <w:rPr>
          <w:rStyle w:val="StyleUnderline"/>
          <w:sz w:val="26"/>
          <w:szCs w:val="26"/>
        </w:rPr>
        <w:t xml:space="preserve">The geological record shows temperatures and CO2 levels in the atmosphere </w:t>
      </w:r>
      <w:r w:rsidRPr="0036035D">
        <w:rPr>
          <w:rStyle w:val="Emphasis"/>
          <w:sz w:val="26"/>
          <w:szCs w:val="26"/>
        </w:rPr>
        <w:t>have not been stable</w:t>
      </w:r>
      <w:r w:rsidRPr="0036035D">
        <w:rPr>
          <w:sz w:val="16"/>
          <w:szCs w:val="26"/>
        </w:rPr>
        <w:t xml:space="preserve">, </w:t>
      </w:r>
      <w:r w:rsidRPr="0036035D">
        <w:rPr>
          <w:rStyle w:val="StyleUnderline"/>
          <w:sz w:val="26"/>
          <w:szCs w:val="26"/>
        </w:rPr>
        <w:t>making untenable the IPCC’s assumption that they would be stable in the future in the absence of human emissions</w:t>
      </w:r>
      <w:r w:rsidRPr="0036035D">
        <w:rPr>
          <w:sz w:val="16"/>
          <w:szCs w:val="26"/>
        </w:rPr>
        <w:t>. Water vapor is the dominant greenhouse gas owing to its abundance in the atmosphere and the wide range of spectra in which it absorbs radiation. Carbon dioxide (</w:t>
      </w:r>
      <w:r w:rsidRPr="0036035D">
        <w:rPr>
          <w:rStyle w:val="StyleUnderline"/>
          <w:sz w:val="26"/>
          <w:szCs w:val="26"/>
        </w:rPr>
        <w:t>CO2</w:t>
      </w:r>
      <w:r w:rsidRPr="0036035D">
        <w:rPr>
          <w:sz w:val="16"/>
          <w:szCs w:val="26"/>
        </w:rPr>
        <w:t xml:space="preserve">) </w:t>
      </w:r>
      <w:r w:rsidRPr="0036035D">
        <w:rPr>
          <w:rStyle w:val="StyleUnderline"/>
          <w:sz w:val="26"/>
          <w:szCs w:val="26"/>
        </w:rPr>
        <w:t>absorbs energy only in a very narrow range of the longwave infrared spectrum.</w:t>
      </w:r>
      <w:r w:rsidRPr="0036035D">
        <w:rPr>
          <w:sz w:val="16"/>
          <w:szCs w:val="26"/>
        </w:rPr>
        <w:t xml:space="preserve"> Controversies </w:t>
      </w:r>
      <w:r w:rsidRPr="0036035D">
        <w:rPr>
          <w:rStyle w:val="StyleUnderline"/>
          <w:sz w:val="26"/>
          <w:szCs w:val="26"/>
        </w:rPr>
        <w:t xml:space="preserve">Reconstructions of average global </w:t>
      </w:r>
      <w:r w:rsidRPr="0036035D">
        <w:rPr>
          <w:sz w:val="16"/>
          <w:szCs w:val="26"/>
        </w:rPr>
        <w:t>surface</w:t>
      </w:r>
      <w:r w:rsidRPr="0036035D">
        <w:rPr>
          <w:rStyle w:val="StyleUnderline"/>
          <w:sz w:val="26"/>
          <w:szCs w:val="26"/>
        </w:rPr>
        <w:t xml:space="preserve"> temperature differ depending on the methodology used</w:t>
      </w:r>
      <w:r w:rsidRPr="0036035D">
        <w:rPr>
          <w:sz w:val="16"/>
          <w:szCs w:val="26"/>
        </w:rPr>
        <w:t xml:space="preserve">. </w:t>
      </w:r>
      <w:r w:rsidRPr="0036035D">
        <w:rPr>
          <w:rStyle w:val="StyleUnderline"/>
          <w:sz w:val="26"/>
          <w:szCs w:val="26"/>
        </w:rPr>
        <w:t xml:space="preserve">The warming of the twentieth and early twenty-first centuries has </w:t>
      </w:r>
      <w:r w:rsidRPr="0036035D">
        <w:rPr>
          <w:rStyle w:val="Emphasis"/>
          <w:sz w:val="26"/>
          <w:szCs w:val="26"/>
        </w:rPr>
        <w:t>not been shown to be beyond the bounds of natural variability.</w:t>
      </w:r>
      <w:r w:rsidRPr="0036035D">
        <w:rPr>
          <w:sz w:val="16"/>
          <w:szCs w:val="26"/>
        </w:rPr>
        <w:t xml:space="preserve"> </w:t>
      </w:r>
      <w:r w:rsidRPr="0036035D">
        <w:rPr>
          <w:rStyle w:val="StyleUnderline"/>
          <w:sz w:val="26"/>
          <w:szCs w:val="26"/>
        </w:rPr>
        <w:t>General circulation models</w:t>
      </w:r>
      <w:r w:rsidRPr="0036035D">
        <w:rPr>
          <w:sz w:val="16"/>
          <w:szCs w:val="26"/>
        </w:rPr>
        <w:t xml:space="preserve"> (GCMs) </w:t>
      </w:r>
      <w:r w:rsidRPr="0036035D">
        <w:rPr>
          <w:rStyle w:val="StyleUnderline"/>
          <w:sz w:val="26"/>
          <w:szCs w:val="26"/>
        </w:rPr>
        <w:t>are unable to accurately depict complex climate processes</w:t>
      </w:r>
      <w:r w:rsidRPr="0036035D">
        <w:rPr>
          <w:sz w:val="16"/>
          <w:szCs w:val="26"/>
        </w:rPr>
        <w:t xml:space="preserve">. </w:t>
      </w:r>
      <w:r w:rsidRPr="0036035D">
        <w:rPr>
          <w:rStyle w:val="StyleUnderline"/>
          <w:sz w:val="26"/>
          <w:szCs w:val="26"/>
        </w:rPr>
        <w:t>They do not accurately</w:t>
      </w:r>
      <w:r w:rsidRPr="0036035D">
        <w:rPr>
          <w:sz w:val="16"/>
          <w:szCs w:val="26"/>
        </w:rPr>
        <w:t xml:space="preserve"> hindcast or </w:t>
      </w:r>
      <w:r w:rsidRPr="0036035D">
        <w:rPr>
          <w:rStyle w:val="StyleUnderline"/>
          <w:sz w:val="26"/>
          <w:szCs w:val="26"/>
        </w:rPr>
        <w:t>forecast the climate effects of human-related</w:t>
      </w:r>
      <w:r w:rsidRPr="0036035D">
        <w:rPr>
          <w:sz w:val="16"/>
          <w:szCs w:val="26"/>
        </w:rPr>
        <w:t xml:space="preserve"> greenhouse gas </w:t>
      </w:r>
      <w:r w:rsidRPr="0036035D">
        <w:rPr>
          <w:rStyle w:val="StyleUnderline"/>
          <w:sz w:val="26"/>
          <w:szCs w:val="26"/>
        </w:rPr>
        <w:t>emissions</w:t>
      </w:r>
      <w:r w:rsidRPr="0036035D">
        <w:rPr>
          <w:sz w:val="16"/>
          <w:szCs w:val="26"/>
        </w:rPr>
        <w:t xml:space="preserve">. </w:t>
      </w:r>
      <w:r w:rsidRPr="0036035D">
        <w:rPr>
          <w:rStyle w:val="StyleUnderline"/>
          <w:sz w:val="26"/>
          <w:szCs w:val="26"/>
        </w:rPr>
        <w:t>Estimates of equilibrium climate sensitivity</w:t>
      </w:r>
      <w:r w:rsidRPr="0036035D">
        <w:rPr>
          <w:sz w:val="16"/>
          <w:szCs w:val="26"/>
        </w:rPr>
        <w:t xml:space="preserve"> (the amount of warming that would occur following a doubling of atmospheric CO2 level) </w:t>
      </w:r>
      <w:r w:rsidRPr="0036035D">
        <w:rPr>
          <w:rStyle w:val="StyleUnderline"/>
          <w:sz w:val="26"/>
          <w:szCs w:val="26"/>
        </w:rPr>
        <w:t>range widely</w:t>
      </w:r>
      <w:r w:rsidRPr="0036035D">
        <w:rPr>
          <w:sz w:val="16"/>
          <w:szCs w:val="26"/>
        </w:rPr>
        <w:t xml:space="preserve">. </w:t>
      </w:r>
      <w:r w:rsidRPr="0036035D">
        <w:rPr>
          <w:rStyle w:val="StyleUnderline"/>
          <w:sz w:val="26"/>
          <w:szCs w:val="26"/>
        </w:rPr>
        <w:t xml:space="preserve">The IPCC’s estimate is higher than many recent estimates. </w:t>
      </w:r>
      <w:r w:rsidRPr="0036035D">
        <w:rPr>
          <w:rStyle w:val="Emphasis"/>
          <w:sz w:val="26"/>
          <w:szCs w:val="26"/>
        </w:rPr>
        <w:t>Solar irradiance, magnetic fields, UV fluxes, and cosmic rays</w:t>
      </w:r>
      <w:r w:rsidRPr="0036035D">
        <w:rPr>
          <w:rStyle w:val="StyleUnderline"/>
          <w:sz w:val="26"/>
          <w:szCs w:val="26"/>
        </w:rPr>
        <w:t xml:space="preserve"> </w:t>
      </w:r>
      <w:r w:rsidRPr="0036035D">
        <w:rPr>
          <w:sz w:val="16"/>
          <w:szCs w:val="26"/>
        </w:rPr>
        <w:t>are poorly understood and</w:t>
      </w:r>
      <w:r w:rsidRPr="0036035D">
        <w:rPr>
          <w:rStyle w:val="StyleUnderline"/>
          <w:sz w:val="26"/>
          <w:szCs w:val="26"/>
        </w:rPr>
        <w:t xml:space="preserve"> may have greater influence on climate than general circulation models currently assume</w:t>
      </w:r>
      <w:r w:rsidRPr="0036035D">
        <w:rPr>
          <w:sz w:val="16"/>
          <w:szCs w:val="26"/>
        </w:rPr>
        <w:t xml:space="preserve">. Climate Impacts </w:t>
      </w:r>
      <w:r w:rsidRPr="0036035D">
        <w:rPr>
          <w:rStyle w:val="StyleUnderline"/>
          <w:sz w:val="26"/>
          <w:szCs w:val="26"/>
        </w:rPr>
        <w:t xml:space="preserve">There is </w:t>
      </w:r>
      <w:r w:rsidRPr="0036035D">
        <w:rPr>
          <w:rStyle w:val="Emphasis"/>
          <w:sz w:val="26"/>
          <w:szCs w:val="26"/>
        </w:rPr>
        <w:t>little evidence</w:t>
      </w:r>
      <w:r w:rsidRPr="0036035D">
        <w:rPr>
          <w:rStyle w:val="StyleUnderline"/>
          <w:sz w:val="26"/>
          <w:szCs w:val="26"/>
        </w:rPr>
        <w:t xml:space="preserve"> that </w:t>
      </w:r>
      <w:r w:rsidRPr="0036035D">
        <w:rPr>
          <w:sz w:val="16"/>
          <w:szCs w:val="26"/>
        </w:rPr>
        <w:t>the</w:t>
      </w:r>
      <w:r w:rsidRPr="0036035D">
        <w:rPr>
          <w:rStyle w:val="StyleUnderline"/>
          <w:sz w:val="26"/>
          <w:szCs w:val="26"/>
        </w:rPr>
        <w:t xml:space="preserve"> warming </w:t>
      </w:r>
      <w:r w:rsidRPr="0036035D">
        <w:rPr>
          <w:sz w:val="16"/>
          <w:szCs w:val="26"/>
        </w:rPr>
        <w:t>of the twentieth and early twenty-first centuries</w:t>
      </w:r>
      <w:r w:rsidRPr="0036035D">
        <w:rPr>
          <w:rStyle w:val="StyleUnderline"/>
          <w:sz w:val="26"/>
          <w:szCs w:val="26"/>
        </w:rPr>
        <w:t xml:space="preserve"> has caused a general increase in severe weather events</w:t>
      </w:r>
      <w:r w:rsidRPr="0036035D">
        <w:rPr>
          <w:sz w:val="16"/>
          <w:szCs w:val="26"/>
        </w:rPr>
        <w:t xml:space="preserve">. </w:t>
      </w:r>
      <w:r w:rsidRPr="0036035D">
        <w:rPr>
          <w:rStyle w:val="StyleUnderline"/>
          <w:sz w:val="26"/>
          <w:szCs w:val="26"/>
        </w:rPr>
        <w:t xml:space="preserve">Meteorological science suggests a warmer world will see </w:t>
      </w:r>
      <w:r w:rsidRPr="0036035D">
        <w:rPr>
          <w:rStyle w:val="Emphasis"/>
          <w:sz w:val="26"/>
          <w:szCs w:val="26"/>
        </w:rPr>
        <w:t>milder weather patterns</w:t>
      </w:r>
      <w:r w:rsidRPr="0036035D">
        <w:rPr>
          <w:rStyle w:val="StyleUnderline"/>
          <w:sz w:val="26"/>
          <w:szCs w:val="26"/>
        </w:rPr>
        <w:t>.</w:t>
      </w:r>
      <w:r w:rsidRPr="0036035D">
        <w:rPr>
          <w:sz w:val="16"/>
          <w:szCs w:val="26"/>
        </w:rPr>
        <w:t xml:space="preserve"> </w:t>
      </w:r>
      <w:r w:rsidRPr="0036035D">
        <w:rPr>
          <w:rStyle w:val="StyleUnderline"/>
          <w:sz w:val="26"/>
          <w:szCs w:val="26"/>
        </w:rPr>
        <w:t>Arctic ice is losing mass, but melting commenced before there was a human impact on climate and is not unprecedented.</w:t>
      </w:r>
      <w:r w:rsidRPr="0036035D">
        <w:rPr>
          <w:sz w:val="16"/>
          <w:szCs w:val="26"/>
        </w:rPr>
        <w:t xml:space="preserve"> Antarctica is either gaining ice mass or is unchanged. </w:t>
      </w:r>
      <w:r w:rsidRPr="0036035D">
        <w:rPr>
          <w:rStyle w:val="StyleUnderline"/>
          <w:sz w:val="26"/>
          <w:szCs w:val="26"/>
        </w:rPr>
        <w:t xml:space="preserve">Best available data show </w:t>
      </w:r>
      <w:r w:rsidRPr="0036035D">
        <w:rPr>
          <w:rStyle w:val="Emphasis"/>
          <w:sz w:val="26"/>
          <w:szCs w:val="26"/>
        </w:rPr>
        <w:t>sea-level rise is not accelerating</w:t>
      </w:r>
      <w:r w:rsidRPr="0036035D">
        <w:rPr>
          <w:sz w:val="16"/>
          <w:szCs w:val="26"/>
        </w:rPr>
        <w:t xml:space="preserve">. Local and regional </w:t>
      </w:r>
      <w:r w:rsidRPr="0036035D">
        <w:rPr>
          <w:rStyle w:val="StyleUnderline"/>
          <w:sz w:val="26"/>
          <w:szCs w:val="26"/>
        </w:rPr>
        <w:t>sea levels continue to exhibit typical natural variability</w:t>
      </w:r>
      <w:r w:rsidRPr="0036035D">
        <w:rPr>
          <w:sz w:val="16"/>
          <w:szCs w:val="26"/>
        </w:rPr>
        <w:t xml:space="preserve">. </w:t>
      </w:r>
      <w:r w:rsidRPr="0036035D">
        <w:rPr>
          <w:rStyle w:val="StyleUnderline"/>
          <w:sz w:val="26"/>
          <w:szCs w:val="26"/>
        </w:rPr>
        <w:t>The link between warming and drought is weak</w:t>
      </w:r>
      <w:r w:rsidRPr="0036035D">
        <w:rPr>
          <w:sz w:val="16"/>
          <w:szCs w:val="26"/>
        </w:rPr>
        <w:t xml:space="preserve">, and by some measures </w:t>
      </w:r>
      <w:r w:rsidRPr="0036035D">
        <w:rPr>
          <w:rStyle w:val="StyleUnderline"/>
          <w:sz w:val="26"/>
          <w:szCs w:val="26"/>
        </w:rPr>
        <w:t>drought decreased over the twentieth century</w:t>
      </w:r>
      <w:r w:rsidRPr="0036035D">
        <w:rPr>
          <w:sz w:val="16"/>
          <w:szCs w:val="26"/>
        </w:rPr>
        <w:t xml:space="preserve">. </w:t>
      </w:r>
      <w:r w:rsidRPr="0036035D">
        <w:rPr>
          <w:rStyle w:val="StyleUnderline"/>
          <w:sz w:val="26"/>
          <w:szCs w:val="26"/>
        </w:rPr>
        <w:t>Changes in the hydrosphere</w:t>
      </w:r>
      <w:r w:rsidRPr="0036035D">
        <w:rPr>
          <w:sz w:val="16"/>
          <w:szCs w:val="26"/>
        </w:rPr>
        <w:t xml:space="preserve"> of this type </w:t>
      </w:r>
      <w:r w:rsidRPr="0036035D">
        <w:rPr>
          <w:rStyle w:val="StyleUnderline"/>
          <w:sz w:val="26"/>
          <w:szCs w:val="26"/>
        </w:rPr>
        <w:t>are regionally highly variable and show a closer correlation with multidecadal climate rhythmicity than they do with global temperature</w:t>
      </w:r>
      <w:r w:rsidRPr="0036035D">
        <w:rPr>
          <w:sz w:val="16"/>
          <w:szCs w:val="26"/>
        </w:rPr>
        <w:t xml:space="preserve">. </w:t>
      </w:r>
      <w:r w:rsidRPr="0036035D">
        <w:rPr>
          <w:rStyle w:val="StyleUnderline"/>
          <w:sz w:val="26"/>
          <w:szCs w:val="26"/>
        </w:rPr>
        <w:t>Plants have responded positively to rising temperatures and carbon dioxide levels</w:t>
      </w:r>
      <w:r w:rsidRPr="0036035D">
        <w:rPr>
          <w:sz w:val="16"/>
          <w:szCs w:val="26"/>
        </w:rPr>
        <w:t xml:space="preserve"> in the atmosphere, </w:t>
      </w:r>
      <w:r w:rsidRPr="0036035D">
        <w:rPr>
          <w:rStyle w:val="StyleUnderline"/>
          <w:sz w:val="26"/>
          <w:szCs w:val="26"/>
        </w:rPr>
        <w:t>a trend that is likely to continue beyond the twenty-first century</w:t>
      </w:r>
      <w:r w:rsidRPr="0036035D">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36035D">
        <w:rPr>
          <w:rStyle w:val="StyleUnderline"/>
          <w:sz w:val="26"/>
          <w:szCs w:val="26"/>
        </w:rPr>
        <w:t>Many scientists trust the</w:t>
      </w:r>
      <w:r w:rsidRPr="0036035D">
        <w:rPr>
          <w:sz w:val="16"/>
          <w:szCs w:val="26"/>
        </w:rPr>
        <w:t xml:space="preserve"> Intergovernmental Panel on Climate Change (</w:t>
      </w:r>
      <w:r w:rsidRPr="0036035D">
        <w:rPr>
          <w:rStyle w:val="StyleUnderline"/>
          <w:sz w:val="26"/>
          <w:szCs w:val="26"/>
        </w:rPr>
        <w:t>IPCC) to objectively report the latest scientific findings on climate change, but it has failed to produce balanced reports and has allowed its findings to be misrepresented to the public</w:t>
      </w:r>
      <w:r w:rsidRPr="0036035D">
        <w:rPr>
          <w:sz w:val="16"/>
          <w:szCs w:val="26"/>
        </w:rPr>
        <w:t xml:space="preserve">. Climate scientists, like all humans, can have tunnel vision. Bias, even or especially if unconscious, can be especially pernicious when data are equivocal and allow multiple interpretations, as in climatology. </w:t>
      </w:r>
      <w:r w:rsidRPr="0036035D">
        <w:rPr>
          <w:rStyle w:val="StyleUnderline"/>
          <w:sz w:val="26"/>
          <w:szCs w:val="26"/>
        </w:rPr>
        <w:t xml:space="preserve">Appeals to Consensus Surveys and abstract-counting exercises that are said to show a “scientific consensus” on the causes and consequences of climate change </w:t>
      </w:r>
      <w:r w:rsidRPr="0036035D">
        <w:rPr>
          <w:rStyle w:val="Emphasis"/>
          <w:sz w:val="26"/>
          <w:szCs w:val="26"/>
        </w:rPr>
        <w:t>invariably ask the wrong questions or the wrong people</w:t>
      </w:r>
      <w:r w:rsidRPr="0036035D">
        <w:rPr>
          <w:sz w:val="16"/>
          <w:szCs w:val="26"/>
        </w:rPr>
        <w:t xml:space="preserve">. </w:t>
      </w:r>
      <w:r w:rsidRPr="0036035D">
        <w:rPr>
          <w:rStyle w:val="StyleUnderline"/>
          <w:sz w:val="26"/>
          <w:szCs w:val="26"/>
        </w:rPr>
        <w:t>No survey data exist that support claims of consensus on important scientific questions</w:t>
      </w:r>
      <w:r w:rsidRPr="0036035D">
        <w:rPr>
          <w:sz w:val="16"/>
          <w:szCs w:val="26"/>
        </w:rPr>
        <w:t xml:space="preserve">. Some </w:t>
      </w:r>
      <w:r w:rsidRPr="0036035D">
        <w:rPr>
          <w:rStyle w:val="StyleUnderline"/>
          <w:sz w:val="26"/>
          <w:szCs w:val="26"/>
        </w:rPr>
        <w:t>survey data,</w:t>
      </w:r>
      <w:r w:rsidRPr="0036035D">
        <w:rPr>
          <w:sz w:val="16"/>
          <w:szCs w:val="26"/>
        </w:rPr>
        <w:t xml:space="preserve"> petitions, </w:t>
      </w:r>
      <w:r w:rsidRPr="0036035D">
        <w:rPr>
          <w:rStyle w:val="StyleUnderline"/>
          <w:sz w:val="26"/>
          <w:szCs w:val="26"/>
        </w:rPr>
        <w:t>and peer-reviewed research show deep disagreement among scientists on issues that must be resolved before the man-made global warming hypothesis can be accepted</w:t>
      </w:r>
      <w:r w:rsidRPr="0036035D">
        <w:rPr>
          <w:sz w:val="16"/>
          <w:szCs w:val="26"/>
        </w:rPr>
        <w:t xml:space="preserve">. Some </w:t>
      </w:r>
      <w:r w:rsidRPr="0036035D">
        <w:rPr>
          <w:rStyle w:val="Emphasis"/>
          <w:sz w:val="26"/>
          <w:szCs w:val="26"/>
        </w:rPr>
        <w:t>31,000 scientists</w:t>
      </w:r>
      <w:r w:rsidRPr="0036035D">
        <w:rPr>
          <w:rStyle w:val="StyleUnderline"/>
          <w:sz w:val="26"/>
          <w:szCs w:val="26"/>
        </w:rPr>
        <w:t xml:space="preserve"> have signed a petition saying “there is no convincing scientific evidence that human release of carbon dioxide</w:t>
      </w:r>
      <w:r w:rsidRPr="0036035D">
        <w:rPr>
          <w:sz w:val="16"/>
          <w:szCs w:val="26"/>
        </w:rPr>
        <w:t xml:space="preserve">, methane, or other greenhouse gases </w:t>
      </w:r>
      <w:r w:rsidRPr="0036035D">
        <w:rPr>
          <w:rStyle w:val="StyleUnderline"/>
          <w:sz w:val="26"/>
          <w:szCs w:val="26"/>
        </w:rPr>
        <w:t>is causing or will, in the foreseeable future, cause catastrophic heating of the Earth’s atmosphere and disruption of the Earth’s climate.</w:t>
      </w:r>
      <w:r w:rsidRPr="0036035D">
        <w:rPr>
          <w:sz w:val="16"/>
          <w:szCs w:val="26"/>
        </w:rPr>
        <w:t xml:space="preserve">” Prominent climate scientists have said repeatedly that there is no consensus on the most important issues in climate science. </w:t>
      </w:r>
    </w:p>
    <w:p w14:paraId="35B79260" w14:textId="77777777" w:rsidR="001E465D" w:rsidRPr="0036035D" w:rsidRDefault="001E465D" w:rsidP="001E465D">
      <w:pPr>
        <w:rPr>
          <w:sz w:val="16"/>
          <w:szCs w:val="26"/>
        </w:rPr>
      </w:pPr>
    </w:p>
    <w:p w14:paraId="3DE46D3F" w14:textId="77777777" w:rsidR="001E465D" w:rsidRPr="0036035D" w:rsidRDefault="001E465D" w:rsidP="001E465D">
      <w:pPr>
        <w:pStyle w:val="Heading4"/>
      </w:pPr>
      <w:r w:rsidRPr="0036035D">
        <w:t>No impact – adaptation solves.</w:t>
      </w:r>
    </w:p>
    <w:p w14:paraId="7F3FDE07" w14:textId="77777777" w:rsidR="001E465D" w:rsidRPr="0036035D" w:rsidRDefault="001E465D" w:rsidP="001E465D">
      <w:pPr>
        <w:rPr>
          <w:bCs/>
          <w:sz w:val="16"/>
          <w:szCs w:val="26"/>
        </w:rPr>
      </w:pPr>
      <w:r w:rsidRPr="0036035D">
        <w:rPr>
          <w:rStyle w:val="Style13ptBold"/>
          <w:szCs w:val="26"/>
          <w:u w:val="single"/>
        </w:rPr>
        <w:t>Shani 15</w:t>
      </w:r>
      <w:r w:rsidRPr="0036035D">
        <w:rPr>
          <w:sz w:val="16"/>
          <w:szCs w:val="26"/>
        </w:rPr>
        <w:t xml:space="preserve"> (Amir Shani – PhD @ the University of Central Florida, researches ecotourism and ethics at the University of the Negev, Eilat Campus. Boaz Arad – spokesman in the Public Policy Center at the Jerusalem Institute for Market Studies, “There is always time for rational skepticism: Reply to Hall et al,” April 2015, ScienceDirect)</w:t>
      </w:r>
    </w:p>
    <w:p w14:paraId="5035B212" w14:textId="77777777" w:rsidR="001E465D" w:rsidRPr="0036035D" w:rsidRDefault="001E465D" w:rsidP="001E465D">
      <w:pPr>
        <w:rPr>
          <w:sz w:val="16"/>
          <w:szCs w:val="26"/>
        </w:rPr>
      </w:pPr>
      <w:r w:rsidRPr="0036035D">
        <w:rPr>
          <w:sz w:val="16"/>
          <w:szCs w:val="26"/>
        </w:rPr>
        <w:t xml:space="preserve">The uncertainty that encompasses current climate change assessments is strengthened in light of the studies indicating that </w:t>
      </w:r>
      <w:r w:rsidRPr="0036035D">
        <w:rPr>
          <w:bCs/>
          <w:szCs w:val="26"/>
          <w:u w:val="single"/>
        </w:rPr>
        <w:t xml:space="preserve">over earth's history there have been </w:t>
      </w:r>
      <w:r w:rsidRPr="0036035D">
        <w:rPr>
          <w:b/>
          <w:iCs/>
          <w:szCs w:val="26"/>
          <w:u w:val="single"/>
          <w:bdr w:val="single" w:sz="18" w:space="0" w:color="auto"/>
        </w:rPr>
        <w:t>distinct warm periods</w:t>
      </w:r>
      <w:r w:rsidRPr="0036035D">
        <w:rPr>
          <w:bCs/>
          <w:szCs w:val="26"/>
          <w:u w:val="single"/>
        </w:rPr>
        <w:t xml:space="preserve"> with temperatures </w:t>
      </w:r>
      <w:r w:rsidRPr="0036035D">
        <w:rPr>
          <w:b/>
          <w:iCs/>
          <w:szCs w:val="26"/>
          <w:u w:val="single"/>
          <w:bdr w:val="single" w:sz="18" w:space="0" w:color="auto"/>
        </w:rPr>
        <w:t>exceeding the current ones</w:t>
      </w:r>
      <w:r w:rsidRPr="0036035D">
        <w:rPr>
          <w:sz w:val="16"/>
          <w:szCs w:val="26"/>
        </w:rPr>
        <w:t xml:space="preserve"> (Esper et al., 2012, McIntyre and McKittrick, 2003 and Soon and Baliunas, 2003). </w:t>
      </w:r>
      <w:r w:rsidRPr="0036035D">
        <w:rPr>
          <w:bCs/>
          <w:szCs w:val="26"/>
          <w:u w:val="single"/>
        </w:rPr>
        <w:t>Reviewing the relevant scientific literature, Khandekar, Murty, and Chittibabu (2005</w:t>
      </w:r>
      <w:r w:rsidRPr="0036035D">
        <w:rPr>
          <w:sz w:val="16"/>
          <w:szCs w:val="26"/>
        </w:rPr>
        <w:t xml:space="preserve">) </w:t>
      </w:r>
      <w:r w:rsidRPr="0036035D">
        <w:rPr>
          <w:bCs/>
          <w:szCs w:val="26"/>
          <w:u w:val="single"/>
        </w:rPr>
        <w:t>concluded that “in the context of the earth's climate through the last 500 million years, the recent</w:t>
      </w:r>
      <w:r w:rsidRPr="0036035D">
        <w:rPr>
          <w:sz w:val="16"/>
          <w:szCs w:val="26"/>
        </w:rPr>
        <w:t xml:space="preserve"> (1975–2000) </w:t>
      </w:r>
      <w:r w:rsidRPr="0036035D">
        <w:rPr>
          <w:bCs/>
          <w:szCs w:val="26"/>
          <w:u w:val="single"/>
        </w:rPr>
        <w:t xml:space="preserve">increase in the earth's mean temperature does not appear to be </w:t>
      </w:r>
      <w:r w:rsidRPr="0036035D">
        <w:rPr>
          <w:b/>
          <w:iCs/>
          <w:szCs w:val="26"/>
          <w:u w:val="single"/>
          <w:bdr w:val="single" w:sz="18" w:space="0" w:color="auto"/>
        </w:rPr>
        <w:t>unusual</w:t>
      </w:r>
      <w:r w:rsidRPr="0036035D">
        <w:rPr>
          <w:bCs/>
          <w:szCs w:val="26"/>
          <w:u w:val="single"/>
        </w:rPr>
        <w:t xml:space="preserve"> or </w:t>
      </w:r>
      <w:r w:rsidRPr="0036035D">
        <w:rPr>
          <w:b/>
          <w:iCs/>
          <w:szCs w:val="26"/>
          <w:u w:val="single"/>
          <w:bdr w:val="single" w:sz="18" w:space="0" w:color="auto"/>
        </w:rPr>
        <w:t>unprecedented</w:t>
      </w:r>
      <w:r w:rsidRPr="0036035D">
        <w:rPr>
          <w:sz w:val="16"/>
          <w:szCs w:val="26"/>
        </w:rPr>
        <w:t xml:space="preserve"> </w:t>
      </w:r>
      <w:r w:rsidRPr="0036035D">
        <w:rPr>
          <w:bCs/>
          <w:szCs w:val="26"/>
          <w:u w:val="single"/>
        </w:rPr>
        <w:t>as claimed by IPCC and many supporters of the global warming hypothesis</w:t>
      </w:r>
      <w:r w:rsidRPr="0036035D">
        <w:rPr>
          <w:sz w:val="16"/>
          <w:szCs w:val="26"/>
        </w:rPr>
        <w:t xml:space="preserve">” (p. 1568). Other studies challenged the mainstream climate change narrative, according to which CO2 levels in the earth's atmosphere play a prominent role in rising temperatures. One notable example is the research by Shaviv and Veizer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“non-peer-reviewed” references that were cited, some vague claims about “misreading” and “selective citing,” as well as other semantic nitpicking. 4. Impacts of climate change </w:t>
      </w:r>
      <w:r w:rsidRPr="0036035D">
        <w:rPr>
          <w:bCs/>
          <w:szCs w:val="26"/>
          <w:u w:val="single"/>
        </w:rPr>
        <w:t xml:space="preserve">The IPCC warns that climate change is likely to have severe consequences, particularly for poor countries, such as increased hunger, water shortages, vulnerability to extreme weather events and debilitating diseases. </w:t>
      </w:r>
      <w:r w:rsidRPr="0036035D">
        <w:rPr>
          <w:b/>
          <w:iCs/>
          <w:szCs w:val="26"/>
          <w:u w:val="single"/>
          <w:bdr w:val="single" w:sz="18" w:space="0" w:color="auto"/>
        </w:rPr>
        <w:t>However</w:t>
      </w:r>
      <w:r w:rsidRPr="0036035D">
        <w:rPr>
          <w:bCs/>
          <w:szCs w:val="26"/>
          <w:u w:val="single"/>
        </w:rPr>
        <w:t xml:space="preserve">, these estimations have been </w:t>
      </w:r>
      <w:r w:rsidRPr="0036035D">
        <w:rPr>
          <w:b/>
          <w:iCs/>
          <w:szCs w:val="26"/>
          <w:u w:val="single"/>
          <w:bdr w:val="single" w:sz="18" w:space="0" w:color="auto"/>
        </w:rPr>
        <w:t>heavily criticized</w:t>
      </w:r>
      <w:r w:rsidRPr="0036035D">
        <w:rPr>
          <w:bCs/>
          <w:szCs w:val="26"/>
          <w:u w:val="single"/>
        </w:rPr>
        <w:t xml:space="preserve"> for failing to properly account for </w:t>
      </w:r>
      <w:r w:rsidRPr="0036035D">
        <w:rPr>
          <w:b/>
          <w:iCs/>
          <w:szCs w:val="26"/>
          <w:u w:val="single"/>
          <w:bdr w:val="single" w:sz="18" w:space="0" w:color="auto"/>
        </w:rPr>
        <w:t>substantial improvements in adaptive capacity</w:t>
      </w:r>
      <w:r w:rsidRPr="0036035D">
        <w:rPr>
          <w:sz w:val="16"/>
          <w:szCs w:val="26"/>
        </w:rPr>
        <w:t xml:space="preserve"> (i.e., the capability of coping with the impact of global warming) </w:t>
      </w:r>
      <w:r w:rsidRPr="0036035D">
        <w:rPr>
          <w:bCs/>
          <w:szCs w:val="26"/>
          <w:u w:val="single"/>
        </w:rPr>
        <w:t xml:space="preserve">that are likely to occur due to advances in </w:t>
      </w:r>
      <w:r w:rsidRPr="0036035D">
        <w:rPr>
          <w:b/>
          <w:iCs/>
          <w:szCs w:val="26"/>
          <w:u w:val="single"/>
          <w:bdr w:val="single" w:sz="18" w:space="0" w:color="auto"/>
        </w:rPr>
        <w:t>economic development</w:t>
      </w:r>
      <w:r w:rsidRPr="0036035D">
        <w:rPr>
          <w:bCs/>
          <w:szCs w:val="26"/>
          <w:u w:val="single"/>
        </w:rPr>
        <w:t xml:space="preserve">, </w:t>
      </w:r>
      <w:r w:rsidRPr="0036035D">
        <w:rPr>
          <w:b/>
          <w:iCs/>
          <w:szCs w:val="26"/>
          <w:u w:val="single"/>
          <w:bdr w:val="single" w:sz="18" w:space="0" w:color="auto"/>
        </w:rPr>
        <w:t>technological change</w:t>
      </w:r>
      <w:r w:rsidRPr="0036035D">
        <w:rPr>
          <w:bCs/>
          <w:szCs w:val="26"/>
          <w:u w:val="single"/>
        </w:rPr>
        <w:t xml:space="preserve"> and </w:t>
      </w:r>
      <w:r w:rsidRPr="0036035D">
        <w:rPr>
          <w:b/>
          <w:iCs/>
          <w:szCs w:val="26"/>
          <w:u w:val="single"/>
          <w:bdr w:val="single" w:sz="18" w:space="0" w:color="auto"/>
        </w:rPr>
        <w:t>human capital</w:t>
      </w:r>
      <w:r w:rsidRPr="0036035D">
        <w:rPr>
          <w:bCs/>
          <w:szCs w:val="26"/>
          <w:u w:val="single"/>
        </w:rPr>
        <w:t xml:space="preserve"> over the next century</w:t>
      </w:r>
      <w:r w:rsidRPr="0036035D">
        <w:rPr>
          <w:sz w:val="16"/>
          <w:szCs w:val="26"/>
        </w:rPr>
        <w:t xml:space="preserve"> (Goklany, 2007). </w:t>
      </w:r>
      <w:r w:rsidRPr="0036035D">
        <w:rPr>
          <w:bCs/>
          <w:szCs w:val="26"/>
          <w:u w:val="single"/>
        </w:rPr>
        <w:t>Fostering economic growth and technological development, largely achievable through the use of fossil fuels</w:t>
      </w:r>
      <w:r w:rsidRPr="0036035D">
        <w:rPr>
          <w:sz w:val="16"/>
          <w:szCs w:val="26"/>
        </w:rPr>
        <w:t xml:space="preserve">, </w:t>
      </w:r>
      <w:r w:rsidRPr="0036035D">
        <w:rPr>
          <w:bCs/>
          <w:szCs w:val="26"/>
          <w:u w:val="single"/>
        </w:rPr>
        <w:t xml:space="preserve">will strengthen both industrialized and developing countries' </w:t>
      </w:r>
      <w:r w:rsidRPr="0036035D">
        <w:rPr>
          <w:b/>
          <w:iCs/>
          <w:szCs w:val="26"/>
          <w:u w:val="single"/>
          <w:bdr w:val="single" w:sz="18" w:space="0" w:color="auto"/>
        </w:rPr>
        <w:t>adaptive capacity</w:t>
      </w:r>
      <w:r w:rsidRPr="0036035D">
        <w:rPr>
          <w:bCs/>
          <w:szCs w:val="26"/>
          <w:u w:val="single"/>
        </w:rPr>
        <w:t xml:space="preserve"> to deal not just with possible future climate change consequences, but also with other environmental and public health problems</w:t>
      </w:r>
      <w:r w:rsidRPr="0036035D">
        <w:rPr>
          <w:sz w:val="16"/>
          <w:szCs w:val="26"/>
        </w:rPr>
        <w:t xml:space="preserve">. </w:t>
      </w:r>
      <w:r w:rsidRPr="0036035D">
        <w:rPr>
          <w:bCs/>
          <w:szCs w:val="26"/>
          <w:u w:val="single"/>
        </w:rPr>
        <w:t xml:space="preserve">Such policy will </w:t>
      </w:r>
      <w:r w:rsidRPr="0036035D">
        <w:rPr>
          <w:b/>
          <w:iCs/>
          <w:szCs w:val="26"/>
          <w:u w:val="single"/>
          <w:bdr w:val="single" w:sz="18" w:space="0" w:color="auto"/>
        </w:rPr>
        <w:t>provide greater benefits</w:t>
      </w:r>
      <w:r w:rsidRPr="0036035D">
        <w:rPr>
          <w:bCs/>
          <w:szCs w:val="26"/>
          <w:u w:val="single"/>
        </w:rPr>
        <w:t xml:space="preserve"> at lower costs than drastic climate change mitigation efforts involving substantially cutting greenhouse gas emissions</w:t>
      </w:r>
      <w:r w:rsidRPr="0036035D">
        <w:rPr>
          <w:sz w:val="16"/>
          <w:szCs w:val="26"/>
        </w:rPr>
        <w:t xml:space="preserve"> (Goklany, 2004 and Goklany, 2012). Furthermore, the analyses of Galiana and Green (2009) exemplify that in the current state of energy technologies, the suggested plans for ambitious emission reductions will likely severely clobber the global economy, especially in view of present economic conditions. In order to stabilize atmospheric CO2 at accepted levels, there is a need for enormous advances in efficient energy technology, which is currently missing (Pielke, Wigley &amp; Green, 2008). In any case, </w:t>
      </w:r>
      <w:r w:rsidRPr="0036035D">
        <w:rPr>
          <w:b/>
          <w:iCs/>
          <w:szCs w:val="26"/>
          <w:u w:val="single"/>
          <w:bdr w:val="single" w:sz="18" w:space="0" w:color="auto"/>
        </w:rPr>
        <w:t>even if</w:t>
      </w:r>
      <w:r w:rsidRPr="0036035D">
        <w:rPr>
          <w:bCs/>
          <w:szCs w:val="26"/>
          <w:u w:val="single"/>
        </w:rPr>
        <w:t xml:space="preserve"> every industrialized nation meets the most ambitious emissions targets set by the Kyoto Protocol</w:t>
      </w:r>
      <w:r w:rsidRPr="0036035D">
        <w:rPr>
          <w:sz w:val="16"/>
          <w:szCs w:val="26"/>
        </w:rPr>
        <w:t xml:space="preserve">, </w:t>
      </w:r>
      <w:r w:rsidRPr="0036035D">
        <w:rPr>
          <w:bCs/>
          <w:szCs w:val="26"/>
          <w:u w:val="single"/>
        </w:rPr>
        <w:t xml:space="preserve">such efforts are likely to have </w:t>
      </w:r>
      <w:r w:rsidRPr="0036035D">
        <w:rPr>
          <w:b/>
          <w:iCs/>
          <w:szCs w:val="26"/>
          <w:u w:val="single"/>
          <w:bdr w:val="single" w:sz="18" w:space="0" w:color="auto"/>
        </w:rPr>
        <w:t>little effect</w:t>
      </w:r>
      <w:r w:rsidRPr="0036035D">
        <w:rPr>
          <w:sz w:val="16"/>
          <w:szCs w:val="26"/>
        </w:rPr>
        <w:t xml:space="preserve">, </w:t>
      </w:r>
      <w:r w:rsidRPr="0036035D">
        <w:rPr>
          <w:bCs/>
          <w:szCs w:val="26"/>
          <w:u w:val="single"/>
        </w:rPr>
        <w:t xml:space="preserve">particularly in the light of the considerable increases in greenhouse gas emissions by rising economic superpowers as </w:t>
      </w:r>
      <w:r w:rsidRPr="0036035D">
        <w:rPr>
          <w:b/>
          <w:iCs/>
          <w:szCs w:val="26"/>
          <w:u w:val="single"/>
          <w:bdr w:val="single" w:sz="18" w:space="0" w:color="auto"/>
        </w:rPr>
        <w:t>China</w:t>
      </w:r>
      <w:r w:rsidRPr="0036035D">
        <w:rPr>
          <w:bCs/>
          <w:szCs w:val="26"/>
          <w:u w:val="single"/>
        </w:rPr>
        <w:t xml:space="preserve"> and </w:t>
      </w:r>
      <w:r w:rsidRPr="0036035D">
        <w:rPr>
          <w:b/>
          <w:iCs/>
          <w:szCs w:val="26"/>
          <w:u w:val="single"/>
          <w:bdr w:val="single" w:sz="18" w:space="0" w:color="auto"/>
        </w:rPr>
        <w:t>India</w:t>
      </w:r>
      <w:r w:rsidRPr="0036035D">
        <w:rPr>
          <w:bCs/>
          <w:szCs w:val="26"/>
          <w:u w:val="single"/>
        </w:rPr>
        <w:t xml:space="preserve">, as well as the </w:t>
      </w:r>
      <w:r w:rsidRPr="0036035D">
        <w:rPr>
          <w:b/>
          <w:iCs/>
          <w:szCs w:val="26"/>
          <w:u w:val="single"/>
          <w:bdr w:val="single" w:sz="18" w:space="0" w:color="auto"/>
        </w:rPr>
        <w:t>remaining developing world</w:t>
      </w:r>
      <w:r w:rsidRPr="0036035D">
        <w:rPr>
          <w:sz w:val="16"/>
          <w:szCs w:val="2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droughts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(Goklany,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36035D">
        <w:rPr>
          <w:bCs/>
          <w:szCs w:val="26"/>
          <w:u w:val="single"/>
        </w:rPr>
        <w:t xml:space="preserve">Humans are a </w:t>
      </w:r>
      <w:r w:rsidRPr="0036035D">
        <w:rPr>
          <w:b/>
          <w:iCs/>
          <w:szCs w:val="26"/>
          <w:u w:val="single"/>
          <w:bdr w:val="single" w:sz="18" w:space="0" w:color="auto"/>
        </w:rPr>
        <w:t>tough</w:t>
      </w:r>
      <w:r w:rsidRPr="0036035D">
        <w:rPr>
          <w:bCs/>
          <w:szCs w:val="26"/>
          <w:u w:val="single"/>
        </w:rPr>
        <w:t xml:space="preserve"> and </w:t>
      </w:r>
      <w:r w:rsidRPr="0036035D">
        <w:rPr>
          <w:b/>
          <w:iCs/>
          <w:szCs w:val="26"/>
          <w:u w:val="single"/>
          <w:bdr w:val="single" w:sz="18" w:space="0" w:color="auto"/>
        </w:rPr>
        <w:t>adaptable</w:t>
      </w:r>
      <w:r w:rsidRPr="0036035D">
        <w:rPr>
          <w:bCs/>
          <w:szCs w:val="26"/>
          <w:u w:val="single"/>
        </w:rPr>
        <w:t xml:space="preserve"> species</w:t>
      </w:r>
      <w:r w:rsidRPr="0036035D">
        <w:rPr>
          <w:sz w:val="16"/>
          <w:szCs w:val="26"/>
        </w:rPr>
        <w:t xml:space="preserve">. People live on the equator and in the Arctic, in the desert and in the rainforest. </w:t>
      </w:r>
      <w:r w:rsidRPr="0036035D">
        <w:rPr>
          <w:b/>
          <w:iCs/>
          <w:szCs w:val="26"/>
          <w:u w:val="single"/>
          <w:bdr w:val="single" w:sz="18" w:space="0" w:color="auto"/>
        </w:rPr>
        <w:t>We survived ice ages</w:t>
      </w:r>
      <w:r w:rsidRPr="0036035D">
        <w:rPr>
          <w:bCs/>
          <w:szCs w:val="26"/>
          <w:u w:val="single"/>
        </w:rPr>
        <w:t xml:space="preserve"> with</w:t>
      </w:r>
      <w:r w:rsidRPr="0036035D">
        <w:rPr>
          <w:sz w:val="16"/>
          <w:szCs w:val="26"/>
        </w:rPr>
        <w:t xml:space="preserve"> </w:t>
      </w:r>
      <w:r w:rsidRPr="0036035D">
        <w:rPr>
          <w:b/>
          <w:iCs/>
          <w:szCs w:val="26"/>
          <w:u w:val="single"/>
          <w:bdr w:val="single" w:sz="18" w:space="0" w:color="auto"/>
        </w:rPr>
        <w:t>primitive technologies</w:t>
      </w:r>
      <w:r w:rsidRPr="0036035D">
        <w:rPr>
          <w:sz w:val="16"/>
          <w:szCs w:val="26"/>
        </w:rPr>
        <w:t xml:space="preserve">. </w:t>
      </w:r>
      <w:r w:rsidRPr="0036035D">
        <w:rPr>
          <w:bCs/>
          <w:szCs w:val="26"/>
          <w:u w:val="single"/>
        </w:rPr>
        <w:t>The idea that climate change poses an existential threat to humankind is</w:t>
      </w:r>
      <w:r w:rsidRPr="0036035D">
        <w:rPr>
          <w:sz w:val="16"/>
          <w:szCs w:val="26"/>
        </w:rPr>
        <w:t xml:space="preserve"> </w:t>
      </w:r>
      <w:r w:rsidRPr="0036035D">
        <w:rPr>
          <w:b/>
          <w:iCs/>
          <w:szCs w:val="26"/>
          <w:u w:val="single"/>
          <w:bdr w:val="single" w:sz="18" w:space="0" w:color="auto"/>
        </w:rPr>
        <w:t>laughable</w:t>
      </w:r>
      <w:r w:rsidRPr="0036035D">
        <w:rPr>
          <w:sz w:val="16"/>
          <w:szCs w:val="26"/>
        </w:rPr>
        <w:t>” (2014, para 1).</w:t>
      </w:r>
    </w:p>
    <w:p w14:paraId="36FD3C60" w14:textId="77777777" w:rsidR="001E465D" w:rsidRPr="0036035D" w:rsidRDefault="001E465D" w:rsidP="001E465D">
      <w:pPr>
        <w:rPr>
          <w:sz w:val="16"/>
          <w:szCs w:val="26"/>
        </w:rPr>
      </w:pPr>
    </w:p>
    <w:p w14:paraId="5B60DEB9" w14:textId="3C3AE3E8" w:rsidR="006E41F2" w:rsidRPr="0036035D" w:rsidRDefault="006E41F2" w:rsidP="006E41F2"/>
    <w:p w14:paraId="2F45E52F" w14:textId="77777777" w:rsidR="001E465D" w:rsidRPr="0036035D" w:rsidRDefault="001E465D" w:rsidP="001E465D">
      <w:pPr>
        <w:pStyle w:val="Heading4"/>
      </w:pPr>
      <w:r w:rsidRPr="0036035D">
        <w:t>Ice age coming but warming stops it – most recent ev.</w:t>
      </w:r>
    </w:p>
    <w:p w14:paraId="2775FF5D" w14:textId="77777777" w:rsidR="001E465D" w:rsidRPr="0036035D" w:rsidRDefault="001E465D" w:rsidP="001E465D">
      <w:pPr>
        <w:rPr>
          <w:sz w:val="16"/>
          <w:szCs w:val="26"/>
        </w:rPr>
      </w:pPr>
      <w:r w:rsidRPr="0036035D">
        <w:rPr>
          <w:rStyle w:val="Style13ptBold"/>
          <w:szCs w:val="26"/>
          <w:u w:val="single"/>
        </w:rPr>
        <w:t>Martin 2/7</w:t>
      </w:r>
      <w:r w:rsidRPr="0036035D">
        <w:rPr>
          <w:sz w:val="16"/>
          <w:szCs w:val="26"/>
        </w:rPr>
        <w:t xml:space="preserve"> [Sean Martin, 2-7-2020, "Ice age shock: ‘Timing is right for the next ice age to come around soon’," Express.co.uk, https://www.express.co.uk/news/science/1239246/ice-age-long-range-weather-forecast-climate-change-weather-warning, accessed 9-5-2020]LHSBC</w:t>
      </w:r>
    </w:p>
    <w:p w14:paraId="74D24A9B" w14:textId="77777777" w:rsidR="001E465D" w:rsidRPr="0036035D" w:rsidRDefault="001E465D" w:rsidP="001E465D">
      <w:pPr>
        <w:rPr>
          <w:rStyle w:val="Emphasis"/>
          <w:sz w:val="26"/>
          <w:szCs w:val="26"/>
        </w:rPr>
      </w:pPr>
      <w:r w:rsidRPr="0036035D">
        <w:rPr>
          <w:rStyle w:val="StyleUnderline"/>
          <w:sz w:val="26"/>
          <w:szCs w:val="26"/>
        </w:rPr>
        <w:t>Over millions of years, Earth goes through ice ages and then warm periods depending on the planet’s rotation around the Sun</w:t>
      </w:r>
      <w:r w:rsidRPr="0036035D">
        <w:rPr>
          <w:sz w:val="16"/>
          <w:szCs w:val="26"/>
        </w:rPr>
        <w:t xml:space="preserve">. Currently, it is in a warmer period – although it is important to note that it is exacerbated by global warming and not an explanation for the unnaturally </w:t>
      </w:r>
      <w:hyperlink r:id="rId18" w:tgtFrame="_blank" w:history="1">
        <w:r w:rsidRPr="0036035D">
          <w:rPr>
            <w:rStyle w:val="Hyperlink"/>
            <w:sz w:val="16"/>
            <w:szCs w:val="26"/>
          </w:rPr>
          <w:t>warming planet</w:t>
        </w:r>
      </w:hyperlink>
      <w:r w:rsidRPr="0036035D">
        <w:rPr>
          <w:sz w:val="16"/>
          <w:szCs w:val="26"/>
        </w:rPr>
        <w:t>.</w:t>
      </w:r>
      <w:r w:rsidRPr="0036035D">
        <w:rPr>
          <w:sz w:val="12"/>
          <w:szCs w:val="26"/>
        </w:rPr>
        <w:t>∂</w:t>
      </w:r>
      <w:r w:rsidRPr="0036035D">
        <w:rPr>
          <w:sz w:val="16"/>
          <w:szCs w:val="26"/>
        </w:rPr>
        <w:t xml:space="preserve"> However, a climate scientist has said </w:t>
      </w:r>
      <w:r w:rsidRPr="0036035D">
        <w:rPr>
          <w:rStyle w:val="Emphasis"/>
          <w:sz w:val="26"/>
          <w:szCs w:val="26"/>
        </w:rPr>
        <w:t>Earth should be gearing up to go through another ice age soon.</w:t>
      </w:r>
      <w:r w:rsidRPr="0036035D">
        <w:rPr>
          <w:rStyle w:val="Emphasis"/>
          <w:b w:val="0"/>
          <w:sz w:val="12"/>
          <w:szCs w:val="26"/>
          <w:u w:val="none"/>
        </w:rPr>
        <w:t>∂</w:t>
      </w:r>
      <w:r w:rsidRPr="0036035D">
        <w:rPr>
          <w:rStyle w:val="Emphasis"/>
          <w:sz w:val="26"/>
          <w:szCs w:val="26"/>
        </w:rPr>
        <w:t xml:space="preserve"> </w:t>
      </w:r>
      <w:r w:rsidRPr="0036035D">
        <w:rPr>
          <w:sz w:val="16"/>
          <w:szCs w:val="26"/>
        </w:rPr>
        <w:t>There have been at least five major ice ages on Earth throughout its history, with the last one ending roughly 12,800 years ago.</w:t>
      </w:r>
      <w:r w:rsidRPr="0036035D">
        <w:rPr>
          <w:sz w:val="12"/>
          <w:szCs w:val="26"/>
        </w:rPr>
        <w:t>∂</w:t>
      </w:r>
      <w:r w:rsidRPr="0036035D">
        <w:rPr>
          <w:sz w:val="16"/>
          <w:szCs w:val="26"/>
        </w:rPr>
        <w:t xml:space="preserve"> These </w:t>
      </w:r>
      <w:r w:rsidRPr="0036035D">
        <w:rPr>
          <w:rStyle w:val="StyleUnderline"/>
          <w:sz w:val="26"/>
          <w:szCs w:val="26"/>
        </w:rPr>
        <w:t>ice ages lasted for hundreds of thousands of years and saw temperatures drop sharply across the globe</w:t>
      </w:r>
      <w:r w:rsidRPr="0036035D">
        <w:rPr>
          <w:sz w:val="16"/>
          <w:szCs w:val="26"/>
        </w:rPr>
        <w:t xml:space="preserve"> – cold enough to stop snow from melting and causing glaciers to form.</w:t>
      </w:r>
      <w:r w:rsidRPr="0036035D">
        <w:rPr>
          <w:sz w:val="12"/>
          <w:szCs w:val="26"/>
        </w:rPr>
        <w:t>∂</w:t>
      </w:r>
      <w:r w:rsidRPr="0036035D">
        <w:rPr>
          <w:sz w:val="16"/>
          <w:szCs w:val="26"/>
        </w:rPr>
        <w:t xml:space="preserve"> </w:t>
      </w:r>
      <w:r w:rsidRPr="0036035D">
        <w:rPr>
          <w:rStyle w:val="StyleUnderline"/>
          <w:sz w:val="26"/>
          <w:szCs w:val="26"/>
        </w:rPr>
        <w:t xml:space="preserve">Professor James Renwick from the School of Geography, Environment, and Earth Sciences at the University of Wellington has said the </w:t>
      </w:r>
      <w:r w:rsidRPr="0036035D">
        <w:rPr>
          <w:rStyle w:val="Emphasis"/>
          <w:sz w:val="26"/>
          <w:szCs w:val="26"/>
        </w:rPr>
        <w:t>planet should be going through a cooler period in due time.</w:t>
      </w:r>
      <w:r w:rsidRPr="0036035D">
        <w:rPr>
          <w:rStyle w:val="Emphasis"/>
          <w:b w:val="0"/>
          <w:sz w:val="12"/>
          <w:szCs w:val="26"/>
          <w:u w:val="none"/>
        </w:rPr>
        <w:t>∂</w:t>
      </w:r>
      <w:r w:rsidRPr="0036035D">
        <w:rPr>
          <w:sz w:val="16"/>
          <w:szCs w:val="26"/>
        </w:rPr>
        <w:t xml:space="preserve"> He wrote in an article for the Conversation: “</w:t>
      </w:r>
      <w:r w:rsidRPr="0036035D">
        <w:rPr>
          <w:rStyle w:val="StyleUnderline"/>
          <w:sz w:val="26"/>
          <w:szCs w:val="26"/>
        </w:rPr>
        <w:t xml:space="preserve">The </w:t>
      </w:r>
      <w:r w:rsidRPr="0036035D">
        <w:rPr>
          <w:rStyle w:val="Emphasis"/>
          <w:sz w:val="26"/>
          <w:szCs w:val="26"/>
        </w:rPr>
        <w:t>timing is right</w:t>
      </w:r>
      <w:r w:rsidRPr="0036035D">
        <w:rPr>
          <w:rStyle w:val="StyleUnderline"/>
          <w:sz w:val="26"/>
          <w:szCs w:val="26"/>
        </w:rPr>
        <w:t xml:space="preserve"> for the next ice age to come around soon.</w:t>
      </w:r>
      <w:r w:rsidRPr="0036035D">
        <w:rPr>
          <w:rStyle w:val="StyleUnderline"/>
          <w:sz w:val="12"/>
          <w:szCs w:val="26"/>
          <w:u w:val="none"/>
        </w:rPr>
        <w:t>∂</w:t>
      </w:r>
      <w:r w:rsidRPr="0036035D">
        <w:rPr>
          <w:rStyle w:val="StyleUnderline"/>
          <w:sz w:val="26"/>
          <w:szCs w:val="26"/>
        </w:rPr>
        <w:t xml:space="preserve"> “For the past two and a half million years, the Earth has experienced regular ice ages, related to slow changes to earth’s orbit around the sun and changes in the earth’s axis of rotation (Milankovitch cycles).</w:t>
      </w:r>
      <w:r w:rsidRPr="0036035D">
        <w:rPr>
          <w:rStyle w:val="StyleUnderline"/>
          <w:sz w:val="12"/>
          <w:szCs w:val="26"/>
          <w:u w:val="none"/>
        </w:rPr>
        <w:t>∂</w:t>
      </w:r>
      <w:r w:rsidRPr="0036035D">
        <w:rPr>
          <w:rStyle w:val="StyleUnderline"/>
          <w:sz w:val="26"/>
          <w:szCs w:val="26"/>
        </w:rPr>
        <w:t xml:space="preserve"> </w:t>
      </w:r>
      <w:r w:rsidRPr="0036035D">
        <w:rPr>
          <w:sz w:val="16"/>
          <w:szCs w:val="26"/>
        </w:rPr>
        <w:t>“We are currently in one of the warm periods (interglacials) between ice ages and the present interglacial should be ending about now.”</w:t>
      </w:r>
      <w:r w:rsidRPr="0036035D">
        <w:rPr>
          <w:sz w:val="12"/>
          <w:szCs w:val="26"/>
        </w:rPr>
        <w:t>∂</w:t>
      </w:r>
      <w:r w:rsidRPr="0036035D">
        <w:rPr>
          <w:sz w:val="16"/>
          <w:szCs w:val="26"/>
        </w:rPr>
        <w:t xml:space="preserve"> However, Prof Renwick added: “There is a catch”.</w:t>
      </w:r>
      <w:r w:rsidRPr="0036035D">
        <w:rPr>
          <w:sz w:val="12"/>
          <w:szCs w:val="26"/>
        </w:rPr>
        <w:t>∂</w:t>
      </w:r>
      <w:r w:rsidRPr="0036035D">
        <w:rPr>
          <w:sz w:val="16"/>
          <w:szCs w:val="26"/>
        </w:rPr>
        <w:t xml:space="preserve"> </w:t>
      </w:r>
      <w:r w:rsidRPr="0036035D">
        <w:rPr>
          <w:rStyle w:val="StyleUnderline"/>
          <w:sz w:val="26"/>
          <w:szCs w:val="26"/>
        </w:rPr>
        <w:t xml:space="preserve">Due to </w:t>
      </w:r>
      <w:r w:rsidRPr="0036035D">
        <w:rPr>
          <w:rStyle w:val="Emphasis"/>
          <w:sz w:val="26"/>
          <w:szCs w:val="26"/>
        </w:rPr>
        <w:t>human activity and the pumping of greenhouse gasses into the atmosphere, the next ice age has been seriously delayed.</w:t>
      </w:r>
      <w:r w:rsidRPr="0036035D">
        <w:rPr>
          <w:rStyle w:val="Emphasis"/>
          <w:b w:val="0"/>
          <w:sz w:val="12"/>
          <w:szCs w:val="26"/>
          <w:u w:val="none"/>
        </w:rPr>
        <w:t>∂</w:t>
      </w:r>
      <w:r w:rsidRPr="0036035D">
        <w:rPr>
          <w:rStyle w:val="Emphasis"/>
          <w:sz w:val="26"/>
          <w:szCs w:val="26"/>
        </w:rPr>
        <w:t xml:space="preserve"> </w:t>
      </w:r>
      <w:r w:rsidRPr="0036035D">
        <w:rPr>
          <w:rStyle w:val="StyleUnderline"/>
          <w:sz w:val="26"/>
          <w:szCs w:val="26"/>
        </w:rPr>
        <w:t xml:space="preserve">Carbon dioxide traps heat within the atmosphere, which is </w:t>
      </w:r>
      <w:r w:rsidRPr="0036035D">
        <w:rPr>
          <w:rStyle w:val="Emphasis"/>
          <w:sz w:val="26"/>
          <w:szCs w:val="26"/>
        </w:rPr>
        <w:t>preventing the planet from going into another cooling cycle.</w:t>
      </w:r>
      <w:r w:rsidRPr="0036035D">
        <w:rPr>
          <w:rStyle w:val="Emphasis"/>
          <w:b w:val="0"/>
          <w:sz w:val="12"/>
          <w:szCs w:val="26"/>
          <w:u w:val="none"/>
        </w:rPr>
        <w:t>∂</w:t>
      </w:r>
      <w:r w:rsidRPr="0036035D">
        <w:rPr>
          <w:rStyle w:val="Emphasis"/>
          <w:sz w:val="26"/>
          <w:szCs w:val="26"/>
        </w:rPr>
        <w:t xml:space="preserve"> </w:t>
      </w:r>
      <w:r w:rsidRPr="0036035D">
        <w:rPr>
          <w:sz w:val="16"/>
          <w:szCs w:val="26"/>
        </w:rPr>
        <w:t>This is yet further evidence that human activity is destroying the fragile ecosystem of the planet.</w:t>
      </w:r>
      <w:r w:rsidRPr="0036035D">
        <w:rPr>
          <w:sz w:val="12"/>
          <w:szCs w:val="26"/>
        </w:rPr>
        <w:t>∂</w:t>
      </w:r>
      <w:r w:rsidRPr="0036035D">
        <w:rPr>
          <w:sz w:val="16"/>
          <w:szCs w:val="26"/>
        </w:rPr>
        <w:t xml:space="preserve"> Prof Renwick said: “</w:t>
      </w:r>
      <w:r w:rsidRPr="0036035D">
        <w:rPr>
          <w:rStyle w:val="Emphasis"/>
          <w:sz w:val="26"/>
          <w:szCs w:val="26"/>
        </w:rPr>
        <w:t>Ice ages didn’t happen for millions of years because there was too much carbon dioxide in the air.</w:t>
      </w:r>
      <w:r w:rsidRPr="0036035D">
        <w:rPr>
          <w:rStyle w:val="Emphasis"/>
          <w:b w:val="0"/>
          <w:sz w:val="12"/>
          <w:szCs w:val="26"/>
          <w:u w:val="none"/>
        </w:rPr>
        <w:t>∂</w:t>
      </w:r>
      <w:r w:rsidRPr="0036035D">
        <w:rPr>
          <w:rStyle w:val="Emphasis"/>
          <w:sz w:val="26"/>
          <w:szCs w:val="26"/>
        </w:rPr>
        <w:t xml:space="preserve"> </w:t>
      </w:r>
      <w:r w:rsidRPr="0036035D">
        <w:rPr>
          <w:sz w:val="16"/>
          <w:szCs w:val="26"/>
        </w:rPr>
        <w:t>“The change in sunlight associated with the ice age cycles is quite subtle and takes thousands of years to make a difference to temperatures and to ice gain or loss.</w:t>
      </w:r>
      <w:r w:rsidRPr="0036035D">
        <w:rPr>
          <w:sz w:val="12"/>
          <w:szCs w:val="26"/>
        </w:rPr>
        <w:t>∂</w:t>
      </w:r>
      <w:r w:rsidRPr="0036035D">
        <w:rPr>
          <w:sz w:val="16"/>
          <w:szCs w:val="26"/>
        </w:rPr>
        <w:t xml:space="preserve"> </w:t>
      </w:r>
      <w:r w:rsidRPr="0036035D">
        <w:rPr>
          <w:rStyle w:val="StyleUnderline"/>
          <w:sz w:val="26"/>
          <w:szCs w:val="26"/>
        </w:rPr>
        <w:t xml:space="preserve">“When atmospheric carbon dioxide is </w:t>
      </w:r>
      <w:r w:rsidRPr="0036035D">
        <w:rPr>
          <w:rStyle w:val="Emphasis"/>
          <w:sz w:val="26"/>
          <w:szCs w:val="26"/>
        </w:rPr>
        <w:t>above about 300 parts per million</w:t>
      </w:r>
      <w:r w:rsidRPr="0036035D">
        <w:rPr>
          <w:rStyle w:val="StyleUnderline"/>
          <w:sz w:val="26"/>
          <w:szCs w:val="26"/>
        </w:rPr>
        <w:t xml:space="preserve">, the </w:t>
      </w:r>
      <w:r w:rsidRPr="0036035D">
        <w:rPr>
          <w:rStyle w:val="Emphasis"/>
          <w:sz w:val="26"/>
          <w:szCs w:val="26"/>
        </w:rPr>
        <w:t>infrared warming effect is so strong it drowns out the more subtle Milankovitch cycles and there are no ice ages.</w:t>
      </w:r>
      <w:r w:rsidRPr="0036035D">
        <w:rPr>
          <w:rStyle w:val="Emphasis"/>
          <w:b w:val="0"/>
          <w:sz w:val="12"/>
          <w:szCs w:val="26"/>
          <w:u w:val="none"/>
        </w:rPr>
        <w:t>∂</w:t>
      </w:r>
      <w:r w:rsidRPr="0036035D">
        <w:rPr>
          <w:rStyle w:val="Emphasis"/>
          <w:sz w:val="26"/>
          <w:szCs w:val="26"/>
        </w:rPr>
        <w:t xml:space="preserve"> </w:t>
      </w:r>
      <w:r w:rsidRPr="0036035D">
        <w:rPr>
          <w:sz w:val="16"/>
          <w:szCs w:val="26"/>
        </w:rPr>
        <w:t>“Coming out of the Pliocene period just under three million years ago, carbon dioxide levels dropped low enough for the ice age cycles to commence.</w:t>
      </w:r>
      <w:r w:rsidRPr="0036035D">
        <w:rPr>
          <w:sz w:val="12"/>
          <w:szCs w:val="26"/>
        </w:rPr>
        <w:t>∂</w:t>
      </w:r>
      <w:r w:rsidRPr="0036035D">
        <w:rPr>
          <w:sz w:val="16"/>
          <w:szCs w:val="26"/>
        </w:rPr>
        <w:t xml:space="preserve"> “Now, </w:t>
      </w:r>
      <w:r w:rsidRPr="0036035D">
        <w:rPr>
          <w:rStyle w:val="StyleUnderline"/>
          <w:sz w:val="26"/>
          <w:szCs w:val="26"/>
        </w:rPr>
        <w:t xml:space="preserve">carbon dioxide levels are over 400 parts per million and are likely to stay there for </w:t>
      </w:r>
      <w:r w:rsidRPr="0036035D">
        <w:rPr>
          <w:rStyle w:val="Emphasis"/>
          <w:sz w:val="26"/>
          <w:szCs w:val="26"/>
        </w:rPr>
        <w:t>thousands of years,</w:t>
      </w:r>
      <w:r w:rsidRPr="0036035D">
        <w:rPr>
          <w:rStyle w:val="StyleUnderline"/>
          <w:sz w:val="26"/>
          <w:szCs w:val="26"/>
        </w:rPr>
        <w:t xml:space="preserve"> so the </w:t>
      </w:r>
      <w:r w:rsidRPr="0036035D">
        <w:rPr>
          <w:rStyle w:val="Emphasis"/>
          <w:sz w:val="26"/>
          <w:szCs w:val="26"/>
        </w:rPr>
        <w:t>next ice age is postponed for a very long time.</w:t>
      </w:r>
    </w:p>
    <w:p w14:paraId="42850283" w14:textId="77777777" w:rsidR="001E465D" w:rsidRPr="0036035D" w:rsidRDefault="001E465D" w:rsidP="001E465D">
      <w:pPr>
        <w:rPr>
          <w:rStyle w:val="Emphasis"/>
          <w:sz w:val="26"/>
          <w:szCs w:val="26"/>
        </w:rPr>
      </w:pPr>
    </w:p>
    <w:p w14:paraId="03BE2C24" w14:textId="77777777" w:rsidR="001E465D" w:rsidRPr="0036035D" w:rsidRDefault="001E465D" w:rsidP="001E465D">
      <w:pPr>
        <w:pStyle w:val="Heading4"/>
      </w:pPr>
      <w:bookmarkStart w:id="3" w:name="ice-age-causes-extinction"/>
      <w:r w:rsidRPr="0036035D">
        <w:t>Ice age causes extinction</w:t>
      </w:r>
      <w:bookmarkEnd w:id="3"/>
      <w:r w:rsidRPr="0036035D">
        <w:t>.</w:t>
      </w:r>
    </w:p>
    <w:p w14:paraId="31B01EAC" w14:textId="77777777" w:rsidR="001E465D" w:rsidRPr="0036035D" w:rsidRDefault="001E465D" w:rsidP="001E465D">
      <w:pPr>
        <w:rPr>
          <w:sz w:val="16"/>
          <w:szCs w:val="26"/>
        </w:rPr>
      </w:pPr>
      <w:r w:rsidRPr="0036035D">
        <w:rPr>
          <w:rStyle w:val="Style13ptBold"/>
          <w:szCs w:val="26"/>
          <w:u w:val="single"/>
        </w:rPr>
        <w:t>Chapman 08</w:t>
      </w:r>
      <w:r w:rsidRPr="0036035D">
        <w:rPr>
          <w:sz w:val="16"/>
          <w:szCs w:val="26"/>
        </w:rP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19">
        <w:r w:rsidRPr="0036035D">
          <w:rPr>
            <w:sz w:val="16"/>
            <w:szCs w:val="26"/>
          </w:rPr>
          <w:t>http://www.theaustralian.com.au/news/sorry-to-ruin-the-fun-but-an-ice-age-cometh/story-e6frg73o-1111116134873</w:t>
        </w:r>
      </w:hyperlink>
      <w:r w:rsidRPr="0036035D">
        <w:rPr>
          <w:sz w:val="16"/>
          <w:szCs w:val="26"/>
        </w:rPr>
        <w:t>)</w:t>
      </w:r>
    </w:p>
    <w:p w14:paraId="4C956BCC" w14:textId="77777777" w:rsidR="001E465D" w:rsidRPr="0036035D" w:rsidRDefault="001E465D" w:rsidP="001E465D">
      <w:pPr>
        <w:pStyle w:val="BodyText"/>
        <w:rPr>
          <w:sz w:val="16"/>
          <w:szCs w:val="26"/>
        </w:rPr>
      </w:pPr>
      <w:r w:rsidRPr="0036035D">
        <w:rPr>
          <w:sz w:val="16"/>
          <w:szCs w:val="26"/>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record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Antarctic sea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this matters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similar to the one that lasted from 1100 to 1850. </w:t>
      </w:r>
      <w:r w:rsidRPr="0036035D">
        <w:rPr>
          <w:sz w:val="26"/>
          <w:szCs w:val="26"/>
          <w:u w:val="single"/>
        </w:rPr>
        <w:t xml:space="preserve">There is no doubt that </w:t>
      </w:r>
      <w:r w:rsidRPr="0036035D">
        <w:rPr>
          <w:b/>
          <w:sz w:val="26"/>
          <w:szCs w:val="26"/>
          <w:u w:val="single"/>
        </w:rPr>
        <w:t>the next little ice age would be much worse than the previous one and much more harmful than anything warming may do.</w:t>
      </w:r>
      <w:r w:rsidRPr="0036035D">
        <w:rPr>
          <w:sz w:val="26"/>
          <w:szCs w:val="26"/>
          <w:u w:val="single"/>
        </w:rPr>
        <w:t xml:space="preserve"> </w:t>
      </w:r>
      <w:r w:rsidRPr="0036035D">
        <w:rPr>
          <w:sz w:val="16"/>
          <w:szCs w:val="26"/>
        </w:rPr>
        <w:t>There are many more people now and we have become dependent on a few temperate agricultural areas, especially in the US and Canada. Global warming would increase agricultural output, but global cooling will decrease it</w:t>
      </w:r>
      <w:r w:rsidRPr="0036035D">
        <w:rPr>
          <w:sz w:val="26"/>
          <w:szCs w:val="26"/>
          <w:u w:val="single"/>
        </w:rPr>
        <w:t>. Millions will starve</w:t>
      </w:r>
      <w:r w:rsidRPr="0036035D">
        <w:rPr>
          <w:sz w:val="16"/>
          <w:szCs w:val="26"/>
        </w:rPr>
        <w:t xml:space="preserve"> if we do nothing to prepare for it (such as planning changes in agriculture to compensate), </w:t>
      </w:r>
      <w:r w:rsidRPr="0036035D">
        <w:rPr>
          <w:sz w:val="26"/>
          <w:szCs w:val="26"/>
          <w:u w:val="single"/>
        </w:rPr>
        <w:t>and millions more will die from cold-related diseases.</w:t>
      </w:r>
      <w:r w:rsidRPr="0036035D">
        <w:rPr>
          <w:sz w:val="16"/>
          <w:szCs w:val="2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interglacials, typically lasting less than 10,000 years. The interglacial we have enjoyed throughout recorded human history, called the Holocene, began 11,000 years ago, so the ice is overdue. We also know that </w:t>
      </w:r>
      <w:r w:rsidRPr="0036035D">
        <w:rPr>
          <w:sz w:val="26"/>
          <w:szCs w:val="26"/>
          <w:u w:val="single"/>
        </w:rPr>
        <w:t>glaciation can occur quickly: the required decline in global temperature is about 12C and it can happen in 20 years</w:t>
      </w:r>
      <w:r w:rsidRPr="0036035D">
        <w:rPr>
          <w:sz w:val="16"/>
          <w:szCs w:val="26"/>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36035D">
        <w:rPr>
          <w:sz w:val="26"/>
          <w:szCs w:val="26"/>
          <w:u w:val="single"/>
        </w:rPr>
        <w:t>most of the advanced nations would have ceased to exist, vanishing under the ice, and the rest of the world would be faced with a catastrophe beyond imagining.</w:t>
      </w:r>
      <w:r w:rsidRPr="0036035D">
        <w:rPr>
          <w:sz w:val="16"/>
          <w:szCs w:val="26"/>
        </w:rPr>
        <w:t xml:space="preserve"> Australia may escape total annihilation but would surely be overrun by millions of refugees. </w:t>
      </w:r>
      <w:r w:rsidRPr="0036035D">
        <w:rPr>
          <w:sz w:val="26"/>
          <w:szCs w:val="26"/>
          <w:u w:val="single"/>
        </w:rPr>
        <w:t>Once the glaciation starts, it will last 1000 centuries, an incomprehensible stretch of time.</w:t>
      </w:r>
      <w:r w:rsidRPr="0036035D">
        <w:rPr>
          <w:sz w:val="16"/>
          <w:szCs w:val="26"/>
        </w:rPr>
        <w:t xml:space="preserv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destabilise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civilisation may be at stake. In the famous words of Oliver Cromwell, "I beseech you, in the bowels of Christ, think it possible you may be mistaken."</w:t>
      </w:r>
    </w:p>
    <w:p w14:paraId="6403A8A9" w14:textId="77777777" w:rsidR="001E465D" w:rsidRPr="0036035D" w:rsidRDefault="001E465D" w:rsidP="001E465D">
      <w:pPr>
        <w:pStyle w:val="Heading4"/>
        <w:rPr>
          <w:rFonts w:cs="Calibri"/>
        </w:rPr>
      </w:pPr>
      <w:r w:rsidRPr="0036035D">
        <w:rPr>
          <w:rFonts w:cs="Calibri"/>
        </w:rPr>
        <w:t>Warming solves rare earth mineral shortages.</w:t>
      </w:r>
    </w:p>
    <w:p w14:paraId="7B6A5A65" w14:textId="77777777" w:rsidR="001E465D" w:rsidRPr="0036035D" w:rsidRDefault="001E465D" w:rsidP="001E465D">
      <w:pPr>
        <w:spacing w:after="0"/>
        <w:rPr>
          <w:rStyle w:val="Style13ptBold"/>
          <w:sz w:val="16"/>
          <w:szCs w:val="26"/>
        </w:rPr>
      </w:pPr>
      <w:r w:rsidRPr="0036035D">
        <w:rPr>
          <w:rStyle w:val="Style13ptBold"/>
          <w:szCs w:val="26"/>
          <w:u w:val="single"/>
        </w:rPr>
        <w:t>McGinnis 12</w:t>
      </w:r>
      <w:r w:rsidRPr="0036035D">
        <w:rPr>
          <w:rStyle w:val="Style13ptBold"/>
          <w:sz w:val="16"/>
          <w:szCs w:val="26"/>
        </w:rPr>
        <w:t xml:space="preserve"> </w:t>
      </w:r>
      <w:r w:rsidRPr="0036035D">
        <w:rPr>
          <w:rStyle w:val="Style13ptBold"/>
          <w:b w:val="0"/>
          <w:bCs/>
          <w:sz w:val="16"/>
          <w:szCs w:val="26"/>
        </w:rPr>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3A1AD053" w14:textId="77777777" w:rsidR="001E465D" w:rsidRPr="0036035D" w:rsidRDefault="001E465D" w:rsidP="001E465D">
      <w:pPr>
        <w:rPr>
          <w:sz w:val="16"/>
          <w:szCs w:val="26"/>
        </w:rPr>
      </w:pPr>
      <w:r w:rsidRPr="0036035D">
        <w:rPr>
          <w:rStyle w:val="StyleUnderline"/>
          <w:sz w:val="26"/>
          <w:szCs w:val="26"/>
        </w:rPr>
        <w:t>Greenland’s vast, pristine, virtually-untouched terrain is becoming a hotbed for resource extraction. The Arctic is melting</w:t>
      </w:r>
      <w:r w:rsidRPr="0036035D">
        <w:rPr>
          <w:sz w:val="16"/>
          <w:szCs w:val="26"/>
        </w:rPr>
        <w:t xml:space="preserve"> at an unprecedented rate, </w:t>
      </w:r>
      <w:r w:rsidRPr="0036035D">
        <w:rPr>
          <w:rStyle w:val="StyleUnderline"/>
          <w:sz w:val="26"/>
          <w:szCs w:val="26"/>
        </w:rPr>
        <w:t>making Greenland’s natural resources, including high demand commodities such as oil, gas, gold, iron, copper and rare earth metals, more accessible.</w:t>
      </w:r>
      <w:r w:rsidRPr="0036035D">
        <w:rPr>
          <w:sz w:val="16"/>
          <w:szCs w:val="26"/>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36035D">
        <w:rPr>
          <w:rStyle w:val="StyleUnderline"/>
          <w:sz w:val="26"/>
          <w:szCs w:val="26"/>
        </w:rPr>
        <w:t>Many in Greenland are excited about the attention the remote island nation is attracting and are happy to have world powers courting Greenland looking to strike it rich.</w:t>
      </w:r>
      <w:r w:rsidRPr="0036035D">
        <w:rPr>
          <w:sz w:val="16"/>
          <w:szCs w:val="26"/>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36035D">
        <w:rPr>
          <w:rStyle w:val="StyleUnderline"/>
          <w:sz w:val="26"/>
          <w:szCs w:val="26"/>
        </w:rPr>
        <w:t xml:space="preserve"> we have huge potential—it has been an eye-opener for the mining industry. The EU has shown a lot of interest</w:t>
      </w:r>
      <w:r w:rsidRPr="0036035D">
        <w:rPr>
          <w:sz w:val="16"/>
          <w:szCs w:val="26"/>
        </w:rPr>
        <w:t xml:space="preserve"> and that’s been very good—we believe this could be very valuable for Greenland. </w:t>
      </w:r>
      <w:r w:rsidRPr="0036035D">
        <w:rPr>
          <w:rStyle w:val="StyleUnderline"/>
          <w:sz w:val="26"/>
          <w:szCs w:val="26"/>
        </w:rPr>
        <w:t xml:space="preserve">There could be benefits for everyone—at present most of our income is from fishing and a little bit of tourism, so the government really wants another income.” </w:t>
      </w:r>
      <w:r w:rsidRPr="0036035D">
        <w:rPr>
          <w:sz w:val="16"/>
          <w:szCs w:val="26"/>
        </w:rPr>
        <w:t xml:space="preserve">In addition to oil and gas, and </w:t>
      </w:r>
      <w:r w:rsidRPr="0036035D">
        <w:rPr>
          <w:rStyle w:val="StyleUnderline"/>
          <w:sz w:val="26"/>
          <w:szCs w:val="26"/>
        </w:rPr>
        <w:t>perhaps even more attractive to industry, are rare earth metals that lie beneath the ground in Greenland that are essential components in new technologies, including computer hard drives, cell phones and flat screen devices. The world is consuming these rare earth metals at a voracious rate.</w:t>
      </w:r>
      <w:r w:rsidRPr="0036035D">
        <w:rPr>
          <w:sz w:val="16"/>
          <w:szCs w:val="26"/>
        </w:rPr>
        <w:t xml:space="preserve"> For instance, in the first weekend of sales, the 4G iPad mini sold four million units. Our appetite for these devices and the rare metals required seems unending. </w:t>
      </w:r>
      <w:r w:rsidRPr="0036035D">
        <w:rPr>
          <w:rStyle w:val="StyleUnderline"/>
          <w:sz w:val="26"/>
          <w:szCs w:val="26"/>
        </w:rPr>
        <w:t>Rare earth metals are also essential elements to military guidance systems and other defense related technology.</w:t>
      </w:r>
      <w:r w:rsidRPr="0036035D">
        <w:rPr>
          <w:sz w:val="16"/>
          <w:szCs w:val="26"/>
        </w:rPr>
        <w:t xml:space="preserve"> Most of the rare earth metals are currently sourced in China. Now, the world’s nations are considering Greenland’s resources not just from an economic point of view, but, perhaps more importantly, a strategic perspective. </w:t>
      </w:r>
      <w:r w:rsidRPr="0036035D">
        <w:rPr>
          <w:rStyle w:val="Emphasis"/>
          <w:sz w:val="26"/>
          <w:szCs w:val="26"/>
        </w:rPr>
        <w:t xml:space="preserve">There is a national security imperative when looking at availability of these resources and who controls them. </w:t>
      </w:r>
      <w:r w:rsidRPr="0036035D">
        <w:rPr>
          <w:sz w:val="16"/>
          <w:szCs w:val="26"/>
        </w:rPr>
        <w:t xml:space="preserve">The New York Times reported in September: “Western nations have been particularly anxious about Chinese overtures to this poor and sparsely populated island, a self-governing state within the Kingdom of Denmark, because </w:t>
      </w:r>
      <w:r w:rsidRPr="0036035D">
        <w:rPr>
          <w:rStyle w:val="StyleUnderline"/>
          <w:sz w:val="26"/>
          <w:szCs w:val="26"/>
        </w:rPr>
        <w:t>the retreat of its ice cap has unveiled coveted mineral deposits, including rare earth metals that are crucial for new technologies like cellphones and military guidance systems.</w:t>
      </w:r>
      <w:r w:rsidRPr="0036035D">
        <w:rPr>
          <w:sz w:val="16"/>
          <w:szCs w:val="26"/>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31B6CEE7" w14:textId="77777777" w:rsidR="001E465D" w:rsidRPr="0036035D" w:rsidRDefault="001E465D" w:rsidP="001E465D">
      <w:pPr>
        <w:rPr>
          <w:szCs w:val="26"/>
        </w:rPr>
      </w:pPr>
    </w:p>
    <w:p w14:paraId="4D2C4A16" w14:textId="77777777" w:rsidR="001E465D" w:rsidRPr="0036035D" w:rsidRDefault="001E465D" w:rsidP="001E465D">
      <w:pPr>
        <w:pStyle w:val="Heading4"/>
        <w:rPr>
          <w:rFonts w:cs="Calibri"/>
        </w:rPr>
      </w:pPr>
      <w:r w:rsidRPr="0036035D">
        <w:rPr>
          <w:rFonts w:cs="Calibri"/>
        </w:rPr>
        <w:t>Uranium shortages are coming – triggers nuclear resource wars over uranium and REMs.</w:t>
      </w:r>
    </w:p>
    <w:p w14:paraId="3723037C" w14:textId="77777777" w:rsidR="001E465D" w:rsidRPr="0036035D" w:rsidRDefault="001E465D" w:rsidP="001E465D">
      <w:pPr>
        <w:rPr>
          <w:b/>
          <w:sz w:val="16"/>
          <w:szCs w:val="26"/>
        </w:rPr>
      </w:pPr>
      <w:r w:rsidRPr="0036035D">
        <w:rPr>
          <w:rStyle w:val="Style13ptBold"/>
          <w:szCs w:val="26"/>
          <w:u w:val="single"/>
        </w:rPr>
        <w:t>Konstantiov 12</w:t>
      </w:r>
      <w:r w:rsidRPr="0036035D">
        <w:rPr>
          <w:rStyle w:val="Style13ptBold"/>
          <w:sz w:val="16"/>
          <w:szCs w:val="26"/>
        </w:rPr>
        <w:t xml:space="preserve"> </w:t>
      </w:r>
      <w:r w:rsidRPr="0036035D">
        <w:rPr>
          <w:sz w:val="16"/>
          <w:szCs w:val="26"/>
        </w:rPr>
        <w:t>(Mihail Konstantiov, Professor of Mathematics with the University of Architecture, Civil Engineering and Geodesy (UACEG), Bulgaria, Vice-Chancellor of UACEG (1999-2003), Member of scientific councils and commissions, Member of the Board of IICREST. He has authored 30 books and over 500 scientific papers. He has participated in international scientific projects of EU and NATO and realized research and lecturing visits in British, German and French universities. Prof. Konstantinov has been Member and Vice Chair of the Central Election Commission of Bulgaria and Voting coordinator of OSCE (1997-) as well as the Bulgarian representative at the Council of Europe on electronic voting. In addition to his scientific publications, he has authored more than 300 articles in Bulgarian editions devoted to social and political issues with emphasis on election practice and legislation., “Uranium time bomb ticking”, Europost, 2-11-2012, http://www.europost.bg/article?id=3763)</w:t>
      </w:r>
    </w:p>
    <w:p w14:paraId="55498F8D" w14:textId="77777777" w:rsidR="001E465D" w:rsidRPr="0036035D" w:rsidRDefault="001E465D" w:rsidP="001E465D">
      <w:pPr>
        <w:autoSpaceDE w:val="0"/>
        <w:autoSpaceDN w:val="0"/>
        <w:adjustRightInd w:val="0"/>
        <w:jc w:val="both"/>
        <w:rPr>
          <w:rStyle w:val="StyleUnderline"/>
          <w:sz w:val="26"/>
          <w:szCs w:val="26"/>
        </w:rPr>
      </w:pPr>
      <w:r w:rsidRPr="0036035D">
        <w:rPr>
          <w:rStyle w:val="StyleUnderline"/>
          <w:sz w:val="26"/>
          <w:szCs w:val="26"/>
        </w:rPr>
        <w:t>In 1945, the US had three nucle</w:t>
      </w:r>
      <w:r w:rsidRPr="0036035D">
        <w:rPr>
          <w:rStyle w:val="StyleUnderline"/>
          <w:sz w:val="26"/>
          <w:szCs w:val="26"/>
        </w:rPr>
        <w:softHyphen/>
        <w:t>ar bombs - two plu</w:t>
      </w:r>
      <w:r w:rsidRPr="0036035D">
        <w:rPr>
          <w:rStyle w:val="StyleUnderline"/>
          <w:sz w:val="26"/>
          <w:szCs w:val="26"/>
        </w:rPr>
        <w:softHyphen/>
        <w:t>to</w:t>
      </w:r>
      <w:r w:rsidRPr="0036035D">
        <w:rPr>
          <w:rStyle w:val="StyleUnderline"/>
          <w:sz w:val="26"/>
          <w:szCs w:val="26"/>
        </w:rPr>
        <w:softHyphen/>
        <w:t>ni</w:t>
      </w:r>
      <w:r w:rsidRPr="0036035D">
        <w:rPr>
          <w:rStyle w:val="StyleUnderline"/>
          <w:sz w:val="26"/>
          <w:szCs w:val="26"/>
        </w:rPr>
        <w:softHyphen/>
        <w:t>um-based devi</w:t>
      </w:r>
      <w:r w:rsidRPr="0036035D">
        <w:rPr>
          <w:rStyle w:val="StyleUnderline"/>
          <w:sz w:val="26"/>
          <w:szCs w:val="26"/>
        </w:rPr>
        <w:softHyphen/>
        <w:t>ces and a ura</w:t>
      </w:r>
      <w:r w:rsidRPr="0036035D">
        <w:rPr>
          <w:rStyle w:val="StyleUnderline"/>
          <w:sz w:val="26"/>
          <w:szCs w:val="26"/>
        </w:rPr>
        <w:softHyphen/>
        <w:t>ni</w:t>
      </w:r>
      <w:r w:rsidRPr="0036035D">
        <w:rPr>
          <w:rStyle w:val="StyleUnderline"/>
          <w:sz w:val="26"/>
          <w:szCs w:val="26"/>
        </w:rPr>
        <w:softHyphen/>
        <w:t>um-based one. The first one was det</w:t>
      </w:r>
      <w:r w:rsidRPr="0036035D">
        <w:rPr>
          <w:rStyle w:val="StyleUnderline"/>
          <w:sz w:val="26"/>
          <w:szCs w:val="26"/>
        </w:rPr>
        <w:softHyphen/>
        <w:t>o</w:t>
      </w:r>
      <w:r w:rsidRPr="0036035D">
        <w:rPr>
          <w:rStyle w:val="StyleUnderline"/>
          <w:sz w:val="26"/>
          <w:szCs w:val="26"/>
        </w:rPr>
        <w:softHyphen/>
        <w:t>nat</w:t>
      </w:r>
      <w:r w:rsidRPr="0036035D">
        <w:rPr>
          <w:rStyle w:val="StyleUnderline"/>
          <w:sz w:val="26"/>
          <w:szCs w:val="26"/>
        </w:rPr>
        <w:softHyphen/>
        <w:t>ed on a test site in New Mex</w:t>
      </w:r>
      <w:r w:rsidRPr="0036035D">
        <w:rPr>
          <w:rStyle w:val="StyleUnderline"/>
          <w:sz w:val="26"/>
          <w:szCs w:val="26"/>
        </w:rPr>
        <w:softHyphen/>
        <w:t>i</w:t>
      </w:r>
      <w:r w:rsidRPr="0036035D">
        <w:rPr>
          <w:rStyle w:val="StyleUnderline"/>
          <w:sz w:val="26"/>
          <w:szCs w:val="26"/>
        </w:rPr>
        <w:softHyphen/>
        <w:t>co, and the sec</w:t>
      </w:r>
      <w:r w:rsidRPr="0036035D">
        <w:rPr>
          <w:rStyle w:val="StyleUnderline"/>
          <w:sz w:val="26"/>
          <w:szCs w:val="26"/>
        </w:rPr>
        <w:softHyphen/>
        <w:t>ond and third ones over Jap</w:t>
      </w:r>
      <w:r w:rsidRPr="0036035D">
        <w:rPr>
          <w:rStyle w:val="StyleUnderline"/>
          <w:sz w:val="26"/>
          <w:szCs w:val="26"/>
        </w:rPr>
        <w:softHyphen/>
        <w:t>a</w:t>
      </w:r>
      <w:r w:rsidRPr="0036035D">
        <w:rPr>
          <w:rStyle w:val="StyleUnderline"/>
          <w:sz w:val="26"/>
          <w:szCs w:val="26"/>
        </w:rPr>
        <w:softHyphen/>
        <w:t>nese ter</w:t>
      </w:r>
      <w:r w:rsidRPr="0036035D">
        <w:rPr>
          <w:rStyle w:val="StyleUnderline"/>
          <w:sz w:val="26"/>
          <w:szCs w:val="26"/>
        </w:rPr>
        <w:softHyphen/>
        <w:t>ri</w:t>
      </w:r>
      <w:r w:rsidRPr="0036035D">
        <w:rPr>
          <w:rStyle w:val="StyleUnderline"/>
          <w:sz w:val="26"/>
          <w:szCs w:val="26"/>
        </w:rPr>
        <w:softHyphen/>
        <w:t>to</w:t>
      </w:r>
      <w:r w:rsidRPr="0036035D">
        <w:rPr>
          <w:rStyle w:val="StyleUnderline"/>
          <w:sz w:val="26"/>
          <w:szCs w:val="26"/>
        </w:rPr>
        <w:softHyphen/>
        <w:t>ry.</w:t>
      </w:r>
      <w:r w:rsidRPr="0036035D">
        <w:rPr>
          <w:sz w:val="16"/>
          <w:szCs w:val="26"/>
        </w:rPr>
        <w:t xml:space="preserve"> On 6 August 1945, the then-only ura</w:t>
      </w:r>
      <w:r w:rsidRPr="0036035D">
        <w:rPr>
          <w:sz w:val="16"/>
          <w:szCs w:val="26"/>
        </w:rPr>
        <w:softHyphen/>
        <w:t>ni</w:t>
      </w:r>
      <w:r w:rsidRPr="0036035D">
        <w:rPr>
          <w:sz w:val="16"/>
          <w:szCs w:val="26"/>
        </w:rPr>
        <w:softHyphen/>
        <w:t>um-based bomb was thrown over the Jap</w:t>
      </w:r>
      <w:r w:rsidRPr="0036035D">
        <w:rPr>
          <w:sz w:val="16"/>
          <w:szCs w:val="26"/>
        </w:rPr>
        <w:softHyphen/>
        <w:t>a</w:t>
      </w:r>
      <w:r w:rsidRPr="0036035D">
        <w:rPr>
          <w:sz w:val="16"/>
          <w:szCs w:val="26"/>
        </w:rPr>
        <w:softHyphen/>
        <w:t>nese city of Hiro</w:t>
      </w:r>
      <w:r w:rsidRPr="0036035D">
        <w:rPr>
          <w:sz w:val="16"/>
          <w:szCs w:val="26"/>
        </w:rPr>
        <w:softHyphen/>
        <w:t>shi</w:t>
      </w:r>
      <w:r w:rsidRPr="0036035D">
        <w:rPr>
          <w:sz w:val="16"/>
          <w:szCs w:val="26"/>
        </w:rPr>
        <w:softHyphen/>
        <w:t>ma. What hap</w:t>
      </w:r>
      <w:r w:rsidRPr="0036035D">
        <w:rPr>
          <w:sz w:val="16"/>
          <w:szCs w:val="26"/>
        </w:rPr>
        <w:softHyphen/>
        <w:t>pened is well known and I will not re-tell it. More</w:t>
      </w:r>
      <w:r w:rsidRPr="0036035D">
        <w:rPr>
          <w:sz w:val="16"/>
          <w:szCs w:val="26"/>
        </w:rPr>
        <w:softHyphen/>
        <w:t>over, this sto</w:t>
      </w:r>
      <w:r w:rsidRPr="0036035D">
        <w:rPr>
          <w:sz w:val="16"/>
          <w:szCs w:val="26"/>
        </w:rPr>
        <w:softHyphen/>
        <w:t>ry deals with nucle</w:t>
      </w:r>
      <w:r w:rsidRPr="0036035D">
        <w:rPr>
          <w:sz w:val="16"/>
          <w:szCs w:val="26"/>
        </w:rPr>
        <w:softHyphen/>
        <w:t>ar weap</w:t>
      </w:r>
      <w:r w:rsidRPr="0036035D">
        <w:rPr>
          <w:sz w:val="16"/>
          <w:szCs w:val="26"/>
        </w:rPr>
        <w:softHyphen/>
        <w:t>ons but they are not the main char</w:t>
      </w:r>
      <w:r w:rsidRPr="0036035D">
        <w:rPr>
          <w:sz w:val="16"/>
          <w:szCs w:val="26"/>
        </w:rPr>
        <w:softHyphen/>
        <w:t>ac</w:t>
      </w:r>
      <w:r w:rsidRPr="0036035D">
        <w:rPr>
          <w:sz w:val="16"/>
          <w:szCs w:val="26"/>
        </w:rPr>
        <w:softHyphen/>
        <w:t>ters. Almost 20 years ago, an agree</w:t>
      </w:r>
      <w:r w:rsidRPr="0036035D">
        <w:rPr>
          <w:sz w:val="16"/>
          <w:szCs w:val="26"/>
        </w:rPr>
        <w:softHyphen/>
        <w:t>ment was inked under which the US under</w:t>
      </w:r>
      <w:r w:rsidRPr="0036035D">
        <w:rPr>
          <w:sz w:val="16"/>
          <w:szCs w:val="26"/>
        </w:rPr>
        <w:softHyphen/>
        <w:t>took to help dis</w:t>
      </w:r>
      <w:r w:rsidRPr="0036035D">
        <w:rPr>
          <w:sz w:val="16"/>
          <w:szCs w:val="26"/>
        </w:rPr>
        <w:softHyphen/>
        <w:t>man</w:t>
      </w:r>
      <w:r w:rsidRPr="0036035D">
        <w:rPr>
          <w:sz w:val="16"/>
          <w:szCs w:val="26"/>
        </w:rPr>
        <w:softHyphen/>
        <w:t>tle Rus</w:t>
      </w:r>
      <w:r w:rsidRPr="0036035D">
        <w:rPr>
          <w:sz w:val="16"/>
          <w:szCs w:val="26"/>
        </w:rPr>
        <w:softHyphen/>
        <w:t>sian nucle</w:t>
      </w:r>
      <w:r w:rsidRPr="0036035D">
        <w:rPr>
          <w:sz w:val="16"/>
          <w:szCs w:val="26"/>
        </w:rPr>
        <w:softHyphen/>
        <w:t>ar war</w:t>
      </w:r>
      <w:r w:rsidRPr="0036035D">
        <w:rPr>
          <w:sz w:val="16"/>
          <w:szCs w:val="26"/>
        </w:rPr>
        <w:softHyphen/>
        <w:t>heads and con</w:t>
      </w:r>
      <w:r w:rsidRPr="0036035D">
        <w:rPr>
          <w:sz w:val="16"/>
          <w:szCs w:val="26"/>
        </w:rPr>
        <w:softHyphen/>
        <w:t>vert the ura</w:t>
      </w:r>
      <w:r w:rsidRPr="0036035D">
        <w:rPr>
          <w:sz w:val="16"/>
          <w:szCs w:val="26"/>
        </w:rPr>
        <w:softHyphen/>
        <w:t>ni</w:t>
      </w:r>
      <w:r w:rsidRPr="0036035D">
        <w:rPr>
          <w:sz w:val="16"/>
          <w:szCs w:val="26"/>
        </w:rPr>
        <w:softHyphen/>
        <w:t>um from them into fuel for nucle</w:t>
      </w:r>
      <w:r w:rsidRPr="0036035D">
        <w:rPr>
          <w:sz w:val="16"/>
          <w:szCs w:val="26"/>
        </w:rPr>
        <w:softHyphen/>
        <w:t>ar reac</w:t>
      </w:r>
      <w:r w:rsidRPr="0036035D">
        <w:rPr>
          <w:sz w:val="16"/>
          <w:szCs w:val="26"/>
        </w:rPr>
        <w:softHyphen/>
        <w:t>tors. The rea</w:t>
      </w:r>
      <w:r w:rsidRPr="0036035D">
        <w:rPr>
          <w:sz w:val="16"/>
          <w:szCs w:val="26"/>
        </w:rPr>
        <w:softHyphen/>
        <w:t>son is sim</w:t>
      </w:r>
      <w:r w:rsidRPr="0036035D">
        <w:rPr>
          <w:sz w:val="16"/>
          <w:szCs w:val="26"/>
        </w:rPr>
        <w:softHyphen/>
        <w:t>ple - the pro</w:t>
      </w:r>
      <w:r w:rsidRPr="0036035D">
        <w:rPr>
          <w:sz w:val="16"/>
          <w:szCs w:val="26"/>
        </w:rPr>
        <w:softHyphen/>
        <w:t>ce</w:t>
      </w:r>
      <w:r w:rsidRPr="0036035D">
        <w:rPr>
          <w:sz w:val="16"/>
          <w:szCs w:val="26"/>
        </w:rPr>
        <w:softHyphen/>
        <w:t>dure is expen</w:t>
      </w:r>
      <w:r w:rsidRPr="0036035D">
        <w:rPr>
          <w:sz w:val="16"/>
          <w:szCs w:val="26"/>
        </w:rPr>
        <w:softHyphen/>
        <w:t>sive, Rus</w:t>
      </w:r>
      <w:r w:rsidRPr="0036035D">
        <w:rPr>
          <w:sz w:val="16"/>
          <w:szCs w:val="26"/>
        </w:rPr>
        <w:softHyphen/>
        <w:t>sia was weak and poor at the time, and in addi</w:t>
      </w:r>
      <w:r w:rsidRPr="0036035D">
        <w:rPr>
          <w:sz w:val="16"/>
          <w:szCs w:val="26"/>
        </w:rPr>
        <w:softHyphen/>
        <w:t>tion, Amer</w:t>
      </w:r>
      <w:r w:rsidRPr="0036035D">
        <w:rPr>
          <w:sz w:val="16"/>
          <w:szCs w:val="26"/>
        </w:rPr>
        <w:softHyphen/>
        <w:t>i</w:t>
      </w:r>
      <w:r w:rsidRPr="0036035D">
        <w:rPr>
          <w:sz w:val="16"/>
          <w:szCs w:val="26"/>
        </w:rPr>
        <w:softHyphen/>
        <w:t>can tech</w:t>
      </w:r>
      <w:r w:rsidRPr="0036035D">
        <w:rPr>
          <w:sz w:val="16"/>
          <w:szCs w:val="26"/>
        </w:rPr>
        <w:softHyphen/>
        <w:t>nol</w:t>
      </w:r>
      <w:r w:rsidRPr="0036035D">
        <w:rPr>
          <w:sz w:val="16"/>
          <w:szCs w:val="26"/>
        </w:rPr>
        <w:softHyphen/>
        <w:t>o</w:t>
      </w:r>
      <w:r w:rsidRPr="0036035D">
        <w:rPr>
          <w:sz w:val="16"/>
          <w:szCs w:val="26"/>
        </w:rPr>
        <w:softHyphen/>
        <w:t>gy back then was sig</w:t>
      </w:r>
      <w:r w:rsidRPr="0036035D">
        <w:rPr>
          <w:sz w:val="16"/>
          <w:szCs w:val="26"/>
        </w:rPr>
        <w:softHyphen/>
        <w:t>nif</w:t>
      </w:r>
      <w:r w:rsidRPr="0036035D">
        <w:rPr>
          <w:sz w:val="16"/>
          <w:szCs w:val="26"/>
        </w:rPr>
        <w:softHyphen/>
        <w:t>i</w:t>
      </w:r>
      <w:r w:rsidRPr="0036035D">
        <w:rPr>
          <w:sz w:val="16"/>
          <w:szCs w:val="26"/>
        </w:rPr>
        <w:softHyphen/>
        <w:t>cant</w:t>
      </w:r>
      <w:r w:rsidRPr="0036035D">
        <w:rPr>
          <w:sz w:val="16"/>
          <w:szCs w:val="26"/>
        </w:rPr>
        <w:softHyphen/>
        <w:t>ly ahead of the Rus</w:t>
      </w:r>
      <w:r w:rsidRPr="0036035D">
        <w:rPr>
          <w:sz w:val="16"/>
          <w:szCs w:val="26"/>
        </w:rPr>
        <w:softHyphen/>
        <w:t>sian one. The amounts of con</w:t>
      </w:r>
      <w:r w:rsidRPr="0036035D">
        <w:rPr>
          <w:sz w:val="16"/>
          <w:szCs w:val="26"/>
        </w:rPr>
        <w:softHyphen/>
        <w:t>vert</w:t>
      </w:r>
      <w:r w:rsidRPr="0036035D">
        <w:rPr>
          <w:sz w:val="16"/>
          <w:szCs w:val="26"/>
        </w:rPr>
        <w:softHyphen/>
        <w:t>ed ura</w:t>
      </w:r>
      <w:r w:rsidRPr="0036035D">
        <w:rPr>
          <w:sz w:val="16"/>
          <w:szCs w:val="26"/>
        </w:rPr>
        <w:softHyphen/>
        <w:t>ni</w:t>
      </w:r>
      <w:r w:rsidRPr="0036035D">
        <w:rPr>
          <w:sz w:val="16"/>
          <w:szCs w:val="26"/>
        </w:rPr>
        <w:softHyphen/>
        <w:t>um are mas</w:t>
      </w:r>
      <w:r w:rsidRPr="0036035D">
        <w:rPr>
          <w:sz w:val="16"/>
          <w:szCs w:val="26"/>
        </w:rPr>
        <w:softHyphen/>
        <w:t>sive - more than 500 ton</w:t>
      </w:r>
      <w:r w:rsidRPr="0036035D">
        <w:rPr>
          <w:sz w:val="16"/>
          <w:szCs w:val="26"/>
        </w:rPr>
        <w:softHyphen/>
        <w:t xml:space="preserve">nes. Thus </w:t>
      </w:r>
      <w:r w:rsidRPr="0036035D">
        <w:rPr>
          <w:rStyle w:val="StyleUnderline"/>
          <w:sz w:val="26"/>
          <w:szCs w:val="26"/>
        </w:rPr>
        <w:t>Rus</w:t>
      </w:r>
      <w:r w:rsidRPr="0036035D">
        <w:rPr>
          <w:rStyle w:val="StyleUnderline"/>
          <w:sz w:val="26"/>
          <w:szCs w:val="26"/>
        </w:rPr>
        <w:softHyphen/>
        <w:t>sian ura</w:t>
      </w:r>
      <w:r w:rsidRPr="0036035D">
        <w:rPr>
          <w:rStyle w:val="StyleUnderline"/>
          <w:sz w:val="26"/>
          <w:szCs w:val="26"/>
        </w:rPr>
        <w:softHyphen/>
        <w:t>ni</w:t>
      </w:r>
      <w:r w:rsidRPr="0036035D">
        <w:rPr>
          <w:rStyle w:val="StyleUnderline"/>
          <w:sz w:val="26"/>
          <w:szCs w:val="26"/>
        </w:rPr>
        <w:softHyphen/>
        <w:t>um turns into fuel for US nucle</w:t>
      </w:r>
      <w:r w:rsidRPr="0036035D">
        <w:rPr>
          <w:rStyle w:val="StyleUnderline"/>
          <w:sz w:val="26"/>
          <w:szCs w:val="26"/>
        </w:rPr>
        <w:softHyphen/>
        <w:t>ar pow</w:t>
      </w:r>
      <w:r w:rsidRPr="0036035D">
        <w:rPr>
          <w:rStyle w:val="StyleUnderline"/>
          <w:sz w:val="26"/>
          <w:szCs w:val="26"/>
        </w:rPr>
        <w:softHyphen/>
        <w:t>er plants. At present, this fuel is used to pro</w:t>
      </w:r>
      <w:r w:rsidRPr="0036035D">
        <w:rPr>
          <w:rStyle w:val="StyleUnderline"/>
          <w:sz w:val="26"/>
          <w:szCs w:val="26"/>
        </w:rPr>
        <w:softHyphen/>
        <w:t>duce 10% of the elec</w:t>
      </w:r>
      <w:r w:rsidRPr="0036035D">
        <w:rPr>
          <w:rStyle w:val="StyleUnderline"/>
          <w:sz w:val="26"/>
          <w:szCs w:val="26"/>
        </w:rPr>
        <w:softHyphen/>
        <w:t>tri</w:t>
      </w:r>
      <w:r w:rsidRPr="0036035D">
        <w:rPr>
          <w:rStyle w:val="StyleUnderline"/>
          <w:sz w:val="26"/>
          <w:szCs w:val="26"/>
        </w:rPr>
        <w:softHyphen/>
        <w:t>cal pow</w:t>
      </w:r>
      <w:r w:rsidRPr="0036035D">
        <w:rPr>
          <w:rStyle w:val="StyleUnderline"/>
          <w:sz w:val="26"/>
          <w:szCs w:val="26"/>
        </w:rPr>
        <w:softHyphen/>
        <w:t>er in the US</w:t>
      </w:r>
      <w:r w:rsidRPr="0036035D">
        <w:rPr>
          <w:sz w:val="16"/>
          <w:szCs w:val="26"/>
        </w:rPr>
        <w:t>. This is more than the ener</w:t>
      </w:r>
      <w:r w:rsidRPr="0036035D">
        <w:rPr>
          <w:sz w:val="16"/>
          <w:szCs w:val="26"/>
        </w:rPr>
        <w:softHyphen/>
        <w:t>gy pro</w:t>
      </w:r>
      <w:r w:rsidRPr="0036035D">
        <w:rPr>
          <w:sz w:val="16"/>
          <w:szCs w:val="26"/>
        </w:rPr>
        <w:softHyphen/>
        <w:t>duced from renew</w:t>
      </w:r>
      <w:r w:rsidRPr="0036035D">
        <w:rPr>
          <w:sz w:val="16"/>
          <w:szCs w:val="26"/>
        </w:rPr>
        <w:softHyphen/>
        <w:t>a</w:t>
      </w:r>
      <w:r w:rsidRPr="0036035D">
        <w:rPr>
          <w:sz w:val="16"/>
          <w:szCs w:val="26"/>
        </w:rPr>
        <w:softHyphen/>
        <w:t>ble sour</w:t>
      </w:r>
      <w:r w:rsidRPr="0036035D">
        <w:rPr>
          <w:sz w:val="16"/>
          <w:szCs w:val="26"/>
        </w:rPr>
        <w:softHyphen/>
        <w:t xml:space="preserve">ces, such as sun, wind and water, there. </w:t>
      </w:r>
      <w:r w:rsidRPr="0036035D">
        <w:rPr>
          <w:rStyle w:val="Emphasis"/>
          <w:sz w:val="26"/>
          <w:szCs w:val="26"/>
        </w:rPr>
        <w:t>This</w:t>
      </w:r>
      <w:r w:rsidRPr="0036035D">
        <w:rPr>
          <w:rStyle w:val="StyleUnderline"/>
          <w:sz w:val="26"/>
          <w:szCs w:val="26"/>
        </w:rPr>
        <w:t xml:space="preserve"> idyll</w:t>
      </w:r>
      <w:r w:rsidRPr="0036035D">
        <w:rPr>
          <w:sz w:val="16"/>
          <w:szCs w:val="26"/>
        </w:rPr>
        <w:t>, how</w:t>
      </w:r>
      <w:r w:rsidRPr="0036035D">
        <w:rPr>
          <w:sz w:val="16"/>
          <w:szCs w:val="26"/>
        </w:rPr>
        <w:softHyphen/>
        <w:t>e</w:t>
      </w:r>
      <w:r w:rsidRPr="0036035D">
        <w:rPr>
          <w:sz w:val="16"/>
          <w:szCs w:val="26"/>
        </w:rPr>
        <w:softHyphen/>
        <w:t xml:space="preserve">ver, </w:t>
      </w:r>
      <w:r w:rsidRPr="0036035D">
        <w:rPr>
          <w:rStyle w:val="Emphasis"/>
          <w:sz w:val="26"/>
          <w:szCs w:val="26"/>
        </w:rPr>
        <w:t>is com</w:t>
      </w:r>
      <w:r w:rsidRPr="0036035D">
        <w:rPr>
          <w:rStyle w:val="Emphasis"/>
          <w:sz w:val="26"/>
          <w:szCs w:val="26"/>
        </w:rPr>
        <w:softHyphen/>
        <w:t>ing to its end</w:t>
      </w:r>
      <w:r w:rsidRPr="0036035D">
        <w:rPr>
          <w:sz w:val="16"/>
          <w:szCs w:val="26"/>
        </w:rPr>
        <w:t xml:space="preserve">. First, </w:t>
      </w:r>
      <w:r w:rsidRPr="0036035D">
        <w:rPr>
          <w:rStyle w:val="StyleUnderline"/>
          <w:sz w:val="26"/>
          <w:szCs w:val="26"/>
        </w:rPr>
        <w:t>the US-Rus</w:t>
      </w:r>
      <w:r w:rsidRPr="0036035D">
        <w:rPr>
          <w:rStyle w:val="StyleUnderline"/>
          <w:sz w:val="26"/>
          <w:szCs w:val="26"/>
        </w:rPr>
        <w:softHyphen/>
        <w:t>sia agree</w:t>
      </w:r>
      <w:r w:rsidRPr="0036035D">
        <w:rPr>
          <w:rStyle w:val="StyleUnderline"/>
          <w:sz w:val="26"/>
          <w:szCs w:val="26"/>
        </w:rPr>
        <w:softHyphen/>
        <w:t>ment for Rus</w:t>
      </w:r>
      <w:r w:rsidRPr="0036035D">
        <w:rPr>
          <w:rStyle w:val="StyleUnderline"/>
          <w:sz w:val="26"/>
          <w:szCs w:val="26"/>
        </w:rPr>
        <w:softHyphen/>
        <w:t>sian war</w:t>
      </w:r>
      <w:r w:rsidRPr="0036035D">
        <w:rPr>
          <w:rStyle w:val="StyleUnderline"/>
          <w:sz w:val="26"/>
          <w:szCs w:val="26"/>
        </w:rPr>
        <w:softHyphen/>
        <w:t>heads con</w:t>
      </w:r>
      <w:r w:rsidRPr="0036035D">
        <w:rPr>
          <w:rStyle w:val="StyleUnderline"/>
          <w:sz w:val="26"/>
          <w:szCs w:val="26"/>
        </w:rPr>
        <w:softHyphen/>
        <w:t>ver</w:t>
      </w:r>
      <w:r w:rsidRPr="0036035D">
        <w:rPr>
          <w:rStyle w:val="StyleUnderline"/>
          <w:sz w:val="26"/>
          <w:szCs w:val="26"/>
        </w:rPr>
        <w:softHyphen/>
        <w:t>sion expires next year and Rus</w:t>
      </w:r>
      <w:r w:rsidRPr="0036035D">
        <w:rPr>
          <w:rStyle w:val="StyleUnderline"/>
          <w:sz w:val="26"/>
          <w:szCs w:val="26"/>
        </w:rPr>
        <w:softHyphen/>
        <w:t>sia is high</w:t>
      </w:r>
      <w:r w:rsidRPr="0036035D">
        <w:rPr>
          <w:rStyle w:val="StyleUnderline"/>
          <w:sz w:val="26"/>
          <w:szCs w:val="26"/>
        </w:rPr>
        <w:softHyphen/>
        <w:t>ly unlike</w:t>
      </w:r>
      <w:r w:rsidRPr="0036035D">
        <w:rPr>
          <w:rStyle w:val="StyleUnderline"/>
          <w:sz w:val="26"/>
          <w:szCs w:val="26"/>
        </w:rPr>
        <w:softHyphen/>
        <w:t>ly to extend it.</w:t>
      </w:r>
      <w:r w:rsidRPr="0036035D">
        <w:rPr>
          <w:sz w:val="16"/>
          <w:szCs w:val="26"/>
        </w:rPr>
        <w:t xml:space="preserve"> More</w:t>
      </w:r>
      <w:r w:rsidRPr="0036035D">
        <w:rPr>
          <w:sz w:val="16"/>
          <w:szCs w:val="26"/>
        </w:rPr>
        <w:softHyphen/>
        <w:t xml:space="preserve">over, </w:t>
      </w:r>
      <w:r w:rsidRPr="0036035D">
        <w:rPr>
          <w:rStyle w:val="StyleUnderline"/>
          <w:sz w:val="26"/>
          <w:szCs w:val="26"/>
        </w:rPr>
        <w:t>Rus</w:t>
      </w:r>
      <w:r w:rsidRPr="0036035D">
        <w:rPr>
          <w:rStyle w:val="StyleUnderline"/>
          <w:sz w:val="26"/>
          <w:szCs w:val="26"/>
        </w:rPr>
        <w:softHyphen/>
        <w:t>sians now</w:t>
      </w:r>
      <w:r w:rsidRPr="0036035D">
        <w:rPr>
          <w:sz w:val="16"/>
          <w:szCs w:val="26"/>
        </w:rPr>
        <w:t xml:space="preserve"> have good tech</w:t>
      </w:r>
      <w:r w:rsidRPr="0036035D">
        <w:rPr>
          <w:sz w:val="16"/>
          <w:szCs w:val="26"/>
        </w:rPr>
        <w:softHyphen/>
        <w:t>nol</w:t>
      </w:r>
      <w:r w:rsidRPr="0036035D">
        <w:rPr>
          <w:sz w:val="16"/>
          <w:szCs w:val="26"/>
        </w:rPr>
        <w:softHyphen/>
        <w:t>o</w:t>
      </w:r>
      <w:r w:rsidRPr="0036035D">
        <w:rPr>
          <w:sz w:val="16"/>
          <w:szCs w:val="26"/>
        </w:rPr>
        <w:softHyphen/>
        <w:t>gy for that pur</w:t>
      </w:r>
      <w:r w:rsidRPr="0036035D">
        <w:rPr>
          <w:sz w:val="16"/>
          <w:szCs w:val="26"/>
        </w:rPr>
        <w:softHyphen/>
        <w:t xml:space="preserve">pose and </w:t>
      </w:r>
      <w:r w:rsidRPr="0036035D">
        <w:rPr>
          <w:rStyle w:val="StyleUnderline"/>
          <w:sz w:val="26"/>
          <w:szCs w:val="26"/>
        </w:rPr>
        <w:t>will prob</w:t>
      </w:r>
      <w:r w:rsidRPr="0036035D">
        <w:rPr>
          <w:rStyle w:val="StyleUnderline"/>
          <w:sz w:val="26"/>
          <w:szCs w:val="26"/>
        </w:rPr>
        <w:softHyphen/>
        <w:t>a</w:t>
      </w:r>
      <w:r w:rsidRPr="0036035D">
        <w:rPr>
          <w:rStyle w:val="StyleUnderline"/>
          <w:sz w:val="26"/>
          <w:szCs w:val="26"/>
        </w:rPr>
        <w:softHyphen/>
        <w:t>bly want to leave their ura</w:t>
      </w:r>
      <w:r w:rsidRPr="0036035D">
        <w:rPr>
          <w:rStyle w:val="StyleUnderline"/>
          <w:sz w:val="26"/>
          <w:szCs w:val="26"/>
        </w:rPr>
        <w:softHyphen/>
        <w:t>ni</w:t>
      </w:r>
      <w:r w:rsidRPr="0036035D">
        <w:rPr>
          <w:rStyle w:val="StyleUnderline"/>
          <w:sz w:val="26"/>
          <w:szCs w:val="26"/>
        </w:rPr>
        <w:softHyphen/>
        <w:t>um for them</w:t>
      </w:r>
      <w:r w:rsidRPr="0036035D">
        <w:rPr>
          <w:rStyle w:val="StyleUnderline"/>
          <w:sz w:val="26"/>
          <w:szCs w:val="26"/>
        </w:rPr>
        <w:softHyphen/>
        <w:t>selves.</w:t>
      </w:r>
      <w:r w:rsidRPr="0036035D">
        <w:rPr>
          <w:sz w:val="16"/>
          <w:szCs w:val="26"/>
        </w:rPr>
        <w:t xml:space="preserve"> And sec</w:t>
      </w:r>
      <w:r w:rsidRPr="0036035D">
        <w:rPr>
          <w:sz w:val="16"/>
          <w:szCs w:val="26"/>
        </w:rPr>
        <w:softHyphen/>
        <w:t>ond, if the agree</w:t>
      </w:r>
      <w:r w:rsidRPr="0036035D">
        <w:rPr>
          <w:sz w:val="16"/>
          <w:szCs w:val="26"/>
        </w:rPr>
        <w:softHyphen/>
        <w:t>ment is extend</w:t>
      </w:r>
      <w:r w:rsidRPr="0036035D">
        <w:rPr>
          <w:sz w:val="16"/>
          <w:szCs w:val="26"/>
        </w:rPr>
        <w:softHyphen/>
        <w:t>ed, the amounts of war</w:t>
      </w:r>
      <w:r w:rsidRPr="0036035D">
        <w:rPr>
          <w:sz w:val="16"/>
          <w:szCs w:val="26"/>
        </w:rPr>
        <w:softHyphen/>
        <w:t>heads sub</w:t>
      </w:r>
      <w:r w:rsidRPr="0036035D">
        <w:rPr>
          <w:sz w:val="16"/>
          <w:szCs w:val="26"/>
        </w:rPr>
        <w:softHyphen/>
        <w:t>ject to dis</w:t>
      </w:r>
      <w:r w:rsidRPr="0036035D">
        <w:rPr>
          <w:sz w:val="16"/>
          <w:szCs w:val="26"/>
        </w:rPr>
        <w:softHyphen/>
        <w:t>man</w:t>
      </w:r>
      <w:r w:rsidRPr="0036035D">
        <w:rPr>
          <w:sz w:val="16"/>
          <w:szCs w:val="26"/>
        </w:rPr>
        <w:softHyphen/>
        <w:t>tling will soon be exhaust</w:t>
      </w:r>
      <w:r w:rsidRPr="0036035D">
        <w:rPr>
          <w:sz w:val="16"/>
          <w:szCs w:val="26"/>
        </w:rPr>
        <w:softHyphen/>
        <w:t>ed any</w:t>
      </w:r>
      <w:r w:rsidRPr="0036035D">
        <w:rPr>
          <w:sz w:val="16"/>
          <w:szCs w:val="26"/>
        </w:rPr>
        <w:softHyphen/>
        <w:t>way as the agreed lim</w:t>
      </w:r>
      <w:r w:rsidRPr="0036035D">
        <w:rPr>
          <w:sz w:val="16"/>
          <w:szCs w:val="26"/>
        </w:rPr>
        <w:softHyphen/>
        <w:t xml:space="preserve">its are reached. </w:t>
      </w:r>
      <w:r w:rsidRPr="0036035D">
        <w:rPr>
          <w:rStyle w:val="StyleUnderline"/>
          <w:sz w:val="26"/>
          <w:szCs w:val="26"/>
        </w:rPr>
        <w:t>Glob</w:t>
      </w:r>
      <w:r w:rsidRPr="0036035D">
        <w:rPr>
          <w:rStyle w:val="StyleUnderline"/>
          <w:sz w:val="26"/>
          <w:szCs w:val="26"/>
        </w:rPr>
        <w:softHyphen/>
        <w:t>al mar</w:t>
      </w:r>
      <w:r w:rsidRPr="0036035D">
        <w:rPr>
          <w:rStyle w:val="StyleUnderline"/>
          <w:sz w:val="26"/>
          <w:szCs w:val="26"/>
        </w:rPr>
        <w:softHyphen/>
        <w:t>kets have already start</w:t>
      </w:r>
      <w:r w:rsidRPr="0036035D">
        <w:rPr>
          <w:rStyle w:val="StyleUnderline"/>
          <w:sz w:val="26"/>
          <w:szCs w:val="26"/>
        </w:rPr>
        <w:softHyphen/>
        <w:t>ed sus</w:t>
      </w:r>
      <w:r w:rsidRPr="0036035D">
        <w:rPr>
          <w:rStyle w:val="StyleUnderline"/>
          <w:sz w:val="26"/>
          <w:szCs w:val="26"/>
        </w:rPr>
        <w:softHyphen/>
        <w:t>pect</w:t>
      </w:r>
      <w:r w:rsidRPr="0036035D">
        <w:rPr>
          <w:rStyle w:val="StyleUnderline"/>
          <w:sz w:val="26"/>
          <w:szCs w:val="26"/>
        </w:rPr>
        <w:softHyphen/>
        <w:t>ing what is going to hap</w:t>
      </w:r>
      <w:r w:rsidRPr="0036035D">
        <w:rPr>
          <w:rStyle w:val="StyleUnderline"/>
          <w:sz w:val="26"/>
          <w:szCs w:val="26"/>
        </w:rPr>
        <w:softHyphen/>
        <w:t>pen with the expir</w:t>
      </w:r>
      <w:r w:rsidRPr="0036035D">
        <w:rPr>
          <w:rStyle w:val="StyleUnderline"/>
          <w:sz w:val="26"/>
          <w:szCs w:val="26"/>
        </w:rPr>
        <w:softHyphen/>
        <w:t>ing US-Rus</w:t>
      </w:r>
      <w:r w:rsidRPr="0036035D">
        <w:rPr>
          <w:rStyle w:val="StyleUnderline"/>
          <w:sz w:val="26"/>
          <w:szCs w:val="26"/>
        </w:rPr>
        <w:softHyphen/>
        <w:t>sia agree</w:t>
      </w:r>
      <w:r w:rsidRPr="0036035D">
        <w:rPr>
          <w:rStyle w:val="StyleUnderline"/>
          <w:sz w:val="26"/>
          <w:szCs w:val="26"/>
        </w:rPr>
        <w:softHyphen/>
        <w:t>ment</w:t>
      </w:r>
      <w:r w:rsidRPr="0036035D">
        <w:rPr>
          <w:sz w:val="16"/>
          <w:szCs w:val="26"/>
        </w:rPr>
        <w:t>th</w:t>
      </w:r>
      <w:r w:rsidRPr="0036035D">
        <w:rPr>
          <w:rStyle w:val="StyleUnderline"/>
          <w:sz w:val="26"/>
          <w:szCs w:val="26"/>
        </w:rPr>
        <w:t xml:space="preserve"> for war</w:t>
      </w:r>
      <w:r w:rsidRPr="0036035D">
        <w:rPr>
          <w:rStyle w:val="StyleUnderline"/>
          <w:sz w:val="26"/>
          <w:szCs w:val="26"/>
        </w:rPr>
        <w:softHyphen/>
        <w:t>head ura</w:t>
      </w:r>
      <w:r w:rsidRPr="0036035D">
        <w:rPr>
          <w:rStyle w:val="StyleUnderline"/>
          <w:sz w:val="26"/>
          <w:szCs w:val="26"/>
        </w:rPr>
        <w:softHyphen/>
        <w:t>ni</w:t>
      </w:r>
      <w:r w:rsidRPr="0036035D">
        <w:rPr>
          <w:rStyle w:val="StyleUnderline"/>
          <w:sz w:val="26"/>
          <w:szCs w:val="26"/>
        </w:rPr>
        <w:softHyphen/>
        <w:t xml:space="preserve">um. </w:t>
      </w:r>
      <w:r w:rsidRPr="0036035D">
        <w:rPr>
          <w:sz w:val="16"/>
          <w:szCs w:val="26"/>
        </w:rPr>
        <w:t xml:space="preserve">And not only with it. Indeed, </w:t>
      </w:r>
      <w:r w:rsidRPr="0036035D">
        <w:rPr>
          <w:rStyle w:val="StyleUnderline"/>
          <w:sz w:val="26"/>
          <w:szCs w:val="26"/>
        </w:rPr>
        <w:t>ura</w:t>
      </w:r>
      <w:r w:rsidRPr="0036035D">
        <w:rPr>
          <w:rStyle w:val="StyleUnderline"/>
          <w:sz w:val="26"/>
          <w:szCs w:val="26"/>
        </w:rPr>
        <w:softHyphen/>
        <w:t>ni</w:t>
      </w:r>
      <w:r w:rsidRPr="0036035D">
        <w:rPr>
          <w:rStyle w:val="StyleUnderline"/>
          <w:sz w:val="26"/>
          <w:szCs w:val="26"/>
        </w:rPr>
        <w:softHyphen/>
        <w:t>um</w:t>
      </w:r>
      <w:r w:rsidRPr="0036035D">
        <w:rPr>
          <w:sz w:val="16"/>
          <w:szCs w:val="26"/>
        </w:rPr>
        <w:t xml:space="preserve"> oxide </w:t>
      </w:r>
      <w:r w:rsidRPr="0036035D">
        <w:rPr>
          <w:rStyle w:val="StyleUnderline"/>
          <w:sz w:val="26"/>
          <w:szCs w:val="26"/>
        </w:rPr>
        <w:t>pri</w:t>
      </w:r>
      <w:r w:rsidRPr="0036035D">
        <w:rPr>
          <w:rStyle w:val="StyleUnderline"/>
          <w:sz w:val="26"/>
          <w:szCs w:val="26"/>
        </w:rPr>
        <w:softHyphen/>
        <w:t>ces have gone wild</w:t>
      </w:r>
      <w:r w:rsidRPr="0036035D">
        <w:rPr>
          <w:sz w:val="16"/>
          <w:szCs w:val="26"/>
        </w:rPr>
        <w:t xml:space="preserve"> sur</w:t>
      </w:r>
      <w:r w:rsidRPr="0036035D">
        <w:rPr>
          <w:sz w:val="16"/>
          <w:szCs w:val="26"/>
        </w:rPr>
        <w:softHyphen/>
        <w:t>ging to almost $70/lb (1lb is 454 gr.) in Jan</w:t>
      </w:r>
      <w:r w:rsidRPr="0036035D">
        <w:rPr>
          <w:sz w:val="16"/>
          <w:szCs w:val="26"/>
        </w:rPr>
        <w:softHyphen/>
        <w:t>u</w:t>
      </w:r>
      <w:r w:rsidRPr="0036035D">
        <w:rPr>
          <w:sz w:val="16"/>
          <w:szCs w:val="26"/>
        </w:rPr>
        <w:softHyphen/>
        <w:t>ary this year from $40/lb in Sep</w:t>
      </w:r>
      <w:r w:rsidRPr="0036035D">
        <w:rPr>
          <w:sz w:val="16"/>
          <w:szCs w:val="26"/>
        </w:rPr>
        <w:softHyphen/>
        <w:t>tem</w:t>
      </w:r>
      <w:r w:rsidRPr="0036035D">
        <w:rPr>
          <w:sz w:val="16"/>
          <w:szCs w:val="26"/>
        </w:rPr>
        <w:softHyphen/>
        <w:t>ber 2011. Such a 70% ral</w:t>
      </w:r>
      <w:r w:rsidRPr="0036035D">
        <w:rPr>
          <w:sz w:val="16"/>
          <w:szCs w:val="26"/>
        </w:rPr>
        <w:softHyphen/>
        <w:t>ly in ura</w:t>
      </w:r>
      <w:r w:rsidRPr="0036035D">
        <w:rPr>
          <w:sz w:val="16"/>
          <w:szCs w:val="26"/>
        </w:rPr>
        <w:softHyphen/>
        <w:t>ni</w:t>
      </w:r>
      <w:r w:rsidRPr="0036035D">
        <w:rPr>
          <w:sz w:val="16"/>
          <w:szCs w:val="26"/>
        </w:rPr>
        <w:softHyphen/>
        <w:t>um price over just 3-4- mons is not sus</w:t>
      </w:r>
      <w:r w:rsidRPr="0036035D">
        <w:rPr>
          <w:sz w:val="16"/>
          <w:szCs w:val="26"/>
        </w:rPr>
        <w:softHyphen/>
        <w:t>tain</w:t>
      </w:r>
      <w:r w:rsidRPr="0036035D">
        <w:rPr>
          <w:sz w:val="16"/>
          <w:szCs w:val="26"/>
        </w:rPr>
        <w:softHyphen/>
        <w:t>a</w:t>
      </w:r>
      <w:r w:rsidRPr="0036035D">
        <w:rPr>
          <w:sz w:val="16"/>
          <w:szCs w:val="26"/>
        </w:rPr>
        <w:softHyphen/>
        <w:t>ble and even a cer</w:t>
      </w:r>
      <w:r w:rsidRPr="0036035D">
        <w:rPr>
          <w:sz w:val="16"/>
          <w:szCs w:val="26"/>
        </w:rPr>
        <w:softHyphen/>
        <w:t>tain edg</w:t>
      </w:r>
      <w:r w:rsidRPr="0036035D">
        <w:rPr>
          <w:sz w:val="16"/>
          <w:szCs w:val="26"/>
        </w:rPr>
        <w:softHyphen/>
        <w:t>ing down can be expect</w:t>
      </w:r>
      <w:r w:rsidRPr="0036035D">
        <w:rPr>
          <w:sz w:val="16"/>
          <w:szCs w:val="26"/>
        </w:rPr>
        <w:softHyphen/>
        <w:t xml:space="preserve">ed. Still, the trend is clear - </w:t>
      </w:r>
      <w:r w:rsidRPr="0036035D">
        <w:rPr>
          <w:rStyle w:val="Emphasis"/>
          <w:sz w:val="26"/>
          <w:szCs w:val="26"/>
        </w:rPr>
        <w:t>ura</w:t>
      </w:r>
      <w:r w:rsidRPr="0036035D">
        <w:rPr>
          <w:rStyle w:val="Emphasis"/>
          <w:sz w:val="26"/>
          <w:szCs w:val="26"/>
        </w:rPr>
        <w:softHyphen/>
        <w:t>ni</w:t>
      </w:r>
      <w:r w:rsidRPr="0036035D">
        <w:rPr>
          <w:rStyle w:val="Emphasis"/>
          <w:sz w:val="26"/>
          <w:szCs w:val="26"/>
        </w:rPr>
        <w:softHyphen/>
        <w:t>um dearth is loom</w:t>
      </w:r>
      <w:r w:rsidRPr="0036035D">
        <w:rPr>
          <w:rStyle w:val="Emphasis"/>
          <w:sz w:val="26"/>
          <w:szCs w:val="26"/>
        </w:rPr>
        <w:softHyphen/>
        <w:t>ing</w:t>
      </w:r>
      <w:r w:rsidRPr="0036035D">
        <w:rPr>
          <w:rStyle w:val="StyleUnderline"/>
          <w:sz w:val="26"/>
          <w:szCs w:val="26"/>
        </w:rPr>
        <w:t>,</w:t>
      </w:r>
      <w:r w:rsidRPr="0036035D">
        <w:rPr>
          <w:sz w:val="16"/>
          <w:szCs w:val="26"/>
        </w:rPr>
        <w:t xml:space="preserve"> as well as dearth of oth</w:t>
      </w:r>
      <w:r w:rsidRPr="0036035D">
        <w:rPr>
          <w:sz w:val="16"/>
          <w:szCs w:val="26"/>
        </w:rPr>
        <w:softHyphen/>
        <w:t>er stra</w:t>
      </w:r>
      <w:r w:rsidRPr="0036035D">
        <w:rPr>
          <w:sz w:val="16"/>
          <w:szCs w:val="26"/>
        </w:rPr>
        <w:softHyphen/>
        <w:t>te</w:t>
      </w:r>
      <w:r w:rsidRPr="0036035D">
        <w:rPr>
          <w:sz w:val="16"/>
          <w:szCs w:val="26"/>
        </w:rPr>
        <w:softHyphen/>
        <w:t>gic nat</w:t>
      </w:r>
      <w:r w:rsidRPr="0036035D">
        <w:rPr>
          <w:sz w:val="16"/>
          <w:szCs w:val="26"/>
        </w:rPr>
        <w:softHyphen/>
        <w:t>u</w:t>
      </w:r>
      <w:r w:rsidRPr="0036035D">
        <w:rPr>
          <w:sz w:val="16"/>
          <w:szCs w:val="26"/>
        </w:rPr>
        <w:softHyphen/>
        <w:t>ral resour</w:t>
      </w:r>
      <w:r w:rsidRPr="0036035D">
        <w:rPr>
          <w:sz w:val="16"/>
          <w:szCs w:val="26"/>
        </w:rPr>
        <w:softHyphen/>
        <w:t>ces. We have repeat</w:t>
      </w:r>
      <w:r w:rsidRPr="0036035D">
        <w:rPr>
          <w:sz w:val="16"/>
          <w:szCs w:val="26"/>
        </w:rPr>
        <w:softHyphen/>
        <w:t>ed</w:t>
      </w:r>
      <w:r w:rsidRPr="0036035D">
        <w:rPr>
          <w:sz w:val="16"/>
          <w:szCs w:val="26"/>
        </w:rPr>
        <w:softHyphen/>
        <w:t>ly stat</w:t>
      </w:r>
      <w:r w:rsidRPr="0036035D">
        <w:rPr>
          <w:sz w:val="16"/>
          <w:szCs w:val="26"/>
        </w:rPr>
        <w:softHyphen/>
        <w:t>ed this but let us under</w:t>
      </w:r>
      <w:r w:rsidRPr="0036035D">
        <w:rPr>
          <w:sz w:val="16"/>
          <w:szCs w:val="26"/>
        </w:rPr>
        <w:softHyphen/>
        <w:t xml:space="preserve">score it again. </w:t>
      </w:r>
      <w:r w:rsidRPr="0036035D">
        <w:rPr>
          <w:rStyle w:val="StyleUnderline"/>
          <w:sz w:val="26"/>
          <w:szCs w:val="26"/>
        </w:rPr>
        <w:t>The glob</w:t>
      </w:r>
      <w:r w:rsidRPr="0036035D">
        <w:rPr>
          <w:rStyle w:val="StyleUnderline"/>
          <w:sz w:val="26"/>
          <w:szCs w:val="26"/>
        </w:rPr>
        <w:softHyphen/>
        <w:t>al cri</w:t>
      </w:r>
      <w:r w:rsidRPr="0036035D">
        <w:rPr>
          <w:rStyle w:val="StyleUnderline"/>
          <w:sz w:val="26"/>
          <w:szCs w:val="26"/>
        </w:rPr>
        <w:softHyphen/>
        <w:t>sis is most of all a resource cri</w:t>
      </w:r>
      <w:r w:rsidRPr="0036035D">
        <w:rPr>
          <w:rStyle w:val="StyleUnderline"/>
          <w:sz w:val="26"/>
          <w:szCs w:val="26"/>
        </w:rPr>
        <w:softHyphen/>
        <w:t>sis.</w:t>
      </w:r>
      <w:r w:rsidRPr="0036035D">
        <w:rPr>
          <w:sz w:val="16"/>
          <w:szCs w:val="26"/>
        </w:rPr>
        <w:t xml:space="preserve"> It is finan</w:t>
      </w:r>
      <w:r w:rsidRPr="0036035D">
        <w:rPr>
          <w:sz w:val="16"/>
          <w:szCs w:val="26"/>
        </w:rPr>
        <w:softHyphen/>
        <w:t>cial inso</w:t>
      </w:r>
      <w:r w:rsidRPr="0036035D">
        <w:rPr>
          <w:sz w:val="16"/>
          <w:szCs w:val="26"/>
        </w:rPr>
        <w:softHyphen/>
        <w:t>far as it has became clear that the sys</w:t>
      </w:r>
      <w:r w:rsidRPr="0036035D">
        <w:rPr>
          <w:sz w:val="16"/>
          <w:szCs w:val="26"/>
        </w:rPr>
        <w:softHyphen/>
        <w:t>tem allow</w:t>
      </w:r>
      <w:r w:rsidRPr="0036035D">
        <w:rPr>
          <w:sz w:val="16"/>
          <w:szCs w:val="26"/>
        </w:rPr>
        <w:softHyphen/>
        <w:t>ing some peo</w:t>
      </w:r>
      <w:r w:rsidRPr="0036035D">
        <w:rPr>
          <w:sz w:val="16"/>
          <w:szCs w:val="26"/>
        </w:rPr>
        <w:softHyphen/>
        <w:t>ple to print mon</w:t>
      </w:r>
      <w:r w:rsidRPr="0036035D">
        <w:rPr>
          <w:sz w:val="16"/>
          <w:szCs w:val="26"/>
        </w:rPr>
        <w:softHyphen/>
        <w:t>ey while oth</w:t>
      </w:r>
      <w:r w:rsidRPr="0036035D">
        <w:rPr>
          <w:sz w:val="16"/>
          <w:szCs w:val="26"/>
        </w:rPr>
        <w:softHyphen/>
        <w:t>ers work and bring them oil and oth</w:t>
      </w:r>
      <w:r w:rsidRPr="0036035D">
        <w:rPr>
          <w:sz w:val="16"/>
          <w:szCs w:val="26"/>
        </w:rPr>
        <w:softHyphen/>
        <w:t xml:space="preserve">er goods will not last for good. </w:t>
      </w:r>
      <w:r w:rsidRPr="0036035D">
        <w:rPr>
          <w:rStyle w:val="StyleUnderline"/>
          <w:sz w:val="26"/>
          <w:szCs w:val="26"/>
        </w:rPr>
        <w:t>The antic</w:t>
      </w:r>
      <w:r w:rsidRPr="0036035D">
        <w:rPr>
          <w:rStyle w:val="StyleUnderline"/>
          <w:sz w:val="26"/>
          <w:szCs w:val="26"/>
        </w:rPr>
        <w:softHyphen/>
        <w:t>i</w:t>
      </w:r>
      <w:r w:rsidRPr="0036035D">
        <w:rPr>
          <w:rStyle w:val="StyleUnderline"/>
          <w:sz w:val="26"/>
          <w:szCs w:val="26"/>
        </w:rPr>
        <w:softHyphen/>
        <w:t>pat</w:t>
      </w:r>
      <w:r w:rsidRPr="0036035D">
        <w:rPr>
          <w:rStyle w:val="StyleUnderline"/>
          <w:sz w:val="26"/>
          <w:szCs w:val="26"/>
        </w:rPr>
        <w:softHyphen/>
        <w:t>ed ura</w:t>
      </w:r>
      <w:r w:rsidRPr="0036035D">
        <w:rPr>
          <w:rStyle w:val="StyleUnderline"/>
          <w:sz w:val="26"/>
          <w:szCs w:val="26"/>
        </w:rPr>
        <w:softHyphen/>
        <w:t>ni</w:t>
      </w:r>
      <w:r w:rsidRPr="0036035D">
        <w:rPr>
          <w:rStyle w:val="StyleUnderline"/>
          <w:sz w:val="26"/>
          <w:szCs w:val="26"/>
        </w:rPr>
        <w:softHyphen/>
        <w:t>um short</w:t>
      </w:r>
      <w:r w:rsidRPr="0036035D">
        <w:rPr>
          <w:rStyle w:val="StyleUnderline"/>
          <w:sz w:val="26"/>
          <w:szCs w:val="26"/>
        </w:rPr>
        <w:softHyphen/>
        <w:t>age in the com</w:t>
      </w:r>
      <w:r w:rsidRPr="0036035D">
        <w:rPr>
          <w:rStyle w:val="StyleUnderline"/>
          <w:sz w:val="26"/>
          <w:szCs w:val="26"/>
        </w:rPr>
        <w:softHyphen/>
        <w:t>ing dec</w:t>
      </w:r>
      <w:r w:rsidRPr="0036035D">
        <w:rPr>
          <w:rStyle w:val="StyleUnderline"/>
          <w:sz w:val="26"/>
          <w:szCs w:val="26"/>
        </w:rPr>
        <w:softHyphen/>
        <w:t>ade is tru</w:t>
      </w:r>
      <w:r w:rsidRPr="0036035D">
        <w:rPr>
          <w:rStyle w:val="StyleUnderline"/>
          <w:sz w:val="26"/>
          <w:szCs w:val="26"/>
        </w:rPr>
        <w:softHyphen/>
        <w:t>ly strik</w:t>
      </w:r>
      <w:r w:rsidRPr="0036035D">
        <w:rPr>
          <w:rStyle w:val="StyleUnderline"/>
          <w:sz w:val="26"/>
          <w:szCs w:val="26"/>
        </w:rPr>
        <w:softHyphen/>
        <w:t xml:space="preserve">ing </w:t>
      </w:r>
      <w:r w:rsidRPr="0036035D">
        <w:rPr>
          <w:sz w:val="16"/>
          <w:szCs w:val="26"/>
        </w:rPr>
        <w:t>and is esti</w:t>
      </w:r>
      <w:r w:rsidRPr="0036035D">
        <w:rPr>
          <w:sz w:val="16"/>
          <w:szCs w:val="26"/>
        </w:rPr>
        <w:softHyphen/>
        <w:t>mat</w:t>
      </w:r>
      <w:r w:rsidRPr="0036035D">
        <w:rPr>
          <w:sz w:val="16"/>
          <w:szCs w:val="26"/>
        </w:rPr>
        <w:softHyphen/>
        <w:t xml:space="preserve">ed at 500m lb! One of </w:t>
      </w:r>
      <w:r w:rsidRPr="0036035D">
        <w:rPr>
          <w:rStyle w:val="StyleUnderline"/>
          <w:sz w:val="26"/>
          <w:szCs w:val="26"/>
        </w:rPr>
        <w:t>the rea</w:t>
      </w:r>
      <w:r w:rsidRPr="0036035D">
        <w:rPr>
          <w:rStyle w:val="StyleUnderline"/>
          <w:sz w:val="26"/>
          <w:szCs w:val="26"/>
        </w:rPr>
        <w:softHyphen/>
        <w:t>sons is the fast devel</w:t>
      </w:r>
      <w:r w:rsidRPr="0036035D">
        <w:rPr>
          <w:rStyle w:val="StyleUnderline"/>
          <w:sz w:val="26"/>
          <w:szCs w:val="26"/>
        </w:rPr>
        <w:softHyphen/>
        <w:t>op</w:t>
      </w:r>
      <w:r w:rsidRPr="0036035D">
        <w:rPr>
          <w:rStyle w:val="StyleUnderline"/>
          <w:sz w:val="26"/>
          <w:szCs w:val="26"/>
        </w:rPr>
        <w:softHyphen/>
        <w:t>ing econ</w:t>
      </w:r>
      <w:r w:rsidRPr="0036035D">
        <w:rPr>
          <w:rStyle w:val="StyleUnderline"/>
          <w:sz w:val="26"/>
          <w:szCs w:val="26"/>
        </w:rPr>
        <w:softHyphen/>
        <w:t>o</w:t>
      </w:r>
      <w:r w:rsidRPr="0036035D">
        <w:rPr>
          <w:rStyle w:val="StyleUnderline"/>
          <w:sz w:val="26"/>
          <w:szCs w:val="26"/>
        </w:rPr>
        <w:softHyphen/>
        <w:t>mies of Chi</w:t>
      </w:r>
      <w:r w:rsidRPr="0036035D">
        <w:rPr>
          <w:rStyle w:val="StyleUnderline"/>
          <w:sz w:val="26"/>
          <w:szCs w:val="26"/>
        </w:rPr>
        <w:softHyphen/>
        <w:t>na and India, along with oth</w:t>
      </w:r>
      <w:r w:rsidRPr="0036035D">
        <w:rPr>
          <w:rStyle w:val="StyleUnderline"/>
          <w:sz w:val="26"/>
          <w:szCs w:val="26"/>
        </w:rPr>
        <w:softHyphen/>
        <w:t>er coun</w:t>
      </w:r>
      <w:r w:rsidRPr="0036035D">
        <w:rPr>
          <w:rStyle w:val="StyleUnderline"/>
          <w:sz w:val="26"/>
          <w:szCs w:val="26"/>
        </w:rPr>
        <w:softHyphen/>
        <w:t>tries like Bra</w:t>
      </w:r>
      <w:r w:rsidRPr="0036035D">
        <w:rPr>
          <w:rStyle w:val="StyleUnderline"/>
          <w:sz w:val="26"/>
          <w:szCs w:val="26"/>
        </w:rPr>
        <w:softHyphen/>
        <w:t>zil and Tur</w:t>
      </w:r>
      <w:r w:rsidRPr="0036035D">
        <w:rPr>
          <w:rStyle w:val="StyleUnderline"/>
          <w:sz w:val="26"/>
          <w:szCs w:val="26"/>
        </w:rPr>
        <w:softHyphen/>
        <w:t>key</w:t>
      </w:r>
      <w:r w:rsidRPr="0036035D">
        <w:rPr>
          <w:sz w:val="16"/>
          <w:szCs w:val="26"/>
        </w:rPr>
        <w:t xml:space="preserve">. It </w:t>
      </w:r>
      <w:r w:rsidRPr="0036035D">
        <w:rPr>
          <w:rStyle w:val="StyleUnderline"/>
          <w:sz w:val="26"/>
          <w:szCs w:val="26"/>
        </w:rPr>
        <w:t>is where the bulk of the 147 reac</w:t>
      </w:r>
      <w:r w:rsidRPr="0036035D">
        <w:rPr>
          <w:rStyle w:val="StyleUnderline"/>
          <w:sz w:val="26"/>
          <w:szCs w:val="26"/>
        </w:rPr>
        <w:softHyphen/>
        <w:t>tors expect</w:t>
      </w:r>
      <w:r w:rsidRPr="0036035D">
        <w:rPr>
          <w:rStyle w:val="StyleUnderline"/>
          <w:sz w:val="26"/>
          <w:szCs w:val="26"/>
        </w:rPr>
        <w:softHyphen/>
        <w:t>ed to become oper</w:t>
      </w:r>
      <w:r w:rsidRPr="0036035D">
        <w:rPr>
          <w:rStyle w:val="StyleUnderline"/>
          <w:sz w:val="26"/>
          <w:szCs w:val="26"/>
        </w:rPr>
        <w:softHyphen/>
        <w:t>a</w:t>
      </w:r>
      <w:r w:rsidRPr="0036035D">
        <w:rPr>
          <w:rStyle w:val="StyleUnderline"/>
          <w:sz w:val="26"/>
          <w:szCs w:val="26"/>
        </w:rPr>
        <w:softHyphen/>
        <w:t>tion</w:t>
      </w:r>
      <w:r w:rsidRPr="0036035D">
        <w:rPr>
          <w:rStyle w:val="StyleUnderline"/>
          <w:sz w:val="26"/>
          <w:szCs w:val="26"/>
        </w:rPr>
        <w:softHyphen/>
        <w:t>al in these 10 years will be locat</w:t>
      </w:r>
      <w:r w:rsidRPr="0036035D">
        <w:rPr>
          <w:rStyle w:val="StyleUnderline"/>
          <w:sz w:val="26"/>
          <w:szCs w:val="26"/>
        </w:rPr>
        <w:softHyphen/>
        <w:t>ed. A major con</w:t>
      </w:r>
      <w:r w:rsidRPr="0036035D">
        <w:rPr>
          <w:rStyle w:val="StyleUnderline"/>
          <w:sz w:val="26"/>
          <w:szCs w:val="26"/>
        </w:rPr>
        <w:softHyphen/>
        <w:t>sum</w:t>
      </w:r>
      <w:r w:rsidRPr="0036035D">
        <w:rPr>
          <w:rStyle w:val="StyleUnderline"/>
          <w:sz w:val="26"/>
          <w:szCs w:val="26"/>
        </w:rPr>
        <w:softHyphen/>
        <w:t>er of ura</w:t>
      </w:r>
      <w:r w:rsidRPr="0036035D">
        <w:rPr>
          <w:rStyle w:val="StyleUnderline"/>
          <w:sz w:val="26"/>
          <w:szCs w:val="26"/>
        </w:rPr>
        <w:softHyphen/>
        <w:t>ni</w:t>
      </w:r>
      <w:r w:rsidRPr="0036035D">
        <w:rPr>
          <w:rStyle w:val="StyleUnderline"/>
          <w:sz w:val="26"/>
          <w:szCs w:val="26"/>
        </w:rPr>
        <w:softHyphen/>
        <w:t>um, the US cur</w:t>
      </w:r>
      <w:r w:rsidRPr="0036035D">
        <w:rPr>
          <w:rStyle w:val="StyleUnderline"/>
          <w:sz w:val="26"/>
          <w:szCs w:val="26"/>
        </w:rPr>
        <w:softHyphen/>
        <w:t>rent</w:t>
      </w:r>
      <w:r w:rsidRPr="0036035D">
        <w:rPr>
          <w:rStyle w:val="StyleUnderline"/>
          <w:sz w:val="26"/>
          <w:szCs w:val="26"/>
        </w:rPr>
        <w:softHyphen/>
        <w:t>ly has a demand for 60m lb a year but pro</w:t>
      </w:r>
      <w:r w:rsidRPr="0036035D">
        <w:rPr>
          <w:rStyle w:val="StyleUnderline"/>
          <w:sz w:val="26"/>
          <w:szCs w:val="26"/>
        </w:rPr>
        <w:softHyphen/>
        <w:t>du</w:t>
      </w:r>
      <w:r w:rsidRPr="0036035D">
        <w:rPr>
          <w:rStyle w:val="StyleUnderline"/>
          <w:sz w:val="26"/>
          <w:szCs w:val="26"/>
        </w:rPr>
        <w:softHyphen/>
        <w:t>ces only 3m lb</w:t>
      </w:r>
      <w:r w:rsidRPr="0036035D">
        <w:rPr>
          <w:sz w:val="16"/>
          <w:szCs w:val="26"/>
        </w:rPr>
        <w:t xml:space="preserve">. Still, this is the way things are at present. And </w:t>
      </w:r>
      <w:r w:rsidRPr="0036035D">
        <w:rPr>
          <w:rStyle w:val="StyleUnderline"/>
          <w:sz w:val="26"/>
          <w:szCs w:val="26"/>
        </w:rPr>
        <w:t>what will hap</w:t>
      </w:r>
      <w:r w:rsidRPr="0036035D">
        <w:rPr>
          <w:rStyle w:val="StyleUnderline"/>
          <w:sz w:val="26"/>
          <w:szCs w:val="26"/>
        </w:rPr>
        <w:softHyphen/>
        <w:t>pen aft</w:t>
      </w:r>
      <w:r w:rsidRPr="0036035D">
        <w:rPr>
          <w:rStyle w:val="StyleUnderline"/>
          <w:sz w:val="26"/>
          <w:szCs w:val="26"/>
        </w:rPr>
        <w:softHyphen/>
        <w:t>er the US Nucle</w:t>
      </w:r>
      <w:r w:rsidRPr="0036035D">
        <w:rPr>
          <w:rStyle w:val="StyleUnderline"/>
          <w:sz w:val="26"/>
          <w:szCs w:val="26"/>
        </w:rPr>
        <w:softHyphen/>
        <w:t>ar Reg</w:t>
      </w:r>
      <w:r w:rsidRPr="0036035D">
        <w:rPr>
          <w:rStyle w:val="StyleUnderline"/>
          <w:sz w:val="26"/>
          <w:szCs w:val="26"/>
        </w:rPr>
        <w:softHyphen/>
        <w:t>u</w:t>
      </w:r>
      <w:r w:rsidRPr="0036035D">
        <w:rPr>
          <w:rStyle w:val="StyleUnderline"/>
          <w:sz w:val="26"/>
          <w:szCs w:val="26"/>
        </w:rPr>
        <w:softHyphen/>
        <w:t>la</w:t>
      </w:r>
      <w:r w:rsidRPr="0036035D">
        <w:rPr>
          <w:rStyle w:val="StyleUnderline"/>
          <w:sz w:val="26"/>
          <w:szCs w:val="26"/>
        </w:rPr>
        <w:softHyphen/>
        <w:t>to</w:t>
      </w:r>
      <w:r w:rsidRPr="0036035D">
        <w:rPr>
          <w:rStyle w:val="StyleUnderline"/>
          <w:sz w:val="26"/>
          <w:szCs w:val="26"/>
        </w:rPr>
        <w:softHyphen/>
        <w:t>ry Com</w:t>
      </w:r>
      <w:r w:rsidRPr="0036035D">
        <w:rPr>
          <w:rStyle w:val="StyleUnderline"/>
          <w:sz w:val="26"/>
          <w:szCs w:val="26"/>
        </w:rPr>
        <w:softHyphen/>
        <w:t>mis</w:t>
      </w:r>
      <w:r w:rsidRPr="0036035D">
        <w:rPr>
          <w:rStyle w:val="StyleUnderline"/>
          <w:sz w:val="26"/>
          <w:szCs w:val="26"/>
        </w:rPr>
        <w:softHyphen/>
        <w:t>sion reviews and poten</w:t>
      </w:r>
      <w:r w:rsidRPr="0036035D">
        <w:rPr>
          <w:rStyle w:val="StyleUnderline"/>
          <w:sz w:val="26"/>
          <w:szCs w:val="26"/>
        </w:rPr>
        <w:softHyphen/>
        <w:t>tial</w:t>
      </w:r>
      <w:r w:rsidRPr="0036035D">
        <w:rPr>
          <w:rStyle w:val="StyleUnderline"/>
          <w:sz w:val="26"/>
          <w:szCs w:val="26"/>
        </w:rPr>
        <w:softHyphen/>
        <w:t>ly approves new nucle</w:t>
      </w:r>
      <w:r w:rsidRPr="0036035D">
        <w:rPr>
          <w:rStyle w:val="StyleUnderline"/>
          <w:sz w:val="26"/>
          <w:szCs w:val="26"/>
        </w:rPr>
        <w:softHyphen/>
        <w:t>ar reac</w:t>
      </w:r>
      <w:r w:rsidRPr="0036035D">
        <w:rPr>
          <w:rStyle w:val="StyleUnderline"/>
          <w:sz w:val="26"/>
          <w:szCs w:val="26"/>
        </w:rPr>
        <w:softHyphen/>
        <w:t>tor pro</w:t>
      </w:r>
      <w:r w:rsidRPr="0036035D">
        <w:rPr>
          <w:rStyle w:val="StyleUnderline"/>
          <w:sz w:val="26"/>
          <w:szCs w:val="26"/>
        </w:rPr>
        <w:softHyphen/>
        <w:t>pos</w:t>
      </w:r>
      <w:r w:rsidRPr="0036035D">
        <w:rPr>
          <w:rStyle w:val="StyleUnderline"/>
          <w:sz w:val="26"/>
          <w:szCs w:val="26"/>
        </w:rPr>
        <w:softHyphen/>
        <w:t>als?</w:t>
      </w:r>
      <w:r w:rsidRPr="0036035D">
        <w:rPr>
          <w:sz w:val="16"/>
          <w:szCs w:val="26"/>
        </w:rPr>
        <w:t xml:space="preserve"> They are 26 or so. And </w:t>
      </w:r>
      <w:r w:rsidRPr="0036035D">
        <w:rPr>
          <w:rStyle w:val="StyleUnderline"/>
          <w:sz w:val="26"/>
          <w:szCs w:val="26"/>
        </w:rPr>
        <w:t>more are in the pipe</w:t>
      </w:r>
      <w:r w:rsidRPr="0036035D">
        <w:rPr>
          <w:rStyle w:val="StyleUnderline"/>
          <w:sz w:val="26"/>
          <w:szCs w:val="26"/>
        </w:rPr>
        <w:softHyphen/>
        <w:t>line</w:t>
      </w:r>
      <w:r w:rsidRPr="0036035D">
        <w:rPr>
          <w:sz w:val="16"/>
          <w:szCs w:val="26"/>
        </w:rPr>
        <w:t xml:space="preserve">. </w:t>
      </w:r>
      <w:r w:rsidRPr="0036035D">
        <w:rPr>
          <w:rStyle w:val="StyleUnderline"/>
          <w:sz w:val="26"/>
          <w:szCs w:val="26"/>
        </w:rPr>
        <w:t>The sit</w:t>
      </w:r>
      <w:r w:rsidRPr="0036035D">
        <w:rPr>
          <w:rStyle w:val="StyleUnderline"/>
          <w:sz w:val="26"/>
          <w:szCs w:val="26"/>
        </w:rPr>
        <w:softHyphen/>
        <w:t>u</w:t>
      </w:r>
      <w:r w:rsidRPr="0036035D">
        <w:rPr>
          <w:rStyle w:val="StyleUnderline"/>
          <w:sz w:val="26"/>
          <w:szCs w:val="26"/>
        </w:rPr>
        <w:softHyphen/>
        <w:t>a</w:t>
      </w:r>
      <w:r w:rsidRPr="0036035D">
        <w:rPr>
          <w:rStyle w:val="StyleUnderline"/>
          <w:sz w:val="26"/>
          <w:szCs w:val="26"/>
        </w:rPr>
        <w:softHyphen/>
        <w:t>tion in India is even more dra</w:t>
      </w:r>
      <w:r w:rsidRPr="0036035D">
        <w:rPr>
          <w:rStyle w:val="StyleUnderline"/>
          <w:sz w:val="26"/>
          <w:szCs w:val="26"/>
        </w:rPr>
        <w:softHyphen/>
        <w:t>mat</w:t>
      </w:r>
      <w:r w:rsidRPr="0036035D">
        <w:rPr>
          <w:rStyle w:val="StyleUnderline"/>
          <w:sz w:val="26"/>
          <w:szCs w:val="26"/>
        </w:rPr>
        <w:softHyphen/>
        <w:t>ic - an increase in the share of nucle</w:t>
      </w:r>
      <w:r w:rsidRPr="0036035D">
        <w:rPr>
          <w:rStyle w:val="StyleUnderline"/>
          <w:sz w:val="26"/>
          <w:szCs w:val="26"/>
        </w:rPr>
        <w:softHyphen/>
        <w:t>ar ener</w:t>
      </w:r>
      <w:r w:rsidRPr="0036035D">
        <w:rPr>
          <w:rStyle w:val="StyleUnderline"/>
          <w:sz w:val="26"/>
          <w:szCs w:val="26"/>
        </w:rPr>
        <w:softHyphen/>
        <w:t>gy in elec</w:t>
      </w:r>
      <w:r w:rsidRPr="0036035D">
        <w:rPr>
          <w:rStyle w:val="StyleUnderline"/>
          <w:sz w:val="26"/>
          <w:szCs w:val="26"/>
        </w:rPr>
        <w:softHyphen/>
        <w:t>tric</w:t>
      </w:r>
      <w:r w:rsidRPr="0036035D">
        <w:rPr>
          <w:rStyle w:val="StyleUnderline"/>
          <w:sz w:val="26"/>
          <w:szCs w:val="26"/>
        </w:rPr>
        <w:softHyphen/>
        <w:t>i</w:t>
      </w:r>
      <w:r w:rsidRPr="0036035D">
        <w:rPr>
          <w:rStyle w:val="StyleUnderline"/>
          <w:sz w:val="26"/>
          <w:szCs w:val="26"/>
        </w:rPr>
        <w:softHyphen/>
        <w:t>ty pro</w:t>
      </w:r>
      <w:r w:rsidRPr="0036035D">
        <w:rPr>
          <w:rStyle w:val="StyleUnderline"/>
          <w:sz w:val="26"/>
          <w:szCs w:val="26"/>
        </w:rPr>
        <w:softHyphen/>
        <w:t>duc</w:t>
      </w:r>
      <w:r w:rsidRPr="0036035D">
        <w:rPr>
          <w:rStyle w:val="StyleUnderline"/>
          <w:sz w:val="26"/>
          <w:szCs w:val="26"/>
        </w:rPr>
        <w:softHyphen/>
        <w:t>tion is expect</w:t>
      </w:r>
      <w:r w:rsidRPr="0036035D">
        <w:rPr>
          <w:rStyle w:val="StyleUnderline"/>
          <w:sz w:val="26"/>
          <w:szCs w:val="26"/>
        </w:rPr>
        <w:softHyphen/>
        <w:t>ed from 2.5% at present to 25%.</w:t>
      </w:r>
      <w:r w:rsidRPr="0036035D">
        <w:rPr>
          <w:sz w:val="16"/>
          <w:szCs w:val="26"/>
        </w:rPr>
        <w:t xml:space="preserve"> In oth</w:t>
      </w:r>
      <w:r w:rsidRPr="0036035D">
        <w:rPr>
          <w:sz w:val="16"/>
          <w:szCs w:val="26"/>
        </w:rPr>
        <w:softHyphen/>
        <w:t xml:space="preserve">er words, </w:t>
      </w:r>
      <w:r w:rsidRPr="0036035D">
        <w:rPr>
          <w:rStyle w:val="StyleUnderline"/>
          <w:sz w:val="26"/>
          <w:szCs w:val="26"/>
        </w:rPr>
        <w:t>India will need 10 times as much ura</w:t>
      </w:r>
      <w:r w:rsidRPr="0036035D">
        <w:rPr>
          <w:rStyle w:val="StyleUnderline"/>
          <w:sz w:val="26"/>
          <w:szCs w:val="26"/>
        </w:rPr>
        <w:softHyphen/>
        <w:t>ni</w:t>
      </w:r>
      <w:r w:rsidRPr="0036035D">
        <w:rPr>
          <w:rStyle w:val="StyleUnderline"/>
          <w:sz w:val="26"/>
          <w:szCs w:val="26"/>
        </w:rPr>
        <w:softHyphen/>
        <w:t>um as it does now if the far-reach</w:t>
      </w:r>
      <w:r w:rsidRPr="0036035D">
        <w:rPr>
          <w:rStyle w:val="StyleUnderline"/>
          <w:sz w:val="26"/>
          <w:szCs w:val="26"/>
        </w:rPr>
        <w:softHyphen/>
        <w:t>ing plan is put to prac</w:t>
      </w:r>
      <w:r w:rsidRPr="0036035D">
        <w:rPr>
          <w:rStyle w:val="StyleUnderline"/>
          <w:sz w:val="26"/>
          <w:szCs w:val="26"/>
        </w:rPr>
        <w:softHyphen/>
        <w:t xml:space="preserve">tice. </w:t>
      </w:r>
      <w:r w:rsidRPr="0036035D">
        <w:rPr>
          <w:sz w:val="16"/>
          <w:szCs w:val="26"/>
        </w:rPr>
        <w:t>Chi</w:t>
      </w:r>
      <w:r w:rsidRPr="0036035D">
        <w:rPr>
          <w:sz w:val="16"/>
          <w:szCs w:val="26"/>
        </w:rPr>
        <w:softHyphen/>
        <w:t>na has more hum</w:t>
      </w:r>
      <w:r w:rsidRPr="0036035D">
        <w:rPr>
          <w:sz w:val="16"/>
          <w:szCs w:val="26"/>
        </w:rPr>
        <w:softHyphen/>
        <w:t>ble aspi</w:t>
      </w:r>
      <w:r w:rsidRPr="0036035D">
        <w:rPr>
          <w:sz w:val="16"/>
          <w:szCs w:val="26"/>
        </w:rPr>
        <w:softHyphen/>
        <w:t>ra</w:t>
      </w:r>
      <w:r w:rsidRPr="0036035D">
        <w:rPr>
          <w:sz w:val="16"/>
          <w:szCs w:val="26"/>
        </w:rPr>
        <w:softHyphen/>
        <w:t>tions and is gear</w:t>
      </w:r>
      <w:r w:rsidRPr="0036035D">
        <w:rPr>
          <w:sz w:val="16"/>
          <w:szCs w:val="26"/>
        </w:rPr>
        <w:softHyphen/>
        <w:t>ing to raise the share of nucle</w:t>
      </w:r>
      <w:r w:rsidRPr="0036035D">
        <w:rPr>
          <w:sz w:val="16"/>
          <w:szCs w:val="26"/>
        </w:rPr>
        <w:softHyphen/>
        <w:t>ar facil</w:t>
      </w:r>
      <w:r w:rsidRPr="0036035D">
        <w:rPr>
          <w:sz w:val="16"/>
          <w:szCs w:val="26"/>
        </w:rPr>
        <w:softHyphen/>
        <w:t>i</w:t>
      </w:r>
      <w:r w:rsidRPr="0036035D">
        <w:rPr>
          <w:sz w:val="16"/>
          <w:szCs w:val="26"/>
        </w:rPr>
        <w:softHyphen/>
        <w:t>ties in elec</w:t>
      </w:r>
      <w:r w:rsidRPr="0036035D">
        <w:rPr>
          <w:sz w:val="16"/>
          <w:szCs w:val="26"/>
        </w:rPr>
        <w:softHyphen/>
        <w:t>tric</w:t>
      </w:r>
      <w:r w:rsidRPr="0036035D">
        <w:rPr>
          <w:sz w:val="16"/>
          <w:szCs w:val="26"/>
        </w:rPr>
        <w:softHyphen/>
        <w:t>i</w:t>
      </w:r>
      <w:r w:rsidRPr="0036035D">
        <w:rPr>
          <w:sz w:val="16"/>
          <w:szCs w:val="26"/>
        </w:rPr>
        <w:softHyphen/>
        <w:t>ty pro</w:t>
      </w:r>
      <w:r w:rsidRPr="0036035D">
        <w:rPr>
          <w:sz w:val="16"/>
          <w:szCs w:val="26"/>
        </w:rPr>
        <w:softHyphen/>
        <w:t>duc</w:t>
      </w:r>
      <w:r w:rsidRPr="0036035D">
        <w:rPr>
          <w:sz w:val="16"/>
          <w:szCs w:val="26"/>
        </w:rPr>
        <w:softHyphen/>
        <w:t xml:space="preserve">tion only ...three times. And </w:t>
      </w:r>
      <w:r w:rsidRPr="0036035D">
        <w:rPr>
          <w:rStyle w:val="StyleUnderline"/>
          <w:sz w:val="26"/>
          <w:szCs w:val="26"/>
        </w:rPr>
        <w:t>Chi</w:t>
      </w:r>
      <w:r w:rsidRPr="0036035D">
        <w:rPr>
          <w:rStyle w:val="StyleUnderline"/>
          <w:sz w:val="26"/>
          <w:szCs w:val="26"/>
        </w:rPr>
        <w:softHyphen/>
        <w:t>na, much like the US, does not have suf</w:t>
      </w:r>
      <w:r w:rsidRPr="0036035D">
        <w:rPr>
          <w:rStyle w:val="StyleUnderline"/>
          <w:sz w:val="26"/>
          <w:szCs w:val="26"/>
        </w:rPr>
        <w:softHyphen/>
        <w:t>fi</w:t>
      </w:r>
      <w:r w:rsidRPr="0036035D">
        <w:rPr>
          <w:rStyle w:val="StyleUnderline"/>
          <w:sz w:val="26"/>
          <w:szCs w:val="26"/>
        </w:rPr>
        <w:softHyphen/>
        <w:t>cient domes</w:t>
      </w:r>
      <w:r w:rsidRPr="0036035D">
        <w:rPr>
          <w:rStyle w:val="StyleUnderline"/>
          <w:sz w:val="26"/>
          <w:szCs w:val="26"/>
        </w:rPr>
        <w:softHyphen/>
        <w:t>tic sup</w:t>
      </w:r>
      <w:r w:rsidRPr="0036035D">
        <w:rPr>
          <w:rStyle w:val="StyleUnderline"/>
          <w:sz w:val="26"/>
          <w:szCs w:val="26"/>
        </w:rPr>
        <w:softHyphen/>
        <w:t>ply</w:t>
      </w:r>
      <w:r w:rsidRPr="0036035D">
        <w:rPr>
          <w:sz w:val="16"/>
          <w:szCs w:val="26"/>
        </w:rPr>
        <w:t>. We can con</w:t>
      </w:r>
      <w:r w:rsidRPr="0036035D">
        <w:rPr>
          <w:sz w:val="16"/>
          <w:szCs w:val="26"/>
        </w:rPr>
        <w:softHyphen/>
        <w:t>tin</w:t>
      </w:r>
      <w:r w:rsidRPr="0036035D">
        <w:rPr>
          <w:sz w:val="16"/>
          <w:szCs w:val="26"/>
        </w:rPr>
        <w:softHyphen/>
        <w:t>ue with sta</w:t>
      </w:r>
      <w:r w:rsidRPr="0036035D">
        <w:rPr>
          <w:sz w:val="16"/>
          <w:szCs w:val="26"/>
        </w:rPr>
        <w:softHyphen/>
        <w:t>tis</w:t>
      </w:r>
      <w:r w:rsidRPr="0036035D">
        <w:rPr>
          <w:sz w:val="16"/>
          <w:szCs w:val="26"/>
        </w:rPr>
        <w:softHyphen/>
        <w:t>tics, but things are evi</w:t>
      </w:r>
      <w:r w:rsidRPr="0036035D">
        <w:rPr>
          <w:sz w:val="16"/>
          <w:szCs w:val="26"/>
        </w:rPr>
        <w:softHyphen/>
        <w:t>dent any</w:t>
      </w:r>
      <w:r w:rsidRPr="0036035D">
        <w:rPr>
          <w:sz w:val="16"/>
          <w:szCs w:val="26"/>
        </w:rPr>
        <w:softHyphen/>
        <w:t xml:space="preserve">way. </w:t>
      </w:r>
      <w:r w:rsidRPr="0036035D">
        <w:rPr>
          <w:rStyle w:val="Emphasis"/>
          <w:sz w:val="26"/>
          <w:szCs w:val="26"/>
        </w:rPr>
        <w:t>A war is around the cor</w:t>
      </w:r>
      <w:r w:rsidRPr="0036035D">
        <w:rPr>
          <w:rStyle w:val="Emphasis"/>
          <w:sz w:val="26"/>
          <w:szCs w:val="26"/>
        </w:rPr>
        <w:softHyphen/>
        <w:t>ner</w:t>
      </w:r>
      <w:r w:rsidRPr="0036035D">
        <w:rPr>
          <w:rStyle w:val="StyleUnderline"/>
          <w:sz w:val="26"/>
          <w:szCs w:val="26"/>
        </w:rPr>
        <w:t>.</w:t>
      </w:r>
      <w:r w:rsidRPr="0036035D">
        <w:rPr>
          <w:sz w:val="16"/>
          <w:szCs w:val="26"/>
        </w:rPr>
        <w:t xml:space="preserve"> In the best-case sce</w:t>
      </w:r>
      <w:r w:rsidRPr="0036035D">
        <w:rPr>
          <w:sz w:val="16"/>
          <w:szCs w:val="26"/>
        </w:rPr>
        <w:softHyphen/>
        <w:t>nar</w:t>
      </w:r>
      <w:r w:rsidRPr="0036035D">
        <w:rPr>
          <w:sz w:val="16"/>
          <w:szCs w:val="26"/>
        </w:rPr>
        <w:softHyphen/>
        <w:t>io, this will be a price war over ura</w:t>
      </w:r>
      <w:r w:rsidRPr="0036035D">
        <w:rPr>
          <w:sz w:val="16"/>
          <w:szCs w:val="26"/>
        </w:rPr>
        <w:softHyphen/>
        <w:t>ni</w:t>
      </w:r>
      <w:r w:rsidRPr="0036035D">
        <w:rPr>
          <w:sz w:val="16"/>
          <w:szCs w:val="26"/>
        </w:rPr>
        <w:softHyphen/>
        <w:t>um and in par</w:t>
      </w:r>
      <w:r w:rsidRPr="0036035D">
        <w:rPr>
          <w:sz w:val="16"/>
          <w:szCs w:val="26"/>
        </w:rPr>
        <w:softHyphen/>
        <w:t>tic</w:t>
      </w:r>
      <w:r w:rsidRPr="0036035D">
        <w:rPr>
          <w:sz w:val="16"/>
          <w:szCs w:val="26"/>
        </w:rPr>
        <w:softHyphen/>
        <w:t>u</w:t>
      </w:r>
      <w:r w:rsidRPr="0036035D">
        <w:rPr>
          <w:sz w:val="16"/>
          <w:szCs w:val="26"/>
        </w:rPr>
        <w:softHyphen/>
        <w:t>lar ura</w:t>
      </w:r>
      <w:r w:rsidRPr="0036035D">
        <w:rPr>
          <w:sz w:val="16"/>
          <w:szCs w:val="26"/>
        </w:rPr>
        <w:softHyphen/>
        <w:t>ni</w:t>
      </w:r>
      <w:r w:rsidRPr="0036035D">
        <w:rPr>
          <w:sz w:val="16"/>
          <w:szCs w:val="26"/>
        </w:rPr>
        <w:softHyphen/>
        <w:t>um oxide. Pri</w:t>
      </w:r>
      <w:r w:rsidRPr="0036035D">
        <w:rPr>
          <w:sz w:val="16"/>
          <w:szCs w:val="26"/>
        </w:rPr>
        <w:softHyphen/>
        <w:t xml:space="preserve">ces in the order of $100 or even $200/lb no longer seem far-fetched. </w:t>
      </w:r>
      <w:r w:rsidRPr="0036035D">
        <w:rPr>
          <w:rStyle w:val="StyleUnderline"/>
          <w:sz w:val="26"/>
          <w:szCs w:val="26"/>
        </w:rPr>
        <w:t>Price lev</w:t>
      </w:r>
      <w:r w:rsidRPr="0036035D">
        <w:rPr>
          <w:rStyle w:val="StyleUnderline"/>
          <w:sz w:val="26"/>
          <w:szCs w:val="26"/>
        </w:rPr>
        <w:softHyphen/>
        <w:t>els of $500-$1000-$2000/lb have even been men</w:t>
      </w:r>
      <w:r w:rsidRPr="0036035D">
        <w:rPr>
          <w:rStyle w:val="StyleUnderline"/>
          <w:sz w:val="26"/>
          <w:szCs w:val="26"/>
        </w:rPr>
        <w:softHyphen/>
        <w:t>tioned and this will have its swift and dras</w:t>
      </w:r>
      <w:r w:rsidRPr="0036035D">
        <w:rPr>
          <w:rStyle w:val="StyleUnderline"/>
          <w:sz w:val="26"/>
          <w:szCs w:val="26"/>
        </w:rPr>
        <w:softHyphen/>
        <w:t>tic impli</w:t>
      </w:r>
      <w:r w:rsidRPr="0036035D">
        <w:rPr>
          <w:rStyle w:val="StyleUnderline"/>
          <w:sz w:val="26"/>
          <w:szCs w:val="26"/>
        </w:rPr>
        <w:softHyphen/>
        <w:t>ca</w:t>
      </w:r>
      <w:r w:rsidRPr="0036035D">
        <w:rPr>
          <w:rStyle w:val="StyleUnderline"/>
          <w:sz w:val="26"/>
          <w:szCs w:val="26"/>
        </w:rPr>
        <w:softHyphen/>
        <w:t>tions</w:t>
      </w:r>
      <w:r w:rsidRPr="0036035D">
        <w:rPr>
          <w:sz w:val="16"/>
          <w:szCs w:val="26"/>
        </w:rPr>
        <w:t xml:space="preserve">. Still, </w:t>
      </w:r>
      <w:r w:rsidRPr="0036035D">
        <w:rPr>
          <w:rStyle w:val="StyleUnderline"/>
          <w:sz w:val="26"/>
          <w:szCs w:val="26"/>
        </w:rPr>
        <w:t>if a reac</w:t>
      </w:r>
      <w:r w:rsidRPr="0036035D">
        <w:rPr>
          <w:rStyle w:val="StyleUnderline"/>
          <w:sz w:val="26"/>
          <w:szCs w:val="26"/>
        </w:rPr>
        <w:softHyphen/>
        <w:t>tor costs $4bn, why not pay $1000/lb of ura</w:t>
      </w:r>
      <w:r w:rsidRPr="0036035D">
        <w:rPr>
          <w:rStyle w:val="StyleUnderline"/>
          <w:sz w:val="26"/>
          <w:szCs w:val="26"/>
        </w:rPr>
        <w:softHyphen/>
        <w:t>ni</w:t>
      </w:r>
      <w:r w:rsidRPr="0036035D">
        <w:rPr>
          <w:rStyle w:val="StyleUnderline"/>
          <w:sz w:val="26"/>
          <w:szCs w:val="26"/>
        </w:rPr>
        <w:softHyphen/>
        <w:t>um?</w:t>
      </w:r>
      <w:r w:rsidRPr="0036035D">
        <w:rPr>
          <w:sz w:val="16"/>
          <w:szCs w:val="26"/>
        </w:rPr>
        <w:t xml:space="preserve"> Or else, the 4-bil</w:t>
      </w:r>
      <w:r w:rsidRPr="0036035D">
        <w:rPr>
          <w:sz w:val="16"/>
          <w:szCs w:val="26"/>
        </w:rPr>
        <w:softHyphen/>
        <w:t>lion invest</w:t>
      </w:r>
      <w:r w:rsidRPr="0036035D">
        <w:rPr>
          <w:sz w:val="16"/>
          <w:szCs w:val="26"/>
        </w:rPr>
        <w:softHyphen/>
        <w:t>ment will go down the drain. Anoth</w:t>
      </w:r>
      <w:r w:rsidRPr="0036035D">
        <w:rPr>
          <w:sz w:val="16"/>
          <w:szCs w:val="26"/>
        </w:rPr>
        <w:softHyphen/>
        <w:t>er explod</w:t>
      </w:r>
      <w:r w:rsidRPr="0036035D">
        <w:rPr>
          <w:sz w:val="16"/>
          <w:szCs w:val="26"/>
        </w:rPr>
        <w:softHyphen/>
        <w:t>ing glob</w:t>
      </w:r>
      <w:r w:rsidRPr="0036035D">
        <w:rPr>
          <w:sz w:val="16"/>
          <w:szCs w:val="26"/>
        </w:rPr>
        <w:softHyphen/>
        <w:t>al mar</w:t>
      </w:r>
      <w:r w:rsidRPr="0036035D">
        <w:rPr>
          <w:sz w:val="16"/>
          <w:szCs w:val="26"/>
        </w:rPr>
        <w:softHyphen/>
        <w:t>ket is the one for rare earth ele</w:t>
      </w:r>
      <w:r w:rsidRPr="0036035D">
        <w:rPr>
          <w:sz w:val="16"/>
          <w:szCs w:val="26"/>
        </w:rPr>
        <w:softHyphen/>
        <w:t>ments with hard-to-pro</w:t>
      </w:r>
      <w:r w:rsidRPr="0036035D">
        <w:rPr>
          <w:sz w:val="16"/>
          <w:szCs w:val="26"/>
        </w:rPr>
        <w:softHyphen/>
        <w:t>nounce Lat</w:t>
      </w:r>
      <w:r w:rsidRPr="0036035D">
        <w:rPr>
          <w:sz w:val="16"/>
          <w:szCs w:val="26"/>
        </w:rPr>
        <w:softHyphen/>
        <w:t>in names such as Neo</w:t>
      </w:r>
      <w:r w:rsidRPr="0036035D">
        <w:rPr>
          <w:sz w:val="16"/>
          <w:szCs w:val="26"/>
        </w:rPr>
        <w:softHyphen/>
        <w:t>dym</w:t>
      </w:r>
      <w:r w:rsidRPr="0036035D">
        <w:rPr>
          <w:sz w:val="16"/>
          <w:szCs w:val="26"/>
        </w:rPr>
        <w:softHyphen/>
        <w:t>i</w:t>
      </w:r>
      <w:r w:rsidRPr="0036035D">
        <w:rPr>
          <w:sz w:val="16"/>
          <w:szCs w:val="26"/>
        </w:rPr>
        <w:softHyphen/>
        <w:t>um, Ceri</w:t>
      </w:r>
      <w:r w:rsidRPr="0036035D">
        <w:rPr>
          <w:sz w:val="16"/>
          <w:szCs w:val="26"/>
        </w:rPr>
        <w:softHyphen/>
        <w:t>um, Lan</w:t>
      </w:r>
      <w:r w:rsidRPr="0036035D">
        <w:rPr>
          <w:sz w:val="16"/>
          <w:szCs w:val="26"/>
        </w:rPr>
        <w:softHyphen/>
        <w:t>tha</w:t>
      </w:r>
      <w:r w:rsidRPr="0036035D">
        <w:rPr>
          <w:sz w:val="16"/>
          <w:szCs w:val="26"/>
        </w:rPr>
        <w:softHyphen/>
        <w:t>num, Gal</w:t>
      </w:r>
      <w:r w:rsidRPr="0036035D">
        <w:rPr>
          <w:sz w:val="16"/>
          <w:szCs w:val="26"/>
        </w:rPr>
        <w:softHyphen/>
        <w:t>li</w:t>
      </w:r>
      <w:r w:rsidRPr="0036035D">
        <w:rPr>
          <w:sz w:val="16"/>
          <w:szCs w:val="26"/>
        </w:rPr>
        <w:softHyphen/>
        <w:t>um, Gado</w:t>
      </w:r>
      <w:r w:rsidRPr="0036035D">
        <w:rPr>
          <w:sz w:val="16"/>
          <w:szCs w:val="26"/>
        </w:rPr>
        <w:softHyphen/>
        <w:t>lin</w:t>
      </w:r>
      <w:r w:rsidRPr="0036035D">
        <w:rPr>
          <w:sz w:val="16"/>
          <w:szCs w:val="26"/>
        </w:rPr>
        <w:softHyphen/>
        <w:t>i</w:t>
      </w:r>
      <w:r w:rsidRPr="0036035D">
        <w:rPr>
          <w:sz w:val="16"/>
          <w:szCs w:val="26"/>
        </w:rPr>
        <w:softHyphen/>
        <w:t>um, Thu</w:t>
      </w:r>
      <w:r w:rsidRPr="0036035D">
        <w:rPr>
          <w:sz w:val="16"/>
          <w:szCs w:val="26"/>
        </w:rPr>
        <w:softHyphen/>
        <w:t>li</w:t>
      </w:r>
      <w:r w:rsidRPr="0036035D">
        <w:rPr>
          <w:sz w:val="16"/>
          <w:szCs w:val="26"/>
        </w:rPr>
        <w:softHyphen/>
        <w:t>um… If we have a look at Men</w:t>
      </w:r>
      <w:r w:rsidRPr="0036035D">
        <w:rPr>
          <w:sz w:val="16"/>
          <w:szCs w:val="26"/>
        </w:rPr>
        <w:softHyphen/>
        <w:t>de</w:t>
      </w:r>
      <w:r w:rsidRPr="0036035D">
        <w:rPr>
          <w:sz w:val="16"/>
          <w:szCs w:val="26"/>
        </w:rPr>
        <w:softHyphen/>
        <w:t>leev's peri</w:t>
      </w:r>
      <w:r w:rsidRPr="0036035D">
        <w:rPr>
          <w:sz w:val="16"/>
          <w:szCs w:val="26"/>
        </w:rPr>
        <w:softHyphen/>
        <w:t>od</w:t>
      </w:r>
      <w:r w:rsidRPr="0036035D">
        <w:rPr>
          <w:sz w:val="16"/>
          <w:szCs w:val="26"/>
        </w:rPr>
        <w:softHyphen/>
        <w:t>ic table, they are squeezed some</w:t>
      </w:r>
      <w:r w:rsidRPr="0036035D">
        <w:rPr>
          <w:sz w:val="16"/>
          <w:szCs w:val="26"/>
        </w:rPr>
        <w:softHyphen/>
        <w:t>where at the bot</w:t>
      </w:r>
      <w:r w:rsidRPr="0036035D">
        <w:rPr>
          <w:sz w:val="16"/>
          <w:szCs w:val="26"/>
        </w:rPr>
        <w:softHyphen/>
        <w:t xml:space="preserve">tom. But then, </w:t>
      </w:r>
      <w:r w:rsidRPr="0036035D">
        <w:rPr>
          <w:rStyle w:val="Emphasis"/>
          <w:sz w:val="26"/>
          <w:szCs w:val="26"/>
        </w:rPr>
        <w:t>all the elec</w:t>
      </w:r>
      <w:r w:rsidRPr="0036035D">
        <w:rPr>
          <w:rStyle w:val="Emphasis"/>
          <w:sz w:val="26"/>
          <w:szCs w:val="26"/>
        </w:rPr>
        <w:softHyphen/>
        <w:t>tron</w:t>
      </w:r>
      <w:r w:rsidRPr="0036035D">
        <w:rPr>
          <w:rStyle w:val="Emphasis"/>
          <w:sz w:val="26"/>
          <w:szCs w:val="26"/>
        </w:rPr>
        <w:softHyphen/>
        <w:t>ics around us, all com</w:t>
      </w:r>
      <w:r w:rsidRPr="0036035D">
        <w:rPr>
          <w:rStyle w:val="Emphasis"/>
          <w:sz w:val="26"/>
          <w:szCs w:val="26"/>
        </w:rPr>
        <w:softHyphen/>
        <w:t>put</w:t>
      </w:r>
      <w:r w:rsidRPr="0036035D">
        <w:rPr>
          <w:rStyle w:val="Emphasis"/>
          <w:sz w:val="26"/>
          <w:szCs w:val="26"/>
        </w:rPr>
        <w:softHyphen/>
        <w:t>ers, fibre optics, all sat</w:t>
      </w:r>
      <w:r w:rsidRPr="0036035D">
        <w:rPr>
          <w:rStyle w:val="Emphasis"/>
          <w:sz w:val="26"/>
          <w:szCs w:val="26"/>
        </w:rPr>
        <w:softHyphen/>
        <w:t>el</w:t>
      </w:r>
      <w:r w:rsidRPr="0036035D">
        <w:rPr>
          <w:rStyle w:val="Emphasis"/>
          <w:sz w:val="26"/>
          <w:szCs w:val="26"/>
        </w:rPr>
        <w:softHyphen/>
        <w:t>lites and in gen</w:t>
      </w:r>
      <w:r w:rsidRPr="0036035D">
        <w:rPr>
          <w:rStyle w:val="Emphasis"/>
          <w:sz w:val="26"/>
          <w:szCs w:val="26"/>
        </w:rPr>
        <w:softHyphen/>
        <w:t>er</w:t>
      </w:r>
      <w:r w:rsidRPr="0036035D">
        <w:rPr>
          <w:rStyle w:val="Emphasis"/>
          <w:sz w:val="26"/>
          <w:szCs w:val="26"/>
        </w:rPr>
        <w:softHyphen/>
        <w:t>al every</w:t>
      </w:r>
      <w:r w:rsidRPr="0036035D">
        <w:rPr>
          <w:rStyle w:val="Emphasis"/>
          <w:sz w:val="26"/>
          <w:szCs w:val="26"/>
        </w:rPr>
        <w:softHyphen/>
        <w:t>thing under</w:t>
      </w:r>
      <w:r w:rsidRPr="0036035D">
        <w:rPr>
          <w:rStyle w:val="Emphasis"/>
          <w:sz w:val="26"/>
          <w:szCs w:val="26"/>
        </w:rPr>
        <w:softHyphen/>
        <w:t>ly</w:t>
      </w:r>
      <w:r w:rsidRPr="0036035D">
        <w:rPr>
          <w:rStyle w:val="Emphasis"/>
          <w:sz w:val="26"/>
          <w:szCs w:val="26"/>
        </w:rPr>
        <w:softHyphen/>
        <w:t>ing our high-tech civ</w:t>
      </w:r>
      <w:r w:rsidRPr="0036035D">
        <w:rPr>
          <w:rStyle w:val="Emphasis"/>
          <w:sz w:val="26"/>
          <w:szCs w:val="26"/>
        </w:rPr>
        <w:softHyphen/>
        <w:t>il</w:t>
      </w:r>
      <w:r w:rsidRPr="0036035D">
        <w:rPr>
          <w:rStyle w:val="Emphasis"/>
          <w:sz w:val="26"/>
          <w:szCs w:val="26"/>
        </w:rPr>
        <w:softHyphen/>
        <w:t>i</w:t>
      </w:r>
      <w:r w:rsidRPr="0036035D">
        <w:rPr>
          <w:rStyle w:val="Emphasis"/>
          <w:sz w:val="26"/>
          <w:szCs w:val="26"/>
        </w:rPr>
        <w:softHyphen/>
        <w:t>za</w:t>
      </w:r>
      <w:r w:rsidRPr="0036035D">
        <w:rPr>
          <w:rStyle w:val="Emphasis"/>
          <w:sz w:val="26"/>
          <w:szCs w:val="26"/>
        </w:rPr>
        <w:softHyphen/>
        <w:t>tion would be utter</w:t>
      </w:r>
      <w:r w:rsidRPr="0036035D">
        <w:rPr>
          <w:rStyle w:val="Emphasis"/>
          <w:sz w:val="26"/>
          <w:szCs w:val="26"/>
        </w:rPr>
        <w:softHyphen/>
        <w:t>ly impos</w:t>
      </w:r>
      <w:r w:rsidRPr="0036035D">
        <w:rPr>
          <w:rStyle w:val="Emphasis"/>
          <w:sz w:val="26"/>
          <w:szCs w:val="26"/>
        </w:rPr>
        <w:softHyphen/>
        <w:t>si</w:t>
      </w:r>
      <w:r w:rsidRPr="0036035D">
        <w:rPr>
          <w:rStyle w:val="Emphasis"/>
          <w:sz w:val="26"/>
          <w:szCs w:val="26"/>
        </w:rPr>
        <w:softHyphen/>
        <w:t>ble but for these exot</w:t>
      </w:r>
      <w:r w:rsidRPr="0036035D">
        <w:rPr>
          <w:rStyle w:val="Emphasis"/>
          <w:sz w:val="26"/>
          <w:szCs w:val="26"/>
        </w:rPr>
        <w:softHyphen/>
        <w:t>ic hard-to-extract ele</w:t>
      </w:r>
      <w:r w:rsidRPr="0036035D">
        <w:rPr>
          <w:rStyle w:val="Emphasis"/>
          <w:sz w:val="26"/>
          <w:szCs w:val="26"/>
        </w:rPr>
        <w:softHyphen/>
        <w:t>ments.</w:t>
      </w:r>
      <w:r w:rsidRPr="0036035D">
        <w:rPr>
          <w:sz w:val="16"/>
          <w:szCs w:val="26"/>
        </w:rPr>
        <w:t xml:space="preserve"> The price of each of them has dou</w:t>
      </w:r>
      <w:r w:rsidRPr="0036035D">
        <w:rPr>
          <w:sz w:val="16"/>
          <w:szCs w:val="26"/>
        </w:rPr>
        <w:softHyphen/>
        <w:t>bled and tri</w:t>
      </w:r>
      <w:r w:rsidRPr="0036035D">
        <w:rPr>
          <w:sz w:val="16"/>
          <w:szCs w:val="26"/>
        </w:rPr>
        <w:softHyphen/>
        <w:t>pled in a year alone. And the pri</w:t>
      </w:r>
      <w:r w:rsidRPr="0036035D">
        <w:rPr>
          <w:sz w:val="16"/>
          <w:szCs w:val="26"/>
        </w:rPr>
        <w:softHyphen/>
        <w:t>ces of some of them have soared six</w:t>
      </w:r>
      <w:r w:rsidRPr="0036035D">
        <w:rPr>
          <w:sz w:val="16"/>
          <w:szCs w:val="26"/>
        </w:rPr>
        <w:softHyphen/>
        <w:t>fold in the same peri</w:t>
      </w:r>
      <w:r w:rsidRPr="0036035D">
        <w:rPr>
          <w:sz w:val="16"/>
          <w:szCs w:val="26"/>
        </w:rPr>
        <w:softHyphen/>
        <w:t>od. Com</w:t>
      </w:r>
      <w:r w:rsidRPr="0036035D">
        <w:rPr>
          <w:sz w:val="16"/>
          <w:szCs w:val="26"/>
        </w:rPr>
        <w:softHyphen/>
        <w:t>pared with rare earth ele</w:t>
      </w:r>
      <w:r w:rsidRPr="0036035D">
        <w:rPr>
          <w:sz w:val="16"/>
          <w:szCs w:val="26"/>
        </w:rPr>
        <w:softHyphen/>
        <w:t>ments, gold and plat</w:t>
      </w:r>
      <w:r w:rsidRPr="0036035D">
        <w:rPr>
          <w:sz w:val="16"/>
          <w:szCs w:val="26"/>
        </w:rPr>
        <w:softHyphen/>
        <w:t>i</w:t>
      </w:r>
      <w:r w:rsidRPr="0036035D">
        <w:rPr>
          <w:sz w:val="16"/>
          <w:szCs w:val="26"/>
        </w:rPr>
        <w:softHyphen/>
        <w:t>num are like a tame kit</w:t>
      </w:r>
      <w:r w:rsidRPr="0036035D">
        <w:rPr>
          <w:sz w:val="16"/>
          <w:szCs w:val="26"/>
        </w:rPr>
        <w:softHyphen/>
        <w:t>ten. It nat</w:t>
      </w:r>
      <w:r w:rsidRPr="0036035D">
        <w:rPr>
          <w:sz w:val="16"/>
          <w:szCs w:val="26"/>
        </w:rPr>
        <w:softHyphen/>
        <w:t>u</w:t>
      </w:r>
      <w:r w:rsidRPr="0036035D">
        <w:rPr>
          <w:sz w:val="16"/>
          <w:szCs w:val="26"/>
        </w:rPr>
        <w:softHyphen/>
        <w:t>ral</w:t>
      </w:r>
      <w:r w:rsidRPr="0036035D">
        <w:rPr>
          <w:sz w:val="16"/>
          <w:szCs w:val="26"/>
        </w:rPr>
        <w:softHyphen/>
        <w:t xml:space="preserve">ly eats and swells but at a rate of only up to 40% a year. </w:t>
      </w:r>
      <w:r w:rsidRPr="0036035D">
        <w:rPr>
          <w:rStyle w:val="StyleUnderline"/>
          <w:sz w:val="26"/>
          <w:szCs w:val="26"/>
        </w:rPr>
        <w:t>And what about the lith</w:t>
      </w:r>
      <w:r w:rsidRPr="0036035D">
        <w:rPr>
          <w:rStyle w:val="StyleUnderline"/>
          <w:sz w:val="26"/>
          <w:szCs w:val="26"/>
        </w:rPr>
        <w:softHyphen/>
        <w:t>i</w:t>
      </w:r>
      <w:r w:rsidRPr="0036035D">
        <w:rPr>
          <w:rStyle w:val="StyleUnderline"/>
          <w:sz w:val="26"/>
          <w:szCs w:val="26"/>
        </w:rPr>
        <w:softHyphen/>
        <w:t>um under</w:t>
      </w:r>
      <w:r w:rsidRPr="0036035D">
        <w:rPr>
          <w:rStyle w:val="StyleUnderline"/>
          <w:sz w:val="26"/>
          <w:szCs w:val="26"/>
        </w:rPr>
        <w:softHyphen/>
        <w:t>ly</w:t>
      </w:r>
      <w:r w:rsidRPr="0036035D">
        <w:rPr>
          <w:rStyle w:val="StyleUnderline"/>
          <w:sz w:val="26"/>
          <w:szCs w:val="26"/>
        </w:rPr>
        <w:softHyphen/>
        <w:t>ing</w:t>
      </w:r>
      <w:r w:rsidRPr="0036035D">
        <w:rPr>
          <w:sz w:val="16"/>
          <w:szCs w:val="26"/>
        </w:rPr>
        <w:t xml:space="preserve"> the idea of elec</w:t>
      </w:r>
      <w:r w:rsidRPr="0036035D">
        <w:rPr>
          <w:sz w:val="16"/>
          <w:szCs w:val="26"/>
        </w:rPr>
        <w:softHyphen/>
        <w:t>tric vehi</w:t>
      </w:r>
      <w:r w:rsidRPr="0036035D">
        <w:rPr>
          <w:sz w:val="16"/>
          <w:szCs w:val="26"/>
        </w:rPr>
        <w:softHyphen/>
        <w:t>cles stag</w:t>
      </w:r>
      <w:r w:rsidRPr="0036035D">
        <w:rPr>
          <w:sz w:val="16"/>
          <w:szCs w:val="26"/>
        </w:rPr>
        <w:softHyphen/>
        <w:t xml:space="preserve">ing a mass entrance into </w:t>
      </w:r>
      <w:r w:rsidRPr="0036035D">
        <w:rPr>
          <w:rStyle w:val="StyleUnderline"/>
          <w:sz w:val="26"/>
          <w:szCs w:val="26"/>
        </w:rPr>
        <w:t>our dai</w:t>
      </w:r>
      <w:r w:rsidRPr="0036035D">
        <w:rPr>
          <w:rStyle w:val="StyleUnderline"/>
          <w:sz w:val="26"/>
          <w:szCs w:val="26"/>
        </w:rPr>
        <w:softHyphen/>
        <w:t xml:space="preserve">ly life and </w:t>
      </w:r>
      <w:r w:rsidRPr="0036035D">
        <w:rPr>
          <w:rStyle w:val="Emphasis"/>
          <w:sz w:val="26"/>
          <w:szCs w:val="26"/>
        </w:rPr>
        <w:t>econ</w:t>
      </w:r>
      <w:r w:rsidRPr="0036035D">
        <w:rPr>
          <w:rStyle w:val="Emphasis"/>
          <w:sz w:val="26"/>
          <w:szCs w:val="26"/>
        </w:rPr>
        <w:softHyphen/>
        <w:t>o</w:t>
      </w:r>
      <w:r w:rsidRPr="0036035D">
        <w:rPr>
          <w:rStyle w:val="Emphasis"/>
          <w:sz w:val="26"/>
          <w:szCs w:val="26"/>
        </w:rPr>
        <w:softHyphen/>
        <w:t>my</w:t>
      </w:r>
      <w:r w:rsidRPr="0036035D">
        <w:rPr>
          <w:rStyle w:val="StyleUnderline"/>
          <w:sz w:val="26"/>
          <w:szCs w:val="26"/>
        </w:rPr>
        <w:t xml:space="preserve"> if and when oil is exhaust</w:t>
      </w:r>
      <w:r w:rsidRPr="0036035D">
        <w:rPr>
          <w:rStyle w:val="StyleUnderline"/>
          <w:sz w:val="26"/>
          <w:szCs w:val="26"/>
        </w:rPr>
        <w:softHyphen/>
        <w:t>ed</w:t>
      </w:r>
      <w:r w:rsidRPr="0036035D">
        <w:rPr>
          <w:sz w:val="16"/>
          <w:szCs w:val="26"/>
        </w:rPr>
        <w:t xml:space="preserve">? But </w:t>
      </w:r>
      <w:r w:rsidRPr="0036035D">
        <w:rPr>
          <w:rStyle w:val="StyleUnderline"/>
          <w:sz w:val="26"/>
          <w:szCs w:val="26"/>
        </w:rPr>
        <w:t>it is in rare ele</w:t>
      </w:r>
      <w:r w:rsidRPr="0036035D">
        <w:rPr>
          <w:rStyle w:val="StyleUnderline"/>
          <w:sz w:val="26"/>
          <w:szCs w:val="26"/>
        </w:rPr>
        <w:softHyphen/>
        <w:t xml:space="preserve">ments where the secret of </w:t>
      </w:r>
      <w:r w:rsidRPr="0036035D">
        <w:rPr>
          <w:rStyle w:val="Emphasis"/>
          <w:sz w:val="26"/>
          <w:szCs w:val="26"/>
        </w:rPr>
        <w:t>future skir</w:t>
      </w:r>
      <w:r w:rsidRPr="0036035D">
        <w:rPr>
          <w:rStyle w:val="Emphasis"/>
          <w:sz w:val="26"/>
          <w:szCs w:val="26"/>
        </w:rPr>
        <w:softHyphen/>
        <w:t>mish</w:t>
      </w:r>
      <w:r w:rsidRPr="0036035D">
        <w:rPr>
          <w:rStyle w:val="Emphasis"/>
          <w:sz w:val="26"/>
          <w:szCs w:val="26"/>
        </w:rPr>
        <w:softHyphen/>
        <w:t>es</w:t>
      </w:r>
      <w:r w:rsidRPr="0036035D">
        <w:rPr>
          <w:rStyle w:val="StyleUnderline"/>
          <w:sz w:val="26"/>
          <w:szCs w:val="26"/>
        </w:rPr>
        <w:t xml:space="preserve"> over resour</w:t>
      </w:r>
      <w:r w:rsidRPr="0036035D">
        <w:rPr>
          <w:rStyle w:val="StyleUnderline"/>
          <w:sz w:val="26"/>
          <w:szCs w:val="26"/>
        </w:rPr>
        <w:softHyphen/>
        <w:t>ces lies.</w:t>
      </w:r>
      <w:r w:rsidRPr="0036035D">
        <w:rPr>
          <w:sz w:val="16"/>
          <w:szCs w:val="26"/>
        </w:rPr>
        <w:t xml:space="preserve"> Because across the world, they are real</w:t>
      </w:r>
      <w:r w:rsidRPr="0036035D">
        <w:rPr>
          <w:sz w:val="16"/>
          <w:szCs w:val="26"/>
        </w:rPr>
        <w:softHyphen/>
        <w:t xml:space="preserve">ly hard to extract but </w:t>
      </w:r>
      <w:r w:rsidRPr="0036035D">
        <w:rPr>
          <w:rStyle w:val="StyleUnderline"/>
          <w:sz w:val="26"/>
          <w:szCs w:val="26"/>
        </w:rPr>
        <w:t>Chi</w:t>
      </w:r>
      <w:r w:rsidRPr="0036035D">
        <w:rPr>
          <w:rStyle w:val="StyleUnderline"/>
          <w:sz w:val="26"/>
          <w:szCs w:val="26"/>
        </w:rPr>
        <w:softHyphen/>
        <w:t>na holds 97% of their glob</w:t>
      </w:r>
      <w:r w:rsidRPr="0036035D">
        <w:rPr>
          <w:rStyle w:val="StyleUnderline"/>
          <w:sz w:val="26"/>
          <w:szCs w:val="26"/>
        </w:rPr>
        <w:softHyphen/>
        <w:t>al pro</w:t>
      </w:r>
      <w:r w:rsidRPr="0036035D">
        <w:rPr>
          <w:rStyle w:val="StyleUnderline"/>
          <w:sz w:val="26"/>
          <w:szCs w:val="26"/>
        </w:rPr>
        <w:softHyphen/>
        <w:t>duc</w:t>
      </w:r>
      <w:r w:rsidRPr="0036035D">
        <w:rPr>
          <w:rStyle w:val="StyleUnderline"/>
          <w:sz w:val="26"/>
          <w:szCs w:val="26"/>
        </w:rPr>
        <w:softHyphen/>
        <w:t>tion</w:t>
      </w:r>
      <w:r w:rsidRPr="0036035D">
        <w:rPr>
          <w:sz w:val="16"/>
          <w:szCs w:val="26"/>
        </w:rPr>
        <w:t>! No mis</w:t>
      </w:r>
      <w:r w:rsidRPr="0036035D">
        <w:rPr>
          <w:sz w:val="16"/>
          <w:szCs w:val="26"/>
        </w:rPr>
        <w:softHyphen/>
        <w:t>take, Chi</w:t>
      </w:r>
      <w:r w:rsidRPr="0036035D">
        <w:rPr>
          <w:sz w:val="16"/>
          <w:szCs w:val="26"/>
        </w:rPr>
        <w:softHyphen/>
        <w:t>na pro</w:t>
      </w:r>
      <w:r w:rsidRPr="0036035D">
        <w:rPr>
          <w:sz w:val="16"/>
          <w:szCs w:val="26"/>
        </w:rPr>
        <w:softHyphen/>
        <w:t>du</w:t>
      </w:r>
      <w:r w:rsidRPr="0036035D">
        <w:rPr>
          <w:sz w:val="16"/>
          <w:szCs w:val="26"/>
        </w:rPr>
        <w:softHyphen/>
        <w:t>ces 33 times as much rare met</w:t>
      </w:r>
      <w:r w:rsidRPr="0036035D">
        <w:rPr>
          <w:sz w:val="16"/>
          <w:szCs w:val="26"/>
        </w:rPr>
        <w:softHyphen/>
        <w:t>als as the rest of the world. This may as well be changed some day as cur</w:t>
      </w:r>
      <w:r w:rsidRPr="0036035D">
        <w:rPr>
          <w:sz w:val="16"/>
          <w:szCs w:val="26"/>
        </w:rPr>
        <w:softHyphen/>
        <w:t>rent</w:t>
      </w:r>
      <w:r w:rsidRPr="0036035D">
        <w:rPr>
          <w:sz w:val="16"/>
          <w:szCs w:val="26"/>
        </w:rPr>
        <w:softHyphen/>
        <w:t>ly huge efforts and mon</w:t>
      </w:r>
      <w:r w:rsidRPr="0036035D">
        <w:rPr>
          <w:sz w:val="16"/>
          <w:szCs w:val="26"/>
        </w:rPr>
        <w:softHyphen/>
        <w:t>ey are put into look</w:t>
      </w:r>
      <w:r w:rsidRPr="0036035D">
        <w:rPr>
          <w:sz w:val="16"/>
          <w:szCs w:val="26"/>
        </w:rPr>
        <w:softHyphen/>
        <w:t>ing for rare met</w:t>
      </w:r>
      <w:r w:rsidRPr="0036035D">
        <w:rPr>
          <w:sz w:val="16"/>
          <w:szCs w:val="26"/>
        </w:rPr>
        <w:softHyphen/>
        <w:t>als around the globe. Hypo</w:t>
      </w:r>
      <w:r w:rsidRPr="0036035D">
        <w:rPr>
          <w:sz w:val="16"/>
          <w:szCs w:val="26"/>
        </w:rPr>
        <w:softHyphen/>
        <w:t>thet</w:t>
      </w:r>
      <w:r w:rsidRPr="0036035D">
        <w:rPr>
          <w:sz w:val="16"/>
          <w:szCs w:val="26"/>
        </w:rPr>
        <w:softHyphen/>
        <w:t>i</w:t>
      </w:r>
      <w:r w:rsidRPr="0036035D">
        <w:rPr>
          <w:sz w:val="16"/>
          <w:szCs w:val="26"/>
        </w:rPr>
        <w:softHyphen/>
        <w:t>cal</w:t>
      </w:r>
      <w:r w:rsidRPr="0036035D">
        <w:rPr>
          <w:sz w:val="16"/>
          <w:szCs w:val="26"/>
        </w:rPr>
        <w:softHyphen/>
        <w:t xml:space="preserve">ly, </w:t>
      </w:r>
      <w:r w:rsidRPr="0036035D">
        <w:rPr>
          <w:rStyle w:val="StyleUnderline"/>
          <w:sz w:val="26"/>
          <w:szCs w:val="26"/>
        </w:rPr>
        <w:t>only a third of the res</w:t>
      </w:r>
      <w:r w:rsidRPr="0036035D">
        <w:rPr>
          <w:rStyle w:val="StyleUnderline"/>
          <w:sz w:val="26"/>
          <w:szCs w:val="26"/>
        </w:rPr>
        <w:softHyphen/>
        <w:t>erves is in Chi</w:t>
      </w:r>
      <w:r w:rsidRPr="0036035D">
        <w:rPr>
          <w:rStyle w:val="StyleUnderline"/>
          <w:sz w:val="26"/>
          <w:szCs w:val="26"/>
        </w:rPr>
        <w:softHyphen/>
        <w:t>na</w:t>
      </w:r>
      <w:r w:rsidRPr="0036035D">
        <w:rPr>
          <w:sz w:val="16"/>
          <w:szCs w:val="26"/>
        </w:rPr>
        <w:t xml:space="preserve"> with the oth</w:t>
      </w:r>
      <w:r w:rsidRPr="0036035D">
        <w:rPr>
          <w:sz w:val="16"/>
          <w:szCs w:val="26"/>
        </w:rPr>
        <w:softHyphen/>
        <w:t>er two thirds lying some</w:t>
      </w:r>
      <w:r w:rsidRPr="0036035D">
        <w:rPr>
          <w:sz w:val="16"/>
          <w:szCs w:val="26"/>
        </w:rPr>
        <w:softHyphen/>
        <w:t>where else. Too bad it is any</w:t>
      </w:r>
      <w:r w:rsidRPr="0036035D">
        <w:rPr>
          <w:sz w:val="16"/>
          <w:szCs w:val="26"/>
        </w:rPr>
        <w:softHyphen/>
        <w:t>one's guess where, although Cana</w:t>
      </w:r>
      <w:r w:rsidRPr="0036035D">
        <w:rPr>
          <w:sz w:val="16"/>
          <w:szCs w:val="26"/>
        </w:rPr>
        <w:softHyphen/>
        <w:t>da, South Afri</w:t>
      </w:r>
      <w:r w:rsidRPr="0036035D">
        <w:rPr>
          <w:sz w:val="16"/>
          <w:szCs w:val="26"/>
        </w:rPr>
        <w:softHyphen/>
        <w:t>ca and some Afri</w:t>
      </w:r>
      <w:r w:rsidRPr="0036035D">
        <w:rPr>
          <w:sz w:val="16"/>
          <w:szCs w:val="26"/>
        </w:rPr>
        <w:softHyphen/>
        <w:t>can coun</w:t>
      </w:r>
      <w:r w:rsidRPr="0036035D">
        <w:rPr>
          <w:sz w:val="16"/>
          <w:szCs w:val="26"/>
        </w:rPr>
        <w:softHyphen/>
        <w:t>tries are con</w:t>
      </w:r>
      <w:r w:rsidRPr="0036035D">
        <w:rPr>
          <w:sz w:val="16"/>
          <w:szCs w:val="26"/>
        </w:rPr>
        <w:softHyphen/>
        <w:t>sid</w:t>
      </w:r>
      <w:r w:rsidRPr="0036035D">
        <w:rPr>
          <w:sz w:val="16"/>
          <w:szCs w:val="26"/>
        </w:rPr>
        <w:softHyphen/>
        <w:t>ered prom</w:t>
      </w:r>
      <w:r w:rsidRPr="0036035D">
        <w:rPr>
          <w:sz w:val="16"/>
          <w:szCs w:val="26"/>
        </w:rPr>
        <w:softHyphen/>
        <w:t>is</w:t>
      </w:r>
      <w:r w:rsidRPr="0036035D">
        <w:rPr>
          <w:sz w:val="16"/>
          <w:szCs w:val="26"/>
        </w:rPr>
        <w:softHyphen/>
        <w:t>ing in this regard. Still, for the time being this is how things are: Chi</w:t>
      </w:r>
      <w:r w:rsidRPr="0036035D">
        <w:rPr>
          <w:sz w:val="16"/>
          <w:szCs w:val="26"/>
        </w:rPr>
        <w:softHyphen/>
        <w:t>na has almost every</w:t>
      </w:r>
      <w:r w:rsidRPr="0036035D">
        <w:rPr>
          <w:sz w:val="16"/>
          <w:szCs w:val="26"/>
        </w:rPr>
        <w:softHyphen/>
        <w:t>thing and the rest of the world hard</w:t>
      </w:r>
      <w:r w:rsidRPr="0036035D">
        <w:rPr>
          <w:sz w:val="16"/>
          <w:szCs w:val="26"/>
        </w:rPr>
        <w:softHyphen/>
        <w:t>ly any</w:t>
      </w:r>
      <w:r w:rsidRPr="0036035D">
        <w:rPr>
          <w:sz w:val="16"/>
          <w:szCs w:val="26"/>
        </w:rPr>
        <w:softHyphen/>
        <w:t>thing. Does any</w:t>
      </w:r>
      <w:r w:rsidRPr="0036035D">
        <w:rPr>
          <w:sz w:val="16"/>
          <w:szCs w:val="26"/>
        </w:rPr>
        <w:softHyphen/>
        <w:t>one have any doubts why Chi</w:t>
      </w:r>
      <w:r w:rsidRPr="0036035D">
        <w:rPr>
          <w:sz w:val="16"/>
          <w:szCs w:val="26"/>
        </w:rPr>
        <w:softHyphen/>
        <w:t>na has the ambi</w:t>
      </w:r>
      <w:r w:rsidRPr="0036035D">
        <w:rPr>
          <w:sz w:val="16"/>
          <w:szCs w:val="26"/>
        </w:rPr>
        <w:softHyphen/>
        <w:t>tion to become the top dog? Of course, the world is by no means tread</w:t>
      </w:r>
      <w:r w:rsidRPr="0036035D">
        <w:rPr>
          <w:sz w:val="16"/>
          <w:szCs w:val="26"/>
        </w:rPr>
        <w:softHyphen/>
        <w:t>ing water in one oth</w:t>
      </w:r>
      <w:r w:rsidRPr="0036035D">
        <w:rPr>
          <w:sz w:val="16"/>
          <w:szCs w:val="26"/>
        </w:rPr>
        <w:softHyphen/>
        <w:t>er respect: sub</w:t>
      </w:r>
      <w:r w:rsidRPr="0036035D">
        <w:rPr>
          <w:sz w:val="16"/>
          <w:szCs w:val="26"/>
        </w:rPr>
        <w:softHyphen/>
        <w:t>sti</w:t>
      </w:r>
      <w:r w:rsidRPr="0036035D">
        <w:rPr>
          <w:sz w:val="16"/>
          <w:szCs w:val="26"/>
        </w:rPr>
        <w:softHyphen/>
        <w:t>tute tech</w:t>
      </w:r>
      <w:r w:rsidRPr="0036035D">
        <w:rPr>
          <w:sz w:val="16"/>
          <w:szCs w:val="26"/>
        </w:rPr>
        <w:softHyphen/>
        <w:t>nol</w:t>
      </w:r>
      <w:r w:rsidRPr="0036035D">
        <w:rPr>
          <w:sz w:val="16"/>
          <w:szCs w:val="26"/>
        </w:rPr>
        <w:softHyphen/>
        <w:t>o</w:t>
      </w:r>
      <w:r w:rsidRPr="0036035D">
        <w:rPr>
          <w:sz w:val="16"/>
          <w:szCs w:val="26"/>
        </w:rPr>
        <w:softHyphen/>
        <w:t>gies are sought for that would not be so crit</w:t>
      </w:r>
      <w:r w:rsidRPr="0036035D">
        <w:rPr>
          <w:sz w:val="16"/>
          <w:szCs w:val="26"/>
        </w:rPr>
        <w:softHyphen/>
        <w:t>i</w:t>
      </w:r>
      <w:r w:rsidRPr="0036035D">
        <w:rPr>
          <w:sz w:val="16"/>
          <w:szCs w:val="26"/>
        </w:rPr>
        <w:softHyphen/>
        <w:t>cal</w:t>
      </w:r>
      <w:r w:rsidRPr="0036035D">
        <w:rPr>
          <w:sz w:val="16"/>
          <w:szCs w:val="26"/>
        </w:rPr>
        <w:softHyphen/>
        <w:t>ly depend</w:t>
      </w:r>
      <w:r w:rsidRPr="0036035D">
        <w:rPr>
          <w:sz w:val="16"/>
          <w:szCs w:val="26"/>
        </w:rPr>
        <w:softHyphen/>
        <w:t>ent on rare earth ele</w:t>
      </w:r>
      <w:r w:rsidRPr="0036035D">
        <w:rPr>
          <w:sz w:val="16"/>
          <w:szCs w:val="26"/>
        </w:rPr>
        <w:softHyphen/>
        <w:t>ments, yet, more in the long rath</w:t>
      </w:r>
      <w:r w:rsidRPr="0036035D">
        <w:rPr>
          <w:sz w:val="16"/>
          <w:szCs w:val="26"/>
        </w:rPr>
        <w:softHyphen/>
        <w:t>er than short run. By the way, why are we dis</w:t>
      </w:r>
      <w:r w:rsidRPr="0036035D">
        <w:rPr>
          <w:sz w:val="16"/>
          <w:szCs w:val="26"/>
        </w:rPr>
        <w:softHyphen/>
        <w:t>cuss</w:t>
      </w:r>
      <w:r w:rsidRPr="0036035D">
        <w:rPr>
          <w:sz w:val="16"/>
          <w:szCs w:val="26"/>
        </w:rPr>
        <w:softHyphen/>
        <w:t>ing ura</w:t>
      </w:r>
      <w:r w:rsidRPr="0036035D">
        <w:rPr>
          <w:sz w:val="16"/>
          <w:szCs w:val="26"/>
        </w:rPr>
        <w:softHyphen/>
        <w:t>ni</w:t>
      </w:r>
      <w:r w:rsidRPr="0036035D">
        <w:rPr>
          <w:sz w:val="16"/>
          <w:szCs w:val="26"/>
        </w:rPr>
        <w:softHyphen/>
        <w:t>um pri</w:t>
      </w:r>
      <w:r w:rsidRPr="0036035D">
        <w:rPr>
          <w:sz w:val="16"/>
          <w:szCs w:val="26"/>
        </w:rPr>
        <w:softHyphen/>
        <w:t>ces along with all oth</w:t>
      </w:r>
      <w:r w:rsidRPr="0036035D">
        <w:rPr>
          <w:sz w:val="16"/>
          <w:szCs w:val="26"/>
        </w:rPr>
        <w:softHyphen/>
        <w:t>er sorts of pri</w:t>
      </w:r>
      <w:r w:rsidRPr="0036035D">
        <w:rPr>
          <w:sz w:val="16"/>
          <w:szCs w:val="26"/>
        </w:rPr>
        <w:softHyphen/>
        <w:t>ces in US dol</w:t>
      </w:r>
      <w:r w:rsidRPr="0036035D">
        <w:rPr>
          <w:sz w:val="16"/>
          <w:szCs w:val="26"/>
        </w:rPr>
        <w:softHyphen/>
        <w:t>lars? The answer is clear: because the dol</w:t>
      </w:r>
      <w:r w:rsidRPr="0036035D">
        <w:rPr>
          <w:sz w:val="16"/>
          <w:szCs w:val="26"/>
        </w:rPr>
        <w:softHyphen/>
        <w:t>lar is the glob</w:t>
      </w:r>
      <w:r w:rsidRPr="0036035D">
        <w:rPr>
          <w:sz w:val="16"/>
          <w:szCs w:val="26"/>
        </w:rPr>
        <w:softHyphen/>
        <w:t>al reserve cur</w:t>
      </w:r>
      <w:r w:rsidRPr="0036035D">
        <w:rPr>
          <w:sz w:val="16"/>
          <w:szCs w:val="26"/>
        </w:rPr>
        <w:softHyphen/>
        <w:t>ren</w:t>
      </w:r>
      <w:r w:rsidRPr="0036035D">
        <w:rPr>
          <w:sz w:val="16"/>
          <w:szCs w:val="26"/>
        </w:rPr>
        <w:softHyphen/>
        <w:t>cy. The rea</w:t>
      </w:r>
      <w:r w:rsidRPr="0036035D">
        <w:rPr>
          <w:sz w:val="16"/>
          <w:szCs w:val="26"/>
        </w:rPr>
        <w:softHyphen/>
        <w:t>son for this, though, is more com</w:t>
      </w:r>
      <w:r w:rsidRPr="0036035D">
        <w:rPr>
          <w:sz w:val="16"/>
          <w:szCs w:val="26"/>
        </w:rPr>
        <w:softHyphen/>
        <w:t>pli</w:t>
      </w:r>
      <w:r w:rsidRPr="0036035D">
        <w:rPr>
          <w:sz w:val="16"/>
          <w:szCs w:val="26"/>
        </w:rPr>
        <w:softHyphen/>
        <w:t>cat</w:t>
      </w:r>
      <w:r w:rsidRPr="0036035D">
        <w:rPr>
          <w:sz w:val="16"/>
          <w:szCs w:val="26"/>
        </w:rPr>
        <w:softHyphen/>
        <w:t>ed. True, the US is the larg</w:t>
      </w:r>
      <w:r w:rsidRPr="0036035D">
        <w:rPr>
          <w:sz w:val="16"/>
          <w:szCs w:val="26"/>
        </w:rPr>
        <w:softHyphen/>
        <w:t>est econ</w:t>
      </w:r>
      <w:r w:rsidRPr="0036035D">
        <w:rPr>
          <w:sz w:val="16"/>
          <w:szCs w:val="26"/>
        </w:rPr>
        <w:softHyphen/>
        <w:t>o</w:t>
      </w:r>
      <w:r w:rsidRPr="0036035D">
        <w:rPr>
          <w:sz w:val="16"/>
          <w:szCs w:val="26"/>
        </w:rPr>
        <w:softHyphen/>
        <w:t>my for the time being. But it is also among the mosft indebt</w:t>
      </w:r>
      <w:r w:rsidRPr="0036035D">
        <w:rPr>
          <w:sz w:val="16"/>
          <w:szCs w:val="26"/>
        </w:rPr>
        <w:softHyphen/>
        <w:t>ed coun</w:t>
      </w:r>
      <w:r w:rsidRPr="0036035D">
        <w:rPr>
          <w:sz w:val="16"/>
          <w:szCs w:val="26"/>
        </w:rPr>
        <w:softHyphen/>
        <w:t>tries in the world. And its debt is increas</w:t>
      </w:r>
      <w:r w:rsidRPr="0036035D">
        <w:rPr>
          <w:sz w:val="16"/>
          <w:szCs w:val="26"/>
        </w:rPr>
        <w:softHyphen/>
        <w:t>ing</w:t>
      </w:r>
      <w:r w:rsidRPr="0036035D">
        <w:rPr>
          <w:sz w:val="16"/>
          <w:szCs w:val="26"/>
        </w:rPr>
        <w:softHyphen/>
        <w:t>ly sur</w:t>
      </w:r>
      <w:r w:rsidRPr="0036035D">
        <w:rPr>
          <w:sz w:val="16"/>
          <w:szCs w:val="26"/>
        </w:rPr>
        <w:softHyphen/>
        <w:t>ging. Still, this is not the most impor</w:t>
      </w:r>
      <w:r w:rsidRPr="0036035D">
        <w:rPr>
          <w:sz w:val="16"/>
          <w:szCs w:val="26"/>
        </w:rPr>
        <w:softHyphen/>
        <w:t>tant. The most impor</w:t>
      </w:r>
      <w:r w:rsidRPr="0036035D">
        <w:rPr>
          <w:sz w:val="16"/>
          <w:szCs w:val="26"/>
        </w:rPr>
        <w:softHyphen/>
        <w:t>tant thing is that the US has the most pow</w:t>
      </w:r>
      <w:r w:rsidRPr="0036035D">
        <w:rPr>
          <w:sz w:val="16"/>
          <w:szCs w:val="26"/>
        </w:rPr>
        <w:softHyphen/>
        <w:t>er</w:t>
      </w:r>
      <w:r w:rsidRPr="0036035D">
        <w:rPr>
          <w:sz w:val="16"/>
          <w:szCs w:val="26"/>
        </w:rPr>
        <w:softHyphen/>
        <w:t>ful, most mobile and one of the most effect</w:t>
      </w:r>
      <w:r w:rsidRPr="0036035D">
        <w:rPr>
          <w:sz w:val="16"/>
          <w:szCs w:val="26"/>
        </w:rPr>
        <w:softHyphen/>
        <w:t>ive armies in the world. Lit</w:t>
      </w:r>
      <w:r w:rsidRPr="0036035D">
        <w:rPr>
          <w:sz w:val="16"/>
          <w:szCs w:val="26"/>
        </w:rPr>
        <w:softHyphen/>
        <w:t>tle like</w:t>
      </w:r>
      <w:r w:rsidRPr="0036035D">
        <w:rPr>
          <w:sz w:val="16"/>
          <w:szCs w:val="26"/>
        </w:rPr>
        <w:softHyphen/>
        <w:t>ly is it for some</w:t>
      </w:r>
      <w:r w:rsidRPr="0036035D">
        <w:rPr>
          <w:sz w:val="16"/>
          <w:szCs w:val="26"/>
        </w:rPr>
        <w:softHyphen/>
        <w:t>one to reject the US dol</w:t>
      </w:r>
      <w:r w:rsidRPr="0036035D">
        <w:rPr>
          <w:sz w:val="16"/>
          <w:szCs w:val="26"/>
        </w:rPr>
        <w:softHyphen/>
        <w:t>lar as a reserve cur</w:t>
      </w:r>
      <w:r w:rsidRPr="0036035D">
        <w:rPr>
          <w:sz w:val="16"/>
          <w:szCs w:val="26"/>
        </w:rPr>
        <w:softHyphen/>
        <w:t>ren</w:t>
      </w:r>
      <w:r w:rsidRPr="0036035D">
        <w:rPr>
          <w:sz w:val="16"/>
          <w:szCs w:val="26"/>
        </w:rPr>
        <w:softHyphen/>
        <w:t>cy while the 82nd Air</w:t>
      </w:r>
      <w:r w:rsidRPr="0036035D">
        <w:rPr>
          <w:sz w:val="16"/>
          <w:szCs w:val="26"/>
        </w:rPr>
        <w:softHyphen/>
        <w:t>borne Divi</w:t>
      </w:r>
      <w:r w:rsidRPr="0036035D">
        <w:rPr>
          <w:sz w:val="16"/>
          <w:szCs w:val="26"/>
        </w:rPr>
        <w:softHyphen/>
        <w:t>sion of the US Army, based at Fort Bragg North Car</w:t>
      </w:r>
      <w:r w:rsidRPr="0036035D">
        <w:rPr>
          <w:sz w:val="16"/>
          <w:szCs w:val="26"/>
        </w:rPr>
        <w:softHyphen/>
        <w:t>o</w:t>
      </w:r>
      <w:r w:rsidRPr="0036035D">
        <w:rPr>
          <w:sz w:val="16"/>
          <w:szCs w:val="26"/>
        </w:rPr>
        <w:softHyphen/>
        <w:t>li</w:t>
      </w:r>
      <w:r w:rsidRPr="0036035D">
        <w:rPr>
          <w:sz w:val="16"/>
          <w:szCs w:val="26"/>
        </w:rPr>
        <w:softHyphen/>
        <w:t>na, is the holy ter</w:t>
      </w:r>
      <w:r w:rsidRPr="0036035D">
        <w:rPr>
          <w:sz w:val="16"/>
          <w:szCs w:val="26"/>
        </w:rPr>
        <w:softHyphen/>
        <w:t>ror it is at the moment. And there is much more to it than the 82nd Divi</w:t>
      </w:r>
      <w:r w:rsidRPr="0036035D">
        <w:rPr>
          <w:sz w:val="16"/>
          <w:szCs w:val="26"/>
        </w:rPr>
        <w:softHyphen/>
        <w:t xml:space="preserve">sion. So </w:t>
      </w:r>
      <w:r w:rsidRPr="0036035D">
        <w:rPr>
          <w:rStyle w:val="StyleUnderline"/>
          <w:sz w:val="26"/>
          <w:szCs w:val="26"/>
        </w:rPr>
        <w:t>the time bomb of ura</w:t>
      </w:r>
      <w:r w:rsidRPr="0036035D">
        <w:rPr>
          <w:rStyle w:val="StyleUnderline"/>
          <w:sz w:val="26"/>
          <w:szCs w:val="26"/>
        </w:rPr>
        <w:softHyphen/>
        <w:t>ni</w:t>
      </w:r>
      <w:r w:rsidRPr="0036035D">
        <w:rPr>
          <w:rStyle w:val="StyleUnderline"/>
          <w:sz w:val="26"/>
          <w:szCs w:val="26"/>
        </w:rPr>
        <w:softHyphen/>
        <w:t>um and rare earth ele</w:t>
      </w:r>
      <w:r w:rsidRPr="0036035D">
        <w:rPr>
          <w:rStyle w:val="StyleUnderline"/>
          <w:sz w:val="26"/>
          <w:szCs w:val="26"/>
        </w:rPr>
        <w:softHyphen/>
        <w:t>ments dearth is tick</w:t>
      </w:r>
      <w:r w:rsidRPr="0036035D">
        <w:rPr>
          <w:rStyle w:val="StyleUnderline"/>
          <w:sz w:val="26"/>
          <w:szCs w:val="26"/>
        </w:rPr>
        <w:softHyphen/>
        <w:t>ing</w:t>
      </w:r>
      <w:r w:rsidRPr="0036035D">
        <w:rPr>
          <w:sz w:val="16"/>
          <w:szCs w:val="26"/>
        </w:rPr>
        <w:t xml:space="preserve">. </w:t>
      </w:r>
      <w:r w:rsidRPr="0036035D">
        <w:rPr>
          <w:rStyle w:val="StyleUnderline"/>
          <w:sz w:val="26"/>
          <w:szCs w:val="26"/>
        </w:rPr>
        <w:t>And lit</w:t>
      </w:r>
      <w:r w:rsidRPr="0036035D">
        <w:rPr>
          <w:rStyle w:val="StyleUnderline"/>
          <w:sz w:val="26"/>
          <w:szCs w:val="26"/>
        </w:rPr>
        <w:softHyphen/>
        <w:t>tle idea do we have of the time it is set for. Or wheth</w:t>
      </w:r>
      <w:r w:rsidRPr="0036035D">
        <w:rPr>
          <w:rStyle w:val="StyleUnderline"/>
          <w:sz w:val="26"/>
          <w:szCs w:val="26"/>
        </w:rPr>
        <w:softHyphen/>
        <w:t xml:space="preserve">er, </w:t>
      </w:r>
      <w:r w:rsidRPr="0036035D">
        <w:rPr>
          <w:rStyle w:val="Emphasis"/>
          <w:sz w:val="26"/>
          <w:szCs w:val="26"/>
        </w:rPr>
        <w:t>when it final</w:t>
      </w:r>
      <w:r w:rsidRPr="0036035D">
        <w:rPr>
          <w:rStyle w:val="Emphasis"/>
          <w:sz w:val="26"/>
          <w:szCs w:val="26"/>
        </w:rPr>
        <w:softHyphen/>
        <w:t>ly goes off, some</w:t>
      </w:r>
      <w:r w:rsidRPr="0036035D">
        <w:rPr>
          <w:rStyle w:val="Emphasis"/>
          <w:sz w:val="26"/>
          <w:szCs w:val="26"/>
        </w:rPr>
        <w:softHyphen/>
        <w:t>body might remem</w:t>
      </w:r>
      <w:r w:rsidRPr="0036035D">
        <w:rPr>
          <w:rStyle w:val="Emphasis"/>
          <w:sz w:val="26"/>
          <w:szCs w:val="26"/>
        </w:rPr>
        <w:softHyphen/>
        <w:t>ber the first mas</w:t>
      </w:r>
      <w:r w:rsidRPr="0036035D">
        <w:rPr>
          <w:rStyle w:val="Emphasis"/>
          <w:sz w:val="26"/>
          <w:szCs w:val="26"/>
        </w:rPr>
        <w:softHyphen/>
        <w:t>sive appli</w:t>
      </w:r>
      <w:r w:rsidRPr="0036035D">
        <w:rPr>
          <w:rStyle w:val="Emphasis"/>
          <w:sz w:val="26"/>
          <w:szCs w:val="26"/>
        </w:rPr>
        <w:softHyphen/>
        <w:t>ca</w:t>
      </w:r>
      <w:r w:rsidRPr="0036035D">
        <w:rPr>
          <w:rStyle w:val="Emphasis"/>
          <w:sz w:val="26"/>
          <w:szCs w:val="26"/>
        </w:rPr>
        <w:softHyphen/>
        <w:t>tion of ura</w:t>
      </w:r>
      <w:r w:rsidRPr="0036035D">
        <w:rPr>
          <w:rStyle w:val="Emphasis"/>
          <w:sz w:val="26"/>
          <w:szCs w:val="26"/>
        </w:rPr>
        <w:softHyphen/>
        <w:t>ni</w:t>
      </w:r>
      <w:r w:rsidRPr="0036035D">
        <w:rPr>
          <w:rStyle w:val="Emphasis"/>
          <w:sz w:val="26"/>
          <w:szCs w:val="26"/>
        </w:rPr>
        <w:softHyphen/>
        <w:t>um, which turned thou</w:t>
      </w:r>
      <w:r w:rsidRPr="0036035D">
        <w:rPr>
          <w:rStyle w:val="Emphasis"/>
          <w:sz w:val="26"/>
          <w:szCs w:val="26"/>
        </w:rPr>
        <w:softHyphen/>
        <w:t>sands into ash</w:t>
      </w:r>
      <w:r w:rsidRPr="0036035D">
        <w:rPr>
          <w:rStyle w:val="Emphasis"/>
          <w:sz w:val="26"/>
          <w:szCs w:val="26"/>
        </w:rPr>
        <w:softHyphen/>
        <w:t>es</w:t>
      </w:r>
      <w:r w:rsidRPr="0036035D">
        <w:rPr>
          <w:rStyle w:val="StyleUnderline"/>
          <w:sz w:val="26"/>
          <w:szCs w:val="26"/>
        </w:rPr>
        <w:t xml:space="preserve"> some 67 years ago. And be temp</w:t>
      </w:r>
      <w:r w:rsidRPr="0036035D">
        <w:rPr>
          <w:rStyle w:val="StyleUnderline"/>
          <w:sz w:val="26"/>
          <w:szCs w:val="26"/>
        </w:rPr>
        <w:softHyphen/>
        <w:t>ted to use it again.</w:t>
      </w:r>
      <w:r w:rsidRPr="0036035D">
        <w:rPr>
          <w:sz w:val="16"/>
          <w:szCs w:val="26"/>
        </w:rPr>
        <w:t xml:space="preserve"> For 67 years now, we have been show</w:t>
      </w:r>
      <w:r w:rsidRPr="0036035D">
        <w:rPr>
          <w:sz w:val="16"/>
          <w:szCs w:val="26"/>
        </w:rPr>
        <w:softHyphen/>
        <w:t>ing rea</w:t>
      </w:r>
      <w:r w:rsidRPr="0036035D">
        <w:rPr>
          <w:sz w:val="16"/>
          <w:szCs w:val="26"/>
        </w:rPr>
        <w:softHyphen/>
        <w:t>son and sur</w:t>
      </w:r>
      <w:r w:rsidRPr="0036035D">
        <w:rPr>
          <w:sz w:val="16"/>
          <w:szCs w:val="26"/>
        </w:rPr>
        <w:softHyphen/>
        <w:t>viv</w:t>
      </w:r>
      <w:r w:rsidRPr="0036035D">
        <w:rPr>
          <w:sz w:val="16"/>
          <w:szCs w:val="26"/>
        </w:rPr>
        <w:softHyphen/>
        <w:t xml:space="preserve">ing. </w:t>
      </w:r>
      <w:r w:rsidRPr="0036035D">
        <w:rPr>
          <w:rStyle w:val="StyleUnderline"/>
          <w:sz w:val="26"/>
          <w:szCs w:val="26"/>
        </w:rPr>
        <w:t>Let us hope fierce defi</w:t>
      </w:r>
      <w:r w:rsidRPr="0036035D">
        <w:rPr>
          <w:rStyle w:val="StyleUnderline"/>
          <w:sz w:val="26"/>
          <w:szCs w:val="26"/>
        </w:rPr>
        <w:softHyphen/>
        <w:t>cien</w:t>
      </w:r>
      <w:r w:rsidRPr="0036035D">
        <w:rPr>
          <w:rStyle w:val="StyleUnderline"/>
          <w:sz w:val="26"/>
          <w:szCs w:val="26"/>
        </w:rPr>
        <w:softHyphen/>
        <w:t>cy of nat</w:t>
      </w:r>
      <w:r w:rsidRPr="0036035D">
        <w:rPr>
          <w:rStyle w:val="StyleUnderline"/>
          <w:sz w:val="26"/>
          <w:szCs w:val="26"/>
        </w:rPr>
        <w:softHyphen/>
        <w:t>u</w:t>
      </w:r>
      <w:r w:rsidRPr="0036035D">
        <w:rPr>
          <w:rStyle w:val="StyleUnderline"/>
          <w:sz w:val="26"/>
          <w:szCs w:val="26"/>
        </w:rPr>
        <w:softHyphen/>
        <w:t>ral resour</w:t>
      </w:r>
      <w:r w:rsidRPr="0036035D">
        <w:rPr>
          <w:rStyle w:val="StyleUnderline"/>
          <w:sz w:val="26"/>
          <w:szCs w:val="26"/>
        </w:rPr>
        <w:softHyphen/>
        <w:t>ces</w:t>
      </w:r>
      <w:r w:rsidRPr="0036035D">
        <w:rPr>
          <w:sz w:val="16"/>
          <w:szCs w:val="26"/>
        </w:rPr>
        <w:t xml:space="preserve">, food and water </w:t>
      </w:r>
      <w:r w:rsidRPr="0036035D">
        <w:rPr>
          <w:rStyle w:val="StyleUnderline"/>
          <w:sz w:val="26"/>
          <w:szCs w:val="26"/>
        </w:rPr>
        <w:t>that is loom</w:t>
      </w:r>
      <w:r w:rsidRPr="0036035D">
        <w:rPr>
          <w:rStyle w:val="StyleUnderline"/>
          <w:sz w:val="26"/>
          <w:szCs w:val="26"/>
        </w:rPr>
        <w:softHyphen/>
        <w:t>ing will not take it away from us.</w:t>
      </w:r>
    </w:p>
    <w:p w14:paraId="3A461FFC" w14:textId="77777777" w:rsidR="001E465D" w:rsidRPr="0036035D" w:rsidRDefault="001E465D" w:rsidP="006E41F2"/>
    <w:p w14:paraId="6E7E801F" w14:textId="4B427672" w:rsidR="006E41F2" w:rsidRPr="0036035D" w:rsidRDefault="001E465D" w:rsidP="001E465D">
      <w:pPr>
        <w:pStyle w:val="Heading2"/>
      </w:pPr>
      <w:r w:rsidRPr="0036035D">
        <w:t>5</w:t>
      </w:r>
    </w:p>
    <w:p w14:paraId="16A94037" w14:textId="77777777" w:rsidR="001E465D" w:rsidRPr="0036035D" w:rsidRDefault="001E465D" w:rsidP="001E465D">
      <w:pPr>
        <w:pStyle w:val="Heading4"/>
      </w:pPr>
      <w:r w:rsidRPr="0036035D">
        <w:t xml:space="preserve">Constellations key to Precision Ag – key to food sustainability and increasing food supply to account for exponential population growth. </w:t>
      </w:r>
    </w:p>
    <w:p w14:paraId="76112C22" w14:textId="77777777" w:rsidR="001E465D" w:rsidRPr="0036035D" w:rsidRDefault="001E465D" w:rsidP="001E465D">
      <w:pPr>
        <w:rPr>
          <w:sz w:val="16"/>
        </w:rPr>
      </w:pPr>
      <w:r w:rsidRPr="0036035D">
        <w:rPr>
          <w:rStyle w:val="Style13ptBold"/>
          <w:u w:val="single"/>
        </w:rPr>
        <w:t>Greensight 21</w:t>
      </w:r>
      <w:r w:rsidRPr="0036035D">
        <w:rPr>
          <w:sz w:val="16"/>
        </w:rPr>
        <w:t xml:space="preserve"> 3-15-2021 "Can Starlink Save the World by Connecting Farms?" </w:t>
      </w:r>
      <w:hyperlink r:id="rId20" w:history="1">
        <w:r w:rsidRPr="0036035D">
          <w:rPr>
            <w:rStyle w:val="Hyperlink"/>
            <w:sz w:val="16"/>
          </w:rPr>
          <w:t>https://www.greensightag.com/logbook/can-starlink-save-the-world-by-connecting-farms/</w:t>
        </w:r>
      </w:hyperlink>
      <w:r w:rsidRPr="0036035D">
        <w:rPr>
          <w:sz w:val="16"/>
        </w:rPr>
        <w:t xml:space="preserve"> (Data Management Consulting Firm)//Elmer </w:t>
      </w:r>
    </w:p>
    <w:p w14:paraId="0BD7105D" w14:textId="77777777" w:rsidR="001E465D" w:rsidRPr="0036035D" w:rsidRDefault="001E465D" w:rsidP="001E465D">
      <w:pPr>
        <w:rPr>
          <w:rStyle w:val="StyleUnderline"/>
          <w:sz w:val="26"/>
          <w:szCs w:val="26"/>
        </w:rPr>
      </w:pPr>
      <w:r w:rsidRPr="0036035D">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36035D">
        <w:rPr>
          <w:rStyle w:val="StyleUnderline"/>
          <w:sz w:val="26"/>
          <w:szCs w:val="26"/>
        </w:rPr>
        <w:t xml:space="preserve">One of the most challenging has been deployments at farms, </w:t>
      </w:r>
      <w:r w:rsidRPr="0036035D">
        <w:rPr>
          <w:rStyle w:val="Emphasis"/>
          <w:sz w:val="26"/>
          <w:szCs w:val="26"/>
        </w:rPr>
        <w:t xml:space="preserve">and one of the biggest challenges </w:t>
      </w:r>
      <w:r w:rsidRPr="0036035D">
        <w:rPr>
          <w:rStyle w:val="Emphasis"/>
          <w:sz w:val="26"/>
          <w:szCs w:val="26"/>
          <w:bdr w:val="single" w:sz="18" w:space="0" w:color="auto"/>
        </w:rPr>
        <w:t>has been connectivity</w:t>
      </w:r>
      <w:r w:rsidRPr="0036035D">
        <w:rPr>
          <w:rStyle w:val="StyleUnderline"/>
          <w:sz w:val="26"/>
          <w:szCs w:val="26"/>
        </w:rPr>
        <w:t xml:space="preserve">. </w:t>
      </w:r>
      <w:r w:rsidRPr="0036035D">
        <w:rPr>
          <w:rStyle w:val="Emphasis"/>
          <w:sz w:val="26"/>
          <w:szCs w:val="26"/>
        </w:rPr>
        <w:t>Connected farms</w:t>
      </w:r>
      <w:r w:rsidRPr="0036035D">
        <w:rPr>
          <w:rStyle w:val="StyleUnderline"/>
          <w:sz w:val="26"/>
          <w:szCs w:val="26"/>
        </w:rPr>
        <w:t xml:space="preserve"> </w:t>
      </w:r>
      <w:r w:rsidRPr="0036035D">
        <w:rPr>
          <w:rStyle w:val="Emphasis"/>
          <w:sz w:val="26"/>
          <w:szCs w:val="26"/>
        </w:rPr>
        <w:t>are</w:t>
      </w:r>
      <w:r w:rsidRPr="0036035D">
        <w:rPr>
          <w:rStyle w:val="StyleUnderline"/>
          <w:sz w:val="26"/>
          <w:szCs w:val="26"/>
        </w:rPr>
        <w:t xml:space="preserve"> a </w:t>
      </w:r>
      <w:r w:rsidRPr="0036035D">
        <w:rPr>
          <w:rStyle w:val="Emphasis"/>
          <w:sz w:val="26"/>
          <w:szCs w:val="26"/>
        </w:rPr>
        <w:t xml:space="preserve">requirement to feed the world, </w:t>
      </w:r>
      <w:r w:rsidRPr="0036035D">
        <w:rPr>
          <w:rStyle w:val="Emphasis"/>
          <w:sz w:val="26"/>
          <w:szCs w:val="26"/>
          <w:bdr w:val="single" w:sz="18" w:space="0" w:color="auto"/>
        </w:rPr>
        <w:t>and Starlink will make that happen</w:t>
      </w:r>
      <w:r w:rsidRPr="0036035D">
        <w:rPr>
          <w:rStyle w:val="StyleUnderline"/>
          <w:sz w:val="26"/>
          <w:szCs w:val="26"/>
        </w:rPr>
        <w:t>.</w:t>
      </w:r>
      <w:r w:rsidRPr="0036035D">
        <w:rPr>
          <w:sz w:val="16"/>
          <w:szCs w:val="26"/>
        </w:rPr>
        <w:t xml:space="preserve"> Most urban and suburban households in the United States have had easy and reasonably inexpensive access to high speed internet access for 20 years. </w:t>
      </w:r>
      <w:r w:rsidRPr="0036035D">
        <w:rPr>
          <w:rStyle w:val="StyleUnderline"/>
          <w:sz w:val="26"/>
          <w:szCs w:val="26"/>
        </w:rPr>
        <w:t xml:space="preserve">It is easy to forget that the situation is not the same for </w:t>
      </w:r>
      <w:r w:rsidRPr="0036035D">
        <w:rPr>
          <w:rStyle w:val="Emphasis"/>
          <w:sz w:val="26"/>
          <w:szCs w:val="26"/>
        </w:rPr>
        <w:t>rural areas</w:t>
      </w:r>
      <w:r w:rsidRPr="0036035D">
        <w:rPr>
          <w:rStyle w:val="StyleUnderline"/>
          <w:sz w:val="26"/>
          <w:szCs w:val="26"/>
        </w:rPr>
        <w:t xml:space="preserve"> of the country. Many areas </w:t>
      </w:r>
      <w:r w:rsidRPr="0036035D">
        <w:rPr>
          <w:rStyle w:val="Emphasis"/>
          <w:sz w:val="26"/>
          <w:szCs w:val="26"/>
        </w:rPr>
        <w:t>have no access to</w:t>
      </w:r>
      <w:r w:rsidRPr="0036035D">
        <w:rPr>
          <w:rStyle w:val="StyleUnderline"/>
          <w:sz w:val="26"/>
          <w:szCs w:val="26"/>
        </w:rPr>
        <w:t xml:space="preserve"> high speed, “</w:t>
      </w:r>
      <w:r w:rsidRPr="0036035D">
        <w:rPr>
          <w:rStyle w:val="Emphasis"/>
          <w:sz w:val="26"/>
          <w:szCs w:val="26"/>
        </w:rPr>
        <w:t>broadband</w:t>
      </w:r>
      <w:r w:rsidRPr="0036035D">
        <w:rPr>
          <w:rStyle w:val="StyleUnderline"/>
          <w:sz w:val="26"/>
          <w:szCs w:val="26"/>
        </w:rPr>
        <w:t>”, internet access, with some having only dialup internet access in their homes</w:t>
      </w:r>
      <w:r w:rsidRPr="0036035D">
        <w:rPr>
          <w:sz w:val="16"/>
          <w:szCs w:val="26"/>
        </w:rPr>
        <w:t xml:space="preserve">. According to the 2015 FCC broadband report, </w:t>
      </w:r>
      <w:r w:rsidRPr="0036035D">
        <w:rPr>
          <w:rStyle w:val="Emphasis"/>
          <w:sz w:val="26"/>
          <w:szCs w:val="26"/>
        </w:rPr>
        <w:t>only 53%</w:t>
      </w:r>
      <w:r w:rsidRPr="0036035D">
        <w:rPr>
          <w:rStyle w:val="StyleUnderline"/>
          <w:sz w:val="26"/>
          <w:szCs w:val="26"/>
        </w:rPr>
        <w:t xml:space="preserve"> of rural households have access to high speed internet, even using low standards for “high” speed</w:t>
      </w:r>
      <w:r w:rsidRPr="0036035D">
        <w:rPr>
          <w:sz w:val="16"/>
          <w:szCs w:val="26"/>
        </w:rPr>
        <w:t xml:space="preserve">. On average farms have even less access, and that doesn’t even include high speed connectivity out in their fields. </w:t>
      </w:r>
      <w:r w:rsidRPr="0036035D">
        <w:rPr>
          <w:rStyle w:val="StyleUnderline"/>
          <w:sz w:val="26"/>
          <w:szCs w:val="26"/>
        </w:rPr>
        <w:t xml:space="preserve">Cellular service is spotty especially on large farms in primarily agricultural areas, and </w:t>
      </w:r>
      <w:r w:rsidRPr="0036035D">
        <w:rPr>
          <w:rStyle w:val="Emphasis"/>
          <w:sz w:val="26"/>
          <w:szCs w:val="26"/>
        </w:rPr>
        <w:t>legacy satellite systems</w:t>
      </w:r>
      <w:r w:rsidRPr="0036035D">
        <w:rPr>
          <w:rStyle w:val="StyleUnderline"/>
          <w:sz w:val="26"/>
          <w:szCs w:val="26"/>
        </w:rPr>
        <w:t xml:space="preserve"> </w:t>
      </w:r>
      <w:r w:rsidRPr="0036035D">
        <w:rPr>
          <w:rStyle w:val="Emphasis"/>
          <w:sz w:val="26"/>
          <w:szCs w:val="26"/>
          <w:bdr w:val="single" w:sz="18" w:space="0" w:color="auto"/>
        </w:rPr>
        <w:t>provide slow upload speeds</w:t>
      </w:r>
      <w:r w:rsidRPr="0036035D">
        <w:rPr>
          <w:rStyle w:val="StyleUnderline"/>
          <w:sz w:val="26"/>
          <w:szCs w:val="26"/>
        </w:rPr>
        <w:t xml:space="preserve"> at expensive prices</w:t>
      </w:r>
      <w:r w:rsidRPr="0036035D">
        <w:rPr>
          <w:sz w:val="16"/>
          <w:szCs w:val="26"/>
        </w:rPr>
        <w:t>. Utilizing modern internet connected technologies and cloud based systems that require constant, high speed access can be a challenge at best and potentially impossible</w:t>
      </w:r>
      <w:r w:rsidRPr="0036035D">
        <w:rPr>
          <w:rStyle w:val="StyleUnderline"/>
          <w:sz w:val="26"/>
          <w:szCs w:val="26"/>
        </w:rPr>
        <w:t xml:space="preserve">. A 2016 research study by Goldman and Sachs projected that </w:t>
      </w:r>
      <w:r w:rsidRPr="0036035D">
        <w:rPr>
          <w:rStyle w:val="Emphasis"/>
          <w:sz w:val="26"/>
          <w:szCs w:val="26"/>
        </w:rPr>
        <w:t>by 2050</w:t>
      </w:r>
      <w:r w:rsidRPr="0036035D">
        <w:rPr>
          <w:rStyle w:val="StyleUnderline"/>
          <w:sz w:val="26"/>
          <w:szCs w:val="26"/>
        </w:rPr>
        <w:t xml:space="preserve">, the </w:t>
      </w:r>
      <w:r w:rsidRPr="0036035D">
        <w:rPr>
          <w:rStyle w:val="Emphasis"/>
          <w:sz w:val="26"/>
          <w:szCs w:val="26"/>
        </w:rPr>
        <w:t>world’s</w:t>
      </w:r>
      <w:r w:rsidRPr="0036035D">
        <w:rPr>
          <w:rStyle w:val="StyleUnderline"/>
          <w:sz w:val="26"/>
          <w:szCs w:val="26"/>
        </w:rPr>
        <w:t xml:space="preserve"> food </w:t>
      </w:r>
      <w:r w:rsidRPr="0036035D">
        <w:rPr>
          <w:rStyle w:val="Emphasis"/>
          <w:sz w:val="26"/>
          <w:szCs w:val="26"/>
        </w:rPr>
        <w:t>production efficiency</w:t>
      </w:r>
      <w:r w:rsidRPr="0036035D">
        <w:rPr>
          <w:rStyle w:val="StyleUnderline"/>
          <w:sz w:val="26"/>
          <w:szCs w:val="26"/>
        </w:rPr>
        <w:t xml:space="preserve"> </w:t>
      </w:r>
      <w:r w:rsidRPr="0036035D">
        <w:rPr>
          <w:rStyle w:val="Emphasis"/>
          <w:sz w:val="26"/>
          <w:szCs w:val="26"/>
        </w:rPr>
        <w:t xml:space="preserve">needs to </w:t>
      </w:r>
      <w:r w:rsidRPr="0036035D">
        <w:rPr>
          <w:rStyle w:val="Emphasis"/>
          <w:sz w:val="26"/>
          <w:szCs w:val="26"/>
          <w:bdr w:val="single" w:sz="18" w:space="0" w:color="auto"/>
        </w:rPr>
        <w:t>increase by 50% to support our growing population</w:t>
      </w:r>
      <w:r w:rsidRPr="0036035D">
        <w:rPr>
          <w:sz w:val="16"/>
          <w:szCs w:val="26"/>
        </w:rPr>
        <w:t xml:space="preserve">. This paper backs up this conclusion with a lot of research, but the </w:t>
      </w:r>
      <w:r w:rsidRPr="0036035D">
        <w:rPr>
          <w:rStyle w:val="StyleUnderline"/>
          <w:sz w:val="26"/>
          <w:szCs w:val="26"/>
        </w:rPr>
        <w:t xml:space="preserve">fundamental conclusion is that farming land area is unlikely to increase nor will the number of farmers. </w:t>
      </w:r>
      <w:r w:rsidRPr="0036035D">
        <w:rPr>
          <w:rStyle w:val="Emphasis"/>
          <w:sz w:val="26"/>
          <w:szCs w:val="26"/>
        </w:rPr>
        <w:t xml:space="preserve">Increased global food production increases </w:t>
      </w:r>
      <w:r w:rsidRPr="0036035D">
        <w:rPr>
          <w:rStyle w:val="Emphasis"/>
          <w:sz w:val="26"/>
          <w:szCs w:val="26"/>
          <w:bdr w:val="single" w:sz="18" w:space="0" w:color="auto"/>
        </w:rPr>
        <w:t>must come from productivity boosts</w:t>
      </w:r>
      <w:r w:rsidRPr="0036035D">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36035D">
        <w:rPr>
          <w:rStyle w:val="Emphasis"/>
          <w:sz w:val="26"/>
          <w:szCs w:val="26"/>
        </w:rPr>
        <w:t>with precision farming techniques</w:t>
      </w:r>
      <w:r w:rsidRPr="0036035D">
        <w:rPr>
          <w:rStyle w:val="StyleUnderline"/>
          <w:sz w:val="26"/>
          <w:szCs w:val="26"/>
        </w:rPr>
        <w:t>, notably precision planting and precision application of chemicals and water</w:t>
      </w:r>
      <w:r w:rsidRPr="0036035D">
        <w:rPr>
          <w:sz w:val="16"/>
          <w:szCs w:val="26"/>
        </w:rPr>
        <w:t xml:space="preserve">. The term “Precision Agriculture” was coined in the late 1960s and 1970s in seminal research that projected that in the </w:t>
      </w:r>
      <w:r w:rsidRPr="0036035D">
        <w:rPr>
          <w:rStyle w:val="StyleUnderline"/>
          <w:sz w:val="26"/>
          <w:szCs w:val="26"/>
        </w:rPr>
        <w:t xml:space="preserve">future farming would be </w:t>
      </w:r>
      <w:r w:rsidRPr="0036035D">
        <w:rPr>
          <w:rStyle w:val="Emphasis"/>
          <w:sz w:val="26"/>
          <w:szCs w:val="26"/>
        </w:rPr>
        <w:t>driven</w:t>
      </w:r>
      <w:r w:rsidRPr="0036035D">
        <w:rPr>
          <w:rStyle w:val="StyleUnderline"/>
          <w:sz w:val="26"/>
          <w:szCs w:val="26"/>
        </w:rPr>
        <w:t xml:space="preserve"> </w:t>
      </w:r>
      <w:r w:rsidRPr="0036035D">
        <w:rPr>
          <w:rStyle w:val="Emphasis"/>
          <w:sz w:val="26"/>
          <w:szCs w:val="26"/>
        </w:rPr>
        <w:t>by data</w:t>
      </w:r>
      <w:r w:rsidRPr="0036035D">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36035D">
        <w:rPr>
          <w:sz w:val="16"/>
          <w:szCs w:val="26"/>
        </w:rPr>
        <w:t xml:space="preserve"> </w:t>
      </w:r>
      <w:r w:rsidRPr="0036035D">
        <w:rPr>
          <w:rStyle w:val="StyleUnderline"/>
          <w:sz w:val="26"/>
          <w:szCs w:val="26"/>
        </w:rPr>
        <w:t xml:space="preserve">Precision RTK GPS can guide equipment with precision better than an inch. Drones and satellite mapping of fields using remote sensing can map out health and detect problems with the crops. In field </w:t>
      </w:r>
      <w:r w:rsidRPr="0036035D">
        <w:rPr>
          <w:rStyle w:val="Emphasis"/>
          <w:sz w:val="26"/>
          <w:szCs w:val="26"/>
        </w:rPr>
        <w:t>IoT sensors</w:t>
      </w:r>
      <w:r w:rsidRPr="0036035D">
        <w:rPr>
          <w:rStyle w:val="StyleUnderline"/>
          <w:sz w:val="26"/>
          <w:szCs w:val="26"/>
        </w:rPr>
        <w:t xml:space="preserve"> will stream live data (such as our partners Soil Scout). </w:t>
      </w:r>
      <w:r w:rsidRPr="0036035D">
        <w:rPr>
          <w:rStyle w:val="Emphasis"/>
          <w:sz w:val="26"/>
          <w:szCs w:val="26"/>
        </w:rPr>
        <w:t>Soil genomics and analysis</w:t>
      </w:r>
      <w:r w:rsidRPr="0036035D">
        <w:rPr>
          <w:rStyle w:val="StyleUnderline"/>
          <w:sz w:val="26"/>
          <w:szCs w:val="26"/>
        </w:rPr>
        <w:t xml:space="preserve"> can analyze macro and micro nutrient content of the soil and track the genetics of the soil microbiome (like our friends at Trace Genomics). </w:t>
      </w:r>
      <w:r w:rsidRPr="0036035D">
        <w:rPr>
          <w:rStyle w:val="Emphasis"/>
          <w:sz w:val="26"/>
          <w:szCs w:val="26"/>
        </w:rPr>
        <w:t>Robotic and automated farming equipment</w:t>
      </w:r>
      <w:r w:rsidRPr="0036035D">
        <w:rPr>
          <w:rStyle w:val="StyleUnderline"/>
          <w:sz w:val="26"/>
          <w:szCs w:val="26"/>
        </w:rPr>
        <w:t xml:space="preserve"> (like our partners at Monarch Tractor and Husqvarna are building) can vary applications and planting according to precomputed variable rate application maps.</w:t>
      </w:r>
      <w:r w:rsidRPr="0036035D">
        <w:rPr>
          <w:sz w:val="16"/>
          <w:szCs w:val="26"/>
        </w:rPr>
        <w:t xml:space="preserve"> Despite all these breakthroughs, </w:t>
      </w:r>
      <w:r w:rsidRPr="0036035D">
        <w:rPr>
          <w:rStyle w:val="Emphasis"/>
          <w:sz w:val="26"/>
          <w:szCs w:val="26"/>
        </w:rPr>
        <w:t>precision farming</w:t>
      </w:r>
      <w:r w:rsidRPr="0036035D">
        <w:rPr>
          <w:rStyle w:val="StyleUnderline"/>
          <w:sz w:val="26"/>
          <w:szCs w:val="26"/>
        </w:rPr>
        <w:t xml:space="preserve"> techniques still </w:t>
      </w:r>
      <w:r w:rsidRPr="0036035D">
        <w:rPr>
          <w:rStyle w:val="Emphasis"/>
          <w:sz w:val="26"/>
          <w:szCs w:val="26"/>
        </w:rPr>
        <w:t>have a low penetration</w:t>
      </w:r>
      <w:r w:rsidRPr="0036035D">
        <w:rPr>
          <w:rStyle w:val="StyleUnderline"/>
          <w:sz w:val="26"/>
          <w:szCs w:val="26"/>
        </w:rPr>
        <w:t xml:space="preserve">. There are many reasons for this (more than could be discussed in this article!) </w:t>
      </w:r>
      <w:r w:rsidRPr="0036035D">
        <w:rPr>
          <w:rStyle w:val="Emphasis"/>
          <w:sz w:val="26"/>
          <w:szCs w:val="26"/>
        </w:rPr>
        <w:t>but one of them is inadequate connectivity.</w:t>
      </w:r>
      <w:r w:rsidRPr="0036035D">
        <w:rPr>
          <w:sz w:val="16"/>
          <w:szCs w:val="26"/>
        </w:rPr>
        <w:t xml:space="preserve"> </w:t>
      </w:r>
      <w:r w:rsidRPr="0036035D">
        <w:rPr>
          <w:rStyle w:val="StyleUnderline"/>
          <w:sz w:val="26"/>
          <w:szCs w:val="26"/>
        </w:rPr>
        <w:t xml:space="preserve">Most of these modern technologies </w:t>
      </w:r>
      <w:r w:rsidRPr="0036035D">
        <w:rPr>
          <w:rStyle w:val="Emphasis"/>
          <w:sz w:val="26"/>
          <w:szCs w:val="26"/>
        </w:rPr>
        <w:t>rely on access to the internet</w:t>
      </w:r>
      <w:r w:rsidRPr="0036035D">
        <w:rPr>
          <w:rStyle w:val="StyleUnderline"/>
          <w:sz w:val="26"/>
          <w:szCs w:val="26"/>
        </w:rPr>
        <w:t xml:space="preserve"> and in many cases it just isn’t possible. </w:t>
      </w:r>
      <w:r w:rsidRPr="0036035D">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6035D">
        <w:rPr>
          <w:rStyle w:val="StyleUnderline"/>
          <w:sz w:val="26"/>
          <w:szCs w:val="26"/>
        </w:rPr>
        <w:t>Even as infrastructure expands to more remote areas, there will always remain large swaths of rural america where conventional connectivity infrastructure is highly impractical</w:t>
      </w:r>
      <w:r w:rsidRPr="0036035D">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36035D">
        <w:rPr>
          <w:rStyle w:val="Emphasis"/>
          <w:sz w:val="26"/>
          <w:szCs w:val="26"/>
        </w:rPr>
        <w:t>Advanced sensing systems</w:t>
      </w:r>
      <w:r w:rsidRPr="0036035D">
        <w:rPr>
          <w:rStyle w:val="StyleUnderline"/>
          <w:sz w:val="26"/>
          <w:szCs w:val="26"/>
        </w:rPr>
        <w:t xml:space="preserve"> like ours </w:t>
      </w:r>
      <w:r w:rsidRPr="0036035D">
        <w:rPr>
          <w:rStyle w:val="Emphasis"/>
          <w:sz w:val="26"/>
          <w:szCs w:val="26"/>
        </w:rPr>
        <w:t>have to</w:t>
      </w:r>
      <w:r w:rsidRPr="0036035D">
        <w:rPr>
          <w:rStyle w:val="StyleUnderline"/>
          <w:sz w:val="26"/>
          <w:szCs w:val="26"/>
        </w:rPr>
        <w:t xml:space="preserve"> be able to </w:t>
      </w:r>
      <w:r w:rsidRPr="0036035D">
        <w:rPr>
          <w:rStyle w:val="Emphasis"/>
          <w:sz w:val="26"/>
          <w:szCs w:val="26"/>
        </w:rPr>
        <w:t>integrate with connected robotic sprayers, harvesters and tractors</w:t>
      </w:r>
      <w:r w:rsidRPr="0036035D">
        <w:rPr>
          <w:rStyle w:val="StyleUnderline"/>
          <w:sz w:val="26"/>
          <w:szCs w:val="26"/>
        </w:rPr>
        <w:t xml:space="preserve">, </w:t>
      </w:r>
      <w:r w:rsidRPr="0036035D">
        <w:rPr>
          <w:rStyle w:val="Emphasis"/>
          <w:sz w:val="26"/>
          <w:szCs w:val="26"/>
          <w:bdr w:val="single" w:sz="18" w:space="0" w:color="auto"/>
        </w:rPr>
        <w:t>unlocking the productivity potential of precision agriculture</w:t>
      </w:r>
      <w:r w:rsidRPr="0036035D">
        <w:rPr>
          <w:rStyle w:val="StyleUnderline"/>
          <w:sz w:val="26"/>
          <w:szCs w:val="26"/>
        </w:rPr>
        <w:t>. Humanity needs precision agriculture, and connected data-driven systems will be a big part of that revolution</w:t>
      </w:r>
      <w:r w:rsidRPr="0036035D">
        <w:rPr>
          <w:sz w:val="16"/>
          <w:szCs w:val="26"/>
        </w:rPr>
        <w:t xml:space="preserve">. Beyond the global necessity, the economics for farmers work too! A 2018 USDA studies indicate that connecting US farmland will unlock $50B in industry revenue. </w:t>
      </w:r>
      <w:r w:rsidRPr="0036035D">
        <w:rPr>
          <w:rStyle w:val="StyleUnderline"/>
          <w:sz w:val="26"/>
          <w:szCs w:val="26"/>
        </w:rPr>
        <w:t xml:space="preserve">We are extremely excited about </w:t>
      </w:r>
      <w:r w:rsidRPr="0036035D">
        <w:rPr>
          <w:rStyle w:val="Emphasis"/>
          <w:sz w:val="26"/>
          <w:szCs w:val="26"/>
        </w:rPr>
        <w:t>Starlink</w:t>
      </w:r>
      <w:r w:rsidRPr="0036035D">
        <w:rPr>
          <w:rStyle w:val="StyleUnderline"/>
          <w:sz w:val="26"/>
          <w:szCs w:val="26"/>
        </w:rPr>
        <w:t xml:space="preserve"> and its </w:t>
      </w:r>
      <w:r w:rsidRPr="0036035D">
        <w:rPr>
          <w:rStyle w:val="Emphasis"/>
          <w:sz w:val="26"/>
          <w:szCs w:val="26"/>
        </w:rPr>
        <w:t>potential</w:t>
      </w:r>
      <w:r w:rsidRPr="0036035D">
        <w:rPr>
          <w:rStyle w:val="StyleUnderline"/>
          <w:sz w:val="26"/>
          <w:szCs w:val="26"/>
        </w:rPr>
        <w:t xml:space="preserve"> </w:t>
      </w:r>
      <w:r w:rsidRPr="0036035D">
        <w:rPr>
          <w:rStyle w:val="Emphasis"/>
          <w:sz w:val="26"/>
          <w:szCs w:val="26"/>
          <w:bdr w:val="single" w:sz="18" w:space="0" w:color="auto"/>
        </w:rPr>
        <w:t>to bring cost effective internet connectivity to farms and rural areas.</w:t>
      </w:r>
      <w:r w:rsidRPr="0036035D">
        <w:rPr>
          <w:rStyle w:val="StyleUnderline"/>
          <w:sz w:val="26"/>
          <w:szCs w:val="26"/>
        </w:rPr>
        <w:t xml:space="preserve"> Starlink </w:t>
      </w:r>
      <w:r w:rsidRPr="0036035D">
        <w:rPr>
          <w:rStyle w:val="Emphasis"/>
          <w:sz w:val="26"/>
          <w:szCs w:val="26"/>
        </w:rPr>
        <w:t>levels the playing field for rural areas</w:t>
      </w:r>
      <w:r w:rsidRPr="0036035D">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36035D">
        <w:rPr>
          <w:rStyle w:val="Emphasis"/>
          <w:sz w:val="26"/>
          <w:szCs w:val="26"/>
        </w:rPr>
        <w:t>IoT data</w:t>
      </w:r>
      <w:r w:rsidRPr="0036035D">
        <w:rPr>
          <w:rStyle w:val="StyleUnderline"/>
          <w:sz w:val="26"/>
          <w:szCs w:val="26"/>
        </w:rPr>
        <w:t xml:space="preserve"> can be </w:t>
      </w:r>
      <w:r w:rsidRPr="0036035D">
        <w:rPr>
          <w:rStyle w:val="Emphasis"/>
          <w:sz w:val="26"/>
          <w:szCs w:val="26"/>
        </w:rPr>
        <w:t>streamed</w:t>
      </w:r>
      <w:r w:rsidRPr="0036035D">
        <w:rPr>
          <w:rStyle w:val="StyleUnderline"/>
          <w:sz w:val="26"/>
          <w:szCs w:val="26"/>
        </w:rPr>
        <w:t xml:space="preserve"> from fields as </w:t>
      </w:r>
      <w:r w:rsidRPr="0036035D">
        <w:rPr>
          <w:rStyle w:val="Emphasis"/>
          <w:sz w:val="26"/>
          <w:szCs w:val="26"/>
        </w:rPr>
        <w:t>easily</w:t>
      </w:r>
      <w:r w:rsidRPr="0036035D">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549B6493" w14:textId="77777777" w:rsidR="001E465D" w:rsidRPr="0036035D" w:rsidRDefault="001E465D" w:rsidP="001E465D">
      <w:pPr>
        <w:rPr>
          <w:sz w:val="16"/>
          <w:szCs w:val="26"/>
        </w:rPr>
      </w:pPr>
    </w:p>
    <w:p w14:paraId="686E3C5B" w14:textId="77777777" w:rsidR="001E465D" w:rsidRPr="0036035D" w:rsidRDefault="001E465D" w:rsidP="001E465D">
      <w:pPr>
        <w:pStyle w:val="Heading4"/>
      </w:pPr>
      <w:r w:rsidRPr="0036035D">
        <w:t xml:space="preserve">Food Insecurity goes </w:t>
      </w:r>
      <w:r w:rsidRPr="0036035D">
        <w:rPr>
          <w:u w:val="single"/>
        </w:rPr>
        <w:t>nuclear</w:t>
      </w:r>
      <w:r w:rsidRPr="0036035D">
        <w:t xml:space="preserve"> – escalates </w:t>
      </w:r>
      <w:r w:rsidRPr="0036035D">
        <w:rPr>
          <w:u w:val="single"/>
        </w:rPr>
        <w:t>multiple hotspots</w:t>
      </w:r>
      <w:r w:rsidRPr="0036035D">
        <w:t>.</w:t>
      </w:r>
    </w:p>
    <w:p w14:paraId="680E70E8" w14:textId="77777777" w:rsidR="001E465D" w:rsidRPr="0036035D" w:rsidRDefault="001E465D" w:rsidP="001E465D">
      <w:pPr>
        <w:rPr>
          <w:sz w:val="16"/>
        </w:rPr>
      </w:pPr>
      <w:r w:rsidRPr="0036035D">
        <w:rPr>
          <w:rStyle w:val="Style13ptBold"/>
          <w:u w:val="single"/>
        </w:rPr>
        <w:t>Cribb 19</w:t>
      </w:r>
      <w:r w:rsidRPr="0036035D">
        <w:rPr>
          <w:sz w:val="16"/>
        </w:rPr>
        <w:t xml:space="preserve"> Julian Cribb 8-23-2019 “Food or War” </w:t>
      </w:r>
      <w:hyperlink r:id="rId21" w:history="1">
        <w:r w:rsidRPr="0036035D">
          <w:rPr>
            <w:rStyle w:val="Hyperlink"/>
            <w:sz w:val="16"/>
          </w:rPr>
          <w:t>https://www.cambridge.org/core/books/abs/food-or-war/hotspots-for-food-conflict-in-the-twentyfirst-century/1CD674412E09B8E6F325C9C0A0A6778A</w:t>
        </w:r>
      </w:hyperlink>
      <w:r w:rsidRPr="0036035D">
        <w:rPr>
          <w:sz w:val="1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36035D">
        <w:rPr>
          <w:rStyle w:val="Style13ptBold"/>
          <w:sz w:val="16"/>
          <w:szCs w:val="16"/>
        </w:rPr>
        <w:t xml:space="preserve"> </w:t>
      </w:r>
    </w:p>
    <w:p w14:paraId="0D0E6C2C" w14:textId="77777777" w:rsidR="001E465D" w:rsidRPr="000C6927" w:rsidRDefault="001E465D" w:rsidP="001E465D">
      <w:pPr>
        <w:rPr>
          <w:sz w:val="14"/>
          <w:szCs w:val="26"/>
        </w:rPr>
      </w:pPr>
      <w:r w:rsidRPr="0036035D">
        <w:rPr>
          <w:sz w:val="14"/>
          <w:szCs w:val="26"/>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6035D">
        <w:rPr>
          <w:rStyle w:val="Emphasis"/>
          <w:sz w:val="26"/>
          <w:szCs w:val="26"/>
        </w:rPr>
        <w:t>Based upon</w:t>
      </w:r>
      <w:r w:rsidRPr="0036035D">
        <w:rPr>
          <w:sz w:val="14"/>
          <w:szCs w:val="26"/>
        </w:rPr>
        <w:t xml:space="preserve"> these</w:t>
      </w:r>
      <w:r w:rsidRPr="0036035D">
        <w:rPr>
          <w:rStyle w:val="Emphasis"/>
          <w:sz w:val="26"/>
          <w:szCs w:val="26"/>
        </w:rPr>
        <w:t xml:space="preserve"> recent cases of food conflicts, and </w:t>
      </w:r>
      <w:r w:rsidRPr="0036035D">
        <w:rPr>
          <w:sz w:val="14"/>
          <w:szCs w:val="26"/>
        </w:rPr>
        <w:t>upon the</w:t>
      </w:r>
      <w:r w:rsidRPr="0036035D">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36035D">
        <w:rPr>
          <w:sz w:val="14"/>
          <w:szCs w:val="26"/>
        </w:rPr>
        <w:t xml:space="preserve">. </w:t>
      </w:r>
      <w:r w:rsidRPr="0036035D">
        <w:rPr>
          <w:rStyle w:val="Emphasis"/>
          <w:sz w:val="26"/>
          <w:szCs w:val="26"/>
          <w:bdr w:val="single" w:sz="18" w:space="0" w:color="auto"/>
        </w:rPr>
        <w:t>Food wars often start out small</w:t>
      </w:r>
      <w:r w:rsidRPr="0036035D">
        <w:rPr>
          <w:rStyle w:val="StyleUnderline"/>
          <w:sz w:val="26"/>
          <w:szCs w:val="26"/>
        </w:rPr>
        <w:t>, as mere quarrels over grazing rights, access to wells or as one faction trying to control food supplies and markets. However, if not resolved quickly these</w:t>
      </w:r>
      <w:r w:rsidRPr="0036035D">
        <w:rPr>
          <w:rStyle w:val="Emphasis"/>
          <w:sz w:val="26"/>
          <w:szCs w:val="26"/>
        </w:rPr>
        <w:t xml:space="preserve"> disputes can quickly escalate into violence, then into civil conflagrations which, if not quelled, can in turn explode into crises that </w:t>
      </w:r>
      <w:r w:rsidRPr="0036035D">
        <w:rPr>
          <w:rStyle w:val="Emphasis"/>
          <w:sz w:val="26"/>
          <w:szCs w:val="26"/>
          <w:bdr w:val="single" w:sz="18" w:space="0" w:color="auto"/>
        </w:rPr>
        <w:t>reverberate around the planet</w:t>
      </w:r>
      <w:r w:rsidRPr="0036035D">
        <w:rPr>
          <w:rStyle w:val="Emphasis"/>
          <w:sz w:val="26"/>
          <w:szCs w:val="26"/>
        </w:rPr>
        <w:t xml:space="preserve"> </w:t>
      </w:r>
      <w:r w:rsidRPr="0036035D">
        <w:rPr>
          <w:rStyle w:val="StyleUnderline"/>
          <w:sz w:val="26"/>
          <w:szCs w:val="26"/>
        </w:rPr>
        <w:t>in the form of soaring prices, floods of refugees and the involvement of major powers —</w:t>
      </w:r>
      <w:r w:rsidRPr="0036035D">
        <w:rPr>
          <w:rStyle w:val="Emphasis"/>
          <w:sz w:val="26"/>
          <w:szCs w:val="26"/>
        </w:rPr>
        <w:t xml:space="preserve"> which </w:t>
      </w:r>
      <w:r w:rsidRPr="0036035D">
        <w:rPr>
          <w:rStyle w:val="StyleUnderline"/>
          <w:sz w:val="26"/>
          <w:szCs w:val="26"/>
        </w:rPr>
        <w:t>in turn</w:t>
      </w:r>
      <w:r w:rsidRPr="0036035D">
        <w:rPr>
          <w:rStyle w:val="Emphasis"/>
          <w:sz w:val="26"/>
          <w:szCs w:val="26"/>
        </w:rPr>
        <w:t xml:space="preserve"> carries</w:t>
      </w:r>
      <w:r w:rsidRPr="0036035D">
        <w:rPr>
          <w:rStyle w:val="StyleUnderline"/>
          <w:sz w:val="26"/>
          <w:szCs w:val="26"/>
        </w:rPr>
        <w:t xml:space="preserve"> the</w:t>
      </w:r>
      <w:r w:rsidRPr="0036035D">
        <w:rPr>
          <w:rStyle w:val="Emphasis"/>
          <w:sz w:val="26"/>
          <w:szCs w:val="26"/>
        </w:rPr>
        <w:t xml:space="preserve"> risk of transnational war</w:t>
      </w:r>
      <w:r w:rsidRPr="0036035D">
        <w:rPr>
          <w:sz w:val="14"/>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6035D">
        <w:rPr>
          <w:rStyle w:val="StyleUnderline"/>
          <w:sz w:val="26"/>
          <w:szCs w:val="26"/>
        </w:rPr>
        <w:t>Food production will also be affected by fiercer storms, bigger floods, more heatwaves, an increase in drought frequency and greater impacts from crop and livestock diseases</w:t>
      </w:r>
      <w:r w:rsidRPr="0036035D">
        <w:rPr>
          <w:sz w:val="14"/>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36035D">
        <w:rPr>
          <w:rStyle w:val="StyleUnderline"/>
          <w:sz w:val="26"/>
          <w:szCs w:val="26"/>
        </w:rPr>
        <w:t>even in technologically advanced countries unforeseen social tensions and crises are on the rise over basic resources like food, land and water and their depletion</w:t>
      </w:r>
      <w:r w:rsidRPr="0036035D">
        <w:rPr>
          <w:sz w:val="14"/>
          <w:szCs w:val="26"/>
        </w:rPr>
        <w:t xml:space="preserve">. This doesn't just happen in Africa or the Middle East. </w:t>
      </w:r>
      <w:r w:rsidRPr="0036035D">
        <w:rPr>
          <w:rStyle w:val="Emphasis"/>
          <w:sz w:val="26"/>
          <w:szCs w:val="26"/>
        </w:rPr>
        <w:t>It's a global phenomenon</w:t>
      </w:r>
      <w:r w:rsidRPr="0036035D">
        <w:rPr>
          <w:sz w:val="14"/>
          <w:szCs w:val="26"/>
        </w:rPr>
        <w:t xml:space="preserve">. Furthermore, </w:t>
      </w:r>
      <w:r w:rsidRPr="0036035D">
        <w:rPr>
          <w:rStyle w:val="Emphasis"/>
          <w:sz w:val="26"/>
          <w:szCs w:val="26"/>
        </w:rPr>
        <w:t xml:space="preserve">the USA is the world's largest food exporter and any retreat </w:t>
      </w:r>
      <w:r w:rsidRPr="0036035D">
        <w:rPr>
          <w:rStyle w:val="StyleUnderline"/>
          <w:sz w:val="26"/>
          <w:szCs w:val="26"/>
        </w:rPr>
        <w:t>on its part</w:t>
      </w:r>
      <w:r w:rsidRPr="0036035D">
        <w:rPr>
          <w:rStyle w:val="Emphasis"/>
          <w:sz w:val="26"/>
          <w:szCs w:val="26"/>
        </w:rPr>
        <w:t xml:space="preserve"> will have a disproportionate effect on world food </w:t>
      </w:r>
      <w:r w:rsidRPr="0036035D">
        <w:rPr>
          <w:sz w:val="14"/>
          <w:szCs w:val="26"/>
        </w:rPr>
        <w:t>price and</w:t>
      </w:r>
      <w:r w:rsidRPr="0036035D">
        <w:rPr>
          <w:rStyle w:val="Emphasis"/>
          <w:sz w:val="26"/>
          <w:szCs w:val="26"/>
        </w:rPr>
        <w:t xml:space="preserve"> supply</w:t>
      </w:r>
      <w:r w:rsidRPr="0036035D">
        <w:rPr>
          <w:sz w:val="14"/>
          <w:szCs w:val="26"/>
        </w:rPr>
        <w:t xml:space="preserve">. </w:t>
      </w:r>
      <w:r w:rsidRPr="0036035D">
        <w:rPr>
          <w:rStyle w:val="Emphasis"/>
          <w:sz w:val="26"/>
          <w:szCs w:val="26"/>
        </w:rPr>
        <w:t>There is still plenty of time to replan America's food systems</w:t>
      </w:r>
      <w:r w:rsidRPr="0036035D">
        <w:rPr>
          <w:sz w:val="14"/>
          <w:szCs w:val="26"/>
        </w:rPr>
        <w:t xml:space="preserve"> and water usage — but, as in the case of fossil fuels and climate, rear-guard action mounted by corporate vested interests and their hired politicians may well paralyse the national will to do it. That is when</w:t>
      </w:r>
      <w:r w:rsidRPr="0036035D">
        <w:rPr>
          <w:rStyle w:val="Emphasis"/>
          <w:sz w:val="26"/>
          <w:szCs w:val="26"/>
        </w:rPr>
        <w:t xml:space="preserve"> the US food system could find itself at serious risk, </w:t>
      </w:r>
      <w:r w:rsidRPr="0036035D">
        <w:rPr>
          <w:sz w:val="14"/>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36035D">
        <w:rPr>
          <w:rStyle w:val="Emphasis"/>
          <w:sz w:val="26"/>
          <w:szCs w:val="26"/>
        </w:rPr>
        <w:t xml:space="preserve">fall in </w:t>
      </w:r>
      <w:r w:rsidRPr="0036035D">
        <w:rPr>
          <w:sz w:val="14"/>
          <w:szCs w:val="26"/>
        </w:rPr>
        <w:t xml:space="preserve">its </w:t>
      </w:r>
      <w:r w:rsidRPr="0036035D">
        <w:rPr>
          <w:rStyle w:val="Emphasis"/>
          <w:sz w:val="26"/>
          <w:szCs w:val="26"/>
        </w:rPr>
        <w:t>feedgrain exports, with domino effects on</w:t>
      </w:r>
      <w:r w:rsidRPr="0036035D">
        <w:rPr>
          <w:sz w:val="14"/>
          <w:szCs w:val="26"/>
        </w:rPr>
        <w:t xml:space="preserve"> livestock</w:t>
      </w:r>
      <w:r w:rsidRPr="0036035D">
        <w:rPr>
          <w:rStyle w:val="Emphasis"/>
          <w:sz w:val="26"/>
          <w:szCs w:val="26"/>
        </w:rPr>
        <w:t xml:space="preserve"> industries worldwide</w:t>
      </w:r>
      <w:r w:rsidRPr="0036035D">
        <w:rPr>
          <w:sz w:val="14"/>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36035D">
        <w:rPr>
          <w:rStyle w:val="Emphasis"/>
          <w:sz w:val="26"/>
          <w:szCs w:val="26"/>
        </w:rPr>
        <w:t xml:space="preserve">the tendency of South and Central America towards internal armed conflict is supercharged significantly by failings in the food system which generate </w:t>
      </w:r>
      <w:r w:rsidRPr="0036035D">
        <w:rPr>
          <w:sz w:val="14"/>
          <w:szCs w:val="26"/>
        </w:rPr>
        <w:t xml:space="preserve">public </w:t>
      </w:r>
      <w:r w:rsidRPr="0036035D">
        <w:rPr>
          <w:rStyle w:val="Emphasis"/>
          <w:sz w:val="26"/>
          <w:szCs w:val="26"/>
        </w:rPr>
        <w:t>anger,</w:t>
      </w:r>
      <w:r w:rsidRPr="0036035D">
        <w:rPr>
          <w:sz w:val="14"/>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36035D">
        <w:rPr>
          <w:rStyle w:val="Emphasis"/>
          <w:sz w:val="26"/>
          <w:szCs w:val="26"/>
        </w:rPr>
        <w:t xml:space="preserve"> The risk of wars breaking out over water, energy and food insecurity in Central Asia is high</w:t>
      </w:r>
      <w:r w:rsidRPr="0036035D">
        <w:rPr>
          <w:sz w:val="14"/>
          <w:szCs w:val="26"/>
        </w:rPr>
        <w:t xml:space="preserve">.41 </w:t>
      </w:r>
      <w:r w:rsidRPr="0036035D">
        <w:rPr>
          <w:rStyle w:val="StyleUnderline"/>
          <w:sz w:val="26"/>
          <w:szCs w:val="26"/>
        </w:rPr>
        <w:t xml:space="preserve">Here, the five main players — Kazakhstan, Uzbekistan, Turkmenistan, Tajikistan and Kyrgyzstan — face </w:t>
      </w:r>
      <w:r w:rsidRPr="0036035D">
        <w:rPr>
          <w:sz w:val="14"/>
          <w:szCs w:val="26"/>
        </w:rPr>
        <w:t>swelling populations, crumbling Soviet-era infrastructure, flagging resource cooperation, a</w:t>
      </w:r>
      <w:r w:rsidRPr="0036035D">
        <w:rPr>
          <w:rStyle w:val="StyleUnderline"/>
          <w:sz w:val="26"/>
          <w:szCs w:val="26"/>
        </w:rPr>
        <w:t xml:space="preserve"> degrading land- scape, deteriorating food availability and a changing climate</w:t>
      </w:r>
      <w:r w:rsidRPr="0036035D">
        <w:rPr>
          <w:sz w:val="14"/>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36035D">
        <w:rPr>
          <w:rStyle w:val="Emphasis"/>
          <w:sz w:val="26"/>
          <w:szCs w:val="26"/>
        </w:rPr>
        <w:t xml:space="preserve"> intractable and deteriorating factors makes Central Asia a serious internal war risk </w:t>
      </w:r>
      <w:r w:rsidRPr="0036035D">
        <w:rPr>
          <w:sz w:val="14"/>
          <w:szCs w:val="26"/>
        </w:rPr>
        <w:t>towards the mid twentyfirst century,</w:t>
      </w:r>
      <w:r w:rsidRPr="0036035D">
        <w:rPr>
          <w:rStyle w:val="Emphasis"/>
          <w:sz w:val="26"/>
          <w:szCs w:val="26"/>
        </w:rPr>
        <w:t xml:space="preserve"> with involvement by superpowers raising the danger of international conflict </w:t>
      </w:r>
      <w:r w:rsidRPr="0036035D">
        <w:rPr>
          <w:sz w:val="14"/>
          <w:szCs w:val="26"/>
        </w:rPr>
        <w:t>and mass refugee flight. The Middle East</w:t>
      </w:r>
      <w:r w:rsidRPr="0036035D">
        <w:rPr>
          <w:rStyle w:val="Emphasis"/>
          <w:sz w:val="26"/>
          <w:szCs w:val="26"/>
        </w:rPr>
        <w:t xml:space="preserve"> </w:t>
      </w:r>
      <w:r w:rsidRPr="0036035D">
        <w:rPr>
          <w:rStyle w:val="StyleUnderline"/>
          <w:sz w:val="26"/>
          <w:szCs w:val="26"/>
        </w:rPr>
        <w:t xml:space="preserve">The Middle East is </w:t>
      </w:r>
      <w:r w:rsidRPr="0036035D">
        <w:rPr>
          <w:sz w:val="14"/>
          <w:szCs w:val="26"/>
        </w:rPr>
        <w:t xml:space="preserve">the most water-stressed region on Earth (see Figure 5.5 above). It </w:t>
      </w:r>
      <w:r w:rsidRPr="0036035D">
        <w:rPr>
          <w:rStyle w:val="StyleUnderline"/>
          <w:sz w:val="26"/>
          <w:szCs w:val="26"/>
        </w:rPr>
        <w:t xml:space="preserve">is 'particularly vulnerable </w:t>
      </w:r>
      <w:r w:rsidRPr="0036035D">
        <w:rPr>
          <w:sz w:val="14"/>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36035D">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36035D">
        <w:rPr>
          <w:sz w:val="14"/>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36035D">
        <w:rPr>
          <w:rStyle w:val="Emphasis"/>
          <w:sz w:val="26"/>
          <w:szCs w:val="26"/>
        </w:rPr>
        <w:t>China China is the world's biggest producer, importer and consumer of food</w:t>
      </w:r>
      <w:r w:rsidRPr="0036035D">
        <w:rPr>
          <w:sz w:val="14"/>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36035D">
        <w:rPr>
          <w:rStyle w:val="Emphasis"/>
          <w:sz w:val="26"/>
          <w:szCs w:val="26"/>
        </w:rPr>
        <w:t>China's food supply will remain on a knife-</w:t>
      </w:r>
      <w:r w:rsidRPr="0036035D">
        <w:rPr>
          <w:sz w:val="14"/>
          <w:szCs w:val="26"/>
        </w:rPr>
        <w:t xml:space="preserve">edge for the entire twentyfirst century, vulnerable especially to water scarcity and climate impacts. </w:t>
      </w:r>
      <w:r w:rsidRPr="0036035D">
        <w:rPr>
          <w:rStyle w:val="Emphasis"/>
          <w:sz w:val="26"/>
          <w:szCs w:val="26"/>
        </w:rPr>
        <w:t>If the nation outruns its domestic resources yet still has to eat, it may well be at the expense of others globally</w:t>
      </w:r>
      <w:r w:rsidRPr="0036035D">
        <w:rPr>
          <w:sz w:val="14"/>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36035D">
        <w:rPr>
          <w:rStyle w:val="Emphasis"/>
          <w:sz w:val="26"/>
          <w:szCs w:val="26"/>
        </w:rPr>
        <w:t>Strategic analysts have speculated that tens of millions of desperate Chinese flooding into eastern Russia, or even India, could lead to war, including the risk of international nuclear exchange</w:t>
      </w:r>
      <w:r w:rsidRPr="0036035D">
        <w:rPr>
          <w:sz w:val="14"/>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36035D">
        <w:rPr>
          <w:rStyle w:val="Emphasis"/>
          <w:sz w:val="26"/>
          <w:szCs w:val="26"/>
        </w:rPr>
        <w:t xml:space="preserve">Africa </w:t>
      </w:r>
      <w:r w:rsidRPr="0036035D">
        <w:rPr>
          <w:sz w:val="14"/>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36035D">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36035D">
        <w:rPr>
          <w:sz w:val="14"/>
          <w:szCs w:val="26"/>
        </w:rPr>
        <w:t xml:space="preserve">. Even the FAO acknowledges however that </w:t>
      </w:r>
      <w:r w:rsidRPr="0036035D">
        <w:rPr>
          <w:rStyle w:val="Emphasis"/>
          <w:sz w:val="26"/>
          <w:szCs w:val="26"/>
        </w:rPr>
        <w:t>food insecurity is rising across Sub-Saharan Africa as well as other parts</w:t>
      </w:r>
      <w:r w:rsidRPr="0036035D">
        <w:rPr>
          <w:sz w:val="14"/>
          <w:szCs w:val="26"/>
        </w:rPr>
        <w:t xml:space="preserve">. </w:t>
      </w:r>
      <w:r w:rsidRPr="0036035D">
        <w:rPr>
          <w:rStyle w:val="StyleUnderline"/>
          <w:sz w:val="26"/>
          <w:szCs w:val="26"/>
        </w:rPr>
        <w:t>In 2017, conflict and insecurity were the major drivers of acute food insecurity in 18 countries and territories where almost 74 million food-insecure people were in need of urgent assistance</w:t>
      </w:r>
      <w:r w:rsidRPr="0036035D">
        <w:rPr>
          <w:sz w:val="14"/>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36035D">
        <w:rPr>
          <w:rStyle w:val="StyleUnderline"/>
          <w:sz w:val="26"/>
          <w:szCs w:val="26"/>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36035D">
        <w:rPr>
          <w:sz w:val="14"/>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36035D">
        <w:rPr>
          <w:rStyle w:val="StyleUnderline"/>
          <w:sz w:val="26"/>
          <w:szCs w:val="26"/>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36035D">
        <w:rPr>
          <w:sz w:val="14"/>
          <w:szCs w:val="26"/>
        </w:rPr>
        <w:t xml:space="preserve"> </w:t>
      </w:r>
      <w:r w:rsidRPr="0036035D">
        <w:rPr>
          <w:rStyle w:val="Emphasis"/>
          <w:sz w:val="26"/>
          <w:szCs w:val="26"/>
        </w:rPr>
        <w:t>the prospect of Africa resolving existing conflicts and avoiding new ones is receding</w:t>
      </w:r>
      <w:r w:rsidRPr="0036035D">
        <w:rPr>
          <w:sz w:val="14"/>
          <w:szCs w:val="26"/>
        </w:rPr>
        <w:t xml:space="preserve">. </w:t>
      </w:r>
      <w:r w:rsidRPr="0036035D">
        <w:rPr>
          <w:rStyle w:val="StyleUnderline"/>
          <w:sz w:val="26"/>
          <w:szCs w:val="26"/>
        </w:rPr>
        <w:t>The mistake most of the world is making is to imagine this only affects the Africans</w:t>
      </w:r>
      <w:r w:rsidRPr="0036035D">
        <w:rPr>
          <w:sz w:val="14"/>
          <w:szCs w:val="26"/>
        </w:rPr>
        <w:t xml:space="preserve">. </w:t>
      </w:r>
      <w:r w:rsidRPr="0036035D">
        <w:rPr>
          <w:rStyle w:val="Emphasis"/>
          <w:sz w:val="26"/>
          <w:szCs w:val="26"/>
        </w:rPr>
        <w:t>The consequences will impact everyone on the planet</w:t>
      </w:r>
      <w:r w:rsidRPr="0036035D">
        <w:rPr>
          <w:sz w:val="14"/>
          <w:szCs w:val="26"/>
        </w:rPr>
        <w:t>. A World Bank study has warned that 140 million people will have to leave just three regions of the world as climate refugees before 2050 — and the vast majority of these, some 86 million, would be displaced from their homes in Sub-Saharan Africa. 75</w:t>
      </w:r>
      <w:r w:rsidRPr="000C6927">
        <w:rPr>
          <w:sz w:val="14"/>
          <w:szCs w:val="26"/>
        </w:rPr>
        <w:t xml:space="preserve"> </w:t>
      </w:r>
    </w:p>
    <w:p w14:paraId="7D587912" w14:textId="77777777" w:rsidR="001E465D" w:rsidRPr="000B711F" w:rsidRDefault="001E465D" w:rsidP="001E465D">
      <w:pPr>
        <w:rPr>
          <w:rStyle w:val="StyleUnderline"/>
          <w:sz w:val="26"/>
          <w:szCs w:val="26"/>
        </w:rPr>
      </w:pPr>
    </w:p>
    <w:p w14:paraId="4FC6BF64" w14:textId="77777777" w:rsidR="001E465D" w:rsidRPr="001E465D" w:rsidRDefault="001E465D" w:rsidP="001E465D"/>
    <w:p w14:paraId="7107AD49" w14:textId="77777777" w:rsidR="00A876F2" w:rsidRPr="00A876F2" w:rsidRDefault="00A876F2" w:rsidP="00A876F2"/>
    <w:sectPr w:rsidR="00A876F2" w:rsidRPr="00A876F2" w:rsidSect="000D32BB">
      <w:headerReference w:type="even"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3A8BC" w14:textId="77777777" w:rsidR="00F22936" w:rsidRDefault="00F22936" w:rsidP="00042CCD">
      <w:pPr>
        <w:spacing w:after="0" w:line="240" w:lineRule="auto"/>
      </w:pPr>
      <w:r>
        <w:separator/>
      </w:r>
    </w:p>
  </w:endnote>
  <w:endnote w:type="continuationSeparator" w:id="0">
    <w:p w14:paraId="4AA27716" w14:textId="77777777" w:rsidR="00F22936" w:rsidRDefault="00F22936"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ingLiU-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CF92E" w14:textId="77777777" w:rsidR="00F22936" w:rsidRDefault="00F22936" w:rsidP="00042CCD">
      <w:pPr>
        <w:spacing w:after="0" w:line="240" w:lineRule="auto"/>
      </w:pPr>
      <w:r>
        <w:separator/>
      </w:r>
    </w:p>
  </w:footnote>
  <w:footnote w:type="continuationSeparator" w:id="0">
    <w:p w14:paraId="7711620A" w14:textId="77777777" w:rsidR="00F22936" w:rsidRDefault="00F22936"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22936">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3"/>
  </w:num>
  <w:num w:numId="1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786"/>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65D"/>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035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41F2"/>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876F2"/>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2936"/>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03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03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603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603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6035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603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35D"/>
  </w:style>
  <w:style w:type="character" w:customStyle="1" w:styleId="Heading1Char">
    <w:name w:val="Heading 1 Char"/>
    <w:aliases w:val="Pocket Char"/>
    <w:basedOn w:val="DefaultParagraphFont"/>
    <w:link w:val="Heading1"/>
    <w:uiPriority w:val="9"/>
    <w:rsid w:val="0036035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6035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6035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6035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035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6035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603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035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6035D"/>
    <w:rPr>
      <w:color w:val="auto"/>
      <w:u w:val="none"/>
    </w:rPr>
  </w:style>
  <w:style w:type="paragraph" w:styleId="DocumentMap">
    <w:name w:val="Document Map"/>
    <w:basedOn w:val="Normal"/>
    <w:link w:val="DocumentMapChar"/>
    <w:uiPriority w:val="99"/>
    <w:semiHidden/>
    <w:unhideWhenUsed/>
    <w:rsid w:val="003603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35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aliases w:val="BT"/>
    <w:basedOn w:val="Normal"/>
    <w:link w:val="BodyTextChar"/>
    <w:qFormat/>
    <w:rsid w:val="00F3144F"/>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StyleBoldUnderline1">
    <w:name w:val="Style Bold Underline1"/>
    <w:basedOn w:val="DefaultParagraphFont"/>
    <w:rsid w:val="001E465D"/>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ickbostrom.com/ethics/infinite.html" TargetMode="External"/><Relationship Id="rId18" Type="http://schemas.openxmlformats.org/officeDocument/2006/relationships/hyperlink" Target="https://www.express.co.uk/latest/climate-change" TargetMode="External"/><Relationship Id="rId3" Type="http://schemas.openxmlformats.org/officeDocument/2006/relationships/customXml" Target="../customXml/item3.xml"/><Relationship Id="rId21" Type="http://schemas.openxmlformats.org/officeDocument/2006/relationships/hyperlink" Target="https://www.cambridge.org/core/books/abs/food-or-war/hotspots-for-food-conflict-in-the-twentyfirst-century/1CD674412E09B8E6F325C9C0A0A6778A" TargetMode="Externa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17" Type="http://schemas.openxmlformats.org/officeDocument/2006/relationships/hyperlink" Target="https://www.washingtonpost.com/outlook/we-dont-need-to-save-endangered-species-extinction-is-part-of-evolution/2017/11/21/57fc5658-cdb4-11e7-a1a3-0d1e45a6de3d_story.html?utm_term=.f0978c93ca1e" TargetMode="External"/><Relationship Id="rId2" Type="http://schemas.openxmlformats.org/officeDocument/2006/relationships/customXml" Target="../customXml/item2.xml"/><Relationship Id="rId16" Type="http://schemas.openxmlformats.org/officeDocument/2006/relationships/hyperlink" Target="https://scripps.ucsd.edu/news/research-highlight-ocean-ecosystem-structure-stable-tens-millions-years-occasional-rapid" TargetMode="External"/><Relationship Id="rId20" Type="http://schemas.openxmlformats.org/officeDocument/2006/relationships/hyperlink" Target="https://www.greensightag.com/logbook/can-starlink-save-the-world-by-connecting-far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ilosophybasics.com/branch_consequentialism.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fr.org/blog/big-bangs-red-herrings-and-dilemmas-space-securit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heaustralian.com.au/news/sorry-to-ruin-the-fun-but-an-ice-age-cometh/story-e6frg73o-111111613487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cipherbrief.com/article/5-reasons-%E2%80%9Cspace-war%E2%80%9D-isn%E2%80%99t-scary-it-sounds"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20447</Words>
  <Characters>116551</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2022-01-16T03:58:00Z</dcterms:created>
  <dcterms:modified xsi:type="dcterms:W3CDTF">2022-01-16T03:58:00Z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