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2C87C6B4" w:rsidR="009E13DC" w:rsidRPr="0006719A" w:rsidRDefault="005148AB" w:rsidP="005148AB">
      <w:pPr>
        <w:pStyle w:val="Heading1"/>
      </w:pPr>
      <w:r w:rsidRPr="0006719A">
        <w:t>R3 – HW RR – 1NC</w:t>
      </w:r>
    </w:p>
    <w:p w14:paraId="6FDEB504" w14:textId="6434C319" w:rsidR="005148AB" w:rsidRPr="0006719A" w:rsidRDefault="005148AB" w:rsidP="005148AB">
      <w:pPr>
        <w:pStyle w:val="Heading2"/>
      </w:pPr>
      <w:r w:rsidRPr="0006719A">
        <w:lastRenderedPageBreak/>
        <w:t>1</w:t>
      </w:r>
    </w:p>
    <w:p w14:paraId="07000D54" w14:textId="77777777" w:rsidR="008821CC" w:rsidRPr="0006719A" w:rsidRDefault="008821CC" w:rsidP="008821CC">
      <w:pPr>
        <w:pStyle w:val="Heading4"/>
      </w:pPr>
      <w:r w:rsidRPr="0006719A">
        <w:t xml:space="preserve">Russia’s international ambitions are low now due to space sector failures.  </w:t>
      </w:r>
    </w:p>
    <w:p w14:paraId="280C155A" w14:textId="77777777" w:rsidR="008821CC" w:rsidRPr="0006719A" w:rsidRDefault="008821CC" w:rsidP="008821CC">
      <w:pPr>
        <w:rPr>
          <w:sz w:val="16"/>
          <w:szCs w:val="26"/>
        </w:rPr>
      </w:pPr>
      <w:r w:rsidRPr="0006719A">
        <w:rPr>
          <w:rStyle w:val="Style13ptBold"/>
          <w:szCs w:val="26"/>
          <w:u w:val="single"/>
        </w:rPr>
        <w:t>AFP 19</w:t>
      </w:r>
      <w:r w:rsidRPr="0006719A">
        <w:rPr>
          <w:rStyle w:val="Style13ptBold"/>
          <w:sz w:val="16"/>
          <w:szCs w:val="26"/>
        </w:rPr>
        <w:t xml:space="preserve"> 5/28</w:t>
      </w:r>
      <w:r w:rsidRPr="0006719A">
        <w:rPr>
          <w:sz w:val="16"/>
          <w:szCs w:val="26"/>
        </w:rPr>
        <w:t>/19 (</w:t>
      </w:r>
      <w:proofErr w:type="spellStart"/>
      <w:r w:rsidRPr="0006719A">
        <w:rPr>
          <w:sz w:val="16"/>
          <w:szCs w:val="26"/>
        </w:rPr>
        <w:t>Agence</w:t>
      </w:r>
      <w:proofErr w:type="spellEnd"/>
      <w:r w:rsidRPr="0006719A">
        <w:rPr>
          <w:sz w:val="16"/>
          <w:szCs w:val="26"/>
        </w:rPr>
        <w:t xml:space="preserve"> France-Presse - international news agency headquartered in Paris, “Moscow, we have a problem: theft plagues Russia’s space sector,” https://www.scmp.com/news/world/russia-central-asia/article/3012088/moscow-we-have-problem-theft-plagues-russias-space)</w:t>
      </w:r>
    </w:p>
    <w:p w14:paraId="729BDC42" w14:textId="77777777" w:rsidR="008821CC" w:rsidRPr="0006719A" w:rsidRDefault="008821CC" w:rsidP="008821CC">
      <w:pPr>
        <w:rPr>
          <w:rStyle w:val="Emphasis"/>
          <w:b w:val="0"/>
          <w:bCs/>
          <w:sz w:val="26"/>
          <w:szCs w:val="26"/>
        </w:rPr>
      </w:pPr>
      <w:r w:rsidRPr="0006719A">
        <w:rPr>
          <w:sz w:val="16"/>
          <w:szCs w:val="26"/>
        </w:rPr>
        <w:t xml:space="preserve">With millions of dollars missing and officials in prison or fleeing the country, </w:t>
      </w:r>
      <w:r w:rsidRPr="0006719A">
        <w:rPr>
          <w:rStyle w:val="StyleUnderline"/>
          <w:sz w:val="26"/>
          <w:szCs w:val="26"/>
        </w:rPr>
        <w:t>Russia’s space sector is at the heart of a staggering embezzlement scheme that has</w:t>
      </w:r>
      <w:r w:rsidRPr="0006719A">
        <w:rPr>
          <w:sz w:val="16"/>
          <w:szCs w:val="26"/>
        </w:rPr>
        <w:t xml:space="preserve"> </w:t>
      </w:r>
      <w:r w:rsidRPr="0006719A">
        <w:rPr>
          <w:rStyle w:val="Emphasis"/>
          <w:sz w:val="26"/>
          <w:szCs w:val="26"/>
        </w:rPr>
        <w:t>dampened ambitions of</w:t>
      </w:r>
      <w:r w:rsidRPr="0006719A">
        <w:rPr>
          <w:rStyle w:val="StyleUnderline"/>
          <w:sz w:val="26"/>
          <w:szCs w:val="26"/>
        </w:rPr>
        <w:t xml:space="preserve"> recovering its Soviet-era </w:t>
      </w:r>
      <w:r w:rsidRPr="0006719A">
        <w:rPr>
          <w:rStyle w:val="Emphasis"/>
          <w:sz w:val="26"/>
          <w:szCs w:val="26"/>
        </w:rPr>
        <w:t>greatness.</w:t>
      </w:r>
      <w:r w:rsidRPr="0006719A">
        <w:rPr>
          <w:rStyle w:val="StyleUnderline"/>
          <w:sz w:val="26"/>
          <w:szCs w:val="26"/>
        </w:rPr>
        <w:t xml:space="preserve"> For years, Moscow has tried to fix the industry that was a source of immense pride in the USSR.</w:t>
      </w:r>
      <w:r w:rsidRPr="0006719A">
        <w:rPr>
          <w:sz w:val="16"/>
          <w:szCs w:val="26"/>
        </w:rPr>
        <w:t xml:space="preserve"> While it has bounced back from its post-Soviet collapse and once again become a major world player, </w:t>
      </w:r>
      <w:r w:rsidRPr="0006719A">
        <w:rPr>
          <w:rStyle w:val="StyleUnderline"/>
          <w:sz w:val="26"/>
          <w:szCs w:val="26"/>
        </w:rPr>
        <w:t xml:space="preserve">the Russian space sector has recently suffered a series of </w:t>
      </w:r>
      <w:r w:rsidRPr="0006719A">
        <w:rPr>
          <w:rStyle w:val="Emphasis"/>
          <w:sz w:val="26"/>
          <w:szCs w:val="26"/>
        </w:rPr>
        <w:t>humiliating failures.</w:t>
      </w:r>
      <w:r w:rsidRPr="0006719A">
        <w:rPr>
          <w:sz w:val="16"/>
          <w:szCs w:val="26"/>
        </w:rPr>
        <w:t xml:space="preserve"> And now, </w:t>
      </w:r>
      <w:r w:rsidRPr="0006719A">
        <w:rPr>
          <w:rStyle w:val="StyleUnderline"/>
          <w:sz w:val="26"/>
          <w:szCs w:val="26"/>
        </w:rPr>
        <w:t xml:space="preserve">massive corruption scandals at state space agency </w:t>
      </w:r>
      <w:proofErr w:type="spellStart"/>
      <w:r w:rsidRPr="0006719A">
        <w:rPr>
          <w:rStyle w:val="StyleUnderline"/>
          <w:sz w:val="26"/>
          <w:szCs w:val="26"/>
        </w:rPr>
        <w:t>Roscosmos</w:t>
      </w:r>
      <w:proofErr w:type="spellEnd"/>
      <w:r w:rsidRPr="0006719A">
        <w:rPr>
          <w:rStyle w:val="StyleUnderline"/>
          <w:sz w:val="26"/>
          <w:szCs w:val="26"/>
        </w:rPr>
        <w:t xml:space="preserve"> have eclipsed its plans to launch new rockets and lunar stations.</w:t>
      </w:r>
      <w:r w:rsidRPr="0006719A">
        <w:rPr>
          <w:sz w:val="16"/>
          <w:szCs w:val="26"/>
        </w:rPr>
        <w:t xml:space="preserve"> “Billions (of </w:t>
      </w:r>
      <w:proofErr w:type="spellStart"/>
      <w:r w:rsidRPr="0006719A">
        <w:rPr>
          <w:sz w:val="16"/>
          <w:szCs w:val="26"/>
        </w:rPr>
        <w:t>roubles</w:t>
      </w:r>
      <w:proofErr w:type="spellEnd"/>
      <w:r w:rsidRPr="0006719A">
        <w:rPr>
          <w:sz w:val="16"/>
          <w:szCs w:val="26"/>
        </w:rPr>
        <w:t xml:space="preserve">) are being stolen there, billions,” Alexander Bastrykin, the powerful head of Russia’s Investigative Committee – Russia’s equivalent of the FBI – said in mid-May. Investigations into corruption at </w:t>
      </w:r>
      <w:proofErr w:type="spellStart"/>
      <w:r w:rsidRPr="0006719A">
        <w:rPr>
          <w:sz w:val="16"/>
          <w:szCs w:val="26"/>
        </w:rPr>
        <w:t>Roscosmos</w:t>
      </w:r>
      <w:proofErr w:type="spellEnd"/>
      <w:r w:rsidRPr="0006719A">
        <w:rPr>
          <w:sz w:val="16"/>
          <w:szCs w:val="26"/>
        </w:rPr>
        <w:t xml:space="preserve"> have been ongoing “for around five years and there is no end in sight,” he added. In the latest controversy, a senior space official appears to have fled Russia during an audit of the research </w:t>
      </w:r>
      <w:proofErr w:type="spellStart"/>
      <w:r w:rsidRPr="0006719A">
        <w:rPr>
          <w:sz w:val="16"/>
          <w:szCs w:val="26"/>
        </w:rPr>
        <w:t>centre</w:t>
      </w:r>
      <w:proofErr w:type="spellEnd"/>
      <w:r w:rsidRPr="0006719A">
        <w:rPr>
          <w:sz w:val="16"/>
          <w:szCs w:val="26"/>
        </w:rPr>
        <w:t xml:space="preserve"> he headed. </w:t>
      </w:r>
      <w:proofErr w:type="spellStart"/>
      <w:r w:rsidRPr="0006719A">
        <w:rPr>
          <w:sz w:val="16"/>
          <w:szCs w:val="26"/>
        </w:rPr>
        <w:t>Yury</w:t>
      </w:r>
      <w:proofErr w:type="spellEnd"/>
      <w:r w:rsidRPr="0006719A">
        <w:rPr>
          <w:sz w:val="16"/>
          <w:szCs w:val="26"/>
        </w:rPr>
        <w:t xml:space="preserve"> </w:t>
      </w:r>
      <w:proofErr w:type="spellStart"/>
      <w:r w:rsidRPr="0006719A">
        <w:rPr>
          <w:sz w:val="16"/>
          <w:szCs w:val="26"/>
        </w:rPr>
        <w:t>Yaskin</w:t>
      </w:r>
      <w:proofErr w:type="spellEnd"/>
      <w:r w:rsidRPr="0006719A">
        <w:rPr>
          <w:sz w:val="16"/>
          <w:szCs w:val="26"/>
        </w:rPr>
        <w:t xml:space="preserve">, the director of the Research Institute of Space Instrumentation, left Russia for a European country in April where he announced his resignation, the </w:t>
      </w:r>
      <w:proofErr w:type="spellStart"/>
      <w:r w:rsidRPr="0006719A">
        <w:rPr>
          <w:sz w:val="16"/>
          <w:szCs w:val="26"/>
        </w:rPr>
        <w:t>Kommersant</w:t>
      </w:r>
      <w:proofErr w:type="spellEnd"/>
      <w:r w:rsidRPr="0006719A">
        <w:rPr>
          <w:sz w:val="16"/>
          <w:szCs w:val="26"/>
        </w:rPr>
        <w:t xml:space="preserve"> paper reported. He feared the discovery of malpractice during an inspection of the institute, according to the newspaper’s sources. </w:t>
      </w:r>
      <w:proofErr w:type="spellStart"/>
      <w:r w:rsidRPr="0006719A">
        <w:rPr>
          <w:sz w:val="16"/>
          <w:szCs w:val="26"/>
        </w:rPr>
        <w:t>Roscosmos</w:t>
      </w:r>
      <w:proofErr w:type="spellEnd"/>
      <w:r w:rsidRPr="0006719A">
        <w:rPr>
          <w:sz w:val="16"/>
          <w:szCs w:val="26"/>
        </w:rPr>
        <w:t xml:space="preserve"> confirmed that </w:t>
      </w:r>
      <w:proofErr w:type="spellStart"/>
      <w:r w:rsidRPr="0006719A">
        <w:rPr>
          <w:sz w:val="16"/>
          <w:szCs w:val="26"/>
        </w:rPr>
        <w:t>Yaskin</w:t>
      </w:r>
      <w:proofErr w:type="spellEnd"/>
      <w:r w:rsidRPr="0006719A">
        <w:rPr>
          <w:sz w:val="16"/>
          <w:szCs w:val="2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06719A">
        <w:rPr>
          <w:sz w:val="16"/>
          <w:szCs w:val="26"/>
        </w:rPr>
        <w:t>Vostochny</w:t>
      </w:r>
      <w:proofErr w:type="spellEnd"/>
      <w:r w:rsidRPr="0006719A">
        <w:rPr>
          <w:sz w:val="16"/>
          <w:szCs w:val="26"/>
        </w:rPr>
        <w:t xml:space="preserve">, built to relieve Moscow’s dependence on Baikonur in ex-Soviet Kazakhstan. Almost all major companies in the sector, including rocket builders </w:t>
      </w:r>
      <w:proofErr w:type="spellStart"/>
      <w:r w:rsidRPr="0006719A">
        <w:rPr>
          <w:sz w:val="16"/>
          <w:szCs w:val="26"/>
        </w:rPr>
        <w:t>Khrunichev</w:t>
      </w:r>
      <w:proofErr w:type="spellEnd"/>
      <w:r w:rsidRPr="0006719A">
        <w:rPr>
          <w:sz w:val="16"/>
          <w:szCs w:val="26"/>
        </w:rPr>
        <w:t xml:space="preserve"> and Progress, have been hit by financial scandals that have sometimes led to prison sentences for large-scale fraud. Russia’s Audit Chamber, a parliamentary body of financial control, estimated that 760 billion </w:t>
      </w:r>
      <w:proofErr w:type="spellStart"/>
      <w:r w:rsidRPr="0006719A">
        <w:rPr>
          <w:sz w:val="16"/>
          <w:szCs w:val="26"/>
        </w:rPr>
        <w:t>roubles</w:t>
      </w:r>
      <w:proofErr w:type="spellEnd"/>
      <w:r w:rsidRPr="0006719A">
        <w:rPr>
          <w:sz w:val="16"/>
          <w:szCs w:val="26"/>
        </w:rPr>
        <w:t xml:space="preserve"> (around US$11.7 million) </w:t>
      </w:r>
      <w:proofErr w:type="gramStart"/>
      <w:r w:rsidRPr="0006719A">
        <w:rPr>
          <w:sz w:val="16"/>
          <w:szCs w:val="26"/>
        </w:rPr>
        <w:t>was</w:t>
      </w:r>
      <w:proofErr w:type="gramEnd"/>
      <w:r w:rsidRPr="0006719A">
        <w:rPr>
          <w:sz w:val="16"/>
          <w:szCs w:val="26"/>
        </w:rPr>
        <w:t xml:space="preserve"> misappropriated from </w:t>
      </w:r>
      <w:proofErr w:type="spellStart"/>
      <w:r w:rsidRPr="0006719A">
        <w:rPr>
          <w:sz w:val="16"/>
          <w:szCs w:val="26"/>
        </w:rPr>
        <w:t>Roscosmos</w:t>
      </w:r>
      <w:proofErr w:type="spellEnd"/>
      <w:r w:rsidRPr="0006719A">
        <w:rPr>
          <w:sz w:val="16"/>
          <w:szCs w:val="26"/>
        </w:rPr>
        <w:t xml:space="preserve"> in 2017, or nearly 40 per cent of the total misappropriated from the entire economy that year. </w:t>
      </w:r>
      <w:proofErr w:type="spellStart"/>
      <w:r w:rsidRPr="0006719A">
        <w:rPr>
          <w:sz w:val="16"/>
          <w:szCs w:val="26"/>
        </w:rPr>
        <w:t>Roscosmos</w:t>
      </w:r>
      <w:proofErr w:type="spellEnd"/>
      <w:r w:rsidRPr="0006719A">
        <w:rPr>
          <w:sz w:val="16"/>
          <w:szCs w:val="2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06719A">
        <w:rPr>
          <w:sz w:val="16"/>
          <w:szCs w:val="26"/>
        </w:rPr>
        <w:t>realise</w:t>
      </w:r>
      <w:proofErr w:type="spellEnd"/>
      <w:r w:rsidRPr="0006719A">
        <w:rPr>
          <w:sz w:val="16"/>
          <w:szCs w:val="26"/>
        </w:rPr>
        <w:t xml:space="preserve"> space projects are often unjustified,” the Russian leader </w:t>
      </w:r>
      <w:r w:rsidRPr="0006719A">
        <w:rPr>
          <w:rStyle w:val="Emphasis"/>
          <w:sz w:val="26"/>
          <w:szCs w:val="26"/>
        </w:rPr>
        <w:t xml:space="preserve">Rebooting the space sector is a matter of prestige for the Kremlin. It </w:t>
      </w:r>
      <w:proofErr w:type="spellStart"/>
      <w:r w:rsidRPr="0006719A">
        <w:rPr>
          <w:rStyle w:val="Emphasis"/>
          <w:sz w:val="26"/>
          <w:szCs w:val="26"/>
        </w:rPr>
        <w:t>symbolises</w:t>
      </w:r>
      <w:proofErr w:type="spellEnd"/>
      <w:r w:rsidRPr="0006719A">
        <w:rPr>
          <w:rStyle w:val="Emphasis"/>
          <w:sz w:val="26"/>
          <w:szCs w:val="26"/>
        </w:rPr>
        <w:t xml:space="preserve"> its renewed pride and ability to be a major global power</w:t>
      </w:r>
      <w:r w:rsidRPr="0006719A">
        <w:rPr>
          <w:rStyle w:val="Emphasis"/>
          <w:b w:val="0"/>
          <w:bCs/>
          <w:sz w:val="26"/>
          <w:szCs w:val="26"/>
        </w:rPr>
        <w:t>, especially in the context of increased tensions with the United States.</w:t>
      </w:r>
    </w:p>
    <w:p w14:paraId="605DC384" w14:textId="77777777" w:rsidR="008821CC" w:rsidRPr="0006719A" w:rsidRDefault="008821CC" w:rsidP="008821CC"/>
    <w:p w14:paraId="08227C64" w14:textId="77777777" w:rsidR="008821CC" w:rsidRPr="0006719A" w:rsidRDefault="008821CC" w:rsidP="008821CC"/>
    <w:p w14:paraId="2E0ACF36" w14:textId="77777777" w:rsidR="008821CC" w:rsidRPr="0006719A" w:rsidRDefault="008821CC" w:rsidP="008821CC">
      <w:pPr>
        <w:pStyle w:val="Heading4"/>
      </w:pPr>
      <w:r w:rsidRPr="0006719A">
        <w:t>We stopped appeasing Russia – they’ll pocket concessions from coop and increase aggression – tensions aren’t the result of understandings but hardened differences.</w:t>
      </w:r>
    </w:p>
    <w:p w14:paraId="6FBC1E03" w14:textId="77777777" w:rsidR="008821CC" w:rsidRPr="0006719A" w:rsidRDefault="008821CC" w:rsidP="008821CC">
      <w:pPr>
        <w:rPr>
          <w:sz w:val="16"/>
          <w:szCs w:val="26"/>
        </w:rPr>
      </w:pPr>
      <w:r w:rsidRPr="0006719A">
        <w:rPr>
          <w:rStyle w:val="Style13ptBold"/>
          <w:szCs w:val="26"/>
          <w:u w:val="single"/>
        </w:rPr>
        <w:t>Haddad</w:t>
      </w:r>
      <w:r w:rsidRPr="0006719A">
        <w:rPr>
          <w:szCs w:val="26"/>
          <w:u w:val="single"/>
        </w:rPr>
        <w:t xml:space="preserve"> </w:t>
      </w:r>
      <w:r w:rsidRPr="0006719A">
        <w:rPr>
          <w:b/>
          <w:bCs/>
          <w:szCs w:val="26"/>
          <w:u w:val="single"/>
        </w:rPr>
        <w:t xml:space="preserve">and </w:t>
      </w:r>
      <w:proofErr w:type="spellStart"/>
      <w:r w:rsidRPr="0006719A">
        <w:rPr>
          <w:b/>
          <w:bCs/>
          <w:szCs w:val="26"/>
          <w:u w:val="single"/>
        </w:rPr>
        <w:t>Polakova</w:t>
      </w:r>
      <w:proofErr w:type="spellEnd"/>
      <w:r w:rsidRPr="0006719A">
        <w:rPr>
          <w:szCs w:val="26"/>
          <w:u w:val="single"/>
        </w:rPr>
        <w:t xml:space="preserve"> </w:t>
      </w:r>
      <w:r w:rsidRPr="0006719A">
        <w:rPr>
          <w:rStyle w:val="Style13ptBold"/>
          <w:szCs w:val="26"/>
          <w:u w:val="single"/>
        </w:rPr>
        <w:t>18</w:t>
      </w:r>
      <w:r w:rsidRPr="0006719A">
        <w:rPr>
          <w:sz w:val="16"/>
          <w:szCs w:val="26"/>
        </w:rPr>
        <w:t xml:space="preserve"> [Benjamin Haddad Director, Future Europe Initiative - Atlantic Council. Alina </w:t>
      </w:r>
      <w:proofErr w:type="spellStart"/>
      <w:r w:rsidRPr="0006719A">
        <w:rPr>
          <w:sz w:val="16"/>
          <w:szCs w:val="26"/>
        </w:rPr>
        <w:t>Polyakova</w:t>
      </w:r>
      <w:proofErr w:type="spellEnd"/>
      <w:r w:rsidRPr="0006719A">
        <w:rPr>
          <w:sz w:val="16"/>
          <w:szCs w:val="26"/>
        </w:rPr>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1ED8394D" w14:textId="77777777" w:rsidR="008821CC" w:rsidRPr="0006719A" w:rsidRDefault="008821CC" w:rsidP="008821CC">
      <w:pPr>
        <w:rPr>
          <w:sz w:val="16"/>
          <w:szCs w:val="26"/>
        </w:rPr>
      </w:pPr>
      <w:r w:rsidRPr="0006719A">
        <w:rPr>
          <w:szCs w:val="26"/>
          <w:u w:val="single"/>
        </w:rPr>
        <w:t>Obama’s</w:t>
      </w:r>
      <w:r w:rsidRPr="0006719A">
        <w:rPr>
          <w:sz w:val="16"/>
          <w:szCs w:val="26"/>
        </w:rPr>
        <w:t xml:space="preserve"> </w:t>
      </w:r>
      <w:proofErr w:type="gramStart"/>
      <w:r w:rsidRPr="0006719A">
        <w:rPr>
          <w:sz w:val="16"/>
          <w:szCs w:val="26"/>
        </w:rPr>
        <w:t>much-ballyhooed</w:t>
      </w:r>
      <w:proofErr w:type="gramEnd"/>
      <w:r w:rsidRPr="0006719A">
        <w:rPr>
          <w:sz w:val="16"/>
          <w:szCs w:val="26"/>
        </w:rPr>
        <w:t xml:space="preserve"> “</w:t>
      </w:r>
      <w:r w:rsidRPr="0006719A">
        <w:rPr>
          <w:szCs w:val="26"/>
          <w:u w:val="single"/>
        </w:rPr>
        <w:t>Reset</w:t>
      </w:r>
      <w:r w:rsidRPr="0006719A">
        <w:rPr>
          <w:sz w:val="16"/>
          <w:szCs w:val="26"/>
        </w:rPr>
        <w:t xml:space="preserve">” with Russia, launched in 2009, </w:t>
      </w:r>
      <w:r w:rsidRPr="0006719A">
        <w:rPr>
          <w:szCs w:val="26"/>
          <w:u w:val="single"/>
        </w:rPr>
        <w:t xml:space="preserve">was in keeping with </w:t>
      </w:r>
      <w:r w:rsidRPr="0006719A">
        <w:rPr>
          <w:rStyle w:val="Emphasis"/>
          <w:sz w:val="26"/>
          <w:szCs w:val="26"/>
        </w:rPr>
        <w:t>optimistic attempts</w:t>
      </w:r>
      <w:r w:rsidRPr="0006719A">
        <w:rPr>
          <w:sz w:val="16"/>
          <w:szCs w:val="26"/>
        </w:rPr>
        <w:t xml:space="preserve"> by every post-Cold War American administration </w:t>
      </w:r>
      <w:r w:rsidRPr="0006719A">
        <w:rPr>
          <w:szCs w:val="26"/>
          <w:u w:val="single"/>
        </w:rPr>
        <w:t xml:space="preserve">to </w:t>
      </w:r>
      <w:r w:rsidRPr="0006719A">
        <w:rPr>
          <w:rStyle w:val="Emphasis"/>
          <w:sz w:val="26"/>
          <w:szCs w:val="26"/>
        </w:rPr>
        <w:t>improve relations</w:t>
      </w:r>
      <w:r w:rsidRPr="0006719A">
        <w:rPr>
          <w:szCs w:val="26"/>
          <w:u w:val="single"/>
        </w:rPr>
        <w:t xml:space="preserve"> with Moscow</w:t>
      </w:r>
      <w:r w:rsidRPr="0006719A">
        <w:rPr>
          <w:sz w:val="16"/>
          <w:szCs w:val="26"/>
        </w:rPr>
        <w:t xml:space="preserve"> out of the gate. Seizing on the supposed change of leadership in Russia, with Dmitry Medvedev temporarily taking over the presidency from Vladimir Putin, </w:t>
      </w:r>
      <w:r w:rsidRPr="0006719A">
        <w:rPr>
          <w:sz w:val="16"/>
          <w:szCs w:val="26"/>
        </w:rPr>
        <w:lastRenderedPageBreak/>
        <w:t xml:space="preserve">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06719A">
        <w:rPr>
          <w:rStyle w:val="Emphasis"/>
          <w:sz w:val="26"/>
          <w:szCs w:val="26"/>
        </w:rPr>
        <w:t>U.S.-Russia disagreements</w:t>
      </w:r>
      <w:r w:rsidRPr="0006719A">
        <w:rPr>
          <w:szCs w:val="26"/>
          <w:u w:val="single"/>
        </w:rPr>
        <w:t xml:space="preserve"> were </w:t>
      </w:r>
      <w:r w:rsidRPr="0006719A">
        <w:rPr>
          <w:rStyle w:val="Emphasis"/>
          <w:sz w:val="26"/>
          <w:szCs w:val="26"/>
        </w:rPr>
        <w:t>not</w:t>
      </w:r>
      <w:r w:rsidRPr="0006719A">
        <w:rPr>
          <w:szCs w:val="26"/>
          <w:u w:val="single"/>
        </w:rPr>
        <w:t xml:space="preserve"> the result of </w:t>
      </w:r>
      <w:r w:rsidRPr="0006719A">
        <w:rPr>
          <w:rStyle w:val="Emphasis"/>
          <w:sz w:val="26"/>
          <w:szCs w:val="26"/>
        </w:rPr>
        <w:t>misunderstandings</w:t>
      </w:r>
      <w:r w:rsidRPr="0006719A">
        <w:rPr>
          <w:szCs w:val="26"/>
          <w:u w:val="single"/>
        </w:rPr>
        <w:t xml:space="preserve">, but rather the product of </w:t>
      </w:r>
      <w:r w:rsidRPr="0006719A">
        <w:rPr>
          <w:rStyle w:val="Emphasis"/>
          <w:sz w:val="26"/>
          <w:szCs w:val="26"/>
        </w:rPr>
        <w:t>long-festering grievances</w:t>
      </w:r>
      <w:r w:rsidRPr="0006719A">
        <w:rPr>
          <w:sz w:val="16"/>
          <w:szCs w:val="26"/>
        </w:rPr>
        <w:t xml:space="preserve">. </w:t>
      </w:r>
      <w:r w:rsidRPr="0006719A">
        <w:rPr>
          <w:szCs w:val="26"/>
          <w:u w:val="single"/>
        </w:rPr>
        <w:t xml:space="preserve">Russia saw itself as a great power that deserved </w:t>
      </w:r>
      <w:r w:rsidRPr="0006719A">
        <w:rPr>
          <w:rStyle w:val="Emphasis"/>
          <w:sz w:val="26"/>
          <w:szCs w:val="26"/>
        </w:rPr>
        <w:t>equal standing</w:t>
      </w:r>
      <w:r w:rsidRPr="0006719A">
        <w:rPr>
          <w:szCs w:val="26"/>
          <w:u w:val="single"/>
        </w:rPr>
        <w:t xml:space="preserve"> with the U.S. What </w:t>
      </w:r>
      <w:r w:rsidRPr="0006719A">
        <w:rPr>
          <w:rStyle w:val="Emphasis"/>
          <w:sz w:val="26"/>
          <w:szCs w:val="26"/>
        </w:rPr>
        <w:t>Obama saw</w:t>
      </w:r>
      <w:r w:rsidRPr="0006719A">
        <w:rPr>
          <w:szCs w:val="26"/>
          <w:u w:val="single"/>
        </w:rPr>
        <w:t xml:space="preserve"> as </w:t>
      </w:r>
      <w:r w:rsidRPr="0006719A">
        <w:rPr>
          <w:rStyle w:val="Emphasis"/>
          <w:sz w:val="26"/>
          <w:szCs w:val="26"/>
        </w:rPr>
        <w:t>gestures of good will</w:t>
      </w:r>
      <w:r w:rsidRPr="0006719A">
        <w:rPr>
          <w:sz w:val="16"/>
          <w:szCs w:val="26"/>
        </w:rPr>
        <w:t>—such as the 2009 decision to scrap missile defense plans for Poland and the Czech Republic—</w:t>
      </w:r>
      <w:r w:rsidRPr="0006719A">
        <w:rPr>
          <w:rStyle w:val="Emphasis"/>
          <w:sz w:val="26"/>
          <w:szCs w:val="26"/>
        </w:rPr>
        <w:t>Russia interpreted</w:t>
      </w:r>
      <w:r w:rsidRPr="0006719A">
        <w:rPr>
          <w:szCs w:val="26"/>
          <w:u w:val="single"/>
        </w:rPr>
        <w:t xml:space="preserve"> as a </w:t>
      </w:r>
      <w:r w:rsidRPr="0006719A">
        <w:rPr>
          <w:rStyle w:val="Emphasis"/>
          <w:sz w:val="26"/>
          <w:szCs w:val="26"/>
        </w:rPr>
        <w:t>U.S. retreat</w:t>
      </w:r>
      <w:r w:rsidRPr="0006719A">
        <w:rPr>
          <w:szCs w:val="26"/>
          <w:u w:val="single"/>
        </w:rPr>
        <w:t xml:space="preserve"> from the European continent</w:t>
      </w:r>
      <w:r w:rsidRPr="0006719A">
        <w:rPr>
          <w:sz w:val="16"/>
          <w:szCs w:val="26"/>
        </w:rPr>
        <w:t xml:space="preserve">. </w:t>
      </w:r>
      <w:r w:rsidRPr="0006719A">
        <w:rPr>
          <w:szCs w:val="26"/>
          <w:u w:val="single"/>
        </w:rPr>
        <w:t xml:space="preserve">Moscow </w:t>
      </w:r>
      <w:r w:rsidRPr="0006719A">
        <w:rPr>
          <w:rStyle w:val="Emphasis"/>
          <w:sz w:val="26"/>
          <w:szCs w:val="26"/>
        </w:rPr>
        <w:t>pocketed</w:t>
      </w:r>
      <w:r w:rsidRPr="0006719A">
        <w:rPr>
          <w:szCs w:val="26"/>
          <w:u w:val="single"/>
        </w:rPr>
        <w:t xml:space="preserve"> the </w:t>
      </w:r>
      <w:r w:rsidRPr="0006719A">
        <w:rPr>
          <w:rStyle w:val="Emphasis"/>
          <w:sz w:val="26"/>
          <w:szCs w:val="26"/>
        </w:rPr>
        <w:t>concessions</w:t>
      </w:r>
      <w:r w:rsidRPr="0006719A">
        <w:rPr>
          <w:sz w:val="16"/>
          <w:szCs w:val="26"/>
        </w:rPr>
        <w:t xml:space="preserve"> </w:t>
      </w:r>
      <w:r w:rsidRPr="0006719A">
        <w:rPr>
          <w:szCs w:val="26"/>
          <w:u w:val="single"/>
        </w:rPr>
        <w:t>and increasingly inserted itself in European affairs</w:t>
      </w:r>
      <w:r w:rsidRPr="0006719A">
        <w:rPr>
          <w:sz w:val="16"/>
          <w:szCs w:val="26"/>
        </w:rPr>
        <w:t xml:space="preserve">. </w:t>
      </w:r>
      <w:r w:rsidRPr="0006719A">
        <w:rPr>
          <w:szCs w:val="26"/>
          <w:u w:val="single"/>
        </w:rPr>
        <w:t>The Kremlin was</w:t>
      </w:r>
      <w:r w:rsidRPr="0006719A">
        <w:rPr>
          <w:sz w:val="16"/>
          <w:szCs w:val="26"/>
        </w:rPr>
        <w:t xml:space="preserve"> both </w:t>
      </w:r>
      <w:r w:rsidRPr="0006719A">
        <w:rPr>
          <w:rStyle w:val="Emphasis"/>
          <w:sz w:val="26"/>
          <w:szCs w:val="26"/>
        </w:rPr>
        <w:t>exploiting</w:t>
      </w:r>
      <w:r w:rsidRPr="0006719A">
        <w:rPr>
          <w:sz w:val="16"/>
          <w:szCs w:val="26"/>
        </w:rPr>
        <w:t xml:space="preserve"> </w:t>
      </w:r>
      <w:r w:rsidRPr="0006719A">
        <w:rPr>
          <w:szCs w:val="26"/>
          <w:u w:val="single"/>
        </w:rPr>
        <w:t xml:space="preserve">an </w:t>
      </w:r>
      <w:r w:rsidRPr="0006719A">
        <w:rPr>
          <w:rStyle w:val="Emphasis"/>
          <w:sz w:val="26"/>
          <w:szCs w:val="26"/>
        </w:rPr>
        <w:t>easy opportunity</w:t>
      </w:r>
      <w:r w:rsidRPr="0006719A">
        <w:rPr>
          <w:sz w:val="16"/>
          <w:szCs w:val="26"/>
        </w:rPr>
        <w:t xml:space="preserve"> </w:t>
      </w:r>
      <w:r w:rsidRPr="0006719A">
        <w:rPr>
          <w:szCs w:val="26"/>
          <w:u w:val="single"/>
        </w:rPr>
        <w:t>and reasserting what it thought was its historic prerogative</w:t>
      </w:r>
      <w:r w:rsidRPr="0006719A">
        <w:rPr>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06719A">
        <w:rPr>
          <w:sz w:val="16"/>
          <w:szCs w:val="26"/>
        </w:rPr>
        <w:t>economy as a whole</w:t>
      </w:r>
      <w:proofErr w:type="gramEnd"/>
      <w:r w:rsidRPr="0006719A">
        <w:rPr>
          <w:sz w:val="16"/>
          <w:szCs w:val="26"/>
        </w:rPr>
        <w:t xml:space="preserv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06719A">
        <w:rPr>
          <w:sz w:val="16"/>
          <w:szCs w:val="26"/>
        </w:rPr>
        <w:t>indicates</w:t>
      </w:r>
      <w:proofErr w:type="gramEnd"/>
      <w:r w:rsidRPr="0006719A">
        <w:rPr>
          <w:sz w:val="16"/>
          <w:szCs w:val="26"/>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06719A">
        <w:rPr>
          <w:sz w:val="16"/>
          <w:szCs w:val="26"/>
        </w:rPr>
        <w:t>DCLeaks</w:t>
      </w:r>
      <w:proofErr w:type="spellEnd"/>
      <w:r w:rsidRPr="0006719A">
        <w:rPr>
          <w:sz w:val="16"/>
          <w:szCs w:val="26"/>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06719A">
        <w:rPr>
          <w:sz w:val="16"/>
          <w:szCs w:val="26"/>
        </w:rPr>
        <w:t>cyber attack</w:t>
      </w:r>
      <w:proofErr w:type="spellEnd"/>
      <w:r w:rsidRPr="0006719A">
        <w:rPr>
          <w:sz w:val="16"/>
          <w:szCs w:val="26"/>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06719A">
        <w:rPr>
          <w:sz w:val="16"/>
          <w:szCs w:val="26"/>
        </w:rPr>
        <w:t>Putinism</w:t>
      </w:r>
      <w:proofErr w:type="spellEnd"/>
      <w:r w:rsidRPr="0006719A">
        <w:rPr>
          <w:sz w:val="16"/>
          <w:szCs w:val="26"/>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06719A">
        <w:rPr>
          <w:sz w:val="16"/>
          <w:szCs w:val="26"/>
        </w:rPr>
        <w:t>during the course of</w:t>
      </w:r>
      <w:proofErr w:type="gramEnd"/>
      <w:r w:rsidRPr="0006719A">
        <w:rPr>
          <w:sz w:val="16"/>
          <w:szCs w:val="26"/>
        </w:rPr>
        <w:t xml:space="preserve"> his first year in office. Still, many of his administration’s </w:t>
      </w:r>
      <w:r w:rsidRPr="0006719A">
        <w:rPr>
          <w:sz w:val="16"/>
          <w:szCs w:val="26"/>
        </w:rPr>
        <w:lastRenderedPageBreak/>
        <w:t xml:space="preserve">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 </w:t>
      </w:r>
      <w:r w:rsidRPr="0006719A">
        <w:rPr>
          <w:szCs w:val="26"/>
          <w:u w:val="single"/>
        </w:rPr>
        <w:t>These tensions are real, but all too often they become the story</w:t>
      </w:r>
      <w:r w:rsidRPr="0006719A">
        <w:rPr>
          <w:sz w:val="16"/>
          <w:szCs w:val="26"/>
        </w:rPr>
        <w:t xml:space="preserve">. </w:t>
      </w:r>
      <w:r w:rsidRPr="0006719A">
        <w:rPr>
          <w:rStyle w:val="Emphasis"/>
          <w:sz w:val="26"/>
          <w:szCs w:val="26"/>
        </w:rPr>
        <w:t>Glossed over</w:t>
      </w:r>
      <w:r w:rsidRPr="0006719A">
        <w:rPr>
          <w:sz w:val="16"/>
          <w:szCs w:val="26"/>
        </w:rPr>
        <w:t xml:space="preserve"> </w:t>
      </w:r>
      <w:r w:rsidRPr="0006719A">
        <w:rPr>
          <w:szCs w:val="26"/>
          <w:u w:val="single"/>
        </w:rPr>
        <w:t>is the fact that</w:t>
      </w:r>
      <w:r w:rsidRPr="0006719A">
        <w:rPr>
          <w:sz w:val="16"/>
          <w:szCs w:val="26"/>
        </w:rPr>
        <w:t xml:space="preserve"> President </w:t>
      </w:r>
      <w:r w:rsidRPr="0006719A">
        <w:rPr>
          <w:szCs w:val="26"/>
          <w:u w:val="single"/>
        </w:rPr>
        <w:t xml:space="preserve">Trump has appointed a </w:t>
      </w:r>
      <w:r w:rsidRPr="0006719A">
        <w:rPr>
          <w:rStyle w:val="Emphasis"/>
          <w:sz w:val="26"/>
          <w:szCs w:val="26"/>
        </w:rPr>
        <w:t>string</w:t>
      </w:r>
      <w:r w:rsidRPr="0006719A">
        <w:rPr>
          <w:szCs w:val="26"/>
          <w:u w:val="single"/>
        </w:rPr>
        <w:t xml:space="preserve"> of </w:t>
      </w:r>
      <w:r w:rsidRPr="0006719A">
        <w:rPr>
          <w:rStyle w:val="Emphasis"/>
          <w:sz w:val="26"/>
          <w:szCs w:val="26"/>
        </w:rPr>
        <w:t>competent</w:t>
      </w:r>
      <w:r w:rsidRPr="0006719A">
        <w:rPr>
          <w:szCs w:val="26"/>
          <w:u w:val="single"/>
        </w:rPr>
        <w:t xml:space="preserve"> and </w:t>
      </w:r>
      <w:r w:rsidRPr="0006719A">
        <w:rPr>
          <w:rStyle w:val="Emphasis"/>
          <w:sz w:val="26"/>
          <w:szCs w:val="26"/>
        </w:rPr>
        <w:t>widely respected figures</w:t>
      </w:r>
      <w:r w:rsidRPr="0006719A">
        <w:rPr>
          <w:szCs w:val="26"/>
          <w:u w:val="single"/>
        </w:rPr>
        <w:t xml:space="preserve"> to </w:t>
      </w:r>
      <w:r w:rsidRPr="0006719A">
        <w:rPr>
          <w:rStyle w:val="Emphasis"/>
          <w:sz w:val="26"/>
          <w:szCs w:val="26"/>
        </w:rPr>
        <w:t>manage Russia</w:t>
      </w:r>
      <w:r w:rsidRPr="0006719A">
        <w:rPr>
          <w:szCs w:val="26"/>
          <w:u w:val="single"/>
        </w:rPr>
        <w:t xml:space="preserve"> policy</w:t>
      </w:r>
      <w:r w:rsidRPr="0006719A">
        <w:rPr>
          <w:sz w:val="16"/>
          <w:szCs w:val="26"/>
        </w:rPr>
        <w:t>—</w:t>
      </w:r>
      <w:r w:rsidRPr="0006719A">
        <w:rPr>
          <w:szCs w:val="26"/>
          <w:u w:val="single"/>
        </w:rPr>
        <w:t xml:space="preserve">from </w:t>
      </w:r>
      <w:r w:rsidRPr="0006719A">
        <w:rPr>
          <w:rStyle w:val="Emphasis"/>
          <w:sz w:val="26"/>
          <w:szCs w:val="26"/>
        </w:rPr>
        <w:t>N</w:t>
      </w:r>
      <w:r w:rsidRPr="0006719A">
        <w:rPr>
          <w:szCs w:val="26"/>
          <w:u w:val="single"/>
        </w:rPr>
        <w:t xml:space="preserve">ational </w:t>
      </w:r>
      <w:r w:rsidRPr="0006719A">
        <w:rPr>
          <w:rStyle w:val="Emphasis"/>
          <w:sz w:val="26"/>
          <w:szCs w:val="26"/>
        </w:rPr>
        <w:t>S</w:t>
      </w:r>
      <w:r w:rsidRPr="0006719A">
        <w:rPr>
          <w:szCs w:val="26"/>
          <w:u w:val="single"/>
        </w:rPr>
        <w:t xml:space="preserve">ecurity </w:t>
      </w:r>
      <w:r w:rsidRPr="0006719A">
        <w:rPr>
          <w:rStyle w:val="Emphasis"/>
          <w:sz w:val="26"/>
          <w:szCs w:val="26"/>
        </w:rPr>
        <w:t>C</w:t>
      </w:r>
      <w:r w:rsidRPr="0006719A">
        <w:rPr>
          <w:szCs w:val="26"/>
          <w:u w:val="single"/>
        </w:rPr>
        <w:t xml:space="preserve">ouncil Senior Director Fiona </w:t>
      </w:r>
      <w:r w:rsidRPr="0006719A">
        <w:rPr>
          <w:rStyle w:val="Emphasis"/>
          <w:sz w:val="26"/>
          <w:szCs w:val="26"/>
        </w:rPr>
        <w:t>Hill</w:t>
      </w:r>
      <w:r w:rsidRPr="0006719A">
        <w:rPr>
          <w:sz w:val="16"/>
          <w:szCs w:val="26"/>
        </w:rPr>
        <w:t xml:space="preserve"> </w:t>
      </w:r>
      <w:r w:rsidRPr="0006719A">
        <w:rPr>
          <w:szCs w:val="26"/>
          <w:u w:val="single"/>
        </w:rPr>
        <w:t>to</w:t>
      </w:r>
      <w:r w:rsidRPr="0006719A">
        <w:rPr>
          <w:sz w:val="16"/>
          <w:szCs w:val="26"/>
        </w:rPr>
        <w:t xml:space="preserve"> Assistant Secretary of State for European affairs </w:t>
      </w:r>
      <w:proofErr w:type="spellStart"/>
      <w:r w:rsidRPr="0006719A">
        <w:rPr>
          <w:szCs w:val="26"/>
          <w:u w:val="single"/>
        </w:rPr>
        <w:t>Wess</w:t>
      </w:r>
      <w:proofErr w:type="spellEnd"/>
      <w:r w:rsidRPr="0006719A">
        <w:rPr>
          <w:szCs w:val="26"/>
          <w:u w:val="single"/>
        </w:rPr>
        <w:t xml:space="preserve"> </w:t>
      </w:r>
      <w:r w:rsidRPr="0006719A">
        <w:rPr>
          <w:rStyle w:val="Emphasis"/>
          <w:sz w:val="26"/>
          <w:szCs w:val="26"/>
        </w:rPr>
        <w:t>Mitchell</w:t>
      </w:r>
      <w:r w:rsidRPr="0006719A">
        <w:rPr>
          <w:sz w:val="16"/>
          <w:szCs w:val="26"/>
        </w:rPr>
        <w:t xml:space="preserve"> to the Special Envoy for Ukraine Kurt Volker. The </w:t>
      </w:r>
      <w:r w:rsidRPr="0006719A">
        <w:rPr>
          <w:szCs w:val="26"/>
          <w:u w:val="single"/>
        </w:rPr>
        <w:t>Trump</w:t>
      </w:r>
      <w:r w:rsidRPr="0006719A">
        <w:rPr>
          <w:sz w:val="16"/>
          <w:szCs w:val="26"/>
        </w:rPr>
        <w:t xml:space="preserve"> administration </w:t>
      </w:r>
      <w:r w:rsidRPr="0006719A">
        <w:rPr>
          <w:szCs w:val="26"/>
          <w:u w:val="single"/>
        </w:rPr>
        <w:t>is</w:t>
      </w:r>
      <w:r w:rsidRPr="0006719A">
        <w:rPr>
          <w:sz w:val="16"/>
          <w:szCs w:val="26"/>
        </w:rPr>
        <w:t xml:space="preserve">, in fact, </w:t>
      </w:r>
      <w:r w:rsidRPr="0006719A">
        <w:rPr>
          <w:szCs w:val="26"/>
          <w:u w:val="single"/>
        </w:rPr>
        <w:t xml:space="preserve">pursuing </w:t>
      </w:r>
      <w:r w:rsidRPr="0006719A">
        <w:rPr>
          <w:rStyle w:val="Emphasis"/>
          <w:sz w:val="26"/>
          <w:szCs w:val="26"/>
        </w:rPr>
        <w:t>concrete policies</w:t>
      </w:r>
      <w:r w:rsidRPr="0006719A">
        <w:rPr>
          <w:sz w:val="16"/>
          <w:szCs w:val="26"/>
        </w:rPr>
        <w:t xml:space="preserve"> </w:t>
      </w:r>
      <w:r w:rsidRPr="0006719A">
        <w:rPr>
          <w:szCs w:val="26"/>
          <w:u w:val="single"/>
        </w:rPr>
        <w:t>pushing back on Russian aggression that</w:t>
      </w:r>
      <w:r w:rsidRPr="0006719A">
        <w:rPr>
          <w:sz w:val="16"/>
          <w:szCs w:val="26"/>
        </w:rPr>
        <w:t xml:space="preserve"> the </w:t>
      </w:r>
      <w:r w:rsidRPr="0006719A">
        <w:rPr>
          <w:szCs w:val="26"/>
          <w:u w:val="single"/>
        </w:rPr>
        <w:t>Obama</w:t>
      </w:r>
      <w:r w:rsidRPr="0006719A">
        <w:rPr>
          <w:sz w:val="16"/>
          <w:szCs w:val="26"/>
        </w:rPr>
        <w:t xml:space="preserve"> administration had </w:t>
      </w:r>
      <w:r w:rsidRPr="0006719A">
        <w:rPr>
          <w:szCs w:val="26"/>
          <w:u w:val="single"/>
        </w:rPr>
        <w:t>fervently opposed</w:t>
      </w:r>
      <w:r w:rsidRPr="0006719A">
        <w:rPr>
          <w:sz w:val="16"/>
          <w:szCs w:val="26"/>
        </w:rPr>
        <w:t xml:space="preserve">. </w:t>
      </w:r>
      <w:r w:rsidRPr="0006719A">
        <w:rPr>
          <w:szCs w:val="26"/>
          <w:u w:val="single"/>
        </w:rPr>
        <w:t xml:space="preserve">The </w:t>
      </w:r>
      <w:r w:rsidRPr="0006719A">
        <w:rPr>
          <w:rStyle w:val="Emphasis"/>
          <w:sz w:val="26"/>
          <w:szCs w:val="26"/>
        </w:rPr>
        <w:t>N</w:t>
      </w:r>
      <w:r w:rsidRPr="0006719A">
        <w:rPr>
          <w:szCs w:val="26"/>
          <w:u w:val="single"/>
        </w:rPr>
        <w:t xml:space="preserve">ational </w:t>
      </w:r>
      <w:r w:rsidRPr="0006719A">
        <w:rPr>
          <w:rStyle w:val="Emphasis"/>
          <w:sz w:val="26"/>
          <w:szCs w:val="26"/>
        </w:rPr>
        <w:t>S</w:t>
      </w:r>
      <w:r w:rsidRPr="0006719A">
        <w:rPr>
          <w:szCs w:val="26"/>
          <w:u w:val="single"/>
        </w:rPr>
        <w:t xml:space="preserve">ecurity </w:t>
      </w:r>
      <w:r w:rsidRPr="0006719A">
        <w:rPr>
          <w:rStyle w:val="Emphasis"/>
          <w:sz w:val="26"/>
          <w:szCs w:val="26"/>
        </w:rPr>
        <w:t>S</w:t>
      </w:r>
      <w:r w:rsidRPr="0006719A">
        <w:rPr>
          <w:szCs w:val="26"/>
          <w:u w:val="single"/>
        </w:rPr>
        <w:t>trategy of 2017</w:t>
      </w:r>
      <w:r w:rsidRPr="0006719A">
        <w:rPr>
          <w:sz w:val="16"/>
          <w:szCs w:val="26"/>
        </w:rPr>
        <w:t xml:space="preserve">, </w:t>
      </w:r>
      <w:r w:rsidRPr="0006719A">
        <w:rPr>
          <w:szCs w:val="26"/>
          <w:u w:val="single"/>
        </w:rPr>
        <w:t xml:space="preserve">bringing a </w:t>
      </w:r>
      <w:r w:rsidRPr="0006719A">
        <w:rPr>
          <w:rStyle w:val="Emphasis"/>
          <w:sz w:val="26"/>
          <w:szCs w:val="26"/>
        </w:rPr>
        <w:t>much-needed</w:t>
      </w:r>
      <w:r w:rsidRPr="0006719A">
        <w:rPr>
          <w:szCs w:val="26"/>
          <w:u w:val="single"/>
        </w:rPr>
        <w:t xml:space="preserve"> dose of </w:t>
      </w:r>
      <w:r w:rsidRPr="0006719A">
        <w:rPr>
          <w:rStyle w:val="Emphasis"/>
          <w:sz w:val="26"/>
          <w:szCs w:val="26"/>
        </w:rPr>
        <w:t>realism</w:t>
      </w:r>
      <w:r w:rsidRPr="0006719A">
        <w:rPr>
          <w:sz w:val="16"/>
          <w:szCs w:val="26"/>
        </w:rPr>
        <w:t xml:space="preserve"> to a conversation too often dominated by abstractions like the “liberal world order”, </w:t>
      </w:r>
      <w:r w:rsidRPr="0006719A">
        <w:rPr>
          <w:rStyle w:val="Emphasis"/>
          <w:sz w:val="26"/>
          <w:szCs w:val="26"/>
        </w:rPr>
        <w:t>singles out</w:t>
      </w:r>
      <w:r w:rsidRPr="0006719A">
        <w:rPr>
          <w:sz w:val="16"/>
          <w:szCs w:val="26"/>
        </w:rPr>
        <w:t xml:space="preserve"> both </w:t>
      </w:r>
      <w:r w:rsidRPr="0006719A">
        <w:rPr>
          <w:rStyle w:val="Emphasis"/>
          <w:sz w:val="26"/>
          <w:szCs w:val="26"/>
        </w:rPr>
        <w:t>China and Russia</w:t>
      </w:r>
      <w:r w:rsidRPr="0006719A">
        <w:rPr>
          <w:sz w:val="16"/>
          <w:szCs w:val="26"/>
        </w:rPr>
        <w:t xml:space="preserve"> </w:t>
      </w:r>
      <w:r w:rsidRPr="0006719A">
        <w:rPr>
          <w:szCs w:val="26"/>
          <w:u w:val="single"/>
        </w:rPr>
        <w:t xml:space="preserve">as key geopolitical </w:t>
      </w:r>
      <w:r w:rsidRPr="0006719A">
        <w:rPr>
          <w:rStyle w:val="Emphasis"/>
          <w:sz w:val="26"/>
          <w:szCs w:val="26"/>
        </w:rPr>
        <w:t>rivals</w:t>
      </w:r>
      <w:r w:rsidRPr="0006719A">
        <w:rPr>
          <w:sz w:val="16"/>
          <w:szCs w:val="26"/>
        </w:rPr>
        <w:t xml:space="preserve">. During </w:t>
      </w:r>
      <w:r w:rsidRPr="0006719A">
        <w:rPr>
          <w:szCs w:val="26"/>
          <w:u w:val="single"/>
        </w:rPr>
        <w:t>Trump</w:t>
      </w:r>
      <w:r w:rsidRPr="0006719A">
        <w:rPr>
          <w:sz w:val="16"/>
          <w:szCs w:val="26"/>
        </w:rPr>
        <w:t xml:space="preserve">’s first year, the administration </w:t>
      </w:r>
      <w:r w:rsidRPr="0006719A">
        <w:rPr>
          <w:szCs w:val="26"/>
          <w:u w:val="single"/>
        </w:rPr>
        <w:t>approved</w:t>
      </w:r>
      <w:r w:rsidRPr="0006719A">
        <w:rPr>
          <w:sz w:val="16"/>
          <w:szCs w:val="26"/>
        </w:rPr>
        <w:t xml:space="preserve"> the </w:t>
      </w:r>
      <w:r w:rsidRPr="0006719A">
        <w:rPr>
          <w:szCs w:val="26"/>
          <w:u w:val="single"/>
        </w:rPr>
        <w:t xml:space="preserve">provision of lethal weapons to </w:t>
      </w:r>
      <w:r w:rsidRPr="0006719A">
        <w:rPr>
          <w:rStyle w:val="Emphasis"/>
          <w:sz w:val="26"/>
          <w:szCs w:val="26"/>
        </w:rPr>
        <w:t>Ukraine</w:t>
      </w:r>
      <w:r w:rsidRPr="0006719A">
        <w:rPr>
          <w:sz w:val="16"/>
          <w:szCs w:val="26"/>
        </w:rPr>
        <w:t xml:space="preserve">, </w:t>
      </w:r>
      <w:r w:rsidRPr="0006719A">
        <w:rPr>
          <w:szCs w:val="26"/>
          <w:u w:val="single"/>
        </w:rPr>
        <w:t xml:space="preserve">shut down Russia’s </w:t>
      </w:r>
      <w:r w:rsidRPr="0006719A">
        <w:rPr>
          <w:rStyle w:val="Emphasis"/>
          <w:sz w:val="26"/>
          <w:szCs w:val="26"/>
        </w:rPr>
        <w:t>consulate</w:t>
      </w:r>
      <w:r w:rsidRPr="0006719A">
        <w:rPr>
          <w:sz w:val="16"/>
          <w:szCs w:val="26"/>
        </w:rPr>
        <w:t xml:space="preserve"> in San Francisco as well as two additional diplomatic annexes, and rather than rolling back sanctions, Trump </w:t>
      </w:r>
      <w:r w:rsidRPr="0006719A">
        <w:rPr>
          <w:szCs w:val="26"/>
          <w:u w:val="single"/>
        </w:rPr>
        <w:t>signed</w:t>
      </w:r>
      <w:r w:rsidRPr="0006719A">
        <w:rPr>
          <w:sz w:val="16"/>
          <w:szCs w:val="26"/>
        </w:rPr>
        <w:t xml:space="preserve"> into law </w:t>
      </w:r>
      <w:r w:rsidRPr="0006719A">
        <w:rPr>
          <w:rStyle w:val="Emphasis"/>
          <w:sz w:val="26"/>
          <w:szCs w:val="26"/>
        </w:rPr>
        <w:t>additional sanctions</w:t>
      </w:r>
      <w:r w:rsidRPr="0006719A">
        <w:rPr>
          <w:sz w:val="16"/>
          <w:szCs w:val="26"/>
        </w:rPr>
        <w:t xml:space="preserve"> on Russia, </w:t>
      </w:r>
      <w:r w:rsidRPr="0006719A">
        <w:rPr>
          <w:szCs w:val="26"/>
          <w:u w:val="single"/>
        </w:rPr>
        <w:t xml:space="preserve">expanded </w:t>
      </w:r>
      <w:r w:rsidRPr="0006719A">
        <w:rPr>
          <w:rStyle w:val="Emphasis"/>
          <w:sz w:val="26"/>
          <w:szCs w:val="26"/>
        </w:rPr>
        <w:t>LNG sales</w:t>
      </w:r>
      <w:r w:rsidRPr="0006719A">
        <w:rPr>
          <w:szCs w:val="26"/>
          <w:u w:val="single"/>
        </w:rPr>
        <w:t xml:space="preserve"> to a Europe</w:t>
      </w:r>
      <w:r w:rsidRPr="0006719A">
        <w:rPr>
          <w:sz w:val="16"/>
          <w:szCs w:val="26"/>
        </w:rPr>
        <w:t xml:space="preserve"> dependent in Russian gas imports, </w:t>
      </w:r>
      <w:r w:rsidRPr="0006719A">
        <w:rPr>
          <w:szCs w:val="26"/>
          <w:u w:val="single"/>
        </w:rPr>
        <w:t>and</w:t>
      </w:r>
      <w:r w:rsidRPr="0006719A">
        <w:rPr>
          <w:sz w:val="16"/>
          <w:szCs w:val="26"/>
        </w:rPr>
        <w:t xml:space="preserve"> </w:t>
      </w:r>
      <w:r w:rsidRPr="0006719A">
        <w:rPr>
          <w:szCs w:val="26"/>
          <w:u w:val="single"/>
        </w:rPr>
        <w:t xml:space="preserve">increased the Pentagon’s </w:t>
      </w:r>
      <w:r w:rsidRPr="0006719A">
        <w:rPr>
          <w:rStyle w:val="Emphasis"/>
          <w:sz w:val="26"/>
          <w:szCs w:val="26"/>
        </w:rPr>
        <w:t>E</w:t>
      </w:r>
      <w:r w:rsidRPr="0006719A">
        <w:rPr>
          <w:szCs w:val="26"/>
          <w:u w:val="single"/>
        </w:rPr>
        <w:t xml:space="preserve">uropean </w:t>
      </w:r>
      <w:r w:rsidRPr="0006719A">
        <w:rPr>
          <w:rStyle w:val="Emphasis"/>
          <w:sz w:val="26"/>
          <w:szCs w:val="26"/>
        </w:rPr>
        <w:t>R</w:t>
      </w:r>
      <w:r w:rsidRPr="0006719A">
        <w:rPr>
          <w:szCs w:val="26"/>
          <w:u w:val="single"/>
        </w:rPr>
        <w:t xml:space="preserve">eassurance </w:t>
      </w:r>
      <w:r w:rsidRPr="0006719A">
        <w:rPr>
          <w:rStyle w:val="Emphasis"/>
          <w:sz w:val="26"/>
          <w:szCs w:val="26"/>
        </w:rPr>
        <w:t>I</w:t>
      </w:r>
      <w:r w:rsidRPr="0006719A">
        <w:rPr>
          <w:szCs w:val="26"/>
          <w:u w:val="single"/>
        </w:rPr>
        <w:t>nitiative budget by 40 percent</w:t>
      </w:r>
      <w:r w:rsidRPr="0006719A">
        <w:rPr>
          <w:sz w:val="16"/>
          <w:szCs w:val="26"/>
        </w:rPr>
        <w:t xml:space="preserve">. (A president who berated U.S. investments for European defense has </w:t>
      </w:r>
      <w:proofErr w:type="gramStart"/>
      <w:r w:rsidRPr="0006719A">
        <w:rPr>
          <w:sz w:val="16"/>
          <w:szCs w:val="26"/>
        </w:rPr>
        <w:t>actually dramatically</w:t>
      </w:r>
      <w:proofErr w:type="gramEnd"/>
      <w:r w:rsidRPr="0006719A">
        <w:rPr>
          <w:sz w:val="16"/>
          <w:szCs w:val="26"/>
        </w:rPr>
        <w:t xml:space="preserve"> increased American military presence on Europe’s threatened borders.) While </w:t>
      </w:r>
      <w:r w:rsidRPr="0006719A">
        <w:rPr>
          <w:szCs w:val="26"/>
          <w:u w:val="single"/>
        </w:rPr>
        <w:t>many of these</w:t>
      </w:r>
      <w:r w:rsidRPr="0006719A">
        <w:rPr>
          <w:sz w:val="16"/>
          <w:szCs w:val="26"/>
        </w:rPr>
        <w:t xml:space="preserve"> policies </w:t>
      </w:r>
      <w:r w:rsidRPr="0006719A">
        <w:rPr>
          <w:szCs w:val="26"/>
          <w:u w:val="single"/>
        </w:rPr>
        <w:t>may have been implemented despite</w:t>
      </w:r>
      <w:r w:rsidRPr="0006719A">
        <w:rPr>
          <w:sz w:val="16"/>
          <w:szCs w:val="26"/>
        </w:rPr>
        <w:t xml:space="preserve"> rather than because of </w:t>
      </w:r>
      <w:r w:rsidRPr="0006719A">
        <w:rPr>
          <w:szCs w:val="26"/>
          <w:u w:val="single"/>
        </w:rPr>
        <w:t>the president</w:t>
      </w:r>
      <w:r w:rsidRPr="0006719A">
        <w:rPr>
          <w:sz w:val="16"/>
          <w:szCs w:val="26"/>
        </w:rPr>
        <w:t>—on the expansion of sanctions in particular, Trump faced a veto-proof majority in Congress—</w:t>
      </w:r>
      <w:r w:rsidRPr="0006719A">
        <w:rPr>
          <w:szCs w:val="26"/>
          <w:u w:val="single"/>
        </w:rPr>
        <w:t>credit should be given where credit is due</w:t>
      </w:r>
      <w:r w:rsidRPr="0006719A">
        <w:rPr>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06719A">
        <w:rPr>
          <w:szCs w:val="26"/>
          <w:u w:val="single"/>
        </w:rPr>
        <w:t xml:space="preserve">the U.S. is taking </w:t>
      </w:r>
      <w:r w:rsidRPr="0006719A">
        <w:rPr>
          <w:rStyle w:val="Emphasis"/>
          <w:sz w:val="26"/>
          <w:szCs w:val="26"/>
        </w:rPr>
        <w:t>concrete steps</w:t>
      </w:r>
      <w:r w:rsidRPr="0006719A">
        <w:rPr>
          <w:szCs w:val="26"/>
          <w:u w:val="single"/>
        </w:rPr>
        <w:t xml:space="preserve"> to </w:t>
      </w:r>
      <w:r w:rsidRPr="0006719A">
        <w:rPr>
          <w:rStyle w:val="Emphasis"/>
          <w:sz w:val="26"/>
          <w:szCs w:val="26"/>
        </w:rPr>
        <w:t>strengthen Europe</w:t>
      </w:r>
      <w:r w:rsidRPr="0006719A">
        <w:rPr>
          <w:szCs w:val="26"/>
          <w:u w:val="single"/>
        </w:rPr>
        <w:t xml:space="preserve"> against </w:t>
      </w:r>
      <w:r w:rsidRPr="0006719A">
        <w:rPr>
          <w:rStyle w:val="Emphasis"/>
          <w:sz w:val="26"/>
          <w:szCs w:val="26"/>
        </w:rPr>
        <w:t>Russia</w:t>
      </w:r>
      <w:r w:rsidRPr="0006719A">
        <w:rPr>
          <w:szCs w:val="26"/>
          <w:u w:val="single"/>
        </w:rPr>
        <w:t>n aggression</w:t>
      </w:r>
      <w:r w:rsidRPr="0006719A">
        <w:rPr>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06719A">
        <w:rPr>
          <w:rStyle w:val="Emphasis"/>
          <w:sz w:val="26"/>
          <w:szCs w:val="26"/>
        </w:rPr>
        <w:t>despite</w:t>
      </w:r>
      <w:r w:rsidRPr="0006719A">
        <w:rPr>
          <w:szCs w:val="26"/>
          <w:u w:val="single"/>
        </w:rPr>
        <w:t xml:space="preserve"> the president’s campaign promises</w:t>
      </w:r>
      <w:r w:rsidRPr="0006719A">
        <w:rPr>
          <w:sz w:val="16"/>
          <w:szCs w:val="26"/>
        </w:rPr>
        <w:t xml:space="preserve">, </w:t>
      </w:r>
      <w:r w:rsidRPr="0006719A">
        <w:rPr>
          <w:szCs w:val="26"/>
          <w:u w:val="single"/>
        </w:rPr>
        <w:t>his admin</w:t>
      </w:r>
      <w:r w:rsidRPr="0006719A">
        <w:rPr>
          <w:sz w:val="16"/>
          <w:szCs w:val="26"/>
        </w:rPr>
        <w:t xml:space="preserve">istration </w:t>
      </w:r>
      <w:r w:rsidRPr="0006719A">
        <w:rPr>
          <w:szCs w:val="26"/>
          <w:u w:val="single"/>
        </w:rPr>
        <w:t xml:space="preserve">has been the </w:t>
      </w:r>
      <w:r w:rsidRPr="0006719A">
        <w:rPr>
          <w:rStyle w:val="Emphasis"/>
          <w:sz w:val="26"/>
          <w:szCs w:val="26"/>
        </w:rPr>
        <w:t>first</w:t>
      </w:r>
      <w:r w:rsidRPr="0006719A">
        <w:rPr>
          <w:sz w:val="16"/>
          <w:szCs w:val="26"/>
        </w:rPr>
        <w:t xml:space="preserve"> </w:t>
      </w:r>
      <w:r w:rsidRPr="0006719A">
        <w:rPr>
          <w:szCs w:val="26"/>
          <w:u w:val="single"/>
        </w:rPr>
        <w:t xml:space="preserve">in the </w:t>
      </w:r>
      <w:r w:rsidRPr="0006719A">
        <w:rPr>
          <w:rStyle w:val="Emphasis"/>
          <w:sz w:val="26"/>
          <w:szCs w:val="26"/>
        </w:rPr>
        <w:t>post-Cold War</w:t>
      </w:r>
      <w:r w:rsidRPr="0006719A">
        <w:rPr>
          <w:szCs w:val="26"/>
          <w:u w:val="single"/>
        </w:rPr>
        <w:t xml:space="preserve"> era</w:t>
      </w:r>
      <w:r w:rsidRPr="0006719A">
        <w:rPr>
          <w:sz w:val="16"/>
          <w:szCs w:val="26"/>
        </w:rPr>
        <w:t xml:space="preserve"> </w:t>
      </w:r>
      <w:r w:rsidRPr="0006719A">
        <w:rPr>
          <w:szCs w:val="26"/>
          <w:u w:val="single"/>
        </w:rPr>
        <w:t xml:space="preserve">to </w:t>
      </w:r>
      <w:r w:rsidRPr="0006719A">
        <w:rPr>
          <w:rStyle w:val="Emphasis"/>
          <w:sz w:val="26"/>
          <w:szCs w:val="26"/>
        </w:rPr>
        <w:t>not</w:t>
      </w:r>
      <w:r w:rsidRPr="0006719A">
        <w:rPr>
          <w:szCs w:val="26"/>
          <w:u w:val="single"/>
        </w:rPr>
        <w:t xml:space="preserve"> try for a “</w:t>
      </w:r>
      <w:r w:rsidRPr="0006719A">
        <w:rPr>
          <w:rStyle w:val="Emphasis"/>
          <w:sz w:val="26"/>
          <w:szCs w:val="26"/>
        </w:rPr>
        <w:t>Reset</w:t>
      </w:r>
      <w:r w:rsidRPr="0006719A">
        <w:rPr>
          <w:szCs w:val="26"/>
          <w:u w:val="single"/>
        </w:rPr>
        <w:t>” with Moscow</w:t>
      </w:r>
      <w:r w:rsidRPr="0006719A">
        <w:rPr>
          <w:sz w:val="16"/>
          <w:szCs w:val="26"/>
        </w:rPr>
        <w:t xml:space="preserve">. </w:t>
      </w:r>
      <w:r w:rsidRPr="0006719A">
        <w:rPr>
          <w:szCs w:val="26"/>
          <w:u w:val="single"/>
        </w:rPr>
        <w:t>If</w:t>
      </w:r>
      <w:r w:rsidRPr="0006719A">
        <w:rPr>
          <w:sz w:val="16"/>
          <w:szCs w:val="26"/>
        </w:rPr>
        <w:t xml:space="preserve"> Vladimir </w:t>
      </w:r>
      <w:r w:rsidRPr="0006719A">
        <w:rPr>
          <w:szCs w:val="26"/>
          <w:u w:val="single"/>
        </w:rPr>
        <w:t>Putin wanted</w:t>
      </w:r>
      <w:r w:rsidRPr="0006719A">
        <w:rPr>
          <w:sz w:val="16"/>
          <w:szCs w:val="26"/>
        </w:rPr>
        <w:t xml:space="preserve"> to sow chaos and </w:t>
      </w:r>
      <w:r w:rsidRPr="0006719A">
        <w:rPr>
          <w:rStyle w:val="Emphasis"/>
          <w:sz w:val="26"/>
          <w:szCs w:val="26"/>
        </w:rPr>
        <w:t>confusion</w:t>
      </w:r>
      <w:r w:rsidRPr="0006719A">
        <w:rPr>
          <w:sz w:val="16"/>
          <w:szCs w:val="26"/>
        </w:rPr>
        <w:t xml:space="preserve"> </w:t>
      </w:r>
      <w:r w:rsidRPr="0006719A">
        <w:rPr>
          <w:szCs w:val="26"/>
          <w:u w:val="single"/>
        </w:rPr>
        <w:t>in Washington</w:t>
      </w:r>
      <w:r w:rsidRPr="0006719A">
        <w:rPr>
          <w:sz w:val="16"/>
          <w:szCs w:val="26"/>
        </w:rPr>
        <w:t xml:space="preserve">, </w:t>
      </w:r>
      <w:r w:rsidRPr="0006719A">
        <w:rPr>
          <w:szCs w:val="26"/>
          <w:u w:val="single"/>
        </w:rPr>
        <w:t>he</w:t>
      </w:r>
      <w:r w:rsidRPr="0006719A">
        <w:rPr>
          <w:sz w:val="16"/>
          <w:szCs w:val="26"/>
        </w:rPr>
        <w:t xml:space="preserve"> has </w:t>
      </w:r>
      <w:r w:rsidRPr="0006719A">
        <w:rPr>
          <w:szCs w:val="26"/>
          <w:u w:val="single"/>
        </w:rPr>
        <w:t>succeeded</w:t>
      </w:r>
      <w:r w:rsidRPr="0006719A">
        <w:rPr>
          <w:sz w:val="16"/>
          <w:szCs w:val="26"/>
        </w:rPr>
        <w:t xml:space="preserve"> beyond his wildest dreams. </w:t>
      </w:r>
      <w:r w:rsidRPr="0006719A">
        <w:rPr>
          <w:szCs w:val="26"/>
          <w:u w:val="single"/>
        </w:rPr>
        <w:t xml:space="preserve">If he wanted a </w:t>
      </w:r>
      <w:r w:rsidRPr="0006719A">
        <w:rPr>
          <w:rStyle w:val="Emphasis"/>
          <w:sz w:val="26"/>
          <w:szCs w:val="26"/>
        </w:rPr>
        <w:t>pliant ally</w:t>
      </w:r>
      <w:r w:rsidRPr="0006719A">
        <w:rPr>
          <w:szCs w:val="26"/>
          <w:u w:val="single"/>
        </w:rPr>
        <w:t xml:space="preserve"> in America</w:t>
      </w:r>
      <w:r w:rsidRPr="0006719A">
        <w:rPr>
          <w:sz w:val="16"/>
          <w:szCs w:val="26"/>
        </w:rPr>
        <w:t xml:space="preserve">, </w:t>
      </w:r>
      <w:r w:rsidRPr="0006719A">
        <w:rPr>
          <w:szCs w:val="26"/>
          <w:u w:val="single"/>
        </w:rPr>
        <w:t xml:space="preserve">he has </w:t>
      </w:r>
      <w:r w:rsidRPr="0006719A">
        <w:rPr>
          <w:rStyle w:val="Emphasis"/>
          <w:sz w:val="26"/>
          <w:szCs w:val="26"/>
        </w:rPr>
        <w:t>abjectly failed</w:t>
      </w:r>
      <w:r w:rsidRPr="0006719A">
        <w:rPr>
          <w:sz w:val="16"/>
          <w:szCs w:val="26"/>
        </w:rPr>
        <w:t>.</w:t>
      </w:r>
    </w:p>
    <w:p w14:paraId="681AFB23" w14:textId="77777777" w:rsidR="008821CC" w:rsidRPr="0006719A" w:rsidRDefault="008821CC" w:rsidP="008821CC"/>
    <w:p w14:paraId="6E216872" w14:textId="77777777" w:rsidR="008821CC" w:rsidRPr="0006719A" w:rsidRDefault="008821CC" w:rsidP="008821CC"/>
    <w:p w14:paraId="12B0CB7D" w14:textId="77777777" w:rsidR="008821CC" w:rsidRPr="0006719A" w:rsidRDefault="008821CC" w:rsidP="008821CC">
      <w:pPr>
        <w:pStyle w:val="Heading4"/>
        <w:rPr>
          <w:rFonts w:cs="Arial"/>
        </w:rPr>
      </w:pPr>
      <w:r w:rsidRPr="0006719A">
        <w:rPr>
          <w:rFonts w:cs="Arial"/>
        </w:rPr>
        <w:lastRenderedPageBreak/>
        <w:t xml:space="preserve">Space cooperation </w:t>
      </w:r>
      <w:r w:rsidRPr="0006719A">
        <w:rPr>
          <w:rFonts w:cs="Arial"/>
          <w:u w:val="single"/>
        </w:rPr>
        <w:t>massively boosts</w:t>
      </w:r>
      <w:r w:rsidRPr="0006719A">
        <w:rPr>
          <w:rFonts w:cs="Arial"/>
        </w:rPr>
        <w:t xml:space="preserve"> prestige for Russia.</w:t>
      </w:r>
    </w:p>
    <w:p w14:paraId="237B2772" w14:textId="77777777" w:rsidR="008821CC" w:rsidRPr="0006719A" w:rsidRDefault="008821CC" w:rsidP="008821CC">
      <w:pPr>
        <w:rPr>
          <w:rStyle w:val="Hyperlink"/>
          <w:b/>
          <w:sz w:val="16"/>
          <w:szCs w:val="26"/>
        </w:rPr>
      </w:pPr>
      <w:r w:rsidRPr="0006719A">
        <w:rPr>
          <w:rStyle w:val="Style13ptBold"/>
          <w:szCs w:val="26"/>
          <w:u w:val="single"/>
        </w:rPr>
        <w:t>Juul 19</w:t>
      </w:r>
      <w:r w:rsidRPr="0006719A">
        <w:rPr>
          <w:rStyle w:val="Style13ptBold"/>
          <w:sz w:val="16"/>
          <w:szCs w:val="26"/>
        </w:rPr>
        <w:t xml:space="preserve"> - </w:t>
      </w:r>
      <w:r w:rsidRPr="0006719A">
        <w:rPr>
          <w:sz w:val="16"/>
          <w:szCs w:val="26"/>
        </w:rPr>
        <w:t>Senior policy analyst at the Center for American Progress</w:t>
      </w:r>
      <w:r w:rsidRPr="0006719A">
        <w:rPr>
          <w:rStyle w:val="Style13ptBold"/>
          <w:sz w:val="16"/>
          <w:szCs w:val="26"/>
        </w:rPr>
        <w:t xml:space="preserve"> </w:t>
      </w:r>
      <w:r w:rsidRPr="0006719A">
        <w:rPr>
          <w:sz w:val="16"/>
          <w:szCs w:val="26"/>
        </w:rPr>
        <w:t xml:space="preserve">Peter Juul, “Trump’s Space Force Gets the Final Frontier All Wrong,” Foreign Policy. March 20, 2019. </w:t>
      </w:r>
      <w:hyperlink r:id="rId11" w:history="1">
        <w:r w:rsidRPr="0006719A">
          <w:rPr>
            <w:rStyle w:val="Hyperlink"/>
            <w:sz w:val="16"/>
            <w:szCs w:val="26"/>
          </w:rPr>
          <w:t>https://foreignpolicy.com/2019/03/20/trumps-space-force-gets-the-final-frontier-all-wrong/</w:t>
        </w:r>
      </w:hyperlink>
    </w:p>
    <w:p w14:paraId="6332C049" w14:textId="77777777" w:rsidR="008821CC" w:rsidRPr="0006719A" w:rsidRDefault="008821CC" w:rsidP="008821CC">
      <w:pPr>
        <w:rPr>
          <w:sz w:val="16"/>
          <w:szCs w:val="26"/>
        </w:rPr>
      </w:pPr>
      <w:r w:rsidRPr="0006719A">
        <w:rPr>
          <w:sz w:val="16"/>
          <w:szCs w:val="26"/>
        </w:rPr>
        <w:t xml:space="preserve">But funding isn’t everything, and </w:t>
      </w:r>
      <w:r w:rsidRPr="0006719A">
        <w:rPr>
          <w:rStyle w:val="Emphasis"/>
          <w:sz w:val="26"/>
          <w:szCs w:val="26"/>
        </w:rPr>
        <w:t>in the new geopolitical context, democracy must be seen to work effectively</w:t>
      </w:r>
      <w:r w:rsidRPr="0006719A">
        <w:rPr>
          <w:sz w:val="16"/>
          <w:szCs w:val="26"/>
        </w:rPr>
        <w:t xml:space="preserve">. </w:t>
      </w:r>
      <w:r w:rsidRPr="0006719A">
        <w:rPr>
          <w:rStyle w:val="StyleUnderline"/>
          <w:sz w:val="26"/>
          <w:szCs w:val="26"/>
        </w:rPr>
        <w:t xml:space="preserve">When it comes to space exploration, that means </w:t>
      </w:r>
      <w:r w:rsidRPr="0006719A">
        <w:rPr>
          <w:rStyle w:val="Emphasis"/>
          <w:sz w:val="26"/>
          <w:szCs w:val="26"/>
        </w:rPr>
        <w:t>ratcheting back</w:t>
      </w:r>
      <w:r w:rsidRPr="0006719A">
        <w:rPr>
          <w:rStyle w:val="StyleUnderline"/>
          <w:sz w:val="26"/>
          <w:szCs w:val="26"/>
        </w:rPr>
        <w:t xml:space="preserve"> U.S. space cooperation with Russia as well as forgoing </w:t>
      </w:r>
      <w:r w:rsidRPr="0006719A">
        <w:rPr>
          <w:rStyle w:val="Emphasis"/>
          <w:sz w:val="26"/>
          <w:szCs w:val="26"/>
        </w:rPr>
        <w:t>any</w:t>
      </w:r>
      <w:r w:rsidRPr="0006719A">
        <w:rPr>
          <w:sz w:val="16"/>
          <w:szCs w:val="26"/>
        </w:rPr>
        <w:t xml:space="preserve"> equally </w:t>
      </w:r>
      <w:r w:rsidRPr="0006719A">
        <w:rPr>
          <w:rStyle w:val="Emphasis"/>
          <w:sz w:val="26"/>
          <w:szCs w:val="26"/>
        </w:rPr>
        <w:t>intimate</w:t>
      </w:r>
      <w:r w:rsidRPr="0006719A">
        <w:rPr>
          <w:rStyle w:val="StyleUnderline"/>
          <w:sz w:val="26"/>
          <w:szCs w:val="26"/>
        </w:rPr>
        <w:t xml:space="preserve"> cooperation with China and its secretive space agency</w:t>
      </w:r>
      <w:r w:rsidRPr="0006719A">
        <w:rPr>
          <w:sz w:val="16"/>
          <w:szCs w:val="26"/>
        </w:rPr>
        <w:t xml:space="preserve">. </w:t>
      </w:r>
      <w:r w:rsidRPr="0006719A">
        <w:rPr>
          <w:rStyle w:val="StyleUnderline"/>
          <w:sz w:val="26"/>
          <w:szCs w:val="26"/>
        </w:rPr>
        <w:t>The fact that the </w:t>
      </w:r>
      <w:hyperlink r:id="rId12" w:history="1">
        <w:r w:rsidRPr="0006719A">
          <w:rPr>
            <w:rStyle w:val="StyleUnderline"/>
            <w:sz w:val="26"/>
            <w:szCs w:val="26"/>
          </w:rPr>
          <w:t>head of Russia’s space agency remains under U.S. sanctions</w:t>
        </w:r>
      </w:hyperlink>
      <w:r w:rsidRPr="0006719A">
        <w:rPr>
          <w:sz w:val="16"/>
          <w:szCs w:val="26"/>
        </w:rPr>
        <w:t xml:space="preserve"> for his role in Moscow’s military intervention in Ukraine </w:t>
      </w:r>
      <w:r w:rsidRPr="0006719A">
        <w:rPr>
          <w:rStyle w:val="StyleUnderline"/>
          <w:sz w:val="26"/>
          <w:szCs w:val="26"/>
        </w:rPr>
        <w:t xml:space="preserve">illustrates the </w:t>
      </w:r>
      <w:r w:rsidRPr="0006719A">
        <w:rPr>
          <w:rStyle w:val="Emphasis"/>
          <w:sz w:val="26"/>
          <w:szCs w:val="26"/>
        </w:rPr>
        <w:t>hazards involved in working with autocracies in space.</w:t>
      </w:r>
      <w:r w:rsidRPr="0006719A">
        <w:rPr>
          <w:sz w:val="16"/>
          <w:szCs w:val="26"/>
        </w:rPr>
        <w:t xml:space="preserve"> </w:t>
      </w:r>
      <w:r w:rsidRPr="0006719A">
        <w:rPr>
          <w:rStyle w:val="Emphasis"/>
          <w:sz w:val="26"/>
          <w:szCs w:val="26"/>
        </w:rPr>
        <w:t>Deep coop</w:t>
      </w:r>
      <w:r w:rsidRPr="0006719A">
        <w:rPr>
          <w:rStyle w:val="StyleUnderline"/>
          <w:sz w:val="26"/>
          <w:szCs w:val="26"/>
        </w:rPr>
        <w:t xml:space="preserve">eration with autocratic powers in space gives </w:t>
      </w:r>
      <w:r w:rsidRPr="0006719A">
        <w:rPr>
          <w:rStyle w:val="Emphasis"/>
          <w:sz w:val="26"/>
          <w:szCs w:val="26"/>
        </w:rPr>
        <w:t>autocracies a major point of diplomatic leverage</w:t>
      </w:r>
      <w:r w:rsidRPr="0006719A">
        <w:rPr>
          <w:rStyle w:val="StyleUnderline"/>
          <w:sz w:val="26"/>
          <w:szCs w:val="26"/>
        </w:rPr>
        <w:t xml:space="preserve"> over the U</w:t>
      </w:r>
      <w:r w:rsidRPr="0006719A">
        <w:rPr>
          <w:sz w:val="16"/>
          <w:szCs w:val="26"/>
        </w:rPr>
        <w:t xml:space="preserve">nited </w:t>
      </w:r>
      <w:r w:rsidRPr="0006719A">
        <w:rPr>
          <w:rStyle w:val="StyleUnderline"/>
          <w:sz w:val="26"/>
          <w:szCs w:val="26"/>
        </w:rPr>
        <w:t>S</w:t>
      </w:r>
      <w:r w:rsidRPr="0006719A">
        <w:rPr>
          <w:sz w:val="16"/>
          <w:szCs w:val="26"/>
        </w:rPr>
        <w:t xml:space="preserve">tates, </w:t>
      </w:r>
      <w:r w:rsidRPr="0006719A">
        <w:rPr>
          <w:rStyle w:val="StyleUnderline"/>
          <w:sz w:val="26"/>
          <w:szCs w:val="26"/>
        </w:rPr>
        <w:t>and</w:t>
      </w:r>
      <w:r w:rsidRPr="0006719A">
        <w:rPr>
          <w:sz w:val="16"/>
          <w:szCs w:val="26"/>
        </w:rPr>
        <w:t xml:space="preserve"> more generally </w:t>
      </w:r>
      <w:r w:rsidRPr="0006719A">
        <w:rPr>
          <w:rStyle w:val="StyleUnderline"/>
          <w:sz w:val="26"/>
          <w:szCs w:val="26"/>
        </w:rPr>
        <w:t xml:space="preserve">allows them to </w:t>
      </w:r>
      <w:r w:rsidRPr="0006719A">
        <w:rPr>
          <w:rStyle w:val="Emphasis"/>
          <w:sz w:val="26"/>
          <w:szCs w:val="26"/>
        </w:rPr>
        <w:t>poach</w:t>
      </w:r>
      <w:r w:rsidRPr="0006719A">
        <w:rPr>
          <w:rStyle w:val="StyleUnderline"/>
          <w:sz w:val="26"/>
          <w:szCs w:val="26"/>
        </w:rPr>
        <w:t xml:space="preserve"> unearned international prestige by working on goals set and</w:t>
      </w:r>
      <w:r w:rsidRPr="0006719A">
        <w:rPr>
          <w:sz w:val="16"/>
          <w:szCs w:val="26"/>
        </w:rPr>
        <w:t xml:space="preserve"> largely </w:t>
      </w:r>
      <w:r w:rsidRPr="0006719A">
        <w:rPr>
          <w:rStyle w:val="StyleUnderline"/>
          <w:sz w:val="26"/>
          <w:szCs w:val="26"/>
        </w:rPr>
        <w:t>carried out by the U</w:t>
      </w:r>
      <w:r w:rsidRPr="0006719A">
        <w:rPr>
          <w:sz w:val="16"/>
          <w:szCs w:val="26"/>
        </w:rPr>
        <w:t xml:space="preserve">nited </w:t>
      </w:r>
      <w:r w:rsidRPr="0006719A">
        <w:rPr>
          <w:rStyle w:val="StyleUnderline"/>
          <w:sz w:val="26"/>
          <w:szCs w:val="26"/>
        </w:rPr>
        <w:t>S</w:t>
      </w:r>
      <w:r w:rsidRPr="0006719A">
        <w:rPr>
          <w:sz w:val="16"/>
          <w:szCs w:val="26"/>
        </w:rPr>
        <w:t xml:space="preserve">tates. In today’s world, </w:t>
      </w:r>
      <w:r w:rsidRPr="0006719A">
        <w:rPr>
          <w:rStyle w:val="Emphasis"/>
          <w:sz w:val="26"/>
          <w:szCs w:val="26"/>
        </w:rPr>
        <w:t>there’s no reason for the United States to give Russia or China this sort of standing by association</w:t>
      </w:r>
      <w:r w:rsidRPr="0006719A">
        <w:rPr>
          <w:sz w:val="16"/>
          <w:szCs w:val="26"/>
        </w:rPr>
        <w:t>.</w:t>
      </w:r>
    </w:p>
    <w:p w14:paraId="2D07AA34" w14:textId="77777777" w:rsidR="008821CC" w:rsidRPr="0006719A" w:rsidRDefault="008821CC" w:rsidP="008821CC">
      <w:pPr>
        <w:rPr>
          <w:sz w:val="16"/>
          <w:szCs w:val="26"/>
        </w:rPr>
      </w:pPr>
      <w:r w:rsidRPr="0006719A">
        <w:rPr>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06719A">
        <w:rPr>
          <w:rStyle w:val="StyleUnderline"/>
          <w:sz w:val="26"/>
          <w:szCs w:val="26"/>
        </w:rPr>
        <w:t xml:space="preserve">Significant </w:t>
      </w:r>
      <w:r w:rsidRPr="0006719A">
        <w:rPr>
          <w:rStyle w:val="Emphasis"/>
          <w:sz w:val="26"/>
          <w:szCs w:val="26"/>
        </w:rPr>
        <w:t>cooperation</w:t>
      </w:r>
      <w:r w:rsidRPr="0006719A">
        <w:rPr>
          <w:rStyle w:val="StyleUnderline"/>
          <w:sz w:val="26"/>
          <w:szCs w:val="26"/>
        </w:rPr>
        <w:t xml:space="preserve"> with China should be avoided </w:t>
      </w:r>
      <w:r w:rsidRPr="0006719A">
        <w:rPr>
          <w:rStyle w:val="Emphasis"/>
          <w:sz w:val="26"/>
          <w:szCs w:val="26"/>
        </w:rPr>
        <w:t>altogether</w:t>
      </w:r>
      <w:r w:rsidRPr="0006719A">
        <w:rPr>
          <w:sz w:val="16"/>
          <w:szCs w:val="26"/>
        </w:rPr>
        <w:t>, especially given its </w:t>
      </w:r>
      <w:hyperlink r:id="rId13" w:history="1">
        <w:r w:rsidRPr="0006719A">
          <w:rPr>
            <w:rStyle w:val="Hyperlink"/>
            <w:sz w:val="16"/>
            <w:szCs w:val="26"/>
          </w:rPr>
          <w:t>notoriously opaque</w:t>
        </w:r>
      </w:hyperlink>
      <w:r w:rsidRPr="0006719A">
        <w:rPr>
          <w:sz w:val="16"/>
          <w:szCs w:val="26"/>
        </w:rPr>
        <w:t> and </w:t>
      </w:r>
      <w:hyperlink r:id="rId14" w:history="1">
        <w:r w:rsidRPr="0006719A">
          <w:rPr>
            <w:rStyle w:val="Hyperlink"/>
            <w:sz w:val="16"/>
            <w:szCs w:val="26"/>
          </w:rPr>
          <w:t>military-run</w:t>
        </w:r>
      </w:hyperlink>
      <w:r w:rsidRPr="0006719A">
        <w:rPr>
          <w:sz w:val="16"/>
          <w:szCs w:val="26"/>
        </w:rPr>
        <w:t xml:space="preserve"> space program. The space programs and agencies of other nations—NASA, the European Space Agency and its member-nation agencies, the Japan Aerospace Exploration Agency, and even Russia’s </w:t>
      </w:r>
      <w:proofErr w:type="spellStart"/>
      <w:r w:rsidRPr="0006719A">
        <w:rPr>
          <w:sz w:val="16"/>
          <w:szCs w:val="26"/>
        </w:rPr>
        <w:t>Roscosmos</w:t>
      </w:r>
      <w:proofErr w:type="spellEnd"/>
      <w:r w:rsidRPr="0006719A">
        <w:rPr>
          <w:sz w:val="16"/>
          <w:szCs w:val="26"/>
        </w:rPr>
        <w:t>—remain led and run by civilians.</w:t>
      </w:r>
    </w:p>
    <w:p w14:paraId="1A196622" w14:textId="77777777" w:rsidR="008821CC" w:rsidRPr="0006719A" w:rsidRDefault="008821CC" w:rsidP="008821CC">
      <w:pPr>
        <w:rPr>
          <w:sz w:val="16"/>
          <w:szCs w:val="26"/>
        </w:rPr>
      </w:pPr>
      <w:bookmarkStart w:id="0" w:name="_Hlk19340022"/>
    </w:p>
    <w:p w14:paraId="5B6FE6A4" w14:textId="77777777" w:rsidR="008821CC" w:rsidRPr="0006719A" w:rsidRDefault="008821CC" w:rsidP="008821CC">
      <w:pPr>
        <w:pStyle w:val="Heading4"/>
      </w:pPr>
      <w:r w:rsidRPr="0006719A">
        <w:t xml:space="preserve">The space sector’s importance for military strategy makes it </w:t>
      </w:r>
      <w:r w:rsidRPr="0006719A">
        <w:rPr>
          <w:u w:val="single"/>
        </w:rPr>
        <w:t>prestige driver</w:t>
      </w:r>
      <w:r w:rsidRPr="0006719A">
        <w:t xml:space="preserve"> for Russia that allows them to </w:t>
      </w:r>
      <w:r w:rsidRPr="0006719A">
        <w:rPr>
          <w:u w:val="single"/>
        </w:rPr>
        <w:t>mask domestic challenges</w:t>
      </w:r>
      <w:r w:rsidRPr="0006719A">
        <w:t>.</w:t>
      </w:r>
    </w:p>
    <w:p w14:paraId="6EEFF592" w14:textId="77777777" w:rsidR="008821CC" w:rsidRPr="0006719A" w:rsidRDefault="008821CC" w:rsidP="008821CC">
      <w:pPr>
        <w:rPr>
          <w:sz w:val="16"/>
          <w:szCs w:val="26"/>
        </w:rPr>
      </w:pPr>
      <w:r w:rsidRPr="0006719A">
        <w:rPr>
          <w:rStyle w:val="Style13ptBold"/>
          <w:szCs w:val="26"/>
          <w:u w:val="single"/>
        </w:rPr>
        <w:t>Jackson 18</w:t>
      </w:r>
      <w:r w:rsidRPr="0006719A">
        <w:rPr>
          <w:sz w:val="16"/>
          <w:szCs w:val="26"/>
        </w:rPr>
        <w:t xml:space="preserve"> (Nicole J. Jackson is an international relations and security studies scholar specializing in Russia and the former Soviet Union. She is Associate Professor at the School for International Studies at Simon Fraser University. She has published on Russian foreign and security policy, regional security governance and trafficking in Central Asia. "Outer Space in Russia’s Security Strategy." https://pdfs.semanticscholar.org/40e4/d8ee5c172d547fdc4c047ff01b444b69136e.pdf)</w:t>
      </w:r>
    </w:p>
    <w:p w14:paraId="06ACD3A2" w14:textId="77777777" w:rsidR="008821CC" w:rsidRPr="0006719A" w:rsidRDefault="008821CC" w:rsidP="008821CC">
      <w:pPr>
        <w:rPr>
          <w:sz w:val="16"/>
          <w:szCs w:val="26"/>
        </w:rPr>
      </w:pPr>
      <w:r w:rsidRPr="0006719A">
        <w:rPr>
          <w:sz w:val="16"/>
          <w:szCs w:val="26"/>
        </w:rPr>
        <w:t xml:space="preserve">Today, the </w:t>
      </w:r>
      <w:r w:rsidRPr="0006719A">
        <w:rPr>
          <w:rStyle w:val="Emphasis"/>
          <w:sz w:val="26"/>
          <w:szCs w:val="26"/>
        </w:rPr>
        <w:t>Russia</w:t>
      </w:r>
      <w:r w:rsidRPr="0006719A">
        <w:rPr>
          <w:sz w:val="16"/>
          <w:szCs w:val="26"/>
        </w:rPr>
        <w:t xml:space="preserve">n Federation </w:t>
      </w:r>
      <w:r w:rsidRPr="0006719A">
        <w:rPr>
          <w:rStyle w:val="StyleUnderline"/>
          <w:sz w:val="26"/>
          <w:szCs w:val="26"/>
        </w:rPr>
        <w:t xml:space="preserve">is a major actor in space </w:t>
      </w:r>
      <w:r w:rsidRPr="0006719A">
        <w:rPr>
          <w:sz w:val="16"/>
          <w:szCs w:val="26"/>
        </w:rPr>
        <w:t xml:space="preserve">and outer space governance. Its presence in space is second only to that of the United States. Meanwhile, the challenges of keeping outer space ‘secure’ are growing in importance and complexity in the current context of </w:t>
      </w:r>
      <w:proofErr w:type="spellStart"/>
      <w:r w:rsidRPr="0006719A">
        <w:rPr>
          <w:sz w:val="16"/>
          <w:szCs w:val="26"/>
        </w:rPr>
        <w:t>globalisation</w:t>
      </w:r>
      <w:proofErr w:type="spellEnd"/>
      <w:r w:rsidRPr="0006719A">
        <w:rPr>
          <w:sz w:val="16"/>
          <w:szCs w:val="26"/>
        </w:rPr>
        <w:t xml:space="preserve">, rapid technological change, and the increasing access to space for state and non-state actors. </w:t>
      </w:r>
      <w:r w:rsidRPr="0006719A">
        <w:rPr>
          <w:rStyle w:val="StyleUnderline"/>
          <w:sz w:val="26"/>
          <w:szCs w:val="26"/>
        </w:rPr>
        <w:t xml:space="preserve">Russia considers outer space as a </w:t>
      </w:r>
      <w:r w:rsidRPr="0006719A">
        <w:rPr>
          <w:rStyle w:val="Emphasis"/>
          <w:sz w:val="26"/>
          <w:szCs w:val="26"/>
        </w:rPr>
        <w:t>strategic region</w:t>
      </w:r>
      <w:r w:rsidRPr="0006719A">
        <w:rPr>
          <w:sz w:val="16"/>
          <w:szCs w:val="26"/>
        </w:rPr>
        <w:t xml:space="preserve"> </w:t>
      </w:r>
      <w:r w:rsidRPr="0006719A">
        <w:rPr>
          <w:rStyle w:val="StyleUnderline"/>
          <w:sz w:val="26"/>
          <w:szCs w:val="26"/>
        </w:rPr>
        <w:t xml:space="preserve">to enhance its </w:t>
      </w:r>
      <w:r w:rsidRPr="0006719A">
        <w:rPr>
          <w:rStyle w:val="Emphasis"/>
          <w:sz w:val="26"/>
          <w:szCs w:val="26"/>
        </w:rPr>
        <w:t>military capabilities on earth</w:t>
      </w:r>
      <w:r w:rsidRPr="0006719A">
        <w:rPr>
          <w:sz w:val="16"/>
          <w:szCs w:val="26"/>
        </w:rPr>
        <w:t xml:space="preserve">, provide intelligence and communication functions, </w:t>
      </w:r>
      <w:r w:rsidRPr="0006719A">
        <w:rPr>
          <w:rStyle w:val="StyleUnderline"/>
          <w:sz w:val="26"/>
          <w:szCs w:val="26"/>
        </w:rPr>
        <w:t>and achieve</w:t>
      </w:r>
      <w:r w:rsidRPr="0006719A">
        <w:rPr>
          <w:sz w:val="16"/>
          <w:szCs w:val="26"/>
        </w:rPr>
        <w:t xml:space="preserve"> </w:t>
      </w:r>
      <w:r w:rsidRPr="0006719A">
        <w:rPr>
          <w:rStyle w:val="Emphasis"/>
          <w:sz w:val="26"/>
          <w:szCs w:val="26"/>
        </w:rPr>
        <w:t xml:space="preserve">international status </w:t>
      </w:r>
      <w:r w:rsidRPr="0006719A">
        <w:rPr>
          <w:rStyle w:val="StyleUnderline"/>
          <w:sz w:val="26"/>
          <w:szCs w:val="26"/>
        </w:rPr>
        <w:t>and</w:t>
      </w:r>
      <w:r w:rsidRPr="0006719A">
        <w:rPr>
          <w:sz w:val="16"/>
          <w:szCs w:val="26"/>
        </w:rPr>
        <w:t xml:space="preserve"> </w:t>
      </w:r>
      <w:r w:rsidRPr="0006719A">
        <w:rPr>
          <w:rStyle w:val="Emphasis"/>
          <w:sz w:val="26"/>
          <w:szCs w:val="26"/>
        </w:rPr>
        <w:t>prestige</w:t>
      </w:r>
      <w:r w:rsidRPr="0006719A">
        <w:rPr>
          <w:sz w:val="16"/>
          <w:szCs w:val="26"/>
        </w:rPr>
        <w:t xml:space="preserve"> as a space power. </w:t>
      </w:r>
      <w:r w:rsidRPr="0006719A">
        <w:rPr>
          <w:rStyle w:val="StyleUnderline"/>
          <w:sz w:val="26"/>
          <w:szCs w:val="26"/>
        </w:rPr>
        <w:t xml:space="preserve">It is </w:t>
      </w:r>
      <w:r w:rsidRPr="0006719A">
        <w:rPr>
          <w:rStyle w:val="Emphasis"/>
          <w:sz w:val="26"/>
          <w:szCs w:val="26"/>
        </w:rPr>
        <w:t>sensitive</w:t>
      </w:r>
      <w:r w:rsidRPr="0006719A">
        <w:rPr>
          <w:rStyle w:val="StyleUnderline"/>
          <w:sz w:val="26"/>
          <w:szCs w:val="26"/>
        </w:rPr>
        <w:t xml:space="preserve"> to US </w:t>
      </w:r>
      <w:r w:rsidRPr="0006719A">
        <w:rPr>
          <w:rStyle w:val="Emphasis"/>
          <w:sz w:val="26"/>
          <w:szCs w:val="26"/>
        </w:rPr>
        <w:t>strategy</w:t>
      </w:r>
      <w:r w:rsidRPr="0006719A">
        <w:rPr>
          <w:sz w:val="16"/>
          <w:szCs w:val="26"/>
        </w:rPr>
        <w:t xml:space="preserve"> </w:t>
      </w:r>
      <w:r w:rsidRPr="0006719A">
        <w:rPr>
          <w:rStyle w:val="StyleUnderline"/>
          <w:sz w:val="26"/>
          <w:szCs w:val="26"/>
        </w:rPr>
        <w:t>and actions and has developed counterspace technologies</w:t>
      </w:r>
      <w:r w:rsidRPr="0006719A">
        <w:rPr>
          <w:sz w:val="16"/>
          <w:szCs w:val="26"/>
        </w:rPr>
        <w:t xml:space="preserve"> (</w:t>
      </w:r>
      <w:proofErr w:type="gramStart"/>
      <w:r w:rsidRPr="0006719A">
        <w:rPr>
          <w:sz w:val="16"/>
          <w:szCs w:val="26"/>
        </w:rPr>
        <w:t>e.g.</w:t>
      </w:r>
      <w:proofErr w:type="gramEnd"/>
      <w:r w:rsidRPr="0006719A">
        <w:rPr>
          <w:sz w:val="16"/>
          <w:szCs w:val="26"/>
        </w:rPr>
        <w:t xml:space="preserve"> electronic weapons that can jam satellites) </w:t>
      </w:r>
      <w:r w:rsidRPr="0006719A">
        <w:rPr>
          <w:rStyle w:val="StyleUnderline"/>
          <w:sz w:val="26"/>
          <w:szCs w:val="26"/>
        </w:rPr>
        <w:t xml:space="preserve">to provide Russia with an </w:t>
      </w:r>
      <w:r w:rsidRPr="0006719A">
        <w:rPr>
          <w:rStyle w:val="Emphasis"/>
          <w:sz w:val="26"/>
          <w:szCs w:val="26"/>
        </w:rPr>
        <w:t>asymmetrical</w:t>
      </w:r>
      <w:r w:rsidRPr="0006719A">
        <w:rPr>
          <w:rStyle w:val="StyleUnderline"/>
          <w:sz w:val="26"/>
          <w:szCs w:val="26"/>
        </w:rPr>
        <w:t xml:space="preserve"> edge to </w:t>
      </w:r>
      <w:r w:rsidRPr="0006719A">
        <w:rPr>
          <w:rStyle w:val="Emphasis"/>
          <w:sz w:val="26"/>
          <w:szCs w:val="26"/>
        </w:rPr>
        <w:t>offset</w:t>
      </w:r>
      <w:r w:rsidRPr="0006719A">
        <w:rPr>
          <w:rStyle w:val="StyleUnderline"/>
          <w:sz w:val="26"/>
          <w:szCs w:val="26"/>
        </w:rPr>
        <w:t xml:space="preserve"> US military advantages</w:t>
      </w:r>
      <w:r w:rsidRPr="0006719A">
        <w:rPr>
          <w:sz w:val="16"/>
          <w:szCs w:val="26"/>
        </w:rPr>
        <w:t>. However</w:t>
      </w:r>
      <w:r w:rsidRPr="0006719A">
        <w:rPr>
          <w:rStyle w:val="StyleUnderline"/>
          <w:sz w:val="26"/>
          <w:szCs w:val="26"/>
        </w:rPr>
        <w:t>, Russia’s outer space rhetoric and policy are also driven by</w:t>
      </w:r>
      <w:r w:rsidRPr="0006719A">
        <w:rPr>
          <w:sz w:val="16"/>
          <w:szCs w:val="26"/>
        </w:rPr>
        <w:t xml:space="preserve"> </w:t>
      </w:r>
      <w:r w:rsidRPr="0006719A">
        <w:rPr>
          <w:rStyle w:val="Emphasis"/>
          <w:sz w:val="26"/>
          <w:szCs w:val="26"/>
        </w:rPr>
        <w:t>domestic</w:t>
      </w:r>
      <w:r w:rsidRPr="0006719A">
        <w:rPr>
          <w:sz w:val="16"/>
          <w:szCs w:val="26"/>
        </w:rPr>
        <w:t xml:space="preserve"> </w:t>
      </w:r>
      <w:r w:rsidRPr="0006719A">
        <w:rPr>
          <w:rStyle w:val="StyleUnderline"/>
          <w:sz w:val="26"/>
          <w:szCs w:val="26"/>
        </w:rPr>
        <w:t>and</w:t>
      </w:r>
      <w:r w:rsidRPr="0006719A">
        <w:rPr>
          <w:sz w:val="16"/>
          <w:szCs w:val="26"/>
        </w:rPr>
        <w:t xml:space="preserve"> </w:t>
      </w:r>
      <w:r w:rsidRPr="0006719A">
        <w:rPr>
          <w:rStyle w:val="Emphasis"/>
          <w:sz w:val="26"/>
          <w:szCs w:val="26"/>
        </w:rPr>
        <w:t>identity issues</w:t>
      </w:r>
      <w:r w:rsidRPr="0006719A">
        <w:rPr>
          <w:rStyle w:val="StyleUnderline"/>
          <w:sz w:val="26"/>
          <w:szCs w:val="26"/>
        </w:rPr>
        <w:t xml:space="preserve">. Outer space strategy is an instrument through which Russia pursues its </w:t>
      </w:r>
      <w:r w:rsidRPr="0006719A">
        <w:rPr>
          <w:rStyle w:val="Emphasis"/>
          <w:sz w:val="26"/>
          <w:szCs w:val="26"/>
        </w:rPr>
        <w:t>goal</w:t>
      </w:r>
      <w:r w:rsidRPr="0006719A">
        <w:rPr>
          <w:rStyle w:val="StyleUnderline"/>
          <w:sz w:val="26"/>
          <w:szCs w:val="26"/>
        </w:rPr>
        <w:t xml:space="preserve"> to be a ‘</w:t>
      </w:r>
      <w:r w:rsidRPr="0006719A">
        <w:rPr>
          <w:rStyle w:val="Emphasis"/>
          <w:sz w:val="26"/>
          <w:szCs w:val="26"/>
        </w:rPr>
        <w:t>great power’</w:t>
      </w:r>
      <w:r w:rsidRPr="0006719A">
        <w:rPr>
          <w:sz w:val="16"/>
          <w:szCs w:val="26"/>
        </w:rPr>
        <w:t xml:space="preserve"> </w:t>
      </w:r>
      <w:r w:rsidRPr="0006719A">
        <w:rPr>
          <w:rStyle w:val="StyleUnderline"/>
          <w:sz w:val="26"/>
          <w:szCs w:val="26"/>
        </w:rPr>
        <w:t xml:space="preserve">and to </w:t>
      </w:r>
      <w:r w:rsidRPr="0006719A">
        <w:rPr>
          <w:rStyle w:val="Emphasis"/>
          <w:sz w:val="26"/>
          <w:szCs w:val="26"/>
        </w:rPr>
        <w:t>shape</w:t>
      </w:r>
      <w:r w:rsidRPr="0006719A">
        <w:rPr>
          <w:rStyle w:val="StyleUnderline"/>
          <w:sz w:val="26"/>
          <w:szCs w:val="26"/>
        </w:rPr>
        <w:t xml:space="preserve"> the </w:t>
      </w:r>
      <w:r w:rsidRPr="0006719A">
        <w:rPr>
          <w:rStyle w:val="Emphasis"/>
          <w:sz w:val="26"/>
          <w:szCs w:val="26"/>
        </w:rPr>
        <w:t>international system</w:t>
      </w:r>
      <w:r w:rsidRPr="0006719A">
        <w:rPr>
          <w:sz w:val="16"/>
          <w:szCs w:val="26"/>
        </w:rPr>
        <w:t xml:space="preserve"> </w:t>
      </w:r>
      <w:r w:rsidRPr="0006719A">
        <w:rPr>
          <w:rStyle w:val="StyleUnderline"/>
          <w:sz w:val="26"/>
          <w:szCs w:val="26"/>
        </w:rPr>
        <w:t xml:space="preserve">more closely to </w:t>
      </w:r>
      <w:r w:rsidRPr="0006719A">
        <w:rPr>
          <w:rStyle w:val="StyleUnderline"/>
          <w:sz w:val="26"/>
          <w:szCs w:val="26"/>
        </w:rPr>
        <w:lastRenderedPageBreak/>
        <w:t xml:space="preserve">Russia’s vision of the new </w:t>
      </w:r>
      <w:r w:rsidRPr="0006719A">
        <w:rPr>
          <w:rStyle w:val="Emphasis"/>
          <w:sz w:val="26"/>
          <w:szCs w:val="26"/>
        </w:rPr>
        <w:t>multipolar world</w:t>
      </w:r>
      <w:r w:rsidRPr="0006719A">
        <w:rPr>
          <w:sz w:val="16"/>
          <w:szCs w:val="26"/>
        </w:rPr>
        <w:t xml:space="preserve">. </w:t>
      </w:r>
      <w:r w:rsidRPr="0006719A">
        <w:rPr>
          <w:rStyle w:val="StyleUnderline"/>
          <w:sz w:val="26"/>
          <w:szCs w:val="26"/>
        </w:rPr>
        <w:t xml:space="preserve">Space also may bring Russia </w:t>
      </w:r>
      <w:r w:rsidRPr="0006719A">
        <w:rPr>
          <w:rStyle w:val="Emphasis"/>
          <w:sz w:val="26"/>
          <w:szCs w:val="26"/>
        </w:rPr>
        <w:t>economic benefits</w:t>
      </w:r>
      <w:r w:rsidRPr="0006719A">
        <w:rPr>
          <w:rStyle w:val="StyleUnderline"/>
          <w:sz w:val="26"/>
          <w:szCs w:val="26"/>
        </w:rPr>
        <w:t xml:space="preserve"> and </w:t>
      </w:r>
      <w:r w:rsidRPr="0006719A">
        <w:rPr>
          <w:rStyle w:val="Emphasis"/>
          <w:sz w:val="26"/>
          <w:szCs w:val="26"/>
        </w:rPr>
        <w:t>mask internal challenges</w:t>
      </w:r>
      <w:r w:rsidRPr="0006719A">
        <w:rPr>
          <w:sz w:val="16"/>
          <w:szCs w:val="26"/>
        </w:rPr>
        <w:t>.</w:t>
      </w:r>
    </w:p>
    <w:p w14:paraId="2F3FAF6A" w14:textId="77777777" w:rsidR="008821CC" w:rsidRPr="0006719A" w:rsidRDefault="008821CC" w:rsidP="008821CC">
      <w:pPr>
        <w:rPr>
          <w:szCs w:val="26"/>
        </w:rPr>
      </w:pPr>
    </w:p>
    <w:p w14:paraId="39394CE0" w14:textId="77777777" w:rsidR="008821CC" w:rsidRPr="0006719A" w:rsidRDefault="008821CC" w:rsidP="008821CC">
      <w:pPr>
        <w:rPr>
          <w:sz w:val="16"/>
          <w:szCs w:val="26"/>
        </w:rPr>
      </w:pPr>
    </w:p>
    <w:p w14:paraId="6646FF45" w14:textId="77777777" w:rsidR="008821CC" w:rsidRPr="0006719A" w:rsidRDefault="008821CC" w:rsidP="008821CC">
      <w:pPr>
        <w:rPr>
          <w:sz w:val="16"/>
          <w:szCs w:val="26"/>
        </w:rPr>
      </w:pPr>
    </w:p>
    <w:bookmarkEnd w:id="0"/>
    <w:p w14:paraId="4CBBE85C" w14:textId="77777777" w:rsidR="008821CC" w:rsidRPr="0006719A" w:rsidRDefault="008821CC" w:rsidP="008821CC">
      <w:pPr>
        <w:pStyle w:val="Heading4"/>
        <w:rPr>
          <w:u w:val="single"/>
        </w:rPr>
      </w:pPr>
      <w:r w:rsidRPr="0006719A">
        <w:t xml:space="preserve">Specifically - conciliatory policies present an image of </w:t>
      </w:r>
      <w:r w:rsidRPr="0006719A">
        <w:rPr>
          <w:u w:val="single"/>
        </w:rPr>
        <w:t>weakness</w:t>
      </w:r>
      <w:r w:rsidRPr="0006719A">
        <w:t xml:space="preserve"> and </w:t>
      </w:r>
      <w:r w:rsidRPr="0006719A">
        <w:rPr>
          <w:u w:val="single"/>
        </w:rPr>
        <w:t>appeasement</w:t>
      </w:r>
      <w:r w:rsidRPr="0006719A">
        <w:t xml:space="preserve"> - Russia </w:t>
      </w:r>
      <w:r w:rsidRPr="0006719A">
        <w:rPr>
          <w:u w:val="single"/>
        </w:rPr>
        <w:t>seizes on it.</w:t>
      </w:r>
    </w:p>
    <w:p w14:paraId="5FCDF9A5" w14:textId="77777777" w:rsidR="008821CC" w:rsidRPr="0006719A" w:rsidRDefault="008821CC" w:rsidP="008821CC">
      <w:pPr>
        <w:rPr>
          <w:sz w:val="16"/>
          <w:szCs w:val="26"/>
        </w:rPr>
      </w:pPr>
      <w:r w:rsidRPr="0006719A">
        <w:rPr>
          <w:rStyle w:val="Style13ptBold"/>
          <w:szCs w:val="26"/>
          <w:u w:val="single"/>
        </w:rPr>
        <w:t>Payne 17</w:t>
      </w:r>
      <w:r w:rsidRPr="0006719A">
        <w:rPr>
          <w:sz w:val="16"/>
          <w:szCs w:val="26"/>
        </w:rPr>
        <w:t xml:space="preserve"> – Served in the Department of Defense as the Deputy Assistant Secretary of Defense for Forces Policy Dr. Keith B. Payne, “Russian strategy Expansion, crisis and conflict,” Comparative Strategy, 2017. </w:t>
      </w:r>
      <w:hyperlink r:id="rId15" w:history="1">
        <w:r w:rsidRPr="0006719A">
          <w:rPr>
            <w:rStyle w:val="Hyperlink"/>
            <w:sz w:val="16"/>
            <w:szCs w:val="26"/>
          </w:rPr>
          <w:t>https://www.tandfonline.com/doi/pdf/10.1080/01495933.2017.1277121?needAccess=true</w:t>
        </w:r>
      </w:hyperlink>
    </w:p>
    <w:p w14:paraId="7BEF222E" w14:textId="77777777" w:rsidR="008821CC" w:rsidRPr="0006719A" w:rsidRDefault="008821CC" w:rsidP="008821CC">
      <w:pPr>
        <w:rPr>
          <w:sz w:val="16"/>
          <w:szCs w:val="26"/>
        </w:rPr>
      </w:pPr>
      <w:r w:rsidRPr="0006719A">
        <w:rPr>
          <w:rStyle w:val="StyleUnderline"/>
          <w:sz w:val="26"/>
          <w:szCs w:val="26"/>
        </w:rPr>
        <w:t xml:space="preserve">Unless a </w:t>
      </w:r>
      <w:r w:rsidRPr="0006719A">
        <w:rPr>
          <w:rStyle w:val="Emphasis"/>
          <w:sz w:val="26"/>
          <w:szCs w:val="26"/>
        </w:rPr>
        <w:t>fundamental change</w:t>
      </w:r>
      <w:r w:rsidRPr="0006719A">
        <w:rPr>
          <w:rStyle w:val="StyleUnderline"/>
          <w:sz w:val="26"/>
          <w:szCs w:val="26"/>
        </w:rPr>
        <w:t xml:space="preserve"> occurs</w:t>
      </w:r>
      <w:r w:rsidRPr="0006719A">
        <w:rPr>
          <w:sz w:val="16"/>
          <w:szCs w:val="26"/>
        </w:rPr>
        <w:t xml:space="preserve"> </w:t>
      </w:r>
      <w:r w:rsidRPr="0006719A">
        <w:rPr>
          <w:rStyle w:val="StyleUnderline"/>
          <w:sz w:val="26"/>
          <w:szCs w:val="26"/>
        </w:rPr>
        <w:t>in Russian leadership</w:t>
      </w:r>
      <w:r w:rsidRPr="0006719A">
        <w:rPr>
          <w:sz w:val="16"/>
          <w:szCs w:val="26"/>
        </w:rPr>
        <w:t xml:space="preserve"> and strategy, </w:t>
      </w:r>
      <w:r w:rsidRPr="0006719A">
        <w:rPr>
          <w:rStyle w:val="StyleUnderline"/>
          <w:sz w:val="26"/>
          <w:szCs w:val="26"/>
        </w:rPr>
        <w:t>conciliatory actions by the West to avoid confrontation</w:t>
      </w:r>
      <w:r w:rsidRPr="0006719A">
        <w:rPr>
          <w:sz w:val="16"/>
          <w:szCs w:val="26"/>
        </w:rPr>
        <w:t xml:space="preserve"> seem likely to </w:t>
      </w:r>
      <w:r w:rsidRPr="0006719A">
        <w:rPr>
          <w:rStyle w:val="Emphasis"/>
          <w:sz w:val="26"/>
          <w:szCs w:val="26"/>
        </w:rPr>
        <w:t>present an image of weakness and irresolution</w:t>
      </w:r>
      <w:r w:rsidRPr="0006719A">
        <w:rPr>
          <w:sz w:val="16"/>
          <w:szCs w:val="26"/>
        </w:rPr>
        <w:t xml:space="preserve">, </w:t>
      </w:r>
      <w:r w:rsidRPr="0006719A">
        <w:rPr>
          <w:rStyle w:val="StyleUnderline"/>
          <w:sz w:val="26"/>
          <w:szCs w:val="26"/>
        </w:rPr>
        <w:t>and</w:t>
      </w:r>
      <w:r w:rsidRPr="0006719A">
        <w:rPr>
          <w:sz w:val="16"/>
          <w:szCs w:val="26"/>
        </w:rPr>
        <w:t xml:space="preserve"> thereby </w:t>
      </w:r>
      <w:r w:rsidRPr="0006719A">
        <w:rPr>
          <w:rStyle w:val="Emphasis"/>
          <w:sz w:val="26"/>
          <w:szCs w:val="26"/>
        </w:rPr>
        <w:t>invite further Russian expansionist policies</w:t>
      </w:r>
      <w:r w:rsidRPr="0006719A">
        <w:rPr>
          <w:sz w:val="16"/>
          <w:szCs w:val="26"/>
        </w:rPr>
        <w:t xml:space="preserve"> </w:t>
      </w:r>
      <w:r w:rsidRPr="0006719A">
        <w:rPr>
          <w:rStyle w:val="Emphasis"/>
          <w:sz w:val="26"/>
          <w:szCs w:val="26"/>
        </w:rPr>
        <w:t>and belligerence</w:t>
      </w:r>
      <w:r w:rsidRPr="0006719A">
        <w:rPr>
          <w:sz w:val="16"/>
          <w:szCs w:val="26"/>
        </w:rPr>
        <w:t xml:space="preserve">. </w:t>
      </w:r>
      <w:r w:rsidRPr="0006719A">
        <w:rPr>
          <w:rStyle w:val="StyleUnderline"/>
          <w:sz w:val="26"/>
          <w:szCs w:val="26"/>
        </w:rPr>
        <w:t>How</w:t>
      </w:r>
      <w:r w:rsidRPr="0006719A">
        <w:rPr>
          <w:sz w:val="16"/>
          <w:szCs w:val="26"/>
        </w:rPr>
        <w:t xml:space="preserve"> then </w:t>
      </w:r>
      <w:r w:rsidRPr="0006719A">
        <w:rPr>
          <w:rStyle w:val="StyleUnderline"/>
          <w:sz w:val="26"/>
          <w:szCs w:val="26"/>
        </w:rPr>
        <w:t>should the West</w:t>
      </w:r>
      <w:r w:rsidRPr="0006719A">
        <w:rPr>
          <w:sz w:val="16"/>
          <w:szCs w:val="26"/>
        </w:rPr>
        <w:t xml:space="preserve"> begin to </w:t>
      </w:r>
      <w:r w:rsidRPr="0006719A">
        <w:rPr>
          <w:rStyle w:val="StyleUnderline"/>
          <w:sz w:val="26"/>
          <w:szCs w:val="26"/>
        </w:rPr>
        <w:t>formulate its response</w:t>
      </w:r>
      <w:r w:rsidRPr="0006719A">
        <w:rPr>
          <w:sz w:val="16"/>
          <w:szCs w:val="26"/>
        </w:rPr>
        <w:t xml:space="preserve"> to this potential threat? </w:t>
      </w:r>
      <w:proofErr w:type="gramStart"/>
      <w:r w:rsidRPr="0006719A">
        <w:rPr>
          <w:sz w:val="16"/>
          <w:szCs w:val="26"/>
        </w:rPr>
        <w:t>In particular, how</w:t>
      </w:r>
      <w:proofErr w:type="gramEnd"/>
      <w:r w:rsidRPr="0006719A">
        <w:rPr>
          <w:sz w:val="16"/>
          <w:szCs w:val="26"/>
        </w:rPr>
        <w:t xml:space="preserve"> should the West neutralize the Russian threat of nuclear first use to “de-escalate” a conflict? Recent reports analyzing Russian incursions have not dealt in a comprehensive manner with this issue. </w:t>
      </w:r>
      <w:r w:rsidRPr="0006719A">
        <w:rPr>
          <w:rStyle w:val="StyleUnderline"/>
          <w:sz w:val="26"/>
          <w:szCs w:val="26"/>
        </w:rPr>
        <w:t>Commentators</w:t>
      </w:r>
      <w:r w:rsidRPr="0006719A">
        <w:rPr>
          <w:sz w:val="16"/>
          <w:szCs w:val="26"/>
        </w:rPr>
        <w:t xml:space="preserve"> </w:t>
      </w:r>
      <w:r w:rsidRPr="0006719A">
        <w:rPr>
          <w:rStyle w:val="StyleUnderline"/>
          <w:sz w:val="26"/>
          <w:szCs w:val="26"/>
        </w:rPr>
        <w:t>typically</w:t>
      </w:r>
      <w:r w:rsidRPr="0006719A">
        <w:rPr>
          <w:sz w:val="16"/>
          <w:szCs w:val="26"/>
        </w:rPr>
        <w:t xml:space="preserve"> </w:t>
      </w:r>
      <w:r w:rsidRPr="0006719A">
        <w:rPr>
          <w:rStyle w:val="StyleUnderline"/>
          <w:sz w:val="26"/>
          <w:szCs w:val="26"/>
        </w:rPr>
        <w:t>propose</w:t>
      </w:r>
      <w:r w:rsidRPr="0006719A">
        <w:rPr>
          <w:sz w:val="16"/>
          <w:szCs w:val="26"/>
        </w:rPr>
        <w:t xml:space="preserve"> either </w:t>
      </w:r>
      <w:r w:rsidRPr="0006719A">
        <w:rPr>
          <w:rStyle w:val="StyleUnderline"/>
          <w:sz w:val="26"/>
          <w:szCs w:val="26"/>
        </w:rPr>
        <w:t>to proceed cautiously and avoid confrontation</w:t>
      </w:r>
      <w:r w:rsidRPr="0006719A">
        <w:rPr>
          <w:sz w:val="16"/>
          <w:szCs w:val="26"/>
        </w:rPr>
        <w:t xml:space="preserve"> because of Russian nuclear threats or match Russian threats and actions.40 Developing </w:t>
      </w:r>
      <w:r w:rsidRPr="0006719A">
        <w:rPr>
          <w:rStyle w:val="StyleUnderline"/>
          <w:sz w:val="26"/>
          <w:szCs w:val="26"/>
        </w:rPr>
        <w:t>a comprehensive strategy to combat</w:t>
      </w:r>
      <w:r w:rsidRPr="0006719A">
        <w:rPr>
          <w:sz w:val="16"/>
          <w:szCs w:val="26"/>
        </w:rPr>
        <w:t xml:space="preserve"> Russia’s nuclear first-use </w:t>
      </w:r>
      <w:r w:rsidRPr="0006719A">
        <w:rPr>
          <w:rStyle w:val="StyleUnderline"/>
          <w:sz w:val="26"/>
          <w:szCs w:val="26"/>
        </w:rPr>
        <w:t>strategy</w:t>
      </w:r>
      <w:r w:rsidRPr="0006719A">
        <w:rPr>
          <w:sz w:val="16"/>
          <w:szCs w:val="26"/>
        </w:rPr>
        <w:t xml:space="preserve"> </w:t>
      </w:r>
      <w:r w:rsidRPr="0006719A">
        <w:rPr>
          <w:rStyle w:val="StyleUnderline"/>
          <w:sz w:val="26"/>
          <w:szCs w:val="26"/>
        </w:rPr>
        <w:t>is a critical</w:t>
      </w:r>
      <w:r w:rsidRPr="0006719A">
        <w:rPr>
          <w:sz w:val="16"/>
          <w:szCs w:val="26"/>
        </w:rPr>
        <w:t xml:space="preserve">, albeit complex undertaking. </w:t>
      </w:r>
      <w:r w:rsidRPr="0006719A">
        <w:rPr>
          <w:rStyle w:val="StyleUnderline"/>
          <w:sz w:val="26"/>
          <w:szCs w:val="26"/>
        </w:rPr>
        <w:t>A first step is to outline the myriad objectives of an effective strategy</w:t>
      </w:r>
      <w:r w:rsidRPr="0006719A">
        <w:rPr>
          <w:sz w:val="16"/>
          <w:szCs w:val="26"/>
        </w:rPr>
        <w:t xml:space="preserve"> to be employed by the United States and allies to confront and negate this threat. The discussion below offers an initial broad outline of suggested objectives for this important first step.</w:t>
      </w:r>
    </w:p>
    <w:p w14:paraId="1FFF267D" w14:textId="77777777" w:rsidR="008821CC" w:rsidRPr="0006719A" w:rsidRDefault="008821CC" w:rsidP="008821CC">
      <w:pPr>
        <w:rPr>
          <w:szCs w:val="26"/>
        </w:rPr>
      </w:pPr>
    </w:p>
    <w:p w14:paraId="1A7452EB" w14:textId="77777777" w:rsidR="008821CC" w:rsidRPr="0006719A" w:rsidRDefault="008821CC" w:rsidP="008821CC">
      <w:pPr>
        <w:rPr>
          <w:szCs w:val="26"/>
        </w:rPr>
      </w:pPr>
    </w:p>
    <w:p w14:paraId="7B9DBC1D" w14:textId="77777777" w:rsidR="008821CC" w:rsidRPr="0006719A" w:rsidRDefault="008821CC" w:rsidP="008821CC">
      <w:pPr>
        <w:rPr>
          <w:sz w:val="16"/>
          <w:szCs w:val="26"/>
        </w:rPr>
      </w:pPr>
    </w:p>
    <w:p w14:paraId="6D468DF5" w14:textId="77777777" w:rsidR="008821CC" w:rsidRPr="0006719A" w:rsidRDefault="008821CC" w:rsidP="008821CC">
      <w:pPr>
        <w:pStyle w:val="Heading4"/>
        <w:rPr>
          <w:u w:val="single"/>
        </w:rPr>
      </w:pPr>
      <w:r w:rsidRPr="0006719A">
        <w:t xml:space="preserve">Putin </w:t>
      </w:r>
      <w:r w:rsidRPr="0006719A">
        <w:rPr>
          <w:u w:val="single"/>
        </w:rPr>
        <w:t>soft power</w:t>
      </w:r>
      <w:r w:rsidRPr="0006719A">
        <w:t xml:space="preserve"> is low now, and that prevents </w:t>
      </w:r>
      <w:r w:rsidRPr="0006719A">
        <w:rPr>
          <w:u w:val="single"/>
        </w:rPr>
        <w:t>Baltic adventurism</w:t>
      </w:r>
      <w:r w:rsidRPr="0006719A">
        <w:t xml:space="preserve"> that </w:t>
      </w:r>
      <w:r w:rsidRPr="0006719A">
        <w:rPr>
          <w:u w:val="single"/>
        </w:rPr>
        <w:t>goes nuclear</w:t>
      </w:r>
      <w:r w:rsidRPr="0006719A">
        <w:t xml:space="preserve"> - legitimizing him gives him an </w:t>
      </w:r>
      <w:r w:rsidRPr="0006719A">
        <w:rPr>
          <w:u w:val="single"/>
        </w:rPr>
        <w:t>opening</w:t>
      </w:r>
      <w:r w:rsidRPr="0006719A">
        <w:t xml:space="preserve"> to make </w:t>
      </w:r>
      <w:r w:rsidRPr="0006719A">
        <w:rPr>
          <w:u w:val="single"/>
        </w:rPr>
        <w:t>information warfare succeed.</w:t>
      </w:r>
    </w:p>
    <w:p w14:paraId="46C0DFB9" w14:textId="77777777" w:rsidR="008821CC" w:rsidRPr="0006719A" w:rsidRDefault="008821CC" w:rsidP="008821CC">
      <w:pPr>
        <w:rPr>
          <w:rStyle w:val="Hyperlink"/>
          <w:sz w:val="16"/>
          <w:szCs w:val="26"/>
        </w:rPr>
      </w:pPr>
      <w:r w:rsidRPr="0006719A">
        <w:rPr>
          <w:rStyle w:val="Style13ptBold"/>
          <w:szCs w:val="26"/>
          <w:u w:val="single"/>
        </w:rPr>
        <w:t>Kagan 19</w:t>
      </w:r>
      <w:r w:rsidRPr="0006719A">
        <w:rPr>
          <w:sz w:val="16"/>
          <w:szCs w:val="26"/>
        </w:rPr>
        <w:t xml:space="preserve"> - American resident scholar at the American Enterprise Institute, and a former professor of military history at the U.S. Military Academy at West Point, less famous brother of our favorite neighborhood neocon Robert </w:t>
      </w:r>
      <w:proofErr w:type="gramStart"/>
      <w:r w:rsidRPr="0006719A">
        <w:rPr>
          <w:sz w:val="16"/>
          <w:szCs w:val="26"/>
        </w:rPr>
        <w:t>Kagan  Frederick</w:t>
      </w:r>
      <w:proofErr w:type="gramEnd"/>
      <w:r w:rsidRPr="0006719A">
        <w:rPr>
          <w:sz w:val="16"/>
          <w:szCs w:val="26"/>
        </w:rPr>
        <w:t xml:space="preserve"> W. Kagan, “CONFRONTING THE RUSSIAN CHALLENGE: A NEW APPROACH FOR THE U.S.,” Institute for the Study of War. June 2019. </w:t>
      </w:r>
      <w:hyperlink r:id="rId16" w:history="1">
        <w:r w:rsidRPr="0006719A">
          <w:rPr>
            <w:rStyle w:val="Hyperlink"/>
            <w:sz w:val="16"/>
            <w:szCs w:val="26"/>
          </w:rPr>
          <w:t>https://www.politico.com/f/?id=0000016b-6eef-dc80-a3ff-ffff778c0000</w:t>
        </w:r>
      </w:hyperlink>
      <w:r w:rsidRPr="0006719A">
        <w:rPr>
          <w:rStyle w:val="Hyperlink"/>
          <w:sz w:val="16"/>
          <w:szCs w:val="26"/>
        </w:rPr>
        <w:t xml:space="preserve"> ***Apologies for it being super condensed - it’s a 90 </w:t>
      </w:r>
      <w:proofErr w:type="spellStart"/>
      <w:r w:rsidRPr="0006719A">
        <w:rPr>
          <w:rStyle w:val="Hyperlink"/>
          <w:sz w:val="16"/>
          <w:szCs w:val="26"/>
        </w:rPr>
        <w:t>pg</w:t>
      </w:r>
      <w:proofErr w:type="spellEnd"/>
      <w:r w:rsidRPr="0006719A">
        <w:rPr>
          <w:rStyle w:val="Hyperlink"/>
          <w:sz w:val="16"/>
          <w:szCs w:val="26"/>
        </w:rPr>
        <w:t xml:space="preserve"> article </w:t>
      </w:r>
    </w:p>
    <w:p w14:paraId="3268B52B" w14:textId="50D8863C" w:rsidR="008821CC" w:rsidRPr="0006719A" w:rsidRDefault="008821CC" w:rsidP="008821CC">
      <w:pPr>
        <w:rPr>
          <w:sz w:val="8"/>
          <w:szCs w:val="26"/>
        </w:rPr>
      </w:pPr>
      <w:r w:rsidRPr="0006719A">
        <w:rPr>
          <w:sz w:val="8"/>
          <w:szCs w:val="26"/>
        </w:rPr>
        <w:t xml:space="preserve">The </w:t>
      </w:r>
      <w:r w:rsidRPr="0006719A">
        <w:rPr>
          <w:rStyle w:val="StyleUnderline"/>
          <w:sz w:val="26"/>
          <w:szCs w:val="26"/>
        </w:rPr>
        <w:t xml:space="preserve">Russian </w:t>
      </w:r>
      <w:r w:rsidRPr="0006719A">
        <w:rPr>
          <w:rStyle w:val="Emphasis"/>
          <w:sz w:val="26"/>
          <w:szCs w:val="26"/>
        </w:rPr>
        <w:t>threat’s effectiveness</w:t>
      </w:r>
      <w:r w:rsidRPr="0006719A">
        <w:rPr>
          <w:rStyle w:val="StyleUnderline"/>
          <w:sz w:val="26"/>
          <w:szCs w:val="26"/>
        </w:rPr>
        <w:t xml:space="preserve"> results</w:t>
      </w:r>
      <w:r w:rsidRPr="0006719A">
        <w:rPr>
          <w:sz w:val="8"/>
          <w:szCs w:val="26"/>
        </w:rPr>
        <w:t xml:space="preserve"> mainly </w:t>
      </w:r>
      <w:r w:rsidRPr="0006719A">
        <w:rPr>
          <w:rStyle w:val="StyleUnderline"/>
          <w:sz w:val="26"/>
          <w:szCs w:val="26"/>
        </w:rPr>
        <w:t xml:space="preserve">from the </w:t>
      </w:r>
      <w:r w:rsidRPr="0006719A">
        <w:rPr>
          <w:rStyle w:val="Emphasis"/>
          <w:sz w:val="26"/>
          <w:szCs w:val="26"/>
        </w:rPr>
        <w:t>West’s weaknesses</w:t>
      </w:r>
      <w:r w:rsidRPr="0006719A">
        <w:rPr>
          <w:sz w:val="8"/>
          <w:szCs w:val="26"/>
        </w:rPr>
        <w:t xml:space="preserve">. NATO’s European members are not meeting their full commitments to the alliance to maintain the fighting power needed to deter and defeat the emerging challenge from Moscow. Increasing political polarization and the </w:t>
      </w:r>
      <w:r w:rsidRPr="0006719A">
        <w:rPr>
          <w:rStyle w:val="StyleUnderline"/>
          <w:sz w:val="26"/>
          <w:szCs w:val="26"/>
        </w:rPr>
        <w:t xml:space="preserve">erosion of trust </w:t>
      </w:r>
      <w:r w:rsidRPr="0006719A">
        <w:rPr>
          <w:sz w:val="8"/>
          <w:szCs w:val="26"/>
        </w:rPr>
        <w:t xml:space="preserve">by Western peoples </w:t>
      </w:r>
      <w:r w:rsidRPr="0006719A">
        <w:rPr>
          <w:rStyle w:val="StyleUnderline"/>
          <w:sz w:val="26"/>
          <w:szCs w:val="26"/>
        </w:rPr>
        <w:t>in</w:t>
      </w:r>
      <w:r w:rsidRPr="0006719A">
        <w:rPr>
          <w:sz w:val="8"/>
          <w:szCs w:val="26"/>
        </w:rPr>
        <w:t xml:space="preserve"> their </w:t>
      </w:r>
      <w:r w:rsidRPr="0006719A">
        <w:rPr>
          <w:rStyle w:val="StyleUnderline"/>
          <w:sz w:val="26"/>
          <w:szCs w:val="26"/>
        </w:rPr>
        <w:t>governments</w:t>
      </w:r>
      <w:r w:rsidRPr="0006719A">
        <w:rPr>
          <w:sz w:val="8"/>
          <w:szCs w:val="26"/>
        </w:rPr>
        <w:t xml:space="preserve"> </w:t>
      </w:r>
      <w:r w:rsidRPr="0006719A">
        <w:rPr>
          <w:rStyle w:val="StyleUnderline"/>
          <w:sz w:val="26"/>
          <w:szCs w:val="26"/>
        </w:rPr>
        <w:t>creates vulnerabilities</w:t>
      </w:r>
      <w:r w:rsidRPr="0006719A">
        <w:rPr>
          <w:sz w:val="8"/>
          <w:szCs w:val="26"/>
        </w:rPr>
        <w:t xml:space="preserve"> that </w:t>
      </w:r>
      <w:r w:rsidRPr="0006719A">
        <w:rPr>
          <w:rStyle w:val="StyleUnderline"/>
          <w:sz w:val="26"/>
          <w:szCs w:val="26"/>
        </w:rPr>
        <w:t>the Kremlin has</w:t>
      </w:r>
      <w:r w:rsidRPr="0006719A">
        <w:rPr>
          <w:sz w:val="8"/>
          <w:szCs w:val="26"/>
        </w:rPr>
        <w:t xml:space="preserve"> adroitly </w:t>
      </w:r>
      <w:r w:rsidRPr="0006719A">
        <w:rPr>
          <w:rStyle w:val="StyleUnderline"/>
          <w:sz w:val="26"/>
          <w:szCs w:val="26"/>
        </w:rPr>
        <w:t>exploited</w:t>
      </w:r>
      <w:r w:rsidRPr="0006719A">
        <w:rPr>
          <w:sz w:val="8"/>
          <w:szCs w:val="26"/>
        </w:rPr>
        <w:t xml:space="preserve">. Moscow’s success in manipulating Western perceptions of and reactions to its activities has fueled the development of an approach to warfare that the West finds difficult to understand, let alone counter. </w:t>
      </w:r>
      <w:r w:rsidRPr="0006719A">
        <w:rPr>
          <w:rStyle w:val="StyleUnderline"/>
          <w:sz w:val="26"/>
          <w:szCs w:val="26"/>
        </w:rPr>
        <w:t xml:space="preserve">Shaping the </w:t>
      </w:r>
      <w:r w:rsidRPr="0006719A">
        <w:rPr>
          <w:rStyle w:val="Emphasis"/>
          <w:sz w:val="26"/>
          <w:szCs w:val="26"/>
        </w:rPr>
        <w:t>information space</w:t>
      </w:r>
      <w:r w:rsidRPr="0006719A">
        <w:rPr>
          <w:rStyle w:val="StyleUnderline"/>
          <w:sz w:val="26"/>
          <w:szCs w:val="26"/>
        </w:rPr>
        <w:t xml:space="preserve"> is the primary effort </w:t>
      </w:r>
      <w:r w:rsidRPr="0006719A">
        <w:rPr>
          <w:sz w:val="8"/>
          <w:szCs w:val="26"/>
        </w:rPr>
        <w:t xml:space="preserve">to which Russian military operations, even conventional military operations, are frequently subordinated in this way of war. </w:t>
      </w:r>
      <w:r w:rsidRPr="0006719A">
        <w:rPr>
          <w:rStyle w:val="StyleUnderline"/>
          <w:sz w:val="26"/>
          <w:szCs w:val="26"/>
        </w:rPr>
        <w:t xml:space="preserve">Russia </w:t>
      </w:r>
      <w:r w:rsidRPr="0006719A">
        <w:rPr>
          <w:rStyle w:val="Emphasis"/>
          <w:sz w:val="26"/>
          <w:szCs w:val="26"/>
        </w:rPr>
        <w:t>obfuscates</w:t>
      </w:r>
      <w:r w:rsidRPr="0006719A">
        <w:rPr>
          <w:rStyle w:val="StyleUnderline"/>
          <w:sz w:val="26"/>
          <w:szCs w:val="26"/>
        </w:rPr>
        <w:t xml:space="preserve"> its </w:t>
      </w:r>
      <w:r w:rsidRPr="0006719A">
        <w:rPr>
          <w:rStyle w:val="StyleUnderline"/>
          <w:sz w:val="26"/>
          <w:szCs w:val="26"/>
        </w:rPr>
        <w:lastRenderedPageBreak/>
        <w:t xml:space="preserve">activities and </w:t>
      </w:r>
      <w:r w:rsidRPr="0006719A">
        <w:rPr>
          <w:rStyle w:val="Emphasis"/>
          <w:sz w:val="26"/>
          <w:szCs w:val="26"/>
        </w:rPr>
        <w:t>confuses the discussion</w:t>
      </w:r>
      <w:r w:rsidRPr="0006719A">
        <w:rPr>
          <w:rStyle w:val="StyleUnderline"/>
          <w:sz w:val="26"/>
          <w:szCs w:val="26"/>
        </w:rPr>
        <w:t xml:space="preserve"> so</w:t>
      </w:r>
      <w:r w:rsidRPr="0006719A">
        <w:rPr>
          <w:sz w:val="8"/>
          <w:szCs w:val="26"/>
        </w:rPr>
        <w:t xml:space="preserve"> that many </w:t>
      </w:r>
      <w:r w:rsidRPr="0006719A">
        <w:rPr>
          <w:rStyle w:val="StyleUnderline"/>
          <w:sz w:val="26"/>
          <w:szCs w:val="26"/>
        </w:rPr>
        <w:t>people throw up their hands and say simply, “Who knows</w:t>
      </w:r>
      <w:r w:rsidRPr="0006719A">
        <w:rPr>
          <w:sz w:val="8"/>
          <w:szCs w:val="26"/>
        </w:rPr>
        <w:t xml:space="preserve"> if the Russians really did that? Who knows if it was legal?”—thus </w:t>
      </w:r>
      <w:r w:rsidRPr="0006719A">
        <w:rPr>
          <w:rStyle w:val="Emphasis"/>
          <w:sz w:val="26"/>
          <w:szCs w:val="26"/>
        </w:rPr>
        <w:t>paralyzing the West’s responses</w:t>
      </w:r>
      <w:r w:rsidRPr="0006719A">
        <w:rPr>
          <w:sz w:val="8"/>
          <w:szCs w:val="26"/>
        </w:rPr>
        <w:t>. Putin’s Program</w:t>
      </w:r>
      <w:r w:rsidR="00E06168" w:rsidRPr="0006719A">
        <w:rPr>
          <w:sz w:val="8"/>
          <w:szCs w:val="26"/>
        </w:rPr>
        <w:t xml:space="preserve"> </w:t>
      </w:r>
      <w:r w:rsidRPr="0006719A">
        <w:rPr>
          <w:sz w:val="8"/>
          <w:szCs w:val="26"/>
        </w:rPr>
        <w:t xml:space="preserve">Putin is not simply an opportunistic predator. Putin and the major institutions of the Russian Federation have a program as coherent as that of any Western leader. </w:t>
      </w:r>
      <w:r w:rsidRPr="0006719A">
        <w:rPr>
          <w:rStyle w:val="StyleUnderline"/>
          <w:sz w:val="26"/>
          <w:szCs w:val="26"/>
        </w:rPr>
        <w:t>Putin</w:t>
      </w:r>
      <w:r w:rsidRPr="0006719A">
        <w:rPr>
          <w:sz w:val="8"/>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06719A">
        <w:rPr>
          <w:rStyle w:val="StyleUnderline"/>
          <w:sz w:val="26"/>
          <w:szCs w:val="26"/>
        </w:rPr>
        <w:t xml:space="preserve"> is </w:t>
      </w:r>
      <w:r w:rsidRPr="0006719A">
        <w:rPr>
          <w:rStyle w:val="Emphasis"/>
          <w:sz w:val="26"/>
          <w:szCs w:val="26"/>
        </w:rPr>
        <w:t>opportunistic</w:t>
      </w:r>
      <w:r w:rsidRPr="0006719A">
        <w:rPr>
          <w:rStyle w:val="StyleUnderline"/>
          <w:sz w:val="26"/>
          <w:szCs w:val="26"/>
        </w:rPr>
        <w:t xml:space="preserve"> </w:t>
      </w:r>
      <w:r w:rsidRPr="0006719A">
        <w:rPr>
          <w:sz w:val="8"/>
          <w:szCs w:val="26"/>
        </w:rPr>
        <w:t xml:space="preserve">arises from the way that the Kremlin sets conditions to achieve these objectives in advance. </w:t>
      </w:r>
      <w:r w:rsidRPr="0006719A">
        <w:rPr>
          <w:rStyle w:val="Emphasis"/>
          <w:sz w:val="26"/>
          <w:szCs w:val="26"/>
        </w:rPr>
        <w:t>Putin closely monitors the</w:t>
      </w:r>
      <w:r w:rsidRPr="0006719A">
        <w:rPr>
          <w:sz w:val="8"/>
          <w:szCs w:val="26"/>
        </w:rPr>
        <w:t xml:space="preserve"> domestic and </w:t>
      </w:r>
      <w:r w:rsidRPr="0006719A">
        <w:rPr>
          <w:rStyle w:val="Emphasis"/>
          <w:sz w:val="26"/>
          <w:szCs w:val="26"/>
        </w:rPr>
        <w:t>international situation and decides to execute</w:t>
      </w:r>
      <w:r w:rsidRPr="0006719A">
        <w:rPr>
          <w:sz w:val="8"/>
          <w:szCs w:val="26"/>
        </w:rPr>
        <w:t xml:space="preserve"> plans </w:t>
      </w:r>
      <w:r w:rsidRPr="0006719A">
        <w:rPr>
          <w:rStyle w:val="Emphasis"/>
          <w:sz w:val="26"/>
          <w:szCs w:val="26"/>
        </w:rPr>
        <w:t>when and if conditions require and favor the Kremlin</w:t>
      </w:r>
      <w:r w:rsidRPr="0006719A">
        <w:rPr>
          <w:sz w:val="8"/>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06719A">
        <w:rPr>
          <w:rStyle w:val="StyleUnderline"/>
          <w:sz w:val="26"/>
          <w:szCs w:val="26"/>
        </w:rPr>
        <w:t>Putin’s foreign policy aims are clear</w:t>
      </w:r>
      <w:r w:rsidRPr="0006719A">
        <w:rPr>
          <w:sz w:val="8"/>
          <w:szCs w:val="26"/>
        </w:rPr>
        <w:t xml:space="preserve">: </w:t>
      </w:r>
      <w:r w:rsidRPr="0006719A">
        <w:rPr>
          <w:rStyle w:val="StyleUnderline"/>
          <w:sz w:val="26"/>
          <w:szCs w:val="26"/>
        </w:rPr>
        <w:t>end American dominance</w:t>
      </w:r>
      <w:r w:rsidRPr="0006719A">
        <w:rPr>
          <w:sz w:val="8"/>
          <w:szCs w:val="26"/>
        </w:rPr>
        <w:t xml:space="preserve"> and the “unipolar” world order, </w:t>
      </w:r>
      <w:r w:rsidRPr="0006719A">
        <w:rPr>
          <w:rStyle w:val="Emphasis"/>
          <w:sz w:val="26"/>
          <w:szCs w:val="26"/>
        </w:rPr>
        <w:t>restore “multipolarity</w:t>
      </w:r>
      <w:r w:rsidRPr="0006719A">
        <w:rPr>
          <w:sz w:val="8"/>
          <w:szCs w:val="26"/>
        </w:rPr>
        <w:t xml:space="preserve">,” </w:t>
      </w:r>
      <w:r w:rsidRPr="0006719A">
        <w:rPr>
          <w:rStyle w:val="StyleUnderline"/>
          <w:sz w:val="26"/>
          <w:szCs w:val="26"/>
        </w:rPr>
        <w:t>and</w:t>
      </w:r>
      <w:r w:rsidRPr="0006719A">
        <w:rPr>
          <w:sz w:val="8"/>
          <w:szCs w:val="26"/>
        </w:rPr>
        <w:t xml:space="preserve"> </w:t>
      </w:r>
      <w:r w:rsidRPr="0006719A">
        <w:rPr>
          <w:rStyle w:val="StyleUnderline"/>
          <w:sz w:val="26"/>
          <w:szCs w:val="26"/>
        </w:rPr>
        <w:t xml:space="preserve">reestablish </w:t>
      </w:r>
      <w:r w:rsidRPr="0006719A">
        <w:rPr>
          <w:rStyle w:val="Emphasis"/>
          <w:sz w:val="26"/>
          <w:szCs w:val="26"/>
        </w:rPr>
        <w:t>Russia as a global power</w:t>
      </w:r>
      <w:r w:rsidRPr="0006719A">
        <w:rPr>
          <w:sz w:val="8"/>
          <w:szCs w:val="26"/>
        </w:rPr>
        <w:t xml:space="preserve"> and broker. </w:t>
      </w:r>
      <w:r w:rsidRPr="0006719A">
        <w:rPr>
          <w:rStyle w:val="StyleUnderline"/>
          <w:sz w:val="26"/>
          <w:szCs w:val="26"/>
        </w:rPr>
        <w:t>He identifies NATO as a</w:t>
      </w:r>
      <w:r w:rsidRPr="0006719A">
        <w:rPr>
          <w:sz w:val="8"/>
          <w:szCs w:val="26"/>
        </w:rPr>
        <w:t xml:space="preserve">n adversary and a </w:t>
      </w:r>
      <w:r w:rsidRPr="0006719A">
        <w:rPr>
          <w:rStyle w:val="StyleUnderline"/>
          <w:sz w:val="26"/>
          <w:szCs w:val="26"/>
        </w:rPr>
        <w:t>threat and seeks to negate it.</w:t>
      </w:r>
      <w:r w:rsidRPr="0006719A">
        <w:rPr>
          <w:sz w:val="8"/>
          <w:szCs w:val="26"/>
        </w:rPr>
        <w:t xml:space="preserve"> </w:t>
      </w:r>
      <w:r w:rsidRPr="0006719A">
        <w:rPr>
          <w:rStyle w:val="StyleUnderline"/>
          <w:sz w:val="26"/>
          <w:szCs w:val="26"/>
        </w:rPr>
        <w:t>He aims to break Western unity,</w:t>
      </w:r>
      <w:r w:rsidRPr="0006719A">
        <w:rPr>
          <w:sz w:val="8"/>
          <w:szCs w:val="26"/>
        </w:rPr>
        <w:t xml:space="preserve"> </w:t>
      </w:r>
      <w:r w:rsidRPr="0006719A">
        <w:rPr>
          <w:rStyle w:val="Emphasis"/>
          <w:sz w:val="26"/>
          <w:szCs w:val="26"/>
        </w:rPr>
        <w:t>establish Russian suzerainty over the former Soviet States</w:t>
      </w:r>
      <w:r w:rsidRPr="0006719A">
        <w:rPr>
          <w:sz w:val="8"/>
          <w:szCs w:val="26"/>
        </w:rPr>
        <w:t xml:space="preserve">, </w:t>
      </w:r>
      <w:r w:rsidRPr="0006719A">
        <w:rPr>
          <w:rStyle w:val="StyleUnderline"/>
          <w:sz w:val="26"/>
          <w:szCs w:val="26"/>
        </w:rPr>
        <w:t>and regain a global footprint.</w:t>
      </w:r>
      <w:r w:rsidRPr="0006719A">
        <w:rPr>
          <w:rStyle w:val="StyleUnderline"/>
          <w:sz w:val="8"/>
          <w:szCs w:val="26"/>
          <w:u w:val="none"/>
        </w:rPr>
        <w:t xml:space="preserve"> </w:t>
      </w:r>
      <w:r w:rsidRPr="0006719A">
        <w:rPr>
          <w:sz w:val="8"/>
          <w:szCs w:val="26"/>
        </w:rPr>
        <w:t>Putin works to break Western unity by invalidating the collective defense provision of the North Atlantic Treaty (Article 5), weakening the European Union, and destroying the faith of Western societies in their governments.</w:t>
      </w:r>
      <w:r w:rsidR="00E06168" w:rsidRPr="0006719A">
        <w:rPr>
          <w:sz w:val="8"/>
          <w:szCs w:val="26"/>
        </w:rPr>
        <w:t xml:space="preserve"> </w:t>
      </w:r>
      <w:r w:rsidRPr="0006719A">
        <w:rPr>
          <w:sz w:val="8"/>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r w:rsidR="00E06168" w:rsidRPr="0006719A">
        <w:rPr>
          <w:sz w:val="8"/>
          <w:szCs w:val="16"/>
        </w:rPr>
        <w:t xml:space="preserve"> </w:t>
      </w:r>
      <w:r w:rsidRPr="0006719A">
        <w:rPr>
          <w:sz w:val="8"/>
          <w:szCs w:val="1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r w:rsidR="00E06168" w:rsidRPr="0006719A">
        <w:rPr>
          <w:sz w:val="8"/>
          <w:szCs w:val="16"/>
        </w:rPr>
        <w:t xml:space="preserve"> </w:t>
      </w:r>
      <w:r w:rsidRPr="0006719A">
        <w:rPr>
          <w:rStyle w:val="StyleUnderline"/>
          <w:sz w:val="16"/>
          <w:szCs w:val="16"/>
        </w:rPr>
        <w:t>Delegitimize Putin as a Mediator and Convener.</w:t>
      </w:r>
      <w:r w:rsidR="00E06168" w:rsidRPr="0006719A">
        <w:rPr>
          <w:rStyle w:val="StyleUnderline"/>
          <w:sz w:val="16"/>
          <w:szCs w:val="16"/>
        </w:rPr>
        <w:t xml:space="preserve"> </w:t>
      </w:r>
      <w:r w:rsidRPr="0006719A">
        <w:rPr>
          <w:rStyle w:val="StyleUnderline"/>
          <w:sz w:val="16"/>
          <w:szCs w:val="16"/>
        </w:rPr>
        <w:t xml:space="preserve">Recognition as one of the poles of a multipolar world order is </w:t>
      </w:r>
      <w:r w:rsidRPr="0006719A">
        <w:rPr>
          <w:rStyle w:val="Emphasis"/>
          <w:sz w:val="16"/>
          <w:szCs w:val="16"/>
        </w:rPr>
        <w:t>vital to Putin</w:t>
      </w:r>
      <w:r w:rsidRPr="0006719A">
        <w:rPr>
          <w:sz w:val="8"/>
          <w:szCs w:val="16"/>
        </w:rPr>
        <w:t xml:space="preserve">. It is </w:t>
      </w:r>
      <w:r w:rsidRPr="0006719A">
        <w:rPr>
          <w:rStyle w:val="StyleUnderline"/>
          <w:sz w:val="16"/>
          <w:szCs w:val="16"/>
        </w:rPr>
        <w:t>part of the greatness he promises the Russian people in return for taking their liberty</w:t>
      </w:r>
      <w:r w:rsidRPr="0006719A">
        <w:rPr>
          <w:sz w:val="8"/>
          <w:szCs w:val="16"/>
        </w:rPr>
        <w:t>. Getting a “seat at the table” of Western-led endeavors is insufficient for him because he seeks to transform the international system fundamentally. He finds the very language of being offered a seat at the West’s table patronizing.</w:t>
      </w:r>
      <w:r w:rsidR="00E06168" w:rsidRPr="0006719A">
        <w:rPr>
          <w:sz w:val="8"/>
          <w:szCs w:val="16"/>
        </w:rPr>
        <w:t xml:space="preserve"> </w:t>
      </w:r>
      <w:r w:rsidRPr="0006719A">
        <w:rPr>
          <w:sz w:val="8"/>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r w:rsidR="00E06168" w:rsidRPr="0006719A">
        <w:rPr>
          <w:sz w:val="8"/>
          <w:szCs w:val="16"/>
        </w:rPr>
        <w:t xml:space="preserve"> </w:t>
      </w:r>
      <w:r w:rsidRPr="0006719A">
        <w:rPr>
          <w:sz w:val="8"/>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06719A">
        <w:rPr>
          <w:rStyle w:val="StyleUnderline"/>
          <w:sz w:val="26"/>
          <w:szCs w:val="26"/>
        </w:rPr>
        <w:t>The West should</w:t>
      </w:r>
      <w:r w:rsidRPr="0006719A">
        <w:rPr>
          <w:sz w:val="8"/>
          <w:szCs w:val="26"/>
        </w:rPr>
        <w:t xml:space="preserve"> therefore </w:t>
      </w:r>
      <w:r w:rsidRPr="0006719A">
        <w:rPr>
          <w:rStyle w:val="Emphasis"/>
          <w:sz w:val="26"/>
          <w:szCs w:val="26"/>
        </w:rPr>
        <w:t>stop treating him as a potential partner</w:t>
      </w:r>
      <w:r w:rsidRPr="0006719A">
        <w:rPr>
          <w:sz w:val="8"/>
          <w:szCs w:val="26"/>
        </w:rPr>
        <w:t xml:space="preserve">, </w:t>
      </w:r>
      <w:r w:rsidRPr="0006719A">
        <w:rPr>
          <w:rStyle w:val="StyleUnderline"/>
          <w:sz w:val="26"/>
          <w:szCs w:val="26"/>
        </w:rPr>
        <w:t>but</w:t>
      </w:r>
      <w:r w:rsidRPr="0006719A">
        <w:rPr>
          <w:sz w:val="8"/>
          <w:szCs w:val="26"/>
        </w:rPr>
        <w:t xml:space="preserve"> instead </w:t>
      </w:r>
      <w:r w:rsidRPr="0006719A">
        <w:rPr>
          <w:rStyle w:val="StyleUnderline"/>
          <w:sz w:val="26"/>
          <w:szCs w:val="26"/>
        </w:rPr>
        <w:t>require him to demonstrate that</w:t>
      </w:r>
      <w:r w:rsidRPr="0006719A">
        <w:rPr>
          <w:sz w:val="8"/>
          <w:szCs w:val="26"/>
        </w:rPr>
        <w:t xml:space="preserve"> </w:t>
      </w:r>
      <w:r w:rsidRPr="0006719A">
        <w:rPr>
          <w:rStyle w:val="StyleUnderline"/>
          <w:sz w:val="26"/>
          <w:szCs w:val="26"/>
        </w:rPr>
        <w:t>he</w:t>
      </w:r>
      <w:r w:rsidRPr="0006719A">
        <w:rPr>
          <w:sz w:val="8"/>
          <w:szCs w:val="26"/>
        </w:rPr>
        <w:t xml:space="preserve"> can and </w:t>
      </w:r>
      <w:r w:rsidRPr="0006719A">
        <w:rPr>
          <w:rStyle w:val="StyleUnderline"/>
          <w:sz w:val="26"/>
          <w:szCs w:val="26"/>
        </w:rPr>
        <w:t>will</w:t>
      </w:r>
      <w:r w:rsidRPr="0006719A">
        <w:rPr>
          <w:sz w:val="8"/>
          <w:szCs w:val="26"/>
        </w:rPr>
        <w:t xml:space="preserve"> act to </w:t>
      </w:r>
      <w:r w:rsidRPr="0006719A">
        <w:rPr>
          <w:rStyle w:val="StyleUnderline"/>
          <w:sz w:val="26"/>
          <w:szCs w:val="26"/>
        </w:rPr>
        <w:t>advance</w:t>
      </w:r>
      <w:r w:rsidRPr="0006719A">
        <w:rPr>
          <w:sz w:val="8"/>
          <w:szCs w:val="26"/>
        </w:rPr>
        <w:t xml:space="preserve"> rather than damage </w:t>
      </w:r>
      <w:r w:rsidRPr="0006719A">
        <w:rPr>
          <w:rStyle w:val="Emphasis"/>
          <w:sz w:val="26"/>
          <w:szCs w:val="26"/>
        </w:rPr>
        <w:t>the West’s interests before engaging with him at high levels</w:t>
      </w:r>
      <w:r w:rsidRPr="0006719A">
        <w:rPr>
          <w:sz w:val="8"/>
          <w:szCs w:val="26"/>
        </w:rPr>
        <w:t>.</w:t>
      </w:r>
      <w:r w:rsidR="00E06168" w:rsidRPr="0006719A">
        <w:rPr>
          <w:sz w:val="8"/>
          <w:szCs w:val="26"/>
        </w:rPr>
        <w:t xml:space="preserve"> </w:t>
      </w:r>
      <w:r w:rsidRPr="0006719A">
        <w:rPr>
          <w:sz w:val="8"/>
          <w:szCs w:val="16"/>
        </w:rPr>
        <w:t xml:space="preserve">The West must not trade interests in one region for Putin’s help in another, even if there is reason to believe that he would </w:t>
      </w:r>
      <w:proofErr w:type="gramStart"/>
      <w:r w:rsidRPr="0006719A">
        <w:rPr>
          <w:sz w:val="8"/>
          <w:szCs w:val="16"/>
        </w:rPr>
        <w:t>actually be</w:t>
      </w:r>
      <w:proofErr w:type="gramEnd"/>
      <w:r w:rsidRPr="0006719A">
        <w:rPr>
          <w:sz w:val="8"/>
          <w:szCs w:val="16"/>
        </w:rPr>
        <w:t xml:space="preserv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r w:rsidR="00E06168" w:rsidRPr="0006719A">
        <w:rPr>
          <w:sz w:val="8"/>
          <w:szCs w:val="16"/>
        </w:rPr>
        <w:t xml:space="preserve"> </w:t>
      </w:r>
      <w:r w:rsidRPr="0006719A">
        <w:rPr>
          <w:rStyle w:val="StyleUnderline"/>
          <w:sz w:val="16"/>
          <w:szCs w:val="16"/>
        </w:rPr>
        <w:t>Nor should the U.S. engage with Putin</w:t>
      </w:r>
      <w:r w:rsidRPr="0006719A">
        <w:rPr>
          <w:sz w:val="8"/>
          <w:szCs w:val="16"/>
        </w:rPr>
        <w:t xml:space="preserve"> about Ukraine </w:t>
      </w:r>
      <w:r w:rsidRPr="0006719A">
        <w:rPr>
          <w:rStyle w:val="StyleUnderline"/>
          <w:sz w:val="16"/>
          <w:szCs w:val="16"/>
        </w:rPr>
        <w:t>until he has committed</w:t>
      </w:r>
      <w:r w:rsidRPr="0006719A">
        <w:rPr>
          <w:sz w:val="8"/>
          <w:szCs w:val="16"/>
        </w:rPr>
        <w:t xml:space="preserve"> publicly in word and deed </w:t>
      </w:r>
      <w:r w:rsidRPr="0006719A">
        <w:rPr>
          <w:rStyle w:val="StyleUnderline"/>
          <w:sz w:val="16"/>
          <w:szCs w:val="16"/>
        </w:rPr>
        <w:t>to</w:t>
      </w:r>
      <w:r w:rsidRPr="0006719A">
        <w:rPr>
          <w:sz w:val="8"/>
          <w:szCs w:val="16"/>
        </w:rPr>
        <w:t xml:space="preserve"> what should be the minimum non-negotiable Western demand—the </w:t>
      </w:r>
      <w:r w:rsidRPr="0006719A">
        <w:rPr>
          <w:rStyle w:val="Emphasis"/>
          <w:sz w:val="16"/>
          <w:szCs w:val="16"/>
        </w:rPr>
        <w:t>recognition of the full sovereignty of all the former Soviet states,</w:t>
      </w:r>
      <w:r w:rsidRPr="0006719A">
        <w:rPr>
          <w:sz w:val="8"/>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r w:rsidR="00E06168" w:rsidRPr="0006719A">
        <w:rPr>
          <w:sz w:val="8"/>
          <w:szCs w:val="16"/>
        </w:rPr>
        <w:t xml:space="preserve"> </w:t>
      </w:r>
      <w:r w:rsidRPr="0006719A">
        <w:rPr>
          <w:sz w:val="8"/>
          <w:szCs w:val="16"/>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w:t>
      </w:r>
      <w:proofErr w:type="gramStart"/>
      <w:r w:rsidRPr="0006719A">
        <w:rPr>
          <w:sz w:val="8"/>
          <w:szCs w:val="16"/>
        </w:rPr>
        <w:t>counter-strategy</w:t>
      </w:r>
      <w:proofErr w:type="gramEnd"/>
      <w:r w:rsidRPr="0006719A">
        <w:rPr>
          <w:sz w:val="8"/>
          <w:szCs w:val="16"/>
        </w:rPr>
        <w:t xml:space="preserve">.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w:t>
      </w:r>
      <w:proofErr w:type="gramStart"/>
      <w:r w:rsidRPr="0006719A">
        <w:rPr>
          <w:sz w:val="8"/>
          <w:szCs w:val="16"/>
        </w:rPr>
        <w:t>principle</w:t>
      </w:r>
      <w:proofErr w:type="gramEnd"/>
      <w:r w:rsidRPr="0006719A">
        <w:rPr>
          <w:sz w:val="8"/>
          <w:szCs w:val="16"/>
        </w:rPr>
        <w:t xml:space="preserv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06719A">
        <w:rPr>
          <w:sz w:val="8"/>
          <w:szCs w:val="16"/>
        </w:rPr>
        <w:t>rulesbased</w:t>
      </w:r>
      <w:proofErr w:type="spellEnd"/>
      <w:r w:rsidRPr="0006719A">
        <w:rPr>
          <w:sz w:val="8"/>
          <w:szCs w:val="16"/>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w:t>
      </w:r>
      <w:proofErr w:type="gramStart"/>
      <w:r w:rsidRPr="0006719A">
        <w:rPr>
          <w:sz w:val="8"/>
          <w:szCs w:val="16"/>
        </w:rPr>
        <w:t>despite the fact that</w:t>
      </w:r>
      <w:proofErr w:type="gramEnd"/>
      <w:r w:rsidRPr="0006719A">
        <w:rPr>
          <w:sz w:val="8"/>
          <w:szCs w:val="16"/>
        </w:rPr>
        <w:t xml:space="preserve">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w:t>
      </w:r>
      <w:r w:rsidRPr="0006719A">
        <w:rPr>
          <w:sz w:val="8"/>
          <w:szCs w:val="16"/>
        </w:rPr>
        <w:lastRenderedPageBreak/>
        <w:t xml:space="preserve">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w:t>
      </w:r>
      <w:proofErr w:type="gramStart"/>
      <w:r w:rsidRPr="0006719A">
        <w:rPr>
          <w:sz w:val="8"/>
          <w:szCs w:val="16"/>
        </w:rPr>
        <w:t>massive distributed</w:t>
      </w:r>
      <w:proofErr w:type="gramEnd"/>
      <w:r w:rsidRPr="0006719A">
        <w:rPr>
          <w:sz w:val="8"/>
          <w:szCs w:val="16"/>
        </w:rPr>
        <w:t xml:space="preserve"> denial-of-service attack. It attacked Ukrainian computers with the </w:t>
      </w:r>
      <w:proofErr w:type="spellStart"/>
      <w:r w:rsidRPr="0006719A">
        <w:rPr>
          <w:sz w:val="8"/>
          <w:szCs w:val="16"/>
        </w:rPr>
        <w:t>NotPetya</w:t>
      </w:r>
      <w:proofErr w:type="spellEnd"/>
      <w:r w:rsidRPr="0006719A">
        <w:rPr>
          <w:sz w:val="8"/>
          <w:szCs w:val="16"/>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w:t>
      </w:r>
      <w:proofErr w:type="gramStart"/>
      <w:r w:rsidRPr="0006719A">
        <w:rPr>
          <w:sz w:val="8"/>
          <w:szCs w:val="16"/>
        </w:rPr>
        <w:t>completely false</w:t>
      </w:r>
      <w:proofErr w:type="gramEnd"/>
      <w:r w:rsidRPr="0006719A">
        <w:rPr>
          <w:sz w:val="8"/>
          <w:szCs w:val="16"/>
        </w:rPr>
        <w:t xml:space="preserv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w:t>
      </w:r>
      <w:proofErr w:type="gramStart"/>
      <w:r w:rsidRPr="0006719A">
        <w:rPr>
          <w:sz w:val="8"/>
          <w:szCs w:val="16"/>
        </w:rPr>
        <w:t>At the moment</w:t>
      </w:r>
      <w:proofErr w:type="gramEnd"/>
      <w:r w:rsidRPr="0006719A">
        <w:rPr>
          <w:sz w:val="8"/>
          <w:szCs w:val="16"/>
        </w:rPr>
        <w:t xml:space="preserve">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t>
      </w:r>
      <w:proofErr w:type="gramStart"/>
      <w:r w:rsidRPr="0006719A">
        <w:rPr>
          <w:sz w:val="8"/>
          <w:szCs w:val="16"/>
        </w:rPr>
        <w:t>with regard to</w:t>
      </w:r>
      <w:proofErr w:type="gramEnd"/>
      <w:r w:rsidRPr="0006719A">
        <w:rPr>
          <w:sz w:val="8"/>
          <w:szCs w:val="16"/>
        </w:rPr>
        <w:t xml:space="preserve">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w:t>
      </w:r>
      <w:proofErr w:type="gramStart"/>
      <w:r w:rsidRPr="0006719A">
        <w:rPr>
          <w:sz w:val="8"/>
          <w:szCs w:val="16"/>
        </w:rPr>
        <w:t>actually to</w:t>
      </w:r>
      <w:proofErr w:type="gramEnd"/>
      <w:r w:rsidRPr="0006719A">
        <w:rPr>
          <w:sz w:val="8"/>
          <w:szCs w:val="16"/>
        </w:rPr>
        <w:t xml:space="preserve">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r w:rsidR="00E06168" w:rsidRPr="0006719A">
        <w:rPr>
          <w:sz w:val="8"/>
          <w:szCs w:val="16"/>
        </w:rPr>
        <w:t xml:space="preserve"> </w:t>
      </w:r>
      <w:r w:rsidRPr="0006719A">
        <w:rPr>
          <w:sz w:val="8"/>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r w:rsidR="00E06168" w:rsidRPr="0006719A">
        <w:rPr>
          <w:sz w:val="8"/>
          <w:szCs w:val="16"/>
        </w:rPr>
        <w:t xml:space="preserve"> </w:t>
      </w:r>
      <w:r w:rsidRPr="0006719A">
        <w:rPr>
          <w:sz w:val="8"/>
          <w:szCs w:val="16"/>
        </w:rPr>
        <w:t xml:space="preserve">Russia has a foreign policy concept similar in scope and framing to the U.S. National Security Strategy, a military doctrine </w:t>
      </w:r>
      <w:proofErr w:type="gramStart"/>
      <w:r w:rsidRPr="0006719A">
        <w:rPr>
          <w:sz w:val="8"/>
          <w:szCs w:val="16"/>
        </w:rPr>
        <w:t>similar to</w:t>
      </w:r>
      <w:proofErr w:type="gramEnd"/>
      <w:r w:rsidRPr="0006719A">
        <w:rPr>
          <w:sz w:val="8"/>
          <w:szCs w:val="16"/>
        </w:rPr>
        <w:t xml:space="preserve">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r w:rsidR="00E06168" w:rsidRPr="0006719A">
        <w:rPr>
          <w:sz w:val="8"/>
          <w:szCs w:val="16"/>
        </w:rPr>
        <w:t xml:space="preserve"> </w:t>
      </w:r>
      <w:r w:rsidRPr="0006719A">
        <w:rPr>
          <w:sz w:val="8"/>
          <w:szCs w:val="16"/>
        </w:rPr>
        <w:t xml:space="preserve">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w:t>
      </w:r>
      <w:proofErr w:type="gramStart"/>
      <w:r w:rsidRPr="0006719A">
        <w:rPr>
          <w:sz w:val="8"/>
          <w:szCs w:val="16"/>
        </w:rPr>
        <w:t>the means by which</w:t>
      </w:r>
      <w:proofErr w:type="gramEnd"/>
      <w:r w:rsidRPr="0006719A">
        <w:rPr>
          <w:sz w:val="8"/>
          <w:szCs w:val="16"/>
        </w:rPr>
        <w:t xml:space="preserve"> he intends to pursue them. Such speeches are neither less frequent nor less specific than the major policy speeches of American presidents.</w:t>
      </w:r>
      <w:r w:rsidR="00E06168" w:rsidRPr="0006719A">
        <w:rPr>
          <w:sz w:val="8"/>
          <w:szCs w:val="16"/>
        </w:rPr>
        <w:t xml:space="preserve"> </w:t>
      </w:r>
      <w:r w:rsidRPr="0006719A">
        <w:rPr>
          <w:sz w:val="8"/>
          <w:szCs w:val="16"/>
        </w:rPr>
        <w:t>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r w:rsidR="00E06168" w:rsidRPr="0006719A">
        <w:rPr>
          <w:sz w:val="8"/>
          <w:szCs w:val="16"/>
        </w:rPr>
        <w:t xml:space="preserve"> </w:t>
      </w:r>
      <w:r w:rsidRPr="0006719A">
        <w:rPr>
          <w:rStyle w:val="StyleUnderline"/>
          <w:sz w:val="26"/>
          <w:szCs w:val="26"/>
        </w:rPr>
        <w:t xml:space="preserve">Putin has remained </w:t>
      </w:r>
      <w:r w:rsidRPr="0006719A">
        <w:rPr>
          <w:rStyle w:val="Emphasis"/>
          <w:sz w:val="26"/>
          <w:szCs w:val="26"/>
        </w:rPr>
        <w:t>open</w:t>
      </w:r>
      <w:r w:rsidRPr="0006719A">
        <w:rPr>
          <w:rStyle w:val="StyleUnderline"/>
          <w:sz w:val="26"/>
          <w:szCs w:val="26"/>
        </w:rPr>
        <w:t xml:space="preserve"> and </w:t>
      </w:r>
      <w:r w:rsidRPr="0006719A">
        <w:rPr>
          <w:rStyle w:val="Emphasis"/>
          <w:sz w:val="26"/>
          <w:szCs w:val="26"/>
        </w:rPr>
        <w:t>consistent</w:t>
      </w:r>
      <w:r w:rsidRPr="0006719A">
        <w:rPr>
          <w:rStyle w:val="StyleUnderline"/>
          <w:sz w:val="26"/>
          <w:szCs w:val="26"/>
        </w:rPr>
        <w:t xml:space="preserve"> about his core objectives</w:t>
      </w:r>
      <w:r w:rsidRPr="0006719A">
        <w:rPr>
          <w:sz w:val="8"/>
          <w:szCs w:val="26"/>
        </w:rPr>
        <w:t xml:space="preserve"> since his rise to power in 1999: </w:t>
      </w:r>
      <w:r w:rsidRPr="0006719A">
        <w:rPr>
          <w:rStyle w:val="StyleUnderline"/>
          <w:sz w:val="26"/>
          <w:szCs w:val="26"/>
        </w:rPr>
        <w:t xml:space="preserve">the preservation of his regime, the end of American “global hegemony,” and the </w:t>
      </w:r>
      <w:r w:rsidRPr="0006719A">
        <w:rPr>
          <w:rStyle w:val="Emphasis"/>
          <w:sz w:val="26"/>
          <w:szCs w:val="26"/>
        </w:rPr>
        <w:t>restoration of Russia as a mighty force to be reckoned with on the international stage.</w:t>
      </w:r>
      <w:r w:rsidRPr="0006719A">
        <w:rPr>
          <w:sz w:val="8"/>
          <w:szCs w:val="26"/>
        </w:rPr>
        <w:t xml:space="preserve"> Some of his foreign policy pursuits are purely pragmatic and aimed at gaining resources; others are intended for domestic purposes and have nothing to do with the West.</w:t>
      </w:r>
      <w:r w:rsidR="00E06168" w:rsidRPr="0006719A">
        <w:rPr>
          <w:sz w:val="8"/>
          <w:szCs w:val="26"/>
        </w:rPr>
        <w:t xml:space="preserve"> </w:t>
      </w:r>
      <w:r w:rsidRPr="0006719A">
        <w:rPr>
          <w:sz w:val="8"/>
          <w:szCs w:val="26"/>
        </w:rPr>
        <w:t xml:space="preserve">Putin has articulated a vision of how he wants the world to be and what role he wishes Russia to play in it. </w:t>
      </w:r>
      <w:r w:rsidRPr="0006719A">
        <w:rPr>
          <w:rStyle w:val="StyleUnderline"/>
          <w:sz w:val="26"/>
          <w:szCs w:val="26"/>
        </w:rPr>
        <w:t>He seeks a world</w:t>
      </w:r>
      <w:r w:rsidRPr="0006719A">
        <w:rPr>
          <w:sz w:val="8"/>
          <w:szCs w:val="26"/>
        </w:rPr>
        <w:t xml:space="preserve"> without NATO, where the U.S. is confined to the Western Hemisphere, </w:t>
      </w:r>
      <w:r w:rsidRPr="0006719A">
        <w:rPr>
          <w:rStyle w:val="Emphasis"/>
          <w:sz w:val="26"/>
          <w:szCs w:val="26"/>
        </w:rPr>
        <w:t>where Russia is dominant over the former Soviet countries</w:t>
      </w:r>
      <w:r w:rsidRPr="0006719A">
        <w:rPr>
          <w:sz w:val="8"/>
          <w:szCs w:val="26"/>
        </w:rPr>
        <w:t xml:space="preserve"> </w:t>
      </w:r>
      <w:r w:rsidRPr="0006719A">
        <w:rPr>
          <w:rStyle w:val="StyleUnderline"/>
          <w:sz w:val="26"/>
          <w:szCs w:val="26"/>
        </w:rPr>
        <w:t xml:space="preserve">and can do what it likes to its own people </w:t>
      </w:r>
      <w:r w:rsidRPr="0006719A">
        <w:rPr>
          <w:rStyle w:val="Emphasis"/>
          <w:sz w:val="26"/>
          <w:szCs w:val="26"/>
        </w:rPr>
        <w:t>without condemnation or oversight</w:t>
      </w:r>
      <w:r w:rsidRPr="0006719A">
        <w:rPr>
          <w:sz w:val="8"/>
          <w:szCs w:val="26"/>
        </w:rPr>
        <w:t xml:space="preserve">, and where the Kremlin enjoys a veto through the UN Security Council over actions that any other state wishes to take beyond its borders.35 </w:t>
      </w:r>
      <w:r w:rsidRPr="0006719A">
        <w:rPr>
          <w:rStyle w:val="StyleUnderline"/>
          <w:sz w:val="26"/>
          <w:szCs w:val="26"/>
        </w:rPr>
        <w:t>He is working to bring that vision to reality through a set of coherent</w:t>
      </w:r>
      <w:r w:rsidRPr="0006719A">
        <w:rPr>
          <w:sz w:val="8"/>
          <w:szCs w:val="26"/>
        </w:rPr>
        <w:t xml:space="preserve">, mutually supporting, and indeed, overlapping </w:t>
      </w:r>
      <w:r w:rsidRPr="0006719A">
        <w:rPr>
          <w:rStyle w:val="StyleUnderline"/>
          <w:sz w:val="26"/>
          <w:szCs w:val="26"/>
        </w:rPr>
        <w:t>lines of effort</w:t>
      </w:r>
      <w:r w:rsidRPr="0006719A">
        <w:rPr>
          <w:sz w:val="8"/>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r w:rsidR="00E06168" w:rsidRPr="0006719A">
        <w:rPr>
          <w:sz w:val="8"/>
          <w:szCs w:val="26"/>
        </w:rPr>
        <w:t xml:space="preserve"> </w:t>
      </w:r>
      <w:r w:rsidRPr="0006719A">
        <w:rPr>
          <w:sz w:val="8"/>
          <w:szCs w:val="16"/>
        </w:rPr>
        <w:t>Putin’s Domestic Objectives</w:t>
      </w:r>
      <w:r w:rsidR="00E06168" w:rsidRPr="0006719A">
        <w:rPr>
          <w:sz w:val="8"/>
          <w:szCs w:val="16"/>
        </w:rPr>
        <w:t xml:space="preserve"> </w:t>
      </w:r>
      <w:r w:rsidRPr="0006719A">
        <w:rPr>
          <w:sz w:val="8"/>
          <w:szCs w:val="16"/>
        </w:rPr>
        <w:t xml:space="preserve">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06719A">
        <w:rPr>
          <w:sz w:val="8"/>
          <w:szCs w:val="16"/>
        </w:rPr>
        <w:t>Anatoliy</w:t>
      </w:r>
      <w:proofErr w:type="spellEnd"/>
      <w:r w:rsidRPr="0006719A">
        <w:rPr>
          <w:sz w:val="8"/>
          <w:szCs w:val="16"/>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w:t>
      </w:r>
      <w:proofErr w:type="gramStart"/>
      <w:r w:rsidRPr="0006719A">
        <w:rPr>
          <w:sz w:val="8"/>
          <w:szCs w:val="16"/>
        </w:rPr>
        <w:t>a number of</w:t>
      </w:r>
      <w:proofErr w:type="gramEnd"/>
      <w:r w:rsidRPr="0006719A">
        <w:rPr>
          <w:sz w:val="8"/>
          <w:szCs w:val="16"/>
        </w:rPr>
        <w:t xml:space="preserve">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w:t>
      </w:r>
      <w:proofErr w:type="gramStart"/>
      <w:r w:rsidRPr="0006719A">
        <w:rPr>
          <w:sz w:val="8"/>
          <w:szCs w:val="16"/>
        </w:rPr>
        <w:t>similar to</w:t>
      </w:r>
      <w:proofErr w:type="gramEnd"/>
      <w:r w:rsidRPr="0006719A">
        <w:rPr>
          <w:sz w:val="8"/>
          <w:szCs w:val="16"/>
        </w:rPr>
        <w:t xml:space="preserve">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06719A">
        <w:rPr>
          <w:sz w:val="8"/>
          <w:szCs w:val="16"/>
        </w:rPr>
        <w:t>Riurik</w:t>
      </w:r>
      <w:proofErr w:type="spellEnd"/>
      <w:r w:rsidRPr="0006719A">
        <w:rPr>
          <w:sz w:val="8"/>
          <w:szCs w:val="16"/>
        </w:rPr>
        <w:t xml:space="preserve">,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w:t>
      </w:r>
      <w:proofErr w:type="gramStart"/>
      <w:r w:rsidRPr="0006719A">
        <w:rPr>
          <w:sz w:val="8"/>
          <w:szCs w:val="16"/>
        </w:rPr>
        <w:t>some kind of order</w:t>
      </w:r>
      <w:proofErr w:type="gramEnd"/>
      <w:r w:rsidRPr="0006719A">
        <w:rPr>
          <w:sz w:val="8"/>
          <w:szCs w:val="16"/>
        </w:rPr>
        <w:t xml:space="preserve">.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w:t>
      </w:r>
      <w:r w:rsidRPr="0006719A">
        <w:rPr>
          <w:sz w:val="8"/>
          <w:szCs w:val="16"/>
        </w:rPr>
        <w:lastRenderedPageBreak/>
        <w:t>to stand up to American “global hegemony.”46</w:t>
      </w:r>
      <w:r w:rsidR="00E06168" w:rsidRPr="0006719A">
        <w:rPr>
          <w:sz w:val="8"/>
          <w:szCs w:val="16"/>
        </w:rPr>
        <w:t xml:space="preserve"> </w:t>
      </w:r>
      <w:r w:rsidRPr="0006719A">
        <w:rPr>
          <w:rStyle w:val="StyleUnderline"/>
          <w:sz w:val="16"/>
          <w:szCs w:val="16"/>
        </w:rPr>
        <w:t>Putin</w:t>
      </w:r>
      <w:r w:rsidRPr="0006719A">
        <w:rPr>
          <w:sz w:val="8"/>
          <w:szCs w:val="16"/>
        </w:rPr>
        <w:t xml:space="preserve"> has </w:t>
      </w:r>
      <w:r w:rsidRPr="0006719A">
        <w:rPr>
          <w:rStyle w:val="StyleUnderline"/>
          <w:sz w:val="16"/>
          <w:szCs w:val="16"/>
        </w:rPr>
        <w:t xml:space="preserve">simultaneously erected a narrative to </w:t>
      </w:r>
      <w:r w:rsidRPr="0006719A">
        <w:rPr>
          <w:rStyle w:val="Emphasis"/>
          <w:sz w:val="16"/>
          <w:szCs w:val="16"/>
        </w:rPr>
        <w:t>deflect criticism</w:t>
      </w:r>
      <w:r w:rsidRPr="0006719A">
        <w:rPr>
          <w:rStyle w:val="StyleUnderline"/>
          <w:sz w:val="16"/>
          <w:szCs w:val="16"/>
        </w:rPr>
        <w:t xml:space="preserve"> for Russia’s problems onto the West</w:t>
      </w:r>
      <w:r w:rsidRPr="0006719A">
        <w:rPr>
          <w:sz w:val="8"/>
          <w:szCs w:val="16"/>
        </w:rPr>
        <w:t xml:space="preserve">. </w:t>
      </w:r>
      <w:r w:rsidRPr="0006719A">
        <w:rPr>
          <w:rStyle w:val="StyleUnderline"/>
          <w:sz w:val="16"/>
          <w:szCs w:val="16"/>
        </w:rPr>
        <w:t>The West,</w:t>
      </w:r>
      <w:r w:rsidRPr="0006719A">
        <w:rPr>
          <w:sz w:val="8"/>
          <w:szCs w:val="16"/>
        </w:rPr>
        <w:t xml:space="preserve"> supposedly fearful of Russia rising and determined to keep Russia down, has </w:t>
      </w:r>
      <w:r w:rsidRPr="0006719A">
        <w:rPr>
          <w:rStyle w:val="StyleUnderline"/>
          <w:sz w:val="16"/>
          <w:szCs w:val="16"/>
        </w:rPr>
        <w:t>thwarted its rightful efforts to regain its proper place in the world at every turn</w:t>
      </w:r>
      <w:r w:rsidRPr="0006719A">
        <w:rPr>
          <w:sz w:val="8"/>
          <w:szCs w:val="16"/>
        </w:rPr>
        <w:t>. Putin claims the Russian economy is in shambles because of unjust and illegal sanctions that have nothing to do with Russia’s actions and are simply meant to keep “the Russian bear in chains.”47</w:t>
      </w:r>
      <w:r w:rsidR="00E06168" w:rsidRPr="0006719A">
        <w:rPr>
          <w:sz w:val="8"/>
          <w:szCs w:val="16"/>
        </w:rPr>
        <w:t xml:space="preserve"> </w:t>
      </w:r>
      <w:r w:rsidRPr="0006719A">
        <w:rPr>
          <w:rStyle w:val="StyleUnderline"/>
          <w:sz w:val="26"/>
          <w:szCs w:val="26"/>
        </w:rPr>
        <w:t>Putin</w:t>
      </w:r>
      <w:r w:rsidRPr="0006719A">
        <w:rPr>
          <w:sz w:val="8"/>
          <w:szCs w:val="26"/>
        </w:rPr>
        <w:t xml:space="preserve"> has also </w:t>
      </w:r>
      <w:r w:rsidRPr="0006719A">
        <w:rPr>
          <w:rStyle w:val="StyleUnderline"/>
          <w:sz w:val="26"/>
          <w:szCs w:val="26"/>
        </w:rPr>
        <w:t>consistently fostered a complex narrative that combines</w:t>
      </w:r>
      <w:r w:rsidRPr="0006719A">
        <w:rPr>
          <w:sz w:val="8"/>
          <w:szCs w:val="26"/>
        </w:rPr>
        <w:t xml:space="preserve"> diverse and—from the Western perspective—often conflicting elements, including </w:t>
      </w:r>
      <w:r w:rsidRPr="0006719A">
        <w:rPr>
          <w:rStyle w:val="Emphasis"/>
          <w:sz w:val="26"/>
          <w:szCs w:val="26"/>
        </w:rPr>
        <w:t>Soviet nostalgia</w:t>
      </w:r>
      <w:r w:rsidRPr="0006719A">
        <w:rPr>
          <w:sz w:val="8"/>
          <w:szCs w:val="26"/>
        </w:rPr>
        <w:t xml:space="preserve">, Eastern Orthodoxy, </w:t>
      </w:r>
      <w:r w:rsidRPr="0006719A">
        <w:rPr>
          <w:rStyle w:val="Emphasis"/>
          <w:sz w:val="26"/>
          <w:szCs w:val="26"/>
        </w:rPr>
        <w:t>Russian nationalism</w:t>
      </w:r>
      <w:r w:rsidRPr="0006719A">
        <w:rPr>
          <w:sz w:val="8"/>
          <w:szCs w:val="26"/>
        </w:rPr>
        <w:t xml:space="preserve">, </w:t>
      </w:r>
      <w:r w:rsidRPr="0006719A">
        <w:rPr>
          <w:rStyle w:val="StyleUnderline"/>
          <w:sz w:val="26"/>
          <w:szCs w:val="26"/>
        </w:rPr>
        <w:t>and</w:t>
      </w:r>
      <w:r w:rsidRPr="0006719A">
        <w:rPr>
          <w:sz w:val="8"/>
          <w:szCs w:val="26"/>
        </w:rPr>
        <w:t xml:space="preserve"> the simultaneous emphasis on Russia’s multiethnic and multireligious character. The </w:t>
      </w:r>
      <w:r w:rsidRPr="0006719A">
        <w:rPr>
          <w:rStyle w:val="StyleUnderline"/>
          <w:sz w:val="26"/>
          <w:szCs w:val="26"/>
        </w:rPr>
        <w:t>importance Putin gives this narrative is visible in things</w:t>
      </w:r>
      <w:r w:rsidRPr="0006719A">
        <w:rPr>
          <w:sz w:val="8"/>
          <w:szCs w:val="26"/>
        </w:rPr>
        <w:t xml:space="preserve"> </w:t>
      </w:r>
      <w:r w:rsidRPr="0006719A">
        <w:rPr>
          <w:rStyle w:val="StyleUnderline"/>
          <w:sz w:val="26"/>
          <w:szCs w:val="26"/>
        </w:rPr>
        <w:t>large and small</w:t>
      </w:r>
      <w:r w:rsidRPr="0006719A">
        <w:rPr>
          <w:sz w:val="8"/>
          <w:szCs w:val="26"/>
        </w:rPr>
        <w:t xml:space="preserve">.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w:t>
      </w:r>
      <w:proofErr w:type="gramStart"/>
      <w:r w:rsidRPr="0006719A">
        <w:rPr>
          <w:sz w:val="8"/>
          <w:szCs w:val="26"/>
        </w:rPr>
        <w:t>refine</w:t>
      </w:r>
      <w:proofErr w:type="gramEnd"/>
      <w:r w:rsidRPr="0006719A">
        <w:rPr>
          <w:sz w:val="8"/>
          <w:szCs w:val="26"/>
        </w:rPr>
        <w:t xml:space="preserve"> and tailor them, and produce a mix of ideas to cater to various parts of the Russian population.</w:t>
      </w:r>
      <w:r w:rsidR="00E06168" w:rsidRPr="0006719A">
        <w:rPr>
          <w:sz w:val="8"/>
          <w:szCs w:val="26"/>
        </w:rPr>
        <w:t xml:space="preserve"> </w:t>
      </w:r>
      <w:r w:rsidRPr="0006719A">
        <w:rPr>
          <w:rStyle w:val="Emphasis"/>
          <w:sz w:val="26"/>
          <w:szCs w:val="26"/>
        </w:rPr>
        <w:t>We can expect Putin’s narratives to continue to shift to accommodate changing realities</w:t>
      </w:r>
      <w:r w:rsidRPr="0006719A">
        <w:rPr>
          <w:sz w:val="8"/>
          <w:szCs w:val="26"/>
        </w:rPr>
        <w:t xml:space="preserve">, </w:t>
      </w:r>
      <w:r w:rsidRPr="0006719A">
        <w:rPr>
          <w:rStyle w:val="StyleUnderline"/>
          <w:sz w:val="26"/>
          <w:szCs w:val="26"/>
        </w:rPr>
        <w:t>but</w:t>
      </w:r>
      <w:r w:rsidRPr="0006719A">
        <w:rPr>
          <w:sz w:val="8"/>
          <w:szCs w:val="26"/>
        </w:rPr>
        <w:t xml:space="preserve"> the current rhetorical linkage between Russia’s position on the world stage and the legitimacy of Putin’s domestic power is concerning. It suggests that </w:t>
      </w:r>
      <w:r w:rsidRPr="0006719A">
        <w:rPr>
          <w:rStyle w:val="StyleUnderline"/>
          <w:sz w:val="26"/>
          <w:szCs w:val="26"/>
        </w:rPr>
        <w:t>Putin may be</w:t>
      </w:r>
      <w:r w:rsidRPr="0006719A">
        <w:rPr>
          <w:sz w:val="8"/>
          <w:szCs w:val="26"/>
        </w:rPr>
        <w:t xml:space="preserve"> more </w:t>
      </w:r>
      <w:r w:rsidRPr="0006719A">
        <w:rPr>
          <w:rStyle w:val="StyleUnderline"/>
          <w:sz w:val="26"/>
          <w:szCs w:val="26"/>
        </w:rPr>
        <w:t xml:space="preserve">stubborn about making and </w:t>
      </w:r>
      <w:r w:rsidRPr="0006719A">
        <w:rPr>
          <w:rStyle w:val="Emphasis"/>
          <w:sz w:val="26"/>
          <w:szCs w:val="26"/>
        </w:rPr>
        <w:t>retaining gains in the international arena</w:t>
      </w:r>
      <w:r w:rsidRPr="0006719A">
        <w:rPr>
          <w:sz w:val="8"/>
          <w:szCs w:val="26"/>
        </w:rPr>
        <w:t xml:space="preserve"> than he was in the first 15 years of his rule, as he seeks ways to bolster his popularity, which is flagging, and on which his mythos relies.</w:t>
      </w:r>
      <w:r w:rsidR="00E06168" w:rsidRPr="0006719A">
        <w:rPr>
          <w:sz w:val="8"/>
          <w:szCs w:val="26"/>
        </w:rPr>
        <w:t xml:space="preserve"> </w:t>
      </w:r>
      <w:r w:rsidRPr="0006719A">
        <w:rPr>
          <w:sz w:val="8"/>
          <w:szCs w:val="1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06719A">
        <w:rPr>
          <w:sz w:val="8"/>
          <w:szCs w:val="16"/>
        </w:rPr>
        <w:t>EuroMaidan</w:t>
      </w:r>
      <w:proofErr w:type="spellEnd"/>
      <w:r w:rsidRPr="0006719A">
        <w:rPr>
          <w:sz w:val="8"/>
          <w:szCs w:val="16"/>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w:t>
      </w:r>
      <w:proofErr w:type="gramStart"/>
      <w:r w:rsidRPr="0006719A">
        <w:rPr>
          <w:sz w:val="8"/>
          <w:szCs w:val="16"/>
        </w:rPr>
        <w:t>the overwhelming majority of</w:t>
      </w:r>
      <w:proofErr w:type="gramEnd"/>
      <w:r w:rsidRPr="0006719A">
        <w:rPr>
          <w:sz w:val="8"/>
          <w:szCs w:val="16"/>
        </w:rPr>
        <w:t xml:space="preserve">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w:t>
      </w:r>
      <w:proofErr w:type="gramStart"/>
      <w:r w:rsidRPr="0006719A">
        <w:rPr>
          <w:sz w:val="8"/>
          <w:szCs w:val="16"/>
        </w:rPr>
        <w:t>a number of</w:t>
      </w:r>
      <w:proofErr w:type="gramEnd"/>
      <w:r w:rsidRPr="0006719A">
        <w:rPr>
          <w:sz w:val="8"/>
          <w:szCs w:val="16"/>
        </w:rPr>
        <w:t xml:space="preserve">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06719A">
        <w:rPr>
          <w:sz w:val="8"/>
          <w:szCs w:val="16"/>
        </w:rPr>
        <w:t>sanctions</w:t>
      </w:r>
      <w:proofErr w:type="gramEnd"/>
      <w:r w:rsidRPr="0006719A">
        <w:rPr>
          <w:sz w:val="8"/>
          <w:szCs w:val="16"/>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06719A">
        <w:rPr>
          <w:sz w:val="8"/>
          <w:szCs w:val="16"/>
        </w:rPr>
        <w:t>Dmitrii</w:t>
      </w:r>
      <w:proofErr w:type="spellEnd"/>
      <w:r w:rsidRPr="0006719A">
        <w:rPr>
          <w:sz w:val="8"/>
          <w:szCs w:val="16"/>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06719A">
        <w:rPr>
          <w:sz w:val="8"/>
          <w:szCs w:val="16"/>
        </w:rPr>
        <w:t>puppetlike</w:t>
      </w:r>
      <w:proofErr w:type="spellEnd"/>
      <w:r w:rsidRPr="0006719A">
        <w:rPr>
          <w:sz w:val="8"/>
          <w:szCs w:val="16"/>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r w:rsidR="00E06168" w:rsidRPr="0006719A">
        <w:rPr>
          <w:sz w:val="8"/>
          <w:szCs w:val="16"/>
        </w:rPr>
        <w:t xml:space="preserve"> </w:t>
      </w:r>
      <w:r w:rsidRPr="0006719A">
        <w:rPr>
          <w:sz w:val="8"/>
          <w:szCs w:val="16"/>
        </w:rPr>
        <w:t>External Objectives</w:t>
      </w:r>
      <w:r w:rsidR="00E06168" w:rsidRPr="0006719A">
        <w:rPr>
          <w:sz w:val="8"/>
          <w:szCs w:val="16"/>
        </w:rPr>
        <w:t xml:space="preserve"> </w:t>
      </w:r>
      <w:r w:rsidRPr="0006719A">
        <w:rPr>
          <w:sz w:val="8"/>
          <w:szCs w:val="16"/>
        </w:rPr>
        <w:t xml:space="preserve">Putin has been as explicit as it is possible to be in his overarching foreign policy </w:t>
      </w:r>
      <w:proofErr w:type="gramStart"/>
      <w:r w:rsidRPr="0006719A">
        <w:rPr>
          <w:sz w:val="8"/>
          <w:szCs w:val="16"/>
        </w:rPr>
        <w:t>aims:</w:t>
      </w:r>
      <w:proofErr w:type="gramEnd"/>
      <w:r w:rsidRPr="0006719A">
        <w:rPr>
          <w:sz w:val="8"/>
          <w:szCs w:val="16"/>
        </w:rPr>
        <w:t xml:space="preserve">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r w:rsidR="00E06168" w:rsidRPr="0006719A">
        <w:rPr>
          <w:sz w:val="8"/>
          <w:szCs w:val="16"/>
        </w:rPr>
        <w:t xml:space="preserve"> </w:t>
      </w:r>
      <w:r w:rsidRPr="0006719A">
        <w:rPr>
          <w:sz w:val="8"/>
          <w:szCs w:val="16"/>
        </w:rPr>
        <w:t xml:space="preserve">Breaking Western unity is thus one of Putin’s core foreign policy objectives. Three major lines of effort support this undertaking: invalidating the collective defense provision of the North Atlantic Treaty (Article 5), </w:t>
      </w:r>
      <w:proofErr w:type="gramStart"/>
      <w:r w:rsidRPr="0006719A">
        <w:rPr>
          <w:sz w:val="8"/>
          <w:szCs w:val="16"/>
        </w:rPr>
        <w:t>weakening</w:t>
      </w:r>
      <w:proofErr w:type="gramEnd"/>
      <w:r w:rsidRPr="0006719A">
        <w:rPr>
          <w:sz w:val="8"/>
          <w:szCs w:val="16"/>
        </w:rPr>
        <w:t xml:space="preserve"> or breaking the European Union, and destroying the faith of Western societies in their governments and institutions.</w:t>
      </w:r>
      <w:r w:rsidR="00E06168" w:rsidRPr="0006719A">
        <w:rPr>
          <w:sz w:val="8"/>
          <w:szCs w:val="16"/>
        </w:rPr>
        <w:t xml:space="preserve"> </w:t>
      </w:r>
      <w:r w:rsidRPr="0006719A">
        <w:rPr>
          <w:sz w:val="8"/>
          <w:szCs w:val="16"/>
        </w:rPr>
        <w:t xml:space="preserve">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w:t>
      </w:r>
      <w:proofErr w:type="gramStart"/>
      <w:r w:rsidRPr="0006719A">
        <w:rPr>
          <w:sz w:val="8"/>
          <w:szCs w:val="16"/>
        </w:rPr>
        <w:t>and also</w:t>
      </w:r>
      <w:proofErr w:type="gramEnd"/>
      <w:r w:rsidRPr="0006719A">
        <w:rPr>
          <w:sz w:val="8"/>
          <w:szCs w:val="16"/>
        </w:rPr>
        <w:t xml:space="preserve"> Italian support to end the renewals of EU sanctions help him in this undertaking as well, since both Hungary and Italy are NATO members. Hungary’s Viktor </w:t>
      </w:r>
      <w:proofErr w:type="spellStart"/>
      <w:r w:rsidRPr="0006719A">
        <w:rPr>
          <w:sz w:val="8"/>
          <w:szCs w:val="16"/>
        </w:rPr>
        <w:t>Orban</w:t>
      </w:r>
      <w:proofErr w:type="spellEnd"/>
      <w:r w:rsidRPr="0006719A">
        <w:rPr>
          <w:sz w:val="8"/>
          <w:szCs w:val="16"/>
        </w:rPr>
        <w:t xml:space="preserve"> in particular is so overtly pro-Russian that he could well seize on any doubt about the reality of a Russian hybrid intervention to refuse to vote for an </w:t>
      </w:r>
      <w:proofErr w:type="gramStart"/>
      <w:r w:rsidRPr="0006719A">
        <w:rPr>
          <w:sz w:val="8"/>
          <w:szCs w:val="16"/>
        </w:rPr>
        <w:t>Article</w:t>
      </w:r>
      <w:proofErr w:type="gramEnd"/>
      <w:r w:rsidRPr="0006719A">
        <w:rPr>
          <w:sz w:val="8"/>
          <w:szCs w:val="16"/>
        </w:rPr>
        <w:t xml:space="preserv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06719A">
        <w:rPr>
          <w:sz w:val="8"/>
          <w:szCs w:val="16"/>
        </w:rPr>
        <w:t>Orban</w:t>
      </w:r>
      <w:proofErr w:type="spellEnd"/>
      <w:r w:rsidRPr="0006719A">
        <w:rPr>
          <w:sz w:val="8"/>
          <w:szCs w:val="16"/>
        </w:rPr>
        <w:t xml:space="preserve"> in refusing to vote for an </w:t>
      </w:r>
      <w:proofErr w:type="gramStart"/>
      <w:r w:rsidRPr="0006719A">
        <w:rPr>
          <w:sz w:val="8"/>
          <w:szCs w:val="16"/>
        </w:rPr>
        <w:t>Article</w:t>
      </w:r>
      <w:proofErr w:type="gramEnd"/>
      <w:r w:rsidRPr="0006719A">
        <w:rPr>
          <w:sz w:val="8"/>
          <w:szCs w:val="16"/>
        </w:rPr>
        <w:t xml:space="preserv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06719A">
        <w:rPr>
          <w:sz w:val="8"/>
          <w:szCs w:val="16"/>
        </w:rPr>
        <w:t>Orban</w:t>
      </w:r>
      <w:proofErr w:type="spellEnd"/>
      <w:r w:rsidRPr="0006719A">
        <w:rPr>
          <w:sz w:val="8"/>
          <w:szCs w:val="16"/>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06719A">
        <w:rPr>
          <w:sz w:val="8"/>
          <w:szCs w:val="16"/>
        </w:rPr>
        <w:t>Russianspeaking</w:t>
      </w:r>
      <w:proofErr w:type="spellEnd"/>
      <w:r w:rsidRPr="0006719A">
        <w:rPr>
          <w:sz w:val="8"/>
          <w:szCs w:val="16"/>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06719A">
        <w:rPr>
          <w:sz w:val="8"/>
          <w:szCs w:val="16"/>
        </w:rPr>
        <w:t>Euroskeptic</w:t>
      </w:r>
      <w:proofErr w:type="spellEnd"/>
      <w:r w:rsidRPr="0006719A">
        <w:rPr>
          <w:sz w:val="8"/>
          <w:szCs w:val="16"/>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06719A">
        <w:rPr>
          <w:sz w:val="8"/>
          <w:szCs w:val="16"/>
        </w:rPr>
        <w:t>Euroskeptic</w:t>
      </w:r>
      <w:proofErr w:type="spellEnd"/>
      <w:r w:rsidRPr="0006719A">
        <w:rPr>
          <w:sz w:val="8"/>
          <w:szCs w:val="16"/>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w:t>
      </w:r>
      <w:r w:rsidRPr="0006719A">
        <w:rPr>
          <w:sz w:val="8"/>
          <w:szCs w:val="16"/>
        </w:rPr>
        <w:lastRenderedPageBreak/>
        <w:t xml:space="preserve">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06719A">
        <w:rPr>
          <w:sz w:val="8"/>
          <w:szCs w:val="16"/>
        </w:rPr>
        <w:t>Yevgenii</w:t>
      </w:r>
      <w:proofErr w:type="spellEnd"/>
      <w:r w:rsidRPr="0006719A">
        <w:rPr>
          <w:sz w:val="8"/>
          <w:szCs w:val="16"/>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w:t>
      </w:r>
      <w:proofErr w:type="gramStart"/>
      <w:r w:rsidRPr="0006719A">
        <w:rPr>
          <w:sz w:val="8"/>
          <w:szCs w:val="16"/>
        </w:rPr>
        <w:t>Soviets’, but</w:t>
      </w:r>
      <w:proofErr w:type="gramEnd"/>
      <w:r w:rsidRPr="0006719A">
        <w:rPr>
          <w:sz w:val="8"/>
          <w:szCs w:val="16"/>
        </w:rPr>
        <w:t xml:space="preserve">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w:t>
      </w:r>
      <w:proofErr w:type="gramStart"/>
      <w:r w:rsidRPr="0006719A">
        <w:rPr>
          <w:sz w:val="8"/>
          <w:szCs w:val="16"/>
        </w:rPr>
        <w:t>), or</w:t>
      </w:r>
      <w:proofErr w:type="gramEnd"/>
      <w:r w:rsidRPr="0006719A">
        <w:rPr>
          <w:sz w:val="8"/>
          <w:szCs w:val="16"/>
        </w:rPr>
        <w:t xml:space="preserve"> creating and deploying new forces to deal with the emerging threat. In this context, the loss of Turkey as a reliable U.S. partner is very damaging. The Turkish air force is </w:t>
      </w:r>
      <w:proofErr w:type="gramStart"/>
      <w:r w:rsidRPr="0006719A">
        <w:rPr>
          <w:sz w:val="8"/>
          <w:szCs w:val="16"/>
        </w:rPr>
        <w:t>significant in its own right, although</w:t>
      </w:r>
      <w:proofErr w:type="gramEnd"/>
      <w:r w:rsidRPr="0006719A">
        <w:rPr>
          <w:sz w:val="8"/>
          <w:szCs w:val="16"/>
        </w:rPr>
        <w:t xml:space="preserve">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06719A">
        <w:rPr>
          <w:sz w:val="8"/>
          <w:szCs w:val="16"/>
        </w:rPr>
        <w:t>Prigozhin</w:t>
      </w:r>
      <w:proofErr w:type="spellEnd"/>
      <w:r w:rsidRPr="0006719A">
        <w:rPr>
          <w:sz w:val="8"/>
          <w:szCs w:val="16"/>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r w:rsidR="00E06168" w:rsidRPr="0006719A">
        <w:rPr>
          <w:sz w:val="8"/>
          <w:szCs w:val="16"/>
        </w:rPr>
        <w:t xml:space="preserve"> </w:t>
      </w:r>
      <w:r w:rsidRPr="0006719A">
        <w:rPr>
          <w:rStyle w:val="Emphasis"/>
          <w:sz w:val="16"/>
          <w:szCs w:val="16"/>
        </w:rPr>
        <w:t>Normalize Russia’s violations of i</w:t>
      </w:r>
      <w:r w:rsidRPr="0006719A">
        <w:rPr>
          <w:sz w:val="8"/>
          <w:szCs w:val="16"/>
        </w:rPr>
        <w:t xml:space="preserve">nternational </w:t>
      </w:r>
      <w:r w:rsidRPr="0006719A">
        <w:rPr>
          <w:rStyle w:val="Emphasis"/>
          <w:sz w:val="16"/>
          <w:szCs w:val="16"/>
        </w:rPr>
        <w:t>law</w:t>
      </w:r>
      <w:r w:rsidRPr="0006719A">
        <w:rPr>
          <w:sz w:val="8"/>
          <w:szCs w:val="16"/>
        </w:rPr>
        <w:t xml:space="preserve">. </w:t>
      </w:r>
      <w:r w:rsidRPr="0006719A">
        <w:rPr>
          <w:rStyle w:val="StyleUnderline"/>
          <w:sz w:val="16"/>
          <w:szCs w:val="16"/>
        </w:rPr>
        <w:t>The Russian cyberattack against Estonia</w:t>
      </w:r>
      <w:r w:rsidRPr="0006719A">
        <w:rPr>
          <w:sz w:val="8"/>
          <w:szCs w:val="16"/>
        </w:rPr>
        <w:t xml:space="preserve"> in 2007; </w:t>
      </w:r>
      <w:r w:rsidRPr="0006719A">
        <w:rPr>
          <w:rStyle w:val="StyleUnderline"/>
          <w:sz w:val="16"/>
          <w:szCs w:val="16"/>
        </w:rPr>
        <w:t>invasion of Georgia</w:t>
      </w:r>
      <w:r w:rsidRPr="0006719A">
        <w:rPr>
          <w:sz w:val="8"/>
          <w:szCs w:val="16"/>
        </w:rPr>
        <w:t xml:space="preserve"> in 2008, with the subsequent annexation of the Georgian territories of Abkhazia and South Ossetia; </w:t>
      </w:r>
      <w:r w:rsidRPr="0006719A">
        <w:rPr>
          <w:rStyle w:val="StyleUnderline"/>
          <w:sz w:val="16"/>
          <w:szCs w:val="16"/>
        </w:rPr>
        <w:t>invasion of Ukraine</w:t>
      </w:r>
      <w:r w:rsidRPr="0006719A">
        <w:rPr>
          <w:sz w:val="8"/>
          <w:szCs w:val="16"/>
        </w:rPr>
        <w:t xml:space="preserve"> in 2014; deliberate </w:t>
      </w:r>
      <w:r w:rsidRPr="0006719A">
        <w:rPr>
          <w:rStyle w:val="StyleUnderline"/>
          <w:sz w:val="16"/>
          <w:szCs w:val="16"/>
        </w:rPr>
        <w:t>attacks against civilians in Syria</w:t>
      </w:r>
      <w:r w:rsidRPr="0006719A">
        <w:rPr>
          <w:sz w:val="8"/>
          <w:szCs w:val="16"/>
        </w:rPr>
        <w:t xml:space="preserve">; defense of Assad’s use of chemical weapons and other crimes against humanity; chemical-weapons attacks on Russian expatriates in the UK; and </w:t>
      </w:r>
      <w:r w:rsidRPr="0006719A">
        <w:rPr>
          <w:rStyle w:val="StyleUnderline"/>
          <w:sz w:val="16"/>
          <w:szCs w:val="16"/>
        </w:rPr>
        <w:t>seizure of Ukrainian naval vessels</w:t>
      </w:r>
      <w:r w:rsidRPr="0006719A">
        <w:rPr>
          <w:sz w:val="8"/>
          <w:szCs w:val="16"/>
        </w:rPr>
        <w:t xml:space="preserve"> and personnel attempting to transit the Kerch Strait </w:t>
      </w:r>
      <w:r w:rsidRPr="0006719A">
        <w:rPr>
          <w:rStyle w:val="StyleUnderline"/>
          <w:sz w:val="16"/>
          <w:szCs w:val="16"/>
        </w:rPr>
        <w:t xml:space="preserve">are </w:t>
      </w:r>
      <w:r w:rsidRPr="0006719A">
        <w:rPr>
          <w:rStyle w:val="Emphasis"/>
          <w:sz w:val="16"/>
          <w:szCs w:val="16"/>
        </w:rPr>
        <w:t>all violations of international law.</w:t>
      </w:r>
      <w:r w:rsidR="00E06168" w:rsidRPr="0006719A">
        <w:rPr>
          <w:rStyle w:val="Emphasis"/>
          <w:sz w:val="16"/>
          <w:szCs w:val="16"/>
        </w:rPr>
        <w:t xml:space="preserve"> </w:t>
      </w:r>
      <w:r w:rsidRPr="0006719A">
        <w:rPr>
          <w:rStyle w:val="StyleUnderline"/>
          <w:sz w:val="16"/>
          <w:szCs w:val="16"/>
        </w:rPr>
        <w:t>Russia</w:t>
      </w:r>
      <w:r w:rsidRPr="0006719A">
        <w:rPr>
          <w:sz w:val="8"/>
          <w:szCs w:val="16"/>
        </w:rPr>
        <w:t xml:space="preserve"> has </w:t>
      </w:r>
      <w:r w:rsidRPr="0006719A">
        <w:rPr>
          <w:rStyle w:val="StyleUnderline"/>
          <w:sz w:val="16"/>
          <w:szCs w:val="16"/>
        </w:rPr>
        <w:t>paid</w:t>
      </w:r>
      <w:r w:rsidRPr="0006719A">
        <w:rPr>
          <w:sz w:val="8"/>
          <w:szCs w:val="16"/>
        </w:rPr>
        <w:t xml:space="preserve"> virtually </w:t>
      </w:r>
      <w:r w:rsidRPr="0006719A">
        <w:rPr>
          <w:rStyle w:val="StyleUnderline"/>
          <w:sz w:val="16"/>
          <w:szCs w:val="16"/>
        </w:rPr>
        <w:t>no price</w:t>
      </w:r>
      <w:r w:rsidRPr="0006719A">
        <w:rPr>
          <w:sz w:val="8"/>
          <w:szCs w:val="16"/>
        </w:rPr>
        <w:t xml:space="preserve"> for any of them </w:t>
      </w:r>
      <w:r w:rsidRPr="0006719A">
        <w:rPr>
          <w:rStyle w:val="StyleUnderline"/>
          <w:sz w:val="16"/>
          <w:szCs w:val="16"/>
        </w:rPr>
        <w:t>except</w:t>
      </w:r>
      <w:r w:rsidRPr="0006719A">
        <w:rPr>
          <w:sz w:val="8"/>
          <w:szCs w:val="16"/>
        </w:rPr>
        <w:t xml:space="preserve"> the </w:t>
      </w:r>
      <w:r w:rsidRPr="0006719A">
        <w:rPr>
          <w:rStyle w:val="Emphasis"/>
          <w:sz w:val="16"/>
          <w:szCs w:val="16"/>
        </w:rPr>
        <w:t>invasion of Ukraine</w:t>
      </w:r>
      <w:r w:rsidRPr="0006719A">
        <w:rPr>
          <w:sz w:val="8"/>
          <w:szCs w:val="16"/>
        </w:rPr>
        <w:t>.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r w:rsidR="00E06168" w:rsidRPr="0006719A">
        <w:rPr>
          <w:sz w:val="8"/>
          <w:szCs w:val="16"/>
        </w:rPr>
        <w:t xml:space="preserve"> </w:t>
      </w:r>
      <w:r w:rsidRPr="0006719A">
        <w:rPr>
          <w:rStyle w:val="StyleUnderline"/>
          <w:sz w:val="26"/>
          <w:szCs w:val="26"/>
        </w:rPr>
        <w:t>The net result of these repeated violations of i</w:t>
      </w:r>
      <w:r w:rsidRPr="0006719A">
        <w:rPr>
          <w:sz w:val="8"/>
          <w:szCs w:val="26"/>
        </w:rPr>
        <w:t xml:space="preserve">nternational </w:t>
      </w:r>
      <w:r w:rsidRPr="0006719A">
        <w:rPr>
          <w:rStyle w:val="StyleUnderline"/>
          <w:sz w:val="26"/>
          <w:szCs w:val="26"/>
        </w:rPr>
        <w:t>law</w:t>
      </w:r>
      <w:r w:rsidRPr="0006719A">
        <w:rPr>
          <w:sz w:val="8"/>
          <w:szCs w:val="26"/>
        </w:rPr>
        <w:t xml:space="preserve"> </w:t>
      </w:r>
      <w:r w:rsidRPr="0006719A">
        <w:rPr>
          <w:rStyle w:val="StyleUnderline"/>
          <w:sz w:val="26"/>
          <w:szCs w:val="26"/>
        </w:rPr>
        <w:t>that do not result in meaningful consequences</w:t>
      </w:r>
      <w:r w:rsidRPr="0006719A">
        <w:rPr>
          <w:sz w:val="8"/>
          <w:szCs w:val="26"/>
        </w:rPr>
        <w:t xml:space="preserve"> </w:t>
      </w:r>
      <w:r w:rsidRPr="0006719A">
        <w:rPr>
          <w:rStyle w:val="Emphasis"/>
          <w:sz w:val="26"/>
          <w:szCs w:val="26"/>
        </w:rPr>
        <w:t>is</w:t>
      </w:r>
      <w:r w:rsidRPr="0006719A">
        <w:rPr>
          <w:sz w:val="8"/>
          <w:szCs w:val="26"/>
        </w:rPr>
        <w:t xml:space="preserve"> their </w:t>
      </w:r>
      <w:r w:rsidRPr="0006719A">
        <w:rPr>
          <w:rStyle w:val="Emphasis"/>
          <w:sz w:val="26"/>
          <w:szCs w:val="26"/>
        </w:rPr>
        <w:t>normalization</w:t>
      </w:r>
      <w:r w:rsidRPr="0006719A">
        <w:rPr>
          <w:sz w:val="8"/>
          <w:szCs w:val="26"/>
        </w:rPr>
        <w:t xml:space="preserve">. </w:t>
      </w:r>
      <w:r w:rsidRPr="0006719A">
        <w:rPr>
          <w:rStyle w:val="StyleUnderline"/>
          <w:sz w:val="26"/>
          <w:szCs w:val="26"/>
        </w:rPr>
        <w:t xml:space="preserve">Each one </w:t>
      </w:r>
      <w:r w:rsidRPr="0006719A">
        <w:rPr>
          <w:rStyle w:val="Emphasis"/>
          <w:sz w:val="26"/>
          <w:szCs w:val="26"/>
        </w:rPr>
        <w:t>establishes a precedent that Putin can and will</w:t>
      </w:r>
      <w:r w:rsidRPr="0006719A">
        <w:rPr>
          <w:sz w:val="8"/>
          <w:szCs w:val="26"/>
        </w:rPr>
        <w:t xml:space="preserve"> then </w:t>
      </w:r>
      <w:r w:rsidRPr="0006719A">
        <w:rPr>
          <w:rStyle w:val="Emphasis"/>
          <w:sz w:val="26"/>
          <w:szCs w:val="26"/>
        </w:rPr>
        <w:t>use</w:t>
      </w:r>
      <w:r w:rsidRPr="0006719A">
        <w:rPr>
          <w:rStyle w:val="StyleUnderline"/>
          <w:sz w:val="26"/>
          <w:szCs w:val="26"/>
        </w:rPr>
        <w:t xml:space="preserve"> to defend similar or</w:t>
      </w:r>
      <w:r w:rsidRPr="0006719A">
        <w:rPr>
          <w:sz w:val="8"/>
          <w:szCs w:val="26"/>
        </w:rPr>
        <w:t xml:space="preserve"> </w:t>
      </w:r>
      <w:r w:rsidRPr="0006719A">
        <w:rPr>
          <w:rStyle w:val="Emphasis"/>
          <w:sz w:val="26"/>
          <w:szCs w:val="26"/>
        </w:rPr>
        <w:t>even more aggressive activities</w:t>
      </w:r>
      <w:r w:rsidRPr="0006719A">
        <w:rPr>
          <w:sz w:val="8"/>
          <w:szCs w:val="26"/>
        </w:rPr>
        <w:t xml:space="preserve">. </w:t>
      </w:r>
      <w:r w:rsidRPr="0006719A">
        <w:rPr>
          <w:rStyle w:val="StyleUnderline"/>
          <w:sz w:val="26"/>
          <w:szCs w:val="26"/>
        </w:rPr>
        <w:t>If the West accepted</w:t>
      </w:r>
      <w:r w:rsidRPr="0006719A">
        <w:rPr>
          <w:sz w:val="8"/>
          <w:szCs w:val="26"/>
        </w:rPr>
        <w:t xml:space="preserve"> the clearly </w:t>
      </w:r>
      <w:r w:rsidRPr="0006719A">
        <w:rPr>
          <w:rStyle w:val="StyleUnderline"/>
          <w:sz w:val="26"/>
          <w:szCs w:val="26"/>
        </w:rPr>
        <w:t>illegal seizure of Ukrainian ships</w:t>
      </w:r>
      <w:r w:rsidRPr="0006719A">
        <w:rPr>
          <w:sz w:val="8"/>
          <w:szCs w:val="26"/>
        </w:rPr>
        <w:t xml:space="preserve"> in international waters near the Kerch Strait, </w:t>
      </w:r>
      <w:r w:rsidRPr="0006719A">
        <w:rPr>
          <w:rStyle w:val="StyleUnderline"/>
          <w:sz w:val="26"/>
          <w:szCs w:val="26"/>
        </w:rPr>
        <w:t>how will it react if Russian forces seize</w:t>
      </w:r>
      <w:r w:rsidRPr="0006719A">
        <w:rPr>
          <w:sz w:val="8"/>
          <w:szCs w:val="26"/>
        </w:rPr>
        <w:t xml:space="preserve"> some other ship on a trumped-up pretext while it attempts to transit </w:t>
      </w:r>
      <w:r w:rsidRPr="0006719A">
        <w:rPr>
          <w:rStyle w:val="StyleUnderline"/>
          <w:sz w:val="26"/>
          <w:szCs w:val="26"/>
        </w:rPr>
        <w:t>the</w:t>
      </w:r>
      <w:r w:rsidRPr="0006719A">
        <w:rPr>
          <w:sz w:val="8"/>
          <w:szCs w:val="26"/>
        </w:rPr>
        <w:t xml:space="preserve"> opening </w:t>
      </w:r>
      <w:r w:rsidRPr="0006719A">
        <w:rPr>
          <w:rStyle w:val="Emphasis"/>
          <w:sz w:val="26"/>
          <w:szCs w:val="26"/>
        </w:rPr>
        <w:t>Arctic shipping route?</w:t>
      </w:r>
      <w:r w:rsidRPr="0006719A">
        <w:rPr>
          <w:sz w:val="8"/>
          <w:szCs w:val="26"/>
        </w:rP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r w:rsidR="00E06168" w:rsidRPr="0006719A">
        <w:rPr>
          <w:sz w:val="8"/>
          <w:szCs w:val="26"/>
        </w:rPr>
        <w:t xml:space="preserve"> </w:t>
      </w:r>
      <w:r w:rsidRPr="0006719A">
        <w:rPr>
          <w:sz w:val="8"/>
          <w:szCs w:val="26"/>
        </w:rPr>
        <w:t xml:space="preserve">The principled answer is that, of course, </w:t>
      </w:r>
      <w:r w:rsidRPr="0006719A">
        <w:rPr>
          <w:rStyle w:val="Emphasis"/>
          <w:sz w:val="26"/>
          <w:szCs w:val="26"/>
        </w:rPr>
        <w:t>failure to act in one case does not preclude action in subsequent cases</w:t>
      </w:r>
      <w:r w:rsidRPr="0006719A">
        <w:rPr>
          <w:sz w:val="8"/>
          <w:szCs w:val="26"/>
        </w:rPr>
        <w:t xml:space="preserve">. </w:t>
      </w:r>
      <w:r w:rsidRPr="0006719A">
        <w:rPr>
          <w:rStyle w:val="StyleUnderline"/>
          <w:sz w:val="26"/>
          <w:szCs w:val="26"/>
        </w:rPr>
        <w:t>If the West has not responded adequately to</w:t>
      </w:r>
      <w:r w:rsidRPr="0006719A">
        <w:rPr>
          <w:sz w:val="8"/>
          <w:szCs w:val="26"/>
        </w:rPr>
        <w:t xml:space="preserve"> most of these </w:t>
      </w:r>
      <w:r w:rsidRPr="0006719A">
        <w:rPr>
          <w:rStyle w:val="StyleUnderline"/>
          <w:sz w:val="26"/>
          <w:szCs w:val="26"/>
        </w:rPr>
        <w:t>Russian transgressions</w:t>
      </w:r>
      <w:r w:rsidRPr="0006719A">
        <w:rPr>
          <w:sz w:val="8"/>
          <w:szCs w:val="26"/>
        </w:rPr>
        <w:t xml:space="preserve">, </w:t>
      </w:r>
      <w:r w:rsidRPr="0006719A">
        <w:rPr>
          <w:rStyle w:val="Emphasis"/>
          <w:sz w:val="26"/>
          <w:szCs w:val="26"/>
        </w:rPr>
        <w:t>neither has it explicitly condoned them—yet</w:t>
      </w:r>
      <w:r w:rsidRPr="0006719A">
        <w:rPr>
          <w:sz w:val="8"/>
          <w:szCs w:val="26"/>
        </w:rPr>
        <w:t xml:space="preserve">. </w:t>
      </w:r>
      <w:r w:rsidRPr="0006719A">
        <w:rPr>
          <w:rStyle w:val="Emphasis"/>
          <w:sz w:val="26"/>
          <w:szCs w:val="26"/>
        </w:rPr>
        <w:t>That is a line that we must be very wary of inadvertently crossing</w:t>
      </w:r>
      <w:r w:rsidRPr="0006719A">
        <w:rPr>
          <w:sz w:val="8"/>
          <w:szCs w:val="26"/>
        </w:rPr>
        <w:t>.</w:t>
      </w:r>
      <w:r w:rsidR="00E06168" w:rsidRPr="0006719A">
        <w:rPr>
          <w:sz w:val="8"/>
          <w:szCs w:val="26"/>
        </w:rPr>
        <w:t xml:space="preserve"> </w:t>
      </w:r>
      <w:r w:rsidRPr="0006719A">
        <w:rPr>
          <w:sz w:val="8"/>
          <w:szCs w:val="26"/>
        </w:rPr>
        <w:t xml:space="preserve">Imagine an unlikely but not an impossible situation in which Ukraine’s President </w:t>
      </w:r>
      <w:proofErr w:type="spellStart"/>
      <w:r w:rsidRPr="0006719A">
        <w:rPr>
          <w:sz w:val="8"/>
          <w:szCs w:val="26"/>
        </w:rPr>
        <w:t>Volodymir</w:t>
      </w:r>
      <w:proofErr w:type="spellEnd"/>
      <w:r w:rsidRPr="0006719A">
        <w:rPr>
          <w:sz w:val="8"/>
          <w:szCs w:val="26"/>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06719A">
        <w:rPr>
          <w:rStyle w:val="StyleUnderline"/>
          <w:sz w:val="26"/>
          <w:szCs w:val="26"/>
        </w:rPr>
        <w:t xml:space="preserve"> </w:t>
      </w:r>
      <w:r w:rsidRPr="0006719A">
        <w:rPr>
          <w:sz w:val="8"/>
          <w:szCs w:val="26"/>
        </w:rPr>
        <w:t xml:space="preserve">deal, however, which would surely leave Crimea in Russia’s hands and eastern Ukraine in a changed political relationship to Kyiv, would be </w:t>
      </w:r>
      <w:r w:rsidRPr="0006719A">
        <w:rPr>
          <w:rStyle w:val="StyleUnderline"/>
          <w:sz w:val="26"/>
          <w:szCs w:val="26"/>
        </w:rPr>
        <w:t xml:space="preserve">to endorse </w:t>
      </w:r>
      <w:r w:rsidRPr="0006719A">
        <w:rPr>
          <w:rStyle w:val="Emphasis"/>
          <w:sz w:val="26"/>
          <w:szCs w:val="26"/>
        </w:rPr>
        <w:t>retroactively</w:t>
      </w:r>
      <w:r w:rsidRPr="0006719A">
        <w:rPr>
          <w:sz w:val="8"/>
          <w:szCs w:val="26"/>
        </w:rPr>
        <w:t xml:space="preserve"> the </w:t>
      </w:r>
      <w:r w:rsidRPr="0006719A">
        <w:rPr>
          <w:rStyle w:val="Emphasis"/>
          <w:sz w:val="26"/>
          <w:szCs w:val="26"/>
        </w:rPr>
        <w:t>violations of i</w:t>
      </w:r>
      <w:r w:rsidRPr="0006719A">
        <w:rPr>
          <w:rStyle w:val="StyleUnderline"/>
          <w:sz w:val="26"/>
          <w:szCs w:val="26"/>
        </w:rPr>
        <w:t xml:space="preserve">nternational </w:t>
      </w:r>
      <w:r w:rsidRPr="0006719A">
        <w:rPr>
          <w:rStyle w:val="Emphasis"/>
          <w:sz w:val="26"/>
          <w:szCs w:val="26"/>
        </w:rPr>
        <w:t>law Putin committed</w:t>
      </w:r>
      <w:r w:rsidRPr="0006719A">
        <w:rPr>
          <w:sz w:val="8"/>
          <w:szCs w:val="26"/>
        </w:rPr>
        <w:t xml:space="preserve"> in 2014. Doing so </w:t>
      </w:r>
      <w:r w:rsidRPr="0006719A">
        <w:rPr>
          <w:rStyle w:val="StyleUnderline"/>
          <w:sz w:val="26"/>
          <w:szCs w:val="26"/>
        </w:rPr>
        <w:t>would</w:t>
      </w:r>
      <w:r w:rsidRPr="0006719A">
        <w:rPr>
          <w:sz w:val="8"/>
          <w:szCs w:val="26"/>
        </w:rPr>
        <w:t xml:space="preserve"> indeed </w:t>
      </w:r>
      <w:r w:rsidRPr="0006719A">
        <w:rPr>
          <w:rStyle w:val="Emphasis"/>
          <w:sz w:val="26"/>
          <w:szCs w:val="26"/>
        </w:rPr>
        <w:t>establish a precedent that Putin can impose his will on other states</w:t>
      </w:r>
      <w:r w:rsidRPr="0006719A">
        <w:rPr>
          <w:sz w:val="8"/>
          <w:szCs w:val="26"/>
        </w:rPr>
        <w:t xml:space="preserve"> </w:t>
      </w:r>
      <w:proofErr w:type="gramStart"/>
      <w:r w:rsidRPr="0006719A">
        <w:rPr>
          <w:rStyle w:val="StyleUnderline"/>
          <w:sz w:val="26"/>
          <w:szCs w:val="26"/>
        </w:rPr>
        <w:t>as long as</w:t>
      </w:r>
      <w:proofErr w:type="gramEnd"/>
      <w:r w:rsidRPr="0006719A">
        <w:rPr>
          <w:rStyle w:val="StyleUnderline"/>
          <w:sz w:val="26"/>
          <w:szCs w:val="26"/>
        </w:rPr>
        <w:t xml:space="preserve"> he</w:t>
      </w:r>
      <w:r w:rsidRPr="0006719A">
        <w:rPr>
          <w:sz w:val="8"/>
          <w:szCs w:val="26"/>
        </w:rPr>
        <w:t xml:space="preserve"> subsequently </w:t>
      </w:r>
      <w:r w:rsidRPr="0006719A">
        <w:rPr>
          <w:rStyle w:val="StyleUnderline"/>
          <w:sz w:val="26"/>
          <w:szCs w:val="26"/>
        </w:rPr>
        <w:t>succeeds</w:t>
      </w:r>
      <w:r w:rsidRPr="0006719A">
        <w:rPr>
          <w:sz w:val="8"/>
          <w:szCs w:val="26"/>
        </w:rPr>
        <w:t xml:space="preserve"> well enough </w:t>
      </w:r>
      <w:r w:rsidRPr="0006719A">
        <w:rPr>
          <w:rStyle w:val="Emphasis"/>
          <w:sz w:val="26"/>
          <w:szCs w:val="26"/>
        </w:rPr>
        <w:t>to convince</w:t>
      </w:r>
      <w:r w:rsidRPr="0006719A">
        <w:rPr>
          <w:sz w:val="8"/>
          <w:szCs w:val="26"/>
        </w:rPr>
        <w:t xml:space="preserve"> or coerce those </w:t>
      </w:r>
      <w:r w:rsidRPr="0006719A">
        <w:rPr>
          <w:rStyle w:val="Emphasis"/>
          <w:sz w:val="26"/>
          <w:szCs w:val="26"/>
        </w:rPr>
        <w:t>states into recognizing his actions</w:t>
      </w:r>
      <w:r w:rsidRPr="0006719A">
        <w:rPr>
          <w:sz w:val="8"/>
          <w:szCs w:val="26"/>
        </w:rPr>
        <w:t>.</w:t>
      </w:r>
      <w:r w:rsidR="00E06168" w:rsidRPr="0006719A">
        <w:rPr>
          <w:sz w:val="8"/>
          <w:szCs w:val="26"/>
        </w:rPr>
        <w:t xml:space="preserve"> </w:t>
      </w:r>
      <w:r w:rsidRPr="0006719A">
        <w:rPr>
          <w:sz w:val="8"/>
          <w:szCs w:val="16"/>
        </w:rPr>
        <w:t xml:space="preserve">There is, of course, no new principle at work here. </w:t>
      </w:r>
      <w:r w:rsidRPr="0006719A">
        <w:rPr>
          <w:rStyle w:val="StyleUnderline"/>
          <w:sz w:val="16"/>
          <w:szCs w:val="16"/>
        </w:rPr>
        <w:t>It has always been true</w:t>
      </w:r>
      <w:r w:rsidRPr="0006719A">
        <w:rPr>
          <w:sz w:val="8"/>
          <w:szCs w:val="16"/>
        </w:rPr>
        <w:t xml:space="preserve"> in the modern states system </w:t>
      </w:r>
      <w:r w:rsidRPr="0006719A">
        <w:rPr>
          <w:rStyle w:val="StyleUnderline"/>
          <w:sz w:val="16"/>
          <w:szCs w:val="16"/>
        </w:rPr>
        <w:t>that a successful aggressor can have</w:t>
      </w:r>
      <w:r w:rsidRPr="0006719A">
        <w:rPr>
          <w:sz w:val="8"/>
          <w:szCs w:val="16"/>
        </w:rPr>
        <w:t xml:space="preserve"> his </w:t>
      </w:r>
      <w:r w:rsidRPr="0006719A">
        <w:rPr>
          <w:rStyle w:val="StyleUnderline"/>
          <w:sz w:val="16"/>
          <w:szCs w:val="16"/>
        </w:rPr>
        <w:t>aggression legitimized by a subsequent peace agreement</w:t>
      </w:r>
      <w:r w:rsidRPr="0006719A">
        <w:rPr>
          <w:sz w:val="8"/>
          <w:szCs w:val="16"/>
        </w:rPr>
        <w:t xml:space="preserve">, even one forcefully imposed on the defeated state. The novelty in this situation is twofold. First, Russia has not been universally identified as the aggressor— Putin’s efforts in Ukraine are not generally accepted as the offensive land-grab they </w:t>
      </w:r>
      <w:proofErr w:type="gramStart"/>
      <w:r w:rsidRPr="0006719A">
        <w:rPr>
          <w:sz w:val="8"/>
          <w:szCs w:val="16"/>
        </w:rPr>
        <w:t>actually were</w:t>
      </w:r>
      <w:proofErr w:type="gramEnd"/>
      <w:r w:rsidRPr="0006719A">
        <w:rPr>
          <w:sz w:val="8"/>
          <w:szCs w:val="16"/>
        </w:rPr>
        <w:t>—and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r w:rsidR="00E06168" w:rsidRPr="0006719A">
        <w:rPr>
          <w:sz w:val="8"/>
          <w:szCs w:val="16"/>
        </w:rPr>
        <w:t xml:space="preserve"> </w:t>
      </w:r>
      <w:r w:rsidRPr="0006719A">
        <w:rPr>
          <w:sz w:val="8"/>
          <w:szCs w:val="26"/>
        </w:rPr>
        <w:t xml:space="preserve">Second, </w:t>
      </w:r>
      <w:r w:rsidRPr="0006719A">
        <w:rPr>
          <w:rStyle w:val="StyleUnderline"/>
          <w:sz w:val="26"/>
          <w:szCs w:val="26"/>
        </w:rPr>
        <w:t>the</w:t>
      </w:r>
      <w:r w:rsidRPr="0006719A">
        <w:rPr>
          <w:sz w:val="8"/>
          <w:szCs w:val="26"/>
        </w:rPr>
        <w:t xml:space="preserve"> principle at </w:t>
      </w:r>
      <w:r w:rsidRPr="0006719A">
        <w:rPr>
          <w:rStyle w:val="StyleUnderline"/>
          <w:sz w:val="26"/>
          <w:szCs w:val="26"/>
        </w:rPr>
        <w:t>issue goes beyond</w:t>
      </w:r>
      <w:r w:rsidRPr="0006719A">
        <w:rPr>
          <w:sz w:val="8"/>
          <w:szCs w:val="26"/>
        </w:rPr>
        <w:t xml:space="preserve"> the straightforward one of </w:t>
      </w:r>
      <w:r w:rsidRPr="0006719A">
        <w:rPr>
          <w:rStyle w:val="StyleUnderline"/>
          <w:sz w:val="26"/>
          <w:szCs w:val="26"/>
        </w:rPr>
        <w:t>legitimizing a forcible conquest</w:t>
      </w:r>
      <w:r w:rsidRPr="0006719A">
        <w:rPr>
          <w:sz w:val="8"/>
          <w:szCs w:val="26"/>
        </w:rPr>
        <w:t>—</w:t>
      </w:r>
      <w:r w:rsidRPr="0006719A">
        <w:rPr>
          <w:rStyle w:val="StyleUnderline"/>
          <w:sz w:val="26"/>
          <w:szCs w:val="26"/>
        </w:rPr>
        <w:t>it</w:t>
      </w:r>
      <w:r w:rsidRPr="0006719A">
        <w:rPr>
          <w:sz w:val="8"/>
          <w:szCs w:val="26"/>
        </w:rPr>
        <w:t xml:space="preserve"> also </w:t>
      </w:r>
      <w:r w:rsidRPr="0006719A">
        <w:rPr>
          <w:rStyle w:val="StyleUnderline"/>
          <w:sz w:val="26"/>
          <w:szCs w:val="26"/>
        </w:rPr>
        <w:t>touches on the nature of the post-Soviet states’ sovereignty</w:t>
      </w:r>
      <w:r w:rsidRPr="0006719A">
        <w:rPr>
          <w:sz w:val="8"/>
          <w:szCs w:val="26"/>
        </w:rPr>
        <w:t xml:space="preserve">. </w:t>
      </w:r>
      <w:r w:rsidRPr="0006719A">
        <w:rPr>
          <w:rStyle w:val="Emphasis"/>
          <w:sz w:val="26"/>
          <w:szCs w:val="26"/>
        </w:rPr>
        <w:t xml:space="preserve">Putin </w:t>
      </w:r>
      <w:r w:rsidRPr="0006719A">
        <w:rPr>
          <w:rStyle w:val="Emphasis"/>
          <w:sz w:val="26"/>
          <w:szCs w:val="26"/>
        </w:rPr>
        <w:lastRenderedPageBreak/>
        <w:t>has asserted</w:t>
      </w:r>
      <w:r w:rsidRPr="0006719A">
        <w:rPr>
          <w:sz w:val="8"/>
          <w:szCs w:val="26"/>
        </w:rPr>
        <w:t xml:space="preserve">, as we have argued, </w:t>
      </w:r>
      <w:r w:rsidRPr="0006719A">
        <w:rPr>
          <w:rStyle w:val="Emphasis"/>
          <w:sz w:val="26"/>
          <w:szCs w:val="26"/>
        </w:rPr>
        <w:t>that Russia has the right to intervene</w:t>
      </w:r>
      <w:r w:rsidRPr="0006719A">
        <w:rPr>
          <w:sz w:val="8"/>
          <w:szCs w:val="26"/>
        </w:rPr>
        <w:t xml:space="preserve"> by force </w:t>
      </w:r>
      <w:r w:rsidRPr="0006719A">
        <w:rPr>
          <w:rStyle w:val="StyleUnderline"/>
          <w:sz w:val="26"/>
          <w:szCs w:val="26"/>
        </w:rPr>
        <w:t>in any of the post-Soviet states and the international community has no right to interfere</w:t>
      </w:r>
      <w:r w:rsidRPr="0006719A">
        <w:rPr>
          <w:sz w:val="8"/>
          <w:szCs w:val="26"/>
        </w:rPr>
        <w:t xml:space="preserve"> (including even by offering an opinion). </w:t>
      </w:r>
      <w:r w:rsidRPr="0006719A">
        <w:rPr>
          <w:rStyle w:val="Emphasis"/>
          <w:sz w:val="26"/>
          <w:szCs w:val="26"/>
        </w:rPr>
        <w:t>Recognizing his activities in Ukraine ex post facto recognizes this principle</w:t>
      </w:r>
      <w:r w:rsidRPr="0006719A">
        <w:rPr>
          <w:sz w:val="8"/>
          <w:szCs w:val="26"/>
        </w:rPr>
        <w:t xml:space="preserve"> as well. </w:t>
      </w:r>
      <w:r w:rsidRPr="0006719A">
        <w:rPr>
          <w:rStyle w:val="StyleUnderline"/>
          <w:sz w:val="26"/>
          <w:szCs w:val="26"/>
        </w:rPr>
        <w:t xml:space="preserve">It establishes as a </w:t>
      </w:r>
      <w:r w:rsidRPr="0006719A">
        <w:rPr>
          <w:rStyle w:val="Emphasis"/>
          <w:sz w:val="26"/>
          <w:szCs w:val="26"/>
        </w:rPr>
        <w:t>firm precedent</w:t>
      </w:r>
      <w:r w:rsidRPr="0006719A">
        <w:rPr>
          <w:sz w:val="8"/>
          <w:szCs w:val="26"/>
        </w:rPr>
        <w:t xml:space="preserve">, reinforcing the precedent already established by the invasion of Georgia, </w:t>
      </w:r>
      <w:r w:rsidRPr="0006719A">
        <w:rPr>
          <w:rStyle w:val="StyleUnderline"/>
          <w:sz w:val="26"/>
          <w:szCs w:val="26"/>
        </w:rPr>
        <w:t>that there are degrees of sovereignty in the international community</w:t>
      </w:r>
      <w:r w:rsidRPr="0006719A">
        <w:rPr>
          <w:sz w:val="8"/>
          <w:szCs w:val="26"/>
        </w:rPr>
        <w:t xml:space="preserve"> and that some states are more sovereign than others. </w:t>
      </w:r>
      <w:r w:rsidRPr="0006719A">
        <w:rPr>
          <w:rStyle w:val="StyleUnderline"/>
          <w:sz w:val="26"/>
          <w:szCs w:val="26"/>
        </w:rPr>
        <w:t xml:space="preserve">Putin is </w:t>
      </w:r>
      <w:r w:rsidRPr="0006719A">
        <w:rPr>
          <w:sz w:val="8"/>
          <w:szCs w:val="26"/>
        </w:rPr>
        <w:t xml:space="preserve">clearly </w:t>
      </w:r>
      <w:r w:rsidRPr="0006719A">
        <w:rPr>
          <w:rStyle w:val="StyleUnderline"/>
          <w:sz w:val="26"/>
          <w:szCs w:val="26"/>
        </w:rPr>
        <w:t>attempting to establish</w:t>
      </w:r>
      <w:r w:rsidRPr="0006719A">
        <w:rPr>
          <w:sz w:val="8"/>
          <w:szCs w:val="26"/>
        </w:rPr>
        <w:t xml:space="preserve"> precisely </w:t>
      </w:r>
      <w:r w:rsidRPr="0006719A">
        <w:rPr>
          <w:rStyle w:val="StyleUnderline"/>
          <w:sz w:val="26"/>
          <w:szCs w:val="26"/>
        </w:rPr>
        <w:t>that principle</w:t>
      </w:r>
      <w:r w:rsidRPr="0006719A">
        <w:rPr>
          <w:sz w:val="8"/>
          <w:szCs w:val="26"/>
        </w:rPr>
        <w:t xml:space="preserve">. </w:t>
      </w:r>
      <w:r w:rsidRPr="0006719A">
        <w:rPr>
          <w:rStyle w:val="StyleUnderline"/>
          <w:sz w:val="26"/>
          <w:szCs w:val="26"/>
        </w:rPr>
        <w:t xml:space="preserve">The West must </w:t>
      </w:r>
      <w:r w:rsidRPr="0006719A">
        <w:rPr>
          <w:rStyle w:val="Emphasis"/>
          <w:sz w:val="26"/>
          <w:szCs w:val="26"/>
        </w:rPr>
        <w:t>resist</w:t>
      </w:r>
      <w:r w:rsidRPr="0006719A">
        <w:rPr>
          <w:sz w:val="8"/>
          <w:szCs w:val="26"/>
        </w:rPr>
        <w:t xml:space="preserve"> the </w:t>
      </w:r>
      <w:r w:rsidRPr="0006719A">
        <w:rPr>
          <w:rStyle w:val="StyleUnderline"/>
          <w:sz w:val="26"/>
          <w:szCs w:val="26"/>
        </w:rPr>
        <w:t>temptations</w:t>
      </w:r>
      <w:r w:rsidRPr="0006719A">
        <w:rPr>
          <w:sz w:val="8"/>
          <w:szCs w:val="26"/>
        </w:rPr>
        <w:t xml:space="preserve"> he may offer </w:t>
      </w:r>
      <w:r w:rsidRPr="0006719A">
        <w:rPr>
          <w:rStyle w:val="StyleUnderline"/>
          <w:sz w:val="26"/>
          <w:szCs w:val="26"/>
        </w:rPr>
        <w:t>to allow him to do so.</w:t>
      </w:r>
      <w:r w:rsidR="00E06168" w:rsidRPr="0006719A">
        <w:rPr>
          <w:szCs w:val="26"/>
          <w:u w:val="single"/>
        </w:rPr>
        <w:t xml:space="preserve"> </w:t>
      </w:r>
      <w:r w:rsidRPr="0006719A">
        <w:rPr>
          <w:rStyle w:val="StyleUnderline"/>
          <w:sz w:val="26"/>
          <w:szCs w:val="26"/>
        </w:rPr>
        <w:t xml:space="preserve">Create a </w:t>
      </w:r>
      <w:r w:rsidRPr="0006719A">
        <w:rPr>
          <w:rStyle w:val="Emphasis"/>
          <w:sz w:val="26"/>
          <w:szCs w:val="26"/>
        </w:rPr>
        <w:t>constellation of alliances</w:t>
      </w:r>
      <w:r w:rsidRPr="0006719A">
        <w:rPr>
          <w:sz w:val="8"/>
          <w:szCs w:val="26"/>
        </w:rPr>
        <w:t xml:space="preserve"> </w:t>
      </w:r>
      <w:r w:rsidRPr="0006719A">
        <w:rPr>
          <w:rStyle w:val="StyleUnderline"/>
          <w:sz w:val="26"/>
          <w:szCs w:val="26"/>
        </w:rPr>
        <w:t xml:space="preserve">and friendly states that </w:t>
      </w:r>
      <w:r w:rsidRPr="0006719A">
        <w:rPr>
          <w:rStyle w:val="Emphasis"/>
          <w:sz w:val="26"/>
          <w:szCs w:val="26"/>
        </w:rPr>
        <w:t>gravitate toward Russia</w:t>
      </w:r>
      <w:r w:rsidRPr="0006719A">
        <w:rPr>
          <w:sz w:val="8"/>
          <w:szCs w:val="26"/>
        </w:rPr>
        <w:t xml:space="preserve">. </w:t>
      </w:r>
      <w:r w:rsidRPr="0006719A">
        <w:rPr>
          <w:rStyle w:val="StyleUnderline"/>
          <w:sz w:val="26"/>
          <w:szCs w:val="26"/>
        </w:rPr>
        <w:t xml:space="preserve">Putin has been working hard to create multiple </w:t>
      </w:r>
      <w:r w:rsidRPr="0006719A">
        <w:rPr>
          <w:rStyle w:val="Emphasis"/>
          <w:sz w:val="26"/>
          <w:szCs w:val="26"/>
        </w:rPr>
        <w:t>blocs</w:t>
      </w:r>
      <w:r w:rsidRPr="0006719A">
        <w:rPr>
          <w:rStyle w:val="StyleUnderline"/>
          <w:sz w:val="26"/>
          <w:szCs w:val="26"/>
        </w:rPr>
        <w:t xml:space="preserve"> and </w:t>
      </w:r>
      <w:r w:rsidRPr="0006719A">
        <w:rPr>
          <w:rStyle w:val="Emphasis"/>
          <w:sz w:val="26"/>
          <w:szCs w:val="26"/>
        </w:rPr>
        <w:t>groupings</w:t>
      </w:r>
      <w:r w:rsidRPr="0006719A">
        <w:rPr>
          <w:rStyle w:val="StyleUnderline"/>
          <w:sz w:val="26"/>
          <w:szCs w:val="26"/>
        </w:rPr>
        <w:t xml:space="preserve"> of which Russia is </w:t>
      </w:r>
      <w:r w:rsidRPr="0006719A">
        <w:rPr>
          <w:sz w:val="8"/>
          <w:szCs w:val="26"/>
        </w:rPr>
        <w:t xml:space="preserve">either </w:t>
      </w:r>
      <w:r w:rsidRPr="0006719A">
        <w:rPr>
          <w:rStyle w:val="StyleUnderline"/>
          <w:sz w:val="26"/>
          <w:szCs w:val="26"/>
        </w:rPr>
        <w:t>the sole center</w:t>
      </w:r>
      <w:r w:rsidRPr="0006719A">
        <w:rPr>
          <w:sz w:val="8"/>
          <w:szCs w:val="26"/>
        </w:rPr>
        <w:t xml:space="preserve"> or one of a small number of core states, </w:t>
      </w:r>
      <w:r w:rsidRPr="0006719A">
        <w:rPr>
          <w:rStyle w:val="StyleUnderline"/>
          <w:sz w:val="26"/>
          <w:szCs w:val="26"/>
        </w:rPr>
        <w:t>as an alternative to the U.S.-dominated international orde</w:t>
      </w:r>
      <w:r w:rsidRPr="0006719A">
        <w:rPr>
          <w:sz w:val="8"/>
          <w:szCs w:val="26"/>
        </w:rPr>
        <w:t xml:space="preserve">r he so opposes.90 </w:t>
      </w:r>
      <w:r w:rsidRPr="0006719A">
        <w:rPr>
          <w:rStyle w:val="Emphasis"/>
          <w:sz w:val="26"/>
          <w:szCs w:val="26"/>
        </w:rPr>
        <w:t>Few of these individual efforts have been particularly effective</w:t>
      </w:r>
      <w:r w:rsidRPr="0006719A">
        <w:rPr>
          <w:sz w:val="8"/>
          <w:szCs w:val="26"/>
        </w:rPr>
        <w:t xml:space="preserve">, nor is it clear that the sum of them will result in a truly Russia-centric constellation of states. </w:t>
      </w:r>
      <w:r w:rsidRPr="0006719A">
        <w:rPr>
          <w:rStyle w:val="StyleUnderline"/>
          <w:sz w:val="26"/>
          <w:szCs w:val="26"/>
        </w:rPr>
        <w:t>But the tenacity with which he has pursued this objective and the sheer number of attempts</w:t>
      </w:r>
      <w:r w:rsidRPr="0006719A">
        <w:rPr>
          <w:sz w:val="8"/>
          <w:szCs w:val="26"/>
        </w:rPr>
        <w:t xml:space="preserve"> to reach it </w:t>
      </w:r>
      <w:r w:rsidRPr="0006719A">
        <w:rPr>
          <w:rStyle w:val="StyleUnderline"/>
          <w:sz w:val="26"/>
          <w:szCs w:val="26"/>
        </w:rPr>
        <w:t>demonstrate</w:t>
      </w:r>
      <w:r w:rsidRPr="0006719A">
        <w:rPr>
          <w:sz w:val="8"/>
          <w:szCs w:val="26"/>
        </w:rPr>
        <w:t xml:space="preserve">, if nothing else, </w:t>
      </w:r>
      <w:r w:rsidRPr="0006719A">
        <w:rPr>
          <w:rStyle w:val="Emphasis"/>
          <w:sz w:val="26"/>
          <w:szCs w:val="26"/>
        </w:rPr>
        <w:t>the importance he seems to attach to it.</w:t>
      </w:r>
      <w:r w:rsidR="00E06168" w:rsidRPr="0006719A">
        <w:rPr>
          <w:rStyle w:val="Emphasis"/>
          <w:sz w:val="26"/>
          <w:szCs w:val="26"/>
        </w:rPr>
        <w:t xml:space="preserve"> </w:t>
      </w:r>
      <w:r w:rsidRPr="0006719A">
        <w:rPr>
          <w:sz w:val="8"/>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r w:rsidR="00E06168" w:rsidRPr="0006719A">
        <w:rPr>
          <w:sz w:val="8"/>
          <w:szCs w:val="14"/>
        </w:rPr>
        <w:t xml:space="preserve"> </w:t>
      </w:r>
      <w:r w:rsidRPr="0006719A">
        <w:rPr>
          <w:sz w:val="8"/>
          <w:szCs w:val="14"/>
        </w:rPr>
        <w:t xml:space="preserve">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w:t>
      </w:r>
      <w:proofErr w:type="gramStart"/>
      <w:r w:rsidRPr="0006719A">
        <w:rPr>
          <w:sz w:val="8"/>
          <w:szCs w:val="14"/>
        </w:rPr>
        <w:t>if at all possible</w:t>
      </w:r>
      <w:proofErr w:type="gramEnd"/>
      <w:r w:rsidRPr="0006719A">
        <w:rPr>
          <w:sz w:val="8"/>
          <w:szCs w:val="14"/>
        </w:rPr>
        <w:t xml:space="preserve">. We turn next, therefore, to </w:t>
      </w:r>
      <w:proofErr w:type="gramStart"/>
      <w:r w:rsidRPr="0006719A">
        <w:rPr>
          <w:sz w:val="8"/>
          <w:szCs w:val="14"/>
        </w:rPr>
        <w:t>the means by which</w:t>
      </w:r>
      <w:proofErr w:type="gramEnd"/>
      <w:r w:rsidRPr="0006719A">
        <w:rPr>
          <w:sz w:val="8"/>
          <w:szCs w:val="14"/>
        </w:rPr>
        <w:t xml:space="preserve"> Putin and his subordinates pursue his aims—an examination that will show the tremendous challenges his methods pose, on the one hand, and the opportunities to respond with means well short of war, on the other.</w:t>
      </w:r>
      <w:r w:rsidR="00E06168" w:rsidRPr="0006719A">
        <w:rPr>
          <w:sz w:val="8"/>
          <w:szCs w:val="14"/>
        </w:rPr>
        <w:t xml:space="preserve"> </w:t>
      </w:r>
      <w:r w:rsidRPr="0006719A">
        <w:rPr>
          <w:sz w:val="8"/>
          <w:szCs w:val="16"/>
        </w:rPr>
        <w:t>THE RUSSIAN WAY OF WAR</w:t>
      </w:r>
      <w:r w:rsidR="00E06168" w:rsidRPr="0006719A">
        <w:rPr>
          <w:sz w:val="8"/>
          <w:szCs w:val="16"/>
        </w:rPr>
        <w:t xml:space="preserve"> </w:t>
      </w:r>
      <w:r w:rsidRPr="0006719A">
        <w:rPr>
          <w:rStyle w:val="StyleUnderline"/>
          <w:sz w:val="26"/>
          <w:szCs w:val="26"/>
        </w:rPr>
        <w:t xml:space="preserve">The Russian way of war today is based on </w:t>
      </w:r>
      <w:r w:rsidRPr="0006719A">
        <w:rPr>
          <w:rStyle w:val="Emphasis"/>
          <w:sz w:val="26"/>
          <w:szCs w:val="26"/>
        </w:rPr>
        <w:t>recognition</w:t>
      </w:r>
      <w:r w:rsidRPr="0006719A">
        <w:rPr>
          <w:rStyle w:val="StyleUnderline"/>
          <w:sz w:val="26"/>
          <w:szCs w:val="26"/>
        </w:rPr>
        <w:t xml:space="preserve"> of Russia’s fundamental weaknesses</w:t>
      </w:r>
      <w:r w:rsidRPr="0006719A">
        <w:rPr>
          <w:sz w:val="8"/>
          <w:szCs w:val="26"/>
        </w:rPr>
        <w:t xml:space="preserve"> </w:t>
      </w:r>
      <w:r w:rsidRPr="0006719A">
        <w:rPr>
          <w:rStyle w:val="StyleUnderline"/>
          <w:sz w:val="26"/>
          <w:szCs w:val="26"/>
        </w:rPr>
        <w:t>and</w:t>
      </w:r>
      <w:r w:rsidRPr="0006719A">
        <w:rPr>
          <w:sz w:val="8"/>
          <w:szCs w:val="26"/>
        </w:rPr>
        <w:t xml:space="preserve"> the fact </w:t>
      </w:r>
      <w:r w:rsidRPr="0006719A">
        <w:rPr>
          <w:rStyle w:val="StyleUnderline"/>
          <w:sz w:val="26"/>
          <w:szCs w:val="26"/>
        </w:rPr>
        <w:t>that Russia is not a near-peer of the U.S.</w:t>
      </w:r>
      <w:r w:rsidRPr="0006719A">
        <w:rPr>
          <w:sz w:val="8"/>
          <w:szCs w:val="26"/>
        </w:rPr>
        <w:t xml:space="preserve"> and will not become one any time soon. It is designed to achieve Moscow’s objectives without fighting a major war against the West that </w:t>
      </w:r>
      <w:r w:rsidRPr="0006719A">
        <w:rPr>
          <w:rStyle w:val="Emphasis"/>
          <w:sz w:val="26"/>
          <w:szCs w:val="26"/>
        </w:rPr>
        <w:t>Russia would likely lose if it did not escalate to using nuclear weapons</w:t>
      </w:r>
      <w:r w:rsidRPr="0006719A">
        <w:rPr>
          <w:sz w:val="8"/>
          <w:szCs w:val="26"/>
        </w:rPr>
        <w:t xml:space="preserve">.95 </w:t>
      </w:r>
      <w:r w:rsidRPr="0006719A">
        <w:rPr>
          <w:rStyle w:val="StyleUnderline"/>
          <w:sz w:val="26"/>
          <w:szCs w:val="26"/>
        </w:rPr>
        <w:t>Its technological emphases have therefore been on</w:t>
      </w:r>
      <w:r w:rsidRPr="0006719A">
        <w:rPr>
          <w:sz w:val="8"/>
          <w:szCs w:val="26"/>
        </w:rPr>
        <w:t xml:space="preserve"> </w:t>
      </w:r>
      <w:proofErr w:type="gramStart"/>
      <w:r w:rsidRPr="0006719A">
        <w:rPr>
          <w:sz w:val="8"/>
          <w:szCs w:val="26"/>
        </w:rPr>
        <w:t>less-expensive</w:t>
      </w:r>
      <w:proofErr w:type="gramEnd"/>
      <w:r w:rsidRPr="0006719A">
        <w:rPr>
          <w:sz w:val="8"/>
          <w:szCs w:val="26"/>
        </w:rPr>
        <w:t xml:space="preserve"> and </w:t>
      </w:r>
      <w:r w:rsidRPr="0006719A">
        <w:rPr>
          <w:rStyle w:val="Emphasis"/>
          <w:sz w:val="26"/>
          <w:szCs w:val="26"/>
        </w:rPr>
        <w:t>asymmetric capabilities such as information operations,</w:t>
      </w:r>
      <w:r w:rsidRPr="0006719A">
        <w:rPr>
          <w:sz w:val="8"/>
          <w:szCs w:val="26"/>
        </w:rPr>
        <w:t xml:space="preserve"> cyber operations, A2/ AD systems, </w:t>
      </w:r>
      <w:r w:rsidRPr="0006719A">
        <w:rPr>
          <w:rStyle w:val="Emphasis"/>
          <w:sz w:val="26"/>
          <w:szCs w:val="26"/>
        </w:rPr>
        <w:t>and nuclear systems</w:t>
      </w:r>
      <w:r w:rsidRPr="0006719A">
        <w:rPr>
          <w:sz w:val="8"/>
          <w:szCs w:val="26"/>
        </w:rPr>
        <w:t xml:space="preserve">. Its intellectual development has focused on the category of political-informational-military activities encapsulated </w:t>
      </w:r>
      <w:r w:rsidRPr="0006719A">
        <w:rPr>
          <w:rStyle w:val="StyleUnderline"/>
          <w:sz w:val="26"/>
          <w:szCs w:val="26"/>
        </w:rPr>
        <w:t>in</w:t>
      </w:r>
      <w:r w:rsidRPr="0006719A">
        <w:rPr>
          <w:sz w:val="8"/>
          <w:szCs w:val="26"/>
        </w:rPr>
        <w:t xml:space="preserve"> the terms “</w:t>
      </w:r>
      <w:r w:rsidRPr="0006719A">
        <w:rPr>
          <w:rStyle w:val="StyleUnderline"/>
          <w:sz w:val="26"/>
          <w:szCs w:val="26"/>
        </w:rPr>
        <w:t>hybrid war”</w:t>
      </w:r>
      <w:r w:rsidRPr="0006719A">
        <w:rPr>
          <w:sz w:val="8"/>
          <w:szCs w:val="26"/>
        </w:rPr>
        <w:t xml:space="preserve"> or “gray zone” conflict.96 </w:t>
      </w:r>
      <w:r w:rsidRPr="0006719A">
        <w:rPr>
          <w:rStyle w:val="Emphasis"/>
          <w:sz w:val="26"/>
          <w:szCs w:val="26"/>
        </w:rPr>
        <w:t>Russia is optimizing itself to fight a poor man’s war because it is poor and will remain so</w:t>
      </w:r>
      <w:r w:rsidRPr="0006719A">
        <w:rPr>
          <w:sz w:val="8"/>
          <w:szCs w:val="26"/>
        </w:rPr>
        <w:t xml:space="preserve">. </w:t>
      </w:r>
      <w:r w:rsidRPr="0006719A">
        <w:rPr>
          <w:rStyle w:val="StyleUnderline"/>
          <w:sz w:val="26"/>
          <w:szCs w:val="26"/>
        </w:rPr>
        <w:t>Putin</w:t>
      </w:r>
      <w:r w:rsidRPr="0006719A">
        <w:rPr>
          <w:sz w:val="8"/>
          <w:szCs w:val="26"/>
        </w:rPr>
        <w:t xml:space="preserve"> is sufficiently in contact with reality to </w:t>
      </w:r>
      <w:r w:rsidRPr="0006719A">
        <w:rPr>
          <w:rStyle w:val="StyleUnderline"/>
          <w:sz w:val="26"/>
          <w:szCs w:val="26"/>
        </w:rPr>
        <w:t>know</w:t>
      </w:r>
      <w:r w:rsidRPr="0006719A">
        <w:rPr>
          <w:sz w:val="8"/>
          <w:szCs w:val="26"/>
        </w:rPr>
        <w:t xml:space="preserve"> that </w:t>
      </w:r>
      <w:r w:rsidRPr="0006719A">
        <w:rPr>
          <w:rStyle w:val="StyleUnderline"/>
          <w:sz w:val="26"/>
          <w:szCs w:val="26"/>
        </w:rPr>
        <w:t>he will fail if he attempts</w:t>
      </w:r>
      <w:r w:rsidRPr="0006719A">
        <w:rPr>
          <w:sz w:val="8"/>
          <w:szCs w:val="26"/>
        </w:rPr>
        <w:t xml:space="preserve"> to regain anything approaching </w:t>
      </w:r>
      <w:r w:rsidRPr="0006719A">
        <w:rPr>
          <w:rStyle w:val="Emphasis"/>
          <w:sz w:val="26"/>
          <w:szCs w:val="26"/>
        </w:rPr>
        <w:t>conventional military parity with the West.</w:t>
      </w:r>
      <w:r w:rsidR="00E06168" w:rsidRPr="0006719A">
        <w:rPr>
          <w:rStyle w:val="Emphasis"/>
          <w:sz w:val="26"/>
          <w:szCs w:val="26"/>
        </w:rPr>
        <w:t xml:space="preserve"> </w:t>
      </w:r>
      <w:r w:rsidRPr="0006719A">
        <w:rPr>
          <w:sz w:val="8"/>
          <w:szCs w:val="16"/>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06719A">
        <w:rPr>
          <w:sz w:val="8"/>
          <w:szCs w:val="16"/>
        </w:rPr>
        <w:t>Tsu</w:t>
      </w:r>
      <w:proofErr w:type="spellEnd"/>
      <w:r w:rsidRPr="0006719A">
        <w:rPr>
          <w:sz w:val="8"/>
          <w:szCs w:val="16"/>
        </w:rPr>
        <w:t>. Nor has Russia abandoned traditional military approaches and conventional capabilities. It would be both wrong and dangerous to ascribe to Russia the invention of an entirely new way of war that is the only way in which it will fight now, or in the future.</w:t>
      </w:r>
      <w:r w:rsidR="00E06168" w:rsidRPr="0006719A">
        <w:rPr>
          <w:sz w:val="8"/>
          <w:szCs w:val="16"/>
        </w:rPr>
        <w:t xml:space="preserve"> </w:t>
      </w:r>
      <w:r w:rsidRPr="0006719A">
        <w:rPr>
          <w:sz w:val="8"/>
          <w:szCs w:val="16"/>
        </w:rPr>
        <w:t xml:space="preserve">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w:t>
      </w:r>
      <w:proofErr w:type="gramStart"/>
      <w:r w:rsidRPr="0006719A">
        <w:rPr>
          <w:sz w:val="8"/>
          <w:szCs w:val="16"/>
        </w:rPr>
        <w:t>all of</w:t>
      </w:r>
      <w:proofErr w:type="gramEnd"/>
      <w:r w:rsidRPr="0006719A">
        <w:rPr>
          <w:sz w:val="8"/>
          <w:szCs w:val="16"/>
        </w:rPr>
        <w:t xml:space="preserve">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06719A">
        <w:rPr>
          <w:sz w:val="8"/>
          <w:szCs w:val="16"/>
        </w:rPr>
        <w:t>andreserve</w:t>
      </w:r>
      <w:proofErr w:type="spellEnd"/>
      <w:r w:rsidRPr="0006719A">
        <w:rPr>
          <w:sz w:val="8"/>
          <w:szCs w:val="16"/>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06719A">
        <w:rPr>
          <w:sz w:val="8"/>
          <w:szCs w:val="16"/>
        </w:rPr>
        <w:t>Anatolii</w:t>
      </w:r>
      <w:proofErr w:type="spellEnd"/>
      <w:r w:rsidRPr="0006719A">
        <w:rPr>
          <w:sz w:val="8"/>
          <w:szCs w:val="16"/>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06719A">
        <w:rPr>
          <w:sz w:val="8"/>
          <w:szCs w:val="16"/>
        </w:rPr>
        <w:t>Valeriy</w:t>
      </w:r>
      <w:proofErr w:type="spellEnd"/>
      <w:r w:rsidRPr="0006719A">
        <w:rPr>
          <w:sz w:val="8"/>
          <w:szCs w:val="16"/>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w:t>
      </w:r>
      <w:proofErr w:type="spellStart"/>
      <w:r w:rsidRPr="0006719A">
        <w:rPr>
          <w:sz w:val="8"/>
          <w:szCs w:val="16"/>
        </w:rPr>
        <w:t>Sovietologist</w:t>
      </w:r>
      <w:proofErr w:type="spellEnd"/>
      <w:r w:rsidRPr="0006719A">
        <w:rPr>
          <w:sz w:val="8"/>
          <w:szCs w:val="16"/>
        </w:rPr>
        <w:t xml:space="preserve">.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w:t>
      </w:r>
      <w:proofErr w:type="gramStart"/>
      <w:r w:rsidRPr="0006719A">
        <w:rPr>
          <w:sz w:val="8"/>
          <w:szCs w:val="16"/>
        </w:rPr>
        <w:t>actually advancing</w:t>
      </w:r>
      <w:proofErr w:type="gramEnd"/>
      <w:r w:rsidRPr="0006719A">
        <w:rPr>
          <w:sz w:val="8"/>
          <w:szCs w:val="16"/>
        </w:rPr>
        <w:t xml:space="preserve">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sidR="00E06168" w:rsidRPr="0006719A">
        <w:rPr>
          <w:sz w:val="8"/>
          <w:szCs w:val="16"/>
        </w:rPr>
        <w:t xml:space="preserve"> </w:t>
      </w:r>
      <w:r w:rsidRPr="0006719A">
        <w:rPr>
          <w:sz w:val="8"/>
          <w:szCs w:val="16"/>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r w:rsidR="00E06168" w:rsidRPr="0006719A">
        <w:rPr>
          <w:sz w:val="8"/>
          <w:szCs w:val="16"/>
        </w:rPr>
        <w:t xml:space="preserve"> </w:t>
      </w:r>
      <w:r w:rsidRPr="0006719A">
        <w:rPr>
          <w:sz w:val="8"/>
          <w:szCs w:val="16"/>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r w:rsidR="00E06168" w:rsidRPr="0006719A">
        <w:rPr>
          <w:sz w:val="8"/>
          <w:szCs w:val="16"/>
        </w:rPr>
        <w:t xml:space="preserve"> </w:t>
      </w:r>
      <w:r w:rsidRPr="0006719A">
        <w:rPr>
          <w:sz w:val="8"/>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sidR="00E06168" w:rsidRPr="0006719A">
        <w:rPr>
          <w:sz w:val="8"/>
          <w:szCs w:val="16"/>
        </w:rPr>
        <w:t xml:space="preserve"> </w:t>
      </w:r>
      <w:r w:rsidRPr="0006719A">
        <w:rPr>
          <w:sz w:val="8"/>
          <w:szCs w:val="16"/>
        </w:rPr>
        <w:t xml:space="preserve">The key to that success, </w:t>
      </w:r>
      <w:r w:rsidRPr="0006719A">
        <w:rPr>
          <w:sz w:val="8"/>
          <w:szCs w:val="16"/>
        </w:rPr>
        <w:lastRenderedPageBreak/>
        <w:t xml:space="preserve">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w:t>
      </w:r>
      <w:proofErr w:type="gramStart"/>
      <w:r w:rsidRPr="0006719A">
        <w:rPr>
          <w:sz w:val="8"/>
          <w:szCs w:val="16"/>
        </w:rPr>
        <w:t>actually being</w:t>
      </w:r>
      <w:proofErr w:type="gramEnd"/>
      <w:r w:rsidRPr="0006719A">
        <w:rPr>
          <w:sz w:val="8"/>
          <w:szCs w:val="16"/>
        </w:rPr>
        <w:t xml:space="preserve"> willing to enforce that red line when Assad crossed it.</w:t>
      </w:r>
      <w:r w:rsidR="00E06168" w:rsidRPr="0006719A">
        <w:rPr>
          <w:sz w:val="8"/>
          <w:szCs w:val="16"/>
        </w:rPr>
        <w:t xml:space="preserve"> </w:t>
      </w:r>
      <w:r w:rsidRPr="0006719A">
        <w:rPr>
          <w:sz w:val="8"/>
          <w:szCs w:val="16"/>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r w:rsidR="00E06168" w:rsidRPr="0006719A">
        <w:rPr>
          <w:sz w:val="8"/>
          <w:szCs w:val="16"/>
        </w:rPr>
        <w:t xml:space="preserve"> </w:t>
      </w:r>
      <w:r w:rsidRPr="0006719A">
        <w:rPr>
          <w:sz w:val="8"/>
          <w:szCs w:val="16"/>
        </w:rPr>
        <w:t xml:space="preserve">Conventional military forces play a critical role in the Russian approach to </w:t>
      </w:r>
      <w:proofErr w:type="gramStart"/>
      <w:r w:rsidRPr="0006719A">
        <w:rPr>
          <w:sz w:val="8"/>
          <w:szCs w:val="16"/>
        </w:rPr>
        <w:t>war</w:t>
      </w:r>
      <w:proofErr w:type="gramEnd"/>
      <w:r w:rsidRPr="0006719A">
        <w:rPr>
          <w:sz w:val="8"/>
          <w:szCs w:val="16"/>
        </w:rPr>
        <w:t xml:space="preserve">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w:t>
      </w:r>
      <w:proofErr w:type="gramStart"/>
      <w:r w:rsidRPr="0006719A">
        <w:rPr>
          <w:sz w:val="8"/>
          <w:szCs w:val="16"/>
        </w:rPr>
        <w:t>and also</w:t>
      </w:r>
      <w:proofErr w:type="gramEnd"/>
      <w:r w:rsidRPr="0006719A">
        <w:rPr>
          <w:sz w:val="8"/>
          <w:szCs w:val="16"/>
        </w:rPr>
        <w:t xml:space="preserve">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06719A">
        <w:rPr>
          <w:sz w:val="8"/>
          <w:szCs w:val="16"/>
        </w:rPr>
        <w:t>Shayrat</w:t>
      </w:r>
      <w:proofErr w:type="spellEnd"/>
      <w:r w:rsidRPr="0006719A">
        <w:rPr>
          <w:sz w:val="8"/>
          <w:szCs w:val="16"/>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w:t>
      </w:r>
      <w:proofErr w:type="gramStart"/>
      <w:r w:rsidRPr="0006719A">
        <w:rPr>
          <w:sz w:val="8"/>
          <w:szCs w:val="16"/>
        </w:rPr>
        <w:t>counter-insurgency</w:t>
      </w:r>
      <w:proofErr w:type="gramEnd"/>
      <w:r w:rsidRPr="0006719A">
        <w:rPr>
          <w:sz w:val="8"/>
          <w:szCs w:val="16"/>
        </w:rPr>
        <w:t xml:space="preserve"> and counter-terrorism as being in that category). Circumstances might, of course, arise in which Putin would authorize his troops to use some or </w:t>
      </w:r>
      <w:proofErr w:type="gramStart"/>
      <w:r w:rsidRPr="0006719A">
        <w:rPr>
          <w:sz w:val="8"/>
          <w:szCs w:val="16"/>
        </w:rPr>
        <w:t>all of</w:t>
      </w:r>
      <w:proofErr w:type="gramEnd"/>
      <w:r w:rsidRPr="0006719A">
        <w:rPr>
          <w:sz w:val="8"/>
          <w:szCs w:val="16"/>
        </w:rPr>
        <w:t xml:space="preserve">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w:t>
      </w:r>
      <w:proofErr w:type="gramStart"/>
      <w:r w:rsidRPr="0006719A">
        <w:rPr>
          <w:sz w:val="8"/>
          <w:szCs w:val="16"/>
        </w:rPr>
        <w:t>The</w:t>
      </w:r>
      <w:proofErr w:type="gramEnd"/>
      <w:r w:rsidRPr="0006719A">
        <w:rPr>
          <w:sz w:val="8"/>
          <w:szCs w:val="16"/>
        </w:rPr>
        <w:t xml:space="preserv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w:t>
      </w:r>
      <w:proofErr w:type="gramStart"/>
      <w:r w:rsidRPr="0006719A">
        <w:rPr>
          <w:sz w:val="8"/>
          <w:szCs w:val="16"/>
        </w:rPr>
        <w:t>similar to</w:t>
      </w:r>
      <w:proofErr w:type="gramEnd"/>
      <w:r w:rsidRPr="0006719A">
        <w:rPr>
          <w:sz w:val="8"/>
          <w:szCs w:val="16"/>
        </w:rPr>
        <w:t xml:space="preserve">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w:t>
      </w:r>
      <w:proofErr w:type="gramStart"/>
      <w:r w:rsidRPr="0006719A">
        <w:rPr>
          <w:sz w:val="8"/>
          <w:szCs w:val="16"/>
        </w:rPr>
        <w:t>assertion, but</w:t>
      </w:r>
      <w:proofErr w:type="gramEnd"/>
      <w:r w:rsidRPr="0006719A">
        <w:rPr>
          <w:sz w:val="8"/>
          <w:szCs w:val="16"/>
        </w:rPr>
        <w:t xml:space="preserve">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w:t>
      </w:r>
      <w:proofErr w:type="gramStart"/>
      <w:r w:rsidRPr="0006719A">
        <w:rPr>
          <w:sz w:val="8"/>
          <w:szCs w:val="16"/>
        </w:rPr>
        <w:t>actually financial</w:t>
      </w:r>
      <w:proofErr w:type="gramEnd"/>
      <w:r w:rsidRPr="0006719A">
        <w:rPr>
          <w:sz w:val="8"/>
          <w:szCs w:val="16"/>
        </w:rPr>
        <w:t xml:space="preserve">.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w:t>
      </w:r>
      <w:proofErr w:type="gramStart"/>
      <w:r w:rsidRPr="0006719A">
        <w:rPr>
          <w:sz w:val="8"/>
          <w:szCs w:val="16"/>
        </w:rPr>
        <w:t>similar to</w:t>
      </w:r>
      <w:proofErr w:type="gramEnd"/>
      <w:r w:rsidRPr="0006719A">
        <w:rPr>
          <w:sz w:val="8"/>
          <w:szCs w:val="16"/>
        </w:rPr>
        <w:t xml:space="preserve"> what the U.S. has had for decades. The cost of having to replace many lost modern aircraft would disrupt Russian defense programs for years. The U.S. could make good such losses in short order if it chose.</w:t>
      </w:r>
      <w:r w:rsidR="00E06168" w:rsidRPr="0006719A">
        <w:rPr>
          <w:sz w:val="8"/>
          <w:szCs w:val="16"/>
        </w:rPr>
        <w:t xml:space="preserve"> </w:t>
      </w:r>
      <w:r w:rsidRPr="0006719A">
        <w:rPr>
          <w:sz w:val="8"/>
          <w:szCs w:val="16"/>
        </w:rPr>
        <w:t>Nuclear Escalation</w:t>
      </w:r>
      <w:r w:rsidR="00E06168" w:rsidRPr="0006719A">
        <w:rPr>
          <w:sz w:val="8"/>
          <w:szCs w:val="16"/>
        </w:rPr>
        <w:t xml:space="preserve"> </w:t>
      </w:r>
      <w:r w:rsidRPr="0006719A">
        <w:rPr>
          <w:rStyle w:val="StyleUnderline"/>
          <w:sz w:val="16"/>
          <w:szCs w:val="16"/>
        </w:rPr>
        <w:t>The prospect of the world’s two largest nuclear powers going to war</w:t>
      </w:r>
      <w:r w:rsidRPr="0006719A">
        <w:rPr>
          <w:sz w:val="8"/>
          <w:szCs w:val="16"/>
        </w:rPr>
        <w:t xml:space="preserve">, </w:t>
      </w:r>
      <w:r w:rsidRPr="0006719A">
        <w:rPr>
          <w:rStyle w:val="StyleUnderline"/>
          <w:sz w:val="16"/>
          <w:szCs w:val="16"/>
        </w:rPr>
        <w:t>even in a limited</w:t>
      </w:r>
      <w:r w:rsidRPr="0006719A">
        <w:rPr>
          <w:sz w:val="8"/>
          <w:szCs w:val="16"/>
        </w:rPr>
        <w:t xml:space="preserve"> conventional </w:t>
      </w:r>
      <w:r w:rsidRPr="0006719A">
        <w:rPr>
          <w:rStyle w:val="StyleUnderline"/>
          <w:sz w:val="16"/>
          <w:szCs w:val="16"/>
        </w:rPr>
        <w:t>way</w:t>
      </w:r>
      <w:r w:rsidRPr="0006719A">
        <w:rPr>
          <w:sz w:val="8"/>
          <w:szCs w:val="16"/>
        </w:rPr>
        <w:t xml:space="preserve">, </w:t>
      </w:r>
      <w:r w:rsidRPr="0006719A">
        <w:rPr>
          <w:rStyle w:val="StyleUnderline"/>
          <w:sz w:val="16"/>
          <w:szCs w:val="16"/>
        </w:rPr>
        <w:t>is</w:t>
      </w:r>
      <w:r w:rsidRPr="0006719A">
        <w:rPr>
          <w:sz w:val="8"/>
          <w:szCs w:val="16"/>
        </w:rPr>
        <w:t xml:space="preserve"> of course </w:t>
      </w:r>
      <w:r w:rsidRPr="0006719A">
        <w:rPr>
          <w:rStyle w:val="Emphasis"/>
          <w:sz w:val="16"/>
          <w:szCs w:val="16"/>
        </w:rPr>
        <w:t>terrifying</w:t>
      </w:r>
      <w:r w:rsidRPr="0006719A">
        <w:rPr>
          <w:sz w:val="8"/>
          <w:szCs w:val="16"/>
        </w:rPr>
        <w:t>. The U.S. certainly should do everything in its power to achieve its objectives without resorting to major combat operations against Russia—that is the guiding principle of current national security documents and of this report.</w:t>
      </w:r>
      <w:r w:rsidR="00E06168" w:rsidRPr="0006719A">
        <w:rPr>
          <w:sz w:val="8"/>
          <w:szCs w:val="16"/>
        </w:rPr>
        <w:t xml:space="preserve"> </w:t>
      </w:r>
      <w:r w:rsidRPr="0006719A">
        <w:rPr>
          <w:sz w:val="8"/>
          <w:szCs w:val="16"/>
        </w:rPr>
        <w:t>The straightforward equation sometimes made between any such local conflict and global nuclear war, however, is entirely unjustified. It simply is not the case that any major conventional war will lead inevitably, or even probably, to nuclear war.</w:t>
      </w:r>
      <w:r w:rsidR="00E06168" w:rsidRPr="0006719A">
        <w:rPr>
          <w:sz w:val="8"/>
          <w:szCs w:val="16"/>
        </w:rPr>
        <w:t xml:space="preserve"> </w:t>
      </w:r>
      <w:r w:rsidRPr="0006719A">
        <w:rPr>
          <w:rStyle w:val="StyleUnderline"/>
          <w:sz w:val="26"/>
          <w:szCs w:val="26"/>
        </w:rPr>
        <w:t xml:space="preserve">One can trace </w:t>
      </w:r>
      <w:r w:rsidRPr="0006719A">
        <w:rPr>
          <w:rStyle w:val="Emphasis"/>
          <w:sz w:val="26"/>
          <w:szCs w:val="26"/>
        </w:rPr>
        <w:t>escalation paths</w:t>
      </w:r>
      <w:r w:rsidRPr="0006719A">
        <w:rPr>
          <w:rStyle w:val="StyleUnderline"/>
          <w:sz w:val="26"/>
          <w:szCs w:val="26"/>
        </w:rPr>
        <w:t xml:space="preserve"> from a conventional war Putin is losing</w:t>
      </w:r>
      <w:r w:rsidRPr="0006719A">
        <w:rPr>
          <w:sz w:val="8"/>
          <w:szCs w:val="26"/>
        </w:rPr>
        <w:t xml:space="preserve"> in Syria </w:t>
      </w:r>
      <w:r w:rsidRPr="0006719A">
        <w:rPr>
          <w:rStyle w:val="StyleUnderline"/>
          <w:sz w:val="26"/>
          <w:szCs w:val="26"/>
        </w:rPr>
        <w:t>to</w:t>
      </w:r>
      <w:r w:rsidRPr="0006719A">
        <w:rPr>
          <w:sz w:val="8"/>
          <w:szCs w:val="26"/>
        </w:rPr>
        <w:t xml:space="preserve"> his </w:t>
      </w:r>
      <w:r w:rsidRPr="0006719A">
        <w:rPr>
          <w:rStyle w:val="StyleUnderline"/>
          <w:sz w:val="26"/>
          <w:szCs w:val="26"/>
        </w:rPr>
        <w:t>use of a theater nuclear weapon</w:t>
      </w:r>
      <w:r w:rsidRPr="0006719A">
        <w:rPr>
          <w:sz w:val="8"/>
          <w:szCs w:val="26"/>
        </w:rPr>
        <w:t xml:space="preserve">, either </w:t>
      </w:r>
      <w:r w:rsidRPr="0006719A">
        <w:rPr>
          <w:rStyle w:val="Emphasis"/>
          <w:sz w:val="26"/>
          <w:szCs w:val="26"/>
        </w:rPr>
        <w:t>to change the odds or to try to force the U.S. to back down</w:t>
      </w:r>
      <w:r w:rsidRPr="0006719A">
        <w:rPr>
          <w:sz w:val="8"/>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w:t>
      </w:r>
      <w:proofErr w:type="gramStart"/>
      <w:r w:rsidRPr="0006719A">
        <w:rPr>
          <w:sz w:val="8"/>
          <w:szCs w:val="26"/>
        </w:rPr>
        <w:t>a single one</w:t>
      </w:r>
      <w:proofErr w:type="gramEnd"/>
      <w:r w:rsidRPr="0006719A">
        <w:rPr>
          <w:sz w:val="8"/>
          <w:szCs w:val="26"/>
        </w:rPr>
        <w:t xml:space="preserve"> to terminate a campaign. Unless Putin were willing to destroy many airbases in many different countries (most of them NATO members) and sink every carrier moving into the theater, he could not prevent the U.S. from destroying his assets in the Middle East. </w:t>
      </w:r>
      <w:r w:rsidRPr="0006719A">
        <w:rPr>
          <w:rStyle w:val="Emphasis"/>
          <w:sz w:val="26"/>
          <w:szCs w:val="26"/>
        </w:rPr>
        <w:t>It is impossible to predict the American response to such a use of nuclear weapons</w:t>
      </w:r>
      <w:r w:rsidRPr="0006719A">
        <w:rPr>
          <w:sz w:val="8"/>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06719A">
        <w:rPr>
          <w:rStyle w:val="StyleUnderline"/>
          <w:sz w:val="26"/>
          <w:szCs w:val="26"/>
        </w:rPr>
        <w:t>Washington could engage in</w:t>
      </w:r>
      <w:r w:rsidRPr="0006719A">
        <w:rPr>
          <w:sz w:val="8"/>
          <w:szCs w:val="26"/>
        </w:rPr>
        <w:t xml:space="preserve"> either conventional or </w:t>
      </w:r>
      <w:r w:rsidRPr="0006719A">
        <w:rPr>
          <w:rStyle w:val="Emphasis"/>
          <w:sz w:val="26"/>
          <w:szCs w:val="26"/>
        </w:rPr>
        <w:t>nuclear retaliation</w:t>
      </w:r>
      <w:r w:rsidRPr="0006719A">
        <w:rPr>
          <w:sz w:val="8"/>
          <w:szCs w:val="26"/>
        </w:rPr>
        <w:t xml:space="preserve"> </w:t>
      </w:r>
      <w:r w:rsidRPr="0006719A">
        <w:rPr>
          <w:rStyle w:val="StyleUnderline"/>
          <w:sz w:val="26"/>
          <w:szCs w:val="26"/>
        </w:rPr>
        <w:t>against Russian forces beyond the region</w:t>
      </w:r>
      <w:r w:rsidRPr="0006719A">
        <w:rPr>
          <w:sz w:val="8"/>
          <w:szCs w:val="26"/>
        </w:rPr>
        <w:t xml:space="preserve">, including in Russia proper (and, again, this report does not support or recommend using nuclear weapons under any circumstances, except possibly in extremis situations far more dire than those under consideration here). </w:t>
      </w:r>
      <w:r w:rsidRPr="0006719A">
        <w:rPr>
          <w:rStyle w:val="Emphasis"/>
          <w:sz w:val="26"/>
          <w:szCs w:val="26"/>
        </w:rPr>
        <w:t>Putin would</w:t>
      </w:r>
      <w:r w:rsidRPr="0006719A">
        <w:rPr>
          <w:sz w:val="8"/>
          <w:szCs w:val="26"/>
        </w:rPr>
        <w:t xml:space="preserve"> then </w:t>
      </w:r>
      <w:r w:rsidRPr="0006719A">
        <w:rPr>
          <w:rStyle w:val="Emphasis"/>
          <w:sz w:val="26"/>
          <w:szCs w:val="26"/>
        </w:rPr>
        <w:t>be forced to decide whether to escalate further</w:t>
      </w:r>
      <w:r w:rsidRPr="0006719A">
        <w:rPr>
          <w:sz w:val="8"/>
          <w:szCs w:val="26"/>
        </w:rPr>
        <w:t xml:space="preserve">. </w:t>
      </w:r>
      <w:r w:rsidRPr="0006719A">
        <w:rPr>
          <w:rStyle w:val="StyleUnderline"/>
          <w:sz w:val="26"/>
          <w:szCs w:val="26"/>
        </w:rPr>
        <w:t xml:space="preserve">He could conduct a larger nuclear strike against NATO </w:t>
      </w:r>
      <w:r w:rsidRPr="0006719A">
        <w:rPr>
          <w:sz w:val="8"/>
          <w:szCs w:val="26"/>
        </w:rPr>
        <w:t xml:space="preserve">(since any effort seriously to disrupt U.S. military capabilities in and around Europe would require breaking or badly damaging the alliance). </w:t>
      </w:r>
      <w:r w:rsidRPr="0006719A">
        <w:rPr>
          <w:rStyle w:val="Emphasis"/>
          <w:sz w:val="26"/>
          <w:szCs w:val="26"/>
        </w:rPr>
        <w:t>He could also go directly for a strike on the U.S. homeland.</w:t>
      </w:r>
      <w:r w:rsidRPr="0006719A">
        <w:rPr>
          <w:sz w:val="8"/>
          <w:szCs w:val="26"/>
        </w:rPr>
        <w:t xml:space="preserve"> If he chose the latter and launched an all-out strike, </w:t>
      </w:r>
      <w:r w:rsidRPr="0006719A">
        <w:rPr>
          <w:rStyle w:val="StyleUnderline"/>
          <w:sz w:val="26"/>
          <w:szCs w:val="26"/>
        </w:rPr>
        <w:t xml:space="preserve">the U.S. president would likely respond in kind, </w:t>
      </w:r>
      <w:r w:rsidRPr="0006719A">
        <w:rPr>
          <w:rStyle w:val="Emphasis"/>
          <w:sz w:val="26"/>
          <w:szCs w:val="26"/>
        </w:rPr>
        <w:t>leading to the destruction of</w:t>
      </w:r>
      <w:r w:rsidRPr="0006719A">
        <w:rPr>
          <w:rStyle w:val="StyleUnderline"/>
          <w:sz w:val="26"/>
          <w:szCs w:val="26"/>
        </w:rPr>
        <w:t xml:space="preserve"> both Russia and the U.S.</w:t>
      </w:r>
      <w:r w:rsidRPr="0006719A">
        <w:rPr>
          <w:sz w:val="8"/>
          <w:szCs w:val="26"/>
        </w:rPr>
        <w:t xml:space="preserve">—and </w:t>
      </w:r>
      <w:r w:rsidRPr="0006719A">
        <w:rPr>
          <w:rStyle w:val="StyleUnderline"/>
          <w:sz w:val="26"/>
          <w:szCs w:val="26"/>
        </w:rPr>
        <w:t xml:space="preserve">possibly </w:t>
      </w:r>
      <w:r w:rsidRPr="0006719A">
        <w:rPr>
          <w:rStyle w:val="Emphasis"/>
          <w:sz w:val="26"/>
          <w:szCs w:val="26"/>
        </w:rPr>
        <w:t>life on Earth</w:t>
      </w:r>
      <w:r w:rsidRPr="0006719A">
        <w:rPr>
          <w:sz w:val="8"/>
          <w:szCs w:val="26"/>
        </w:rPr>
        <w:t>. One could endlessly consider lesser variants, but they all lead to dramatically increased risk of Armageddon.</w:t>
      </w:r>
    </w:p>
    <w:p w14:paraId="572D7C22" w14:textId="77777777" w:rsidR="008821CC" w:rsidRPr="0006719A" w:rsidRDefault="008821CC" w:rsidP="008821CC"/>
    <w:p w14:paraId="0B4098D8" w14:textId="0AD0B90C" w:rsidR="00CF5915" w:rsidRPr="0006719A" w:rsidRDefault="008821CC" w:rsidP="008821CC">
      <w:pPr>
        <w:pStyle w:val="Heading2"/>
      </w:pPr>
      <w:r w:rsidRPr="0006719A">
        <w:lastRenderedPageBreak/>
        <w:t>2</w:t>
      </w:r>
    </w:p>
    <w:p w14:paraId="3273D66B" w14:textId="77777777" w:rsidR="008821CC" w:rsidRPr="0006719A" w:rsidRDefault="008821CC" w:rsidP="008821CC">
      <w:pPr>
        <w:pStyle w:val="Heading4"/>
      </w:pPr>
      <w:r w:rsidRPr="0006719A">
        <w:t xml:space="preserve">Korean denuclearization talks now – diplomatic pressure is key </w:t>
      </w:r>
    </w:p>
    <w:p w14:paraId="20F58B95" w14:textId="77777777" w:rsidR="008821CC" w:rsidRPr="0006719A" w:rsidRDefault="008821CC" w:rsidP="008821CC">
      <w:pPr>
        <w:rPr>
          <w:sz w:val="16"/>
          <w:szCs w:val="26"/>
        </w:rPr>
      </w:pPr>
      <w:r w:rsidRPr="0006719A">
        <w:rPr>
          <w:rStyle w:val="Style13ptBold"/>
          <w:szCs w:val="26"/>
          <w:u w:val="single"/>
        </w:rPr>
        <w:t>Je-</w:t>
      </w:r>
      <w:proofErr w:type="spellStart"/>
      <w:r w:rsidRPr="0006719A">
        <w:rPr>
          <w:rStyle w:val="Style13ptBold"/>
          <w:szCs w:val="26"/>
          <w:u w:val="single"/>
        </w:rPr>
        <w:t>hun</w:t>
      </w:r>
      <w:proofErr w:type="spellEnd"/>
      <w:r w:rsidRPr="0006719A">
        <w:rPr>
          <w:rStyle w:val="Style13ptBold"/>
          <w:szCs w:val="26"/>
          <w:u w:val="single"/>
        </w:rPr>
        <w:t xml:space="preserve"> 19</w:t>
      </w:r>
      <w:r w:rsidRPr="0006719A">
        <w:rPr>
          <w:rStyle w:val="Style13ptBold"/>
          <w:sz w:val="16"/>
          <w:szCs w:val="26"/>
        </w:rPr>
        <w:t xml:space="preserve"> </w:t>
      </w:r>
      <w:r w:rsidRPr="0006719A">
        <w:rPr>
          <w:sz w:val="16"/>
          <w:szCs w:val="26"/>
        </w:rPr>
        <w:t>2019 Lee Je-</w:t>
      </w:r>
      <w:proofErr w:type="spellStart"/>
      <w:r w:rsidRPr="0006719A">
        <w:rPr>
          <w:sz w:val="16"/>
          <w:szCs w:val="26"/>
        </w:rPr>
        <w:t>hun</w:t>
      </w:r>
      <w:proofErr w:type="spellEnd"/>
      <w:r w:rsidRPr="0006719A">
        <w:rPr>
          <w:sz w:val="16"/>
          <w:szCs w:val="26"/>
        </w:rPr>
        <w:t xml:space="preserve">, senior staff writer [News analysis] How will the N. Korea-US working-level talks play out? Posted </w:t>
      </w:r>
      <w:proofErr w:type="gramStart"/>
      <w:r w:rsidRPr="0006719A">
        <w:rPr>
          <w:sz w:val="16"/>
          <w:szCs w:val="26"/>
        </w:rPr>
        <w:t>on :</w:t>
      </w:r>
      <w:proofErr w:type="gramEnd"/>
      <w:r w:rsidRPr="0006719A">
        <w:rPr>
          <w:sz w:val="16"/>
          <w:szCs w:val="26"/>
        </w:rPr>
        <w:t xml:space="preserve"> Sep.11,2019 16:59 KST Modified on : Sep.11,2019 16:59 KST http://english.hani.co.kr/arti/english_edition/e_northkorea/909361.html</w:t>
      </w:r>
    </w:p>
    <w:p w14:paraId="06F89C43" w14:textId="77777777" w:rsidR="008821CC" w:rsidRPr="0006719A" w:rsidRDefault="008821CC" w:rsidP="008821CC">
      <w:pPr>
        <w:rPr>
          <w:sz w:val="16"/>
          <w:szCs w:val="26"/>
        </w:rPr>
      </w:pPr>
      <w:r w:rsidRPr="0006719A">
        <w:rPr>
          <w:sz w:val="16"/>
          <w:szCs w:val="26"/>
        </w:rPr>
        <w:t xml:space="preserve">North Korean leader </w:t>
      </w:r>
      <w:r w:rsidRPr="0006719A">
        <w:rPr>
          <w:rStyle w:val="StyleUnderline"/>
          <w:sz w:val="26"/>
          <w:szCs w:val="26"/>
        </w:rPr>
        <w:t xml:space="preserve">Kim Jong-un, who has been pondering the conditions and timing of negotiations with the US, has finally suggested that they be held in </w:t>
      </w:r>
      <w:r w:rsidRPr="0006719A">
        <w:rPr>
          <w:rStyle w:val="Emphasis"/>
          <w:sz w:val="26"/>
          <w:szCs w:val="26"/>
        </w:rPr>
        <w:t>late September</w:t>
      </w:r>
      <w:r w:rsidRPr="0006719A">
        <w:rPr>
          <w:sz w:val="16"/>
          <w:szCs w:val="26"/>
        </w:rPr>
        <w:t xml:space="preserve">, at a mutually acceptable time and place. </w:t>
      </w:r>
      <w:r w:rsidRPr="0006719A">
        <w:rPr>
          <w:rStyle w:val="StyleUnderline"/>
          <w:sz w:val="26"/>
          <w:szCs w:val="26"/>
        </w:rPr>
        <w:t>This proposal comes</w:t>
      </w:r>
      <w:r w:rsidRPr="0006719A">
        <w:rPr>
          <w:sz w:val="16"/>
          <w:szCs w:val="26"/>
        </w:rPr>
        <w:t xml:space="preserve"> 71 days </w:t>
      </w:r>
      <w:r w:rsidRPr="0006719A">
        <w:rPr>
          <w:rStyle w:val="StyleUnderline"/>
          <w:sz w:val="26"/>
          <w:szCs w:val="26"/>
        </w:rPr>
        <w:t>after he reached a verbal agreement with US President Donald Trump</w:t>
      </w:r>
      <w:r w:rsidRPr="0006719A">
        <w:rPr>
          <w:sz w:val="16"/>
          <w:szCs w:val="26"/>
        </w:rPr>
        <w:t xml:space="preserve"> during their meeting at Panmunjom on June 30 to resume working-level talks. Shortly after North Korea’s proposal, </w:t>
      </w:r>
      <w:r w:rsidRPr="0006719A">
        <w:rPr>
          <w:rStyle w:val="StyleUnderline"/>
          <w:sz w:val="26"/>
          <w:szCs w:val="26"/>
        </w:rPr>
        <w:t>Trump responded positively, noting that “</w:t>
      </w:r>
      <w:r w:rsidRPr="0006719A">
        <w:rPr>
          <w:rStyle w:val="Emphasis"/>
          <w:sz w:val="26"/>
          <w:szCs w:val="26"/>
        </w:rPr>
        <w:t>having meetings is a good thing</w:t>
      </w:r>
      <w:r w:rsidRPr="0006719A">
        <w:rPr>
          <w:rStyle w:val="StyleUnderline"/>
          <w:sz w:val="26"/>
          <w:szCs w:val="26"/>
        </w:rPr>
        <w:t xml:space="preserve">.” These developments mean that the two sides could hold </w:t>
      </w:r>
      <w:proofErr w:type="gramStart"/>
      <w:r w:rsidRPr="0006719A">
        <w:rPr>
          <w:rStyle w:val="Emphasis"/>
          <w:sz w:val="26"/>
          <w:szCs w:val="26"/>
        </w:rPr>
        <w:t>working-level</w:t>
      </w:r>
      <w:proofErr w:type="gramEnd"/>
      <w:r w:rsidRPr="0006719A">
        <w:rPr>
          <w:rStyle w:val="Emphasis"/>
          <w:sz w:val="26"/>
          <w:szCs w:val="26"/>
        </w:rPr>
        <w:t xml:space="preserve"> talks this month</w:t>
      </w:r>
      <w:r w:rsidRPr="0006719A">
        <w:rPr>
          <w:rStyle w:val="StyleUnderline"/>
          <w:sz w:val="26"/>
          <w:szCs w:val="26"/>
        </w:rPr>
        <w:t xml:space="preserve">. Trump and Kim are </w:t>
      </w:r>
      <w:r w:rsidRPr="0006719A">
        <w:rPr>
          <w:rStyle w:val="Emphasis"/>
          <w:sz w:val="26"/>
          <w:szCs w:val="26"/>
        </w:rPr>
        <w:t xml:space="preserve">expected to </w:t>
      </w:r>
      <w:proofErr w:type="gramStart"/>
      <w:r w:rsidRPr="0006719A">
        <w:rPr>
          <w:rStyle w:val="Emphasis"/>
          <w:sz w:val="26"/>
          <w:szCs w:val="26"/>
        </w:rPr>
        <w:t>take action</w:t>
      </w:r>
      <w:proofErr w:type="gramEnd"/>
      <w:r w:rsidRPr="0006719A">
        <w:rPr>
          <w:rStyle w:val="StyleUnderline"/>
          <w:sz w:val="26"/>
          <w:szCs w:val="26"/>
        </w:rPr>
        <w:t xml:space="preserve"> as they maneuver toward a third summit and try to </w:t>
      </w:r>
      <w:r w:rsidRPr="0006719A">
        <w:rPr>
          <w:rStyle w:val="Emphasis"/>
          <w:sz w:val="26"/>
          <w:szCs w:val="26"/>
        </w:rPr>
        <w:t>arrange a major compromise</w:t>
      </w:r>
      <w:r w:rsidRPr="0006719A">
        <w:rPr>
          <w:rStyle w:val="StyleUnderline"/>
          <w:sz w:val="26"/>
          <w:szCs w:val="26"/>
        </w:rPr>
        <w:t xml:space="preserve"> before the end of the year. There are </w:t>
      </w:r>
      <w:r w:rsidRPr="0006719A">
        <w:rPr>
          <w:rStyle w:val="Emphasis"/>
          <w:sz w:val="26"/>
          <w:szCs w:val="26"/>
        </w:rPr>
        <w:t>hopeful predictions</w:t>
      </w:r>
      <w:r w:rsidRPr="0006719A">
        <w:rPr>
          <w:rStyle w:val="StyleUnderline"/>
          <w:sz w:val="26"/>
          <w:szCs w:val="26"/>
        </w:rPr>
        <w:t xml:space="preserve"> that working-level negotiations between the two sides will </w:t>
      </w:r>
      <w:r w:rsidRPr="0006719A">
        <w:rPr>
          <w:rStyle w:val="Emphasis"/>
          <w:sz w:val="26"/>
          <w:szCs w:val="26"/>
        </w:rPr>
        <w:t>open a “window of opportunity” for inter-Korean relations</w:t>
      </w:r>
      <w:r w:rsidRPr="0006719A">
        <w:rPr>
          <w:sz w:val="16"/>
          <w:szCs w:val="26"/>
        </w:rPr>
        <w:t>, which ground to a halt after the second North Korea-US summit, held in Hanoi, ended without a deal. Seoul and Pyongyang have been deadlocked ever since. North Korea’s dramatic volte-face occurred late on the evening of Sept. 9. “We have willingness to sit with the US side for comprehensive discussions of the issues we have so far taken up at the time and place to be agreed late in September,” North Korean First Vice Foreign Minister Choe Son-hui said in a statement released on Monday morning (US time). “</w:t>
      </w:r>
      <w:r w:rsidRPr="0006719A">
        <w:rPr>
          <w:rStyle w:val="StyleUnderline"/>
          <w:sz w:val="26"/>
          <w:szCs w:val="26"/>
        </w:rPr>
        <w:t>I gave heed to the recent repeated remarks of high-ranking US officials leading the negotiations with the DPRK [North Korea] that they are ready for the DPRK-US working negotiation</w:t>
      </w:r>
      <w:r w:rsidRPr="0006719A">
        <w:rPr>
          <w:sz w:val="16"/>
          <w:szCs w:val="26"/>
        </w:rPr>
        <w:t xml:space="preserve">,” Choe said. Importance of US’ “new calculations” in upcoming negotiations Choe also brought up the fact that Kim had called for the US to make “new calculations” in a policy speech at the Supreme People’s Assembly on Apr. 12. “I think the US has since had enough time to find the calculation method that it can share with us,” Choe said, in a remark that was at once hopeful and intimidating. It’s widely thought that </w:t>
      </w:r>
      <w:r w:rsidRPr="0006719A">
        <w:rPr>
          <w:rStyle w:val="StyleUnderline"/>
          <w:sz w:val="26"/>
          <w:szCs w:val="26"/>
        </w:rPr>
        <w:t>Kim’s decision to resume negotiations is informed by criticism</w:t>
      </w:r>
      <w:r w:rsidRPr="0006719A">
        <w:rPr>
          <w:sz w:val="16"/>
          <w:szCs w:val="26"/>
        </w:rPr>
        <w:t xml:space="preserve"> that he meant to publicly humiliate Trump, who announced following a meeting in Panmunjom on June 30 that working-level talks would resume within two or three weeks, </w:t>
      </w:r>
      <w:r w:rsidRPr="0006719A">
        <w:rPr>
          <w:rStyle w:val="StyleUnderline"/>
          <w:sz w:val="26"/>
          <w:szCs w:val="26"/>
        </w:rPr>
        <w:t>as well as by concerns that Kim’s “relationship of trust” with Trump might be seriously harmed</w:t>
      </w:r>
      <w:r w:rsidRPr="0006719A">
        <w:rPr>
          <w:sz w:val="16"/>
          <w:szCs w:val="26"/>
        </w:rPr>
        <w:t xml:space="preserve">. During an interview with ABC </w:t>
      </w:r>
      <w:r w:rsidRPr="0006719A">
        <w:rPr>
          <w:rStyle w:val="StyleUnderline"/>
          <w:sz w:val="26"/>
          <w:szCs w:val="26"/>
        </w:rPr>
        <w:t xml:space="preserve">on Sept. 6, Pompeo </w:t>
      </w:r>
      <w:r w:rsidRPr="0006719A">
        <w:rPr>
          <w:rStyle w:val="Emphasis"/>
          <w:sz w:val="26"/>
          <w:szCs w:val="26"/>
        </w:rPr>
        <w:t>put pressure on Kim</w:t>
      </w:r>
      <w:r w:rsidRPr="0006719A">
        <w:rPr>
          <w:rStyle w:val="StyleUnderline"/>
          <w:sz w:val="26"/>
          <w:szCs w:val="26"/>
        </w:rPr>
        <w:t xml:space="preserve">, remarking that Trump would be very disappointed if Kim didn’t return to the negotiating table. </w:t>
      </w:r>
      <w:r w:rsidRPr="0006719A">
        <w:rPr>
          <w:sz w:val="16"/>
          <w:szCs w:val="26"/>
        </w:rPr>
        <w:t xml:space="preserve">But even after resolving to resume working-level talks, Kim still seems worried that the US might not have budged as much as he’d hoped. That’s evidenced by the bravado that concludes Choe’s statement: “If the US side fingers again the worn-out scenario which has nothing to do with the new calculation method at the DPRK-US working negotiation to be held with so much effort, the DPRK-US dealings may come to an end.” North Korea’s launch of two unidentified projectiles from South Pyongan Province toward the East Sea early in the morning on Sept. 10, a few hours after the statement was published, appears to be a show of force underlining that this threat was not just empty words. The projectile launch also appears aimed at backing up Pyongyang’s claim that its development and test launches of new short-range ballistic missiles and multiple rocket launchers (10 such test have been carried out since the Hanoi summit) are routine defensive measures designed to compensate for its inferior spending on conventional weaponry. Trump has signaled that he won’t take issue with the North’s launches of short-range projectiles, dismissing them as something that many other countries do. Roadmap for denuclearization vs. Pyongyang’s regime security guarantee We’re already seeing the outlines of the major issues to be tackled in the working-level negotiations. The US’ primary demands are a freeze on nuclear activity, a roadmap to denuclearization, and a definition of its “end state,” or </w:t>
      </w:r>
      <w:proofErr w:type="gramStart"/>
      <w:r w:rsidRPr="0006719A">
        <w:rPr>
          <w:sz w:val="16"/>
          <w:szCs w:val="26"/>
        </w:rPr>
        <w:t>ultimate goal</w:t>
      </w:r>
      <w:proofErr w:type="gramEnd"/>
      <w:r w:rsidRPr="0006719A">
        <w:rPr>
          <w:sz w:val="16"/>
          <w:szCs w:val="26"/>
        </w:rPr>
        <w:t xml:space="preserve">. Along with easing or lifting sanctions, which was the North’s main demand during the Hanoi summit, Pyongyang is also expected to put security on the agenda. In recent weeks, </w:t>
      </w:r>
      <w:r w:rsidRPr="0006719A">
        <w:rPr>
          <w:rStyle w:val="StyleUnderline"/>
          <w:sz w:val="26"/>
          <w:szCs w:val="26"/>
        </w:rPr>
        <w:t xml:space="preserve">the US has made overture about rewarding </w:t>
      </w:r>
      <w:r w:rsidRPr="0006719A">
        <w:rPr>
          <w:rStyle w:val="StyleUnderline"/>
          <w:sz w:val="26"/>
          <w:szCs w:val="26"/>
        </w:rPr>
        <w:lastRenderedPageBreak/>
        <w:t>North Korea for progress on denuclearization</w:t>
      </w:r>
      <w:r w:rsidRPr="0006719A">
        <w:rPr>
          <w:sz w:val="16"/>
          <w:szCs w:val="26"/>
        </w:rPr>
        <w:t xml:space="preserve">. On Aug. 27, </w:t>
      </w:r>
      <w:r w:rsidRPr="0006719A">
        <w:rPr>
          <w:rStyle w:val="StyleUnderline"/>
          <w:sz w:val="26"/>
          <w:szCs w:val="26"/>
        </w:rPr>
        <w:t>Trump described North Korea as a country with incredible potential and unexpectedly brought up the idea of traveling to North Korea via the railroad. Trump appears to have been thinking of a proposal</w:t>
      </w:r>
      <w:r w:rsidRPr="0006719A">
        <w:rPr>
          <w:sz w:val="16"/>
          <w:szCs w:val="26"/>
        </w:rPr>
        <w:t xml:space="preserve"> made by South Korean President Moon Jae-in during a phone call on Feb. 19, shortly before the Hanoi summit. During that call, </w:t>
      </w:r>
      <w:r w:rsidRPr="0006719A">
        <w:rPr>
          <w:rStyle w:val="StyleUnderline"/>
          <w:sz w:val="26"/>
          <w:szCs w:val="26"/>
        </w:rPr>
        <w:t>Moon had asked Trump to let South Korea play a major role in providing incentives for denuclearization, mentioning that Seoul was prepared to connect roads and railways and to run economic cooperation projects with the North</w:t>
      </w:r>
      <w:r w:rsidRPr="0006719A">
        <w:rPr>
          <w:sz w:val="16"/>
          <w:szCs w:val="26"/>
        </w:rPr>
        <w:t xml:space="preserve">. </w:t>
      </w:r>
      <w:r w:rsidRPr="0006719A">
        <w:rPr>
          <w:rStyle w:val="Emphasis"/>
          <w:sz w:val="26"/>
          <w:szCs w:val="26"/>
        </w:rPr>
        <w:t>The US has</w:t>
      </w:r>
      <w:r w:rsidRPr="0006719A">
        <w:rPr>
          <w:sz w:val="16"/>
          <w:szCs w:val="26"/>
        </w:rPr>
        <w:t xml:space="preserve"> also </w:t>
      </w:r>
      <w:r w:rsidRPr="0006719A">
        <w:rPr>
          <w:rStyle w:val="Emphasis"/>
          <w:sz w:val="26"/>
          <w:szCs w:val="26"/>
        </w:rPr>
        <w:t>addressed North Korea’s security concerns</w:t>
      </w:r>
      <w:r w:rsidRPr="0006719A">
        <w:rPr>
          <w:rStyle w:val="StyleUnderline"/>
          <w:sz w:val="26"/>
          <w:szCs w:val="26"/>
        </w:rPr>
        <w:t>, with Trump remarking on Sept. 4 that the US doesn’t seek regime change in North Korea and</w:t>
      </w:r>
      <w:r w:rsidRPr="0006719A">
        <w:rPr>
          <w:sz w:val="16"/>
          <w:szCs w:val="26"/>
        </w:rPr>
        <w:t xml:space="preserve"> US Secretary of State Mike </w:t>
      </w:r>
      <w:r w:rsidRPr="0006719A">
        <w:rPr>
          <w:rStyle w:val="StyleUnderline"/>
          <w:sz w:val="26"/>
          <w:szCs w:val="26"/>
        </w:rPr>
        <w:t>Pompeo saying on Sept. 6 that all sovereign countries have the right to defend themselves</w:t>
      </w:r>
      <w:r w:rsidRPr="0006719A">
        <w:rPr>
          <w:sz w:val="16"/>
          <w:szCs w:val="26"/>
        </w:rPr>
        <w:t xml:space="preserve">. Also on Sept. 6, Stephen </w:t>
      </w:r>
      <w:proofErr w:type="spellStart"/>
      <w:r w:rsidRPr="0006719A">
        <w:rPr>
          <w:sz w:val="16"/>
          <w:szCs w:val="26"/>
        </w:rPr>
        <w:t>Biegun</w:t>
      </w:r>
      <w:proofErr w:type="spellEnd"/>
      <w:r w:rsidRPr="0006719A">
        <w:rPr>
          <w:sz w:val="16"/>
          <w:szCs w:val="26"/>
        </w:rPr>
        <w:t xml:space="preserve">, </w:t>
      </w:r>
      <w:r w:rsidRPr="0006719A">
        <w:rPr>
          <w:rStyle w:val="StyleUnderline"/>
          <w:sz w:val="26"/>
          <w:szCs w:val="26"/>
        </w:rPr>
        <w:t>the US State Department’s special representative for North Korea, brought up the possibility of a strategic review of US Forces Korea, presuming North Korea’s complete denuclearization</w:t>
      </w:r>
      <w:r w:rsidRPr="0006719A">
        <w:rPr>
          <w:sz w:val="16"/>
          <w:szCs w:val="26"/>
        </w:rPr>
        <w:t xml:space="preserve">. That review could include reducing the number of troops on the peninsula or adjusting their mission. </w:t>
      </w:r>
      <w:r w:rsidRPr="0006719A">
        <w:rPr>
          <w:rStyle w:val="StyleUnderline"/>
          <w:sz w:val="26"/>
          <w:szCs w:val="26"/>
        </w:rPr>
        <w:t xml:space="preserve">Success of working-level talks </w:t>
      </w:r>
      <w:r w:rsidRPr="0006719A">
        <w:rPr>
          <w:rStyle w:val="Emphasis"/>
          <w:sz w:val="26"/>
          <w:szCs w:val="26"/>
        </w:rPr>
        <w:t>depends on</w:t>
      </w:r>
      <w:r w:rsidRPr="0006719A">
        <w:rPr>
          <w:sz w:val="16"/>
          <w:szCs w:val="26"/>
        </w:rPr>
        <w:t xml:space="preserve"> changes in </w:t>
      </w:r>
      <w:r w:rsidRPr="0006719A">
        <w:rPr>
          <w:rStyle w:val="Emphasis"/>
          <w:sz w:val="26"/>
          <w:szCs w:val="26"/>
        </w:rPr>
        <w:t>Washington’s attitude</w:t>
      </w:r>
      <w:r w:rsidRPr="0006719A">
        <w:rPr>
          <w:rStyle w:val="StyleUnderline"/>
          <w:sz w:val="26"/>
          <w:szCs w:val="26"/>
        </w:rPr>
        <w:t xml:space="preserve"> </w:t>
      </w:r>
      <w:r w:rsidRPr="0006719A">
        <w:rPr>
          <w:sz w:val="16"/>
          <w:szCs w:val="26"/>
        </w:rPr>
        <w:t>“</w:t>
      </w:r>
      <w:r w:rsidRPr="0006719A">
        <w:rPr>
          <w:rStyle w:val="StyleUnderline"/>
          <w:sz w:val="26"/>
          <w:szCs w:val="26"/>
        </w:rPr>
        <w:t>The success of the working-level talks depends on</w:t>
      </w:r>
      <w:r w:rsidRPr="0006719A">
        <w:rPr>
          <w:sz w:val="16"/>
          <w:szCs w:val="26"/>
        </w:rPr>
        <w:t xml:space="preserve"> how much the </w:t>
      </w:r>
      <w:r w:rsidRPr="0006719A">
        <w:rPr>
          <w:rStyle w:val="StyleUnderline"/>
          <w:sz w:val="26"/>
          <w:szCs w:val="26"/>
        </w:rPr>
        <w:t>American attitude</w:t>
      </w:r>
      <w:r w:rsidRPr="0006719A">
        <w:rPr>
          <w:sz w:val="16"/>
          <w:szCs w:val="26"/>
        </w:rPr>
        <w:t xml:space="preserve"> has changed. </w:t>
      </w:r>
      <w:r w:rsidRPr="0006719A">
        <w:rPr>
          <w:rStyle w:val="StyleUnderline"/>
          <w:sz w:val="26"/>
          <w:szCs w:val="26"/>
        </w:rPr>
        <w:t xml:space="preserve">The </w:t>
      </w:r>
      <w:r w:rsidRPr="0006719A">
        <w:rPr>
          <w:rStyle w:val="Emphasis"/>
          <w:sz w:val="26"/>
          <w:szCs w:val="26"/>
        </w:rPr>
        <w:t>key here isn’t making glib claims</w:t>
      </w:r>
      <w:r w:rsidRPr="0006719A">
        <w:rPr>
          <w:sz w:val="16"/>
          <w:szCs w:val="26"/>
        </w:rPr>
        <w:t xml:space="preserve"> about security or the economy, </w:t>
      </w:r>
      <w:r w:rsidRPr="0006719A">
        <w:rPr>
          <w:rStyle w:val="StyleUnderline"/>
          <w:sz w:val="26"/>
          <w:szCs w:val="26"/>
        </w:rPr>
        <w:t>but giving North Korea something tangible</w:t>
      </w:r>
      <w:r w:rsidRPr="0006719A">
        <w:rPr>
          <w:sz w:val="16"/>
          <w:szCs w:val="26"/>
        </w:rPr>
        <w:t>,” said a venerable figure in South Korea’s foreign policy and security establishment.</w:t>
      </w:r>
    </w:p>
    <w:p w14:paraId="0A8F749C" w14:textId="77777777" w:rsidR="008821CC" w:rsidRPr="0006719A" w:rsidRDefault="008821CC" w:rsidP="008821CC">
      <w:pPr>
        <w:rPr>
          <w:sz w:val="16"/>
          <w:szCs w:val="26"/>
        </w:rPr>
      </w:pPr>
    </w:p>
    <w:p w14:paraId="3C7935FA" w14:textId="77777777" w:rsidR="008821CC" w:rsidRPr="0006719A" w:rsidRDefault="008821CC" w:rsidP="008821CC">
      <w:pPr>
        <w:pStyle w:val="Heading4"/>
      </w:pPr>
      <w:r w:rsidRPr="0006719A">
        <w:t>Plan burns diplomatic capital.</w:t>
      </w:r>
    </w:p>
    <w:p w14:paraId="11187F3B" w14:textId="77777777" w:rsidR="008821CC" w:rsidRPr="0006719A" w:rsidRDefault="008821CC" w:rsidP="008821CC">
      <w:pPr>
        <w:rPr>
          <w:sz w:val="16"/>
          <w:szCs w:val="26"/>
        </w:rPr>
      </w:pPr>
      <w:r w:rsidRPr="0006719A">
        <w:rPr>
          <w:rStyle w:val="Style13ptBold"/>
          <w:szCs w:val="26"/>
          <w:u w:val="single"/>
        </w:rPr>
        <w:t>Salter 16</w:t>
      </w:r>
      <w:r w:rsidRPr="0006719A">
        <w:rPr>
          <w:sz w:val="16"/>
          <w:szCs w:val="26"/>
        </w:rPr>
        <w:t>, Alexander William Salter, Assistant Professor of Economics, Rawls College of Business, Texas Tech University. alexander.w.salter@ttu.edu Space Debris: A Law and Economics Analysis of the Orbital Commons Cite as: 19 stan. Tech. L. Rev. 221 (2016) https://law.stanford.edu/wp-content/uploads/2017/11/19-2-2-salter-final_0.pdf</w:t>
      </w:r>
    </w:p>
    <w:p w14:paraId="73D5B1E1" w14:textId="77777777" w:rsidR="008821CC" w:rsidRPr="0006719A" w:rsidRDefault="008821CC" w:rsidP="008821CC">
      <w:pPr>
        <w:rPr>
          <w:sz w:val="16"/>
          <w:szCs w:val="26"/>
        </w:rPr>
      </w:pPr>
      <w:r w:rsidRPr="0006719A">
        <w:rPr>
          <w:rStyle w:val="StyleUnderline"/>
          <w:sz w:val="26"/>
          <w:szCs w:val="26"/>
        </w:rPr>
        <w:t>A global effort to remediate debris would</w:t>
      </w:r>
      <w:r w:rsidRPr="0006719A">
        <w:rPr>
          <w:sz w:val="16"/>
          <w:szCs w:val="26"/>
        </w:rPr>
        <w:t xml:space="preserve">, by necessity, </w:t>
      </w:r>
      <w:r w:rsidRPr="0006719A">
        <w:rPr>
          <w:rStyle w:val="StyleUnderline"/>
          <w:sz w:val="26"/>
          <w:szCs w:val="26"/>
        </w:rPr>
        <w:t>involve</w:t>
      </w:r>
      <w:r w:rsidRPr="0006719A">
        <w:rPr>
          <w:sz w:val="16"/>
          <w:szCs w:val="26"/>
        </w:rPr>
        <w:t xml:space="preserve"> the three major spacefaring nations: </w:t>
      </w:r>
      <w:r w:rsidRPr="0006719A">
        <w:rPr>
          <w:rStyle w:val="StyleUnderline"/>
          <w:sz w:val="26"/>
          <w:szCs w:val="26"/>
        </w:rPr>
        <w:t>the United States, Russia, and China</w:t>
      </w:r>
      <w:r w:rsidRPr="0006719A">
        <w:rPr>
          <w:sz w:val="16"/>
          <w:szCs w:val="26"/>
        </w:rPr>
        <w:t xml:space="preserve">.53 However, </w:t>
      </w:r>
      <w:r w:rsidRPr="0006719A">
        <w:rPr>
          <w:rStyle w:val="StyleUnderline"/>
          <w:sz w:val="26"/>
          <w:szCs w:val="26"/>
        </w:rPr>
        <w:t>any effort would also require</w:t>
      </w:r>
      <w:r w:rsidRPr="0006719A">
        <w:rPr>
          <w:sz w:val="16"/>
          <w:szCs w:val="26"/>
        </w:rPr>
        <w:t>—at a minimum—</w:t>
      </w:r>
      <w:r w:rsidRPr="0006719A">
        <w:rPr>
          <w:rStyle w:val="StyleUnderline"/>
          <w:sz w:val="26"/>
          <w:szCs w:val="26"/>
        </w:rPr>
        <w:t xml:space="preserve">a </w:t>
      </w:r>
      <w:r w:rsidRPr="0006719A">
        <w:rPr>
          <w:rStyle w:val="Emphasis"/>
          <w:sz w:val="26"/>
          <w:szCs w:val="26"/>
        </w:rPr>
        <w:t>significant clarification</w:t>
      </w:r>
      <w:r w:rsidRPr="0006719A">
        <w:rPr>
          <w:rStyle w:val="StyleUnderline"/>
          <w:sz w:val="26"/>
          <w:szCs w:val="26"/>
        </w:rPr>
        <w:t xml:space="preserve"> and</w:t>
      </w:r>
      <w:r w:rsidRPr="0006719A">
        <w:rPr>
          <w:sz w:val="16"/>
          <w:szCs w:val="26"/>
        </w:rPr>
        <w:t xml:space="preserve">—at most —a complete </w:t>
      </w:r>
      <w:r w:rsidRPr="0006719A">
        <w:rPr>
          <w:rStyle w:val="Emphasis"/>
          <w:sz w:val="26"/>
          <w:szCs w:val="26"/>
        </w:rPr>
        <w:t>overhaul</w:t>
      </w:r>
      <w:r w:rsidRPr="0006719A">
        <w:rPr>
          <w:rStyle w:val="StyleUnderline"/>
          <w:sz w:val="26"/>
          <w:szCs w:val="26"/>
        </w:rPr>
        <w:t xml:space="preserve"> of existing space law</w:t>
      </w:r>
      <w:r w:rsidRPr="0006719A">
        <w:rPr>
          <w:sz w:val="16"/>
          <w:szCs w:val="26"/>
        </w:rPr>
        <w:t xml:space="preserve">.54 </w:t>
      </w:r>
      <w:r w:rsidRPr="0006719A">
        <w:rPr>
          <w:rStyle w:val="StyleUnderline"/>
          <w:sz w:val="26"/>
          <w:szCs w:val="26"/>
        </w:rPr>
        <w:t xml:space="preserve">One </w:t>
      </w:r>
      <w:r w:rsidRPr="0006719A">
        <w:rPr>
          <w:rStyle w:val="Emphasis"/>
          <w:sz w:val="26"/>
          <w:szCs w:val="26"/>
        </w:rPr>
        <w:t>cannot assume that parties to the necessary political bargains would limit parleying to space-related issues</w:t>
      </w:r>
      <w:r w:rsidRPr="0006719A">
        <w:rPr>
          <w:sz w:val="16"/>
          <w:szCs w:val="26"/>
        </w:rPr>
        <w:t xml:space="preserve">. Agreements between sovereign nation-states must be self-enforcing.55 To secure consent, </w:t>
      </w:r>
      <w:r w:rsidRPr="0006719A">
        <w:rPr>
          <w:rStyle w:val="StyleUnderline"/>
          <w:sz w:val="26"/>
          <w:szCs w:val="26"/>
        </w:rPr>
        <w:t>various parties to the change</w:t>
      </w:r>
      <w:r w:rsidRPr="0006719A">
        <w:rPr>
          <w:sz w:val="16"/>
          <w:szCs w:val="26"/>
        </w:rPr>
        <w:t xml:space="preserve"> in the international legal-institutional framework </w:t>
      </w:r>
      <w:r w:rsidRPr="0006719A">
        <w:rPr>
          <w:rStyle w:val="StyleUnderline"/>
          <w:sz w:val="26"/>
          <w:szCs w:val="26"/>
        </w:rPr>
        <w:t xml:space="preserve">may </w:t>
      </w:r>
      <w:r w:rsidRPr="0006719A">
        <w:rPr>
          <w:rStyle w:val="Emphasis"/>
          <w:sz w:val="26"/>
          <w:szCs w:val="26"/>
        </w:rPr>
        <w:t>bargain strategically</w:t>
      </w:r>
      <w:r w:rsidRPr="0006719A">
        <w:rPr>
          <w:rStyle w:val="StyleUnderline"/>
          <w:sz w:val="26"/>
          <w:szCs w:val="26"/>
        </w:rPr>
        <w:t xml:space="preserve"> and may hold out for unrelated concessions as a way of maximizing private surplus. The costs, especially the </w:t>
      </w:r>
      <w:r w:rsidRPr="0006719A">
        <w:rPr>
          <w:rStyle w:val="Emphasis"/>
          <w:sz w:val="26"/>
          <w:szCs w:val="26"/>
        </w:rPr>
        <w:t>decision-making costs</w:t>
      </w:r>
      <w:r w:rsidRPr="0006719A">
        <w:rPr>
          <w:sz w:val="16"/>
          <w:szCs w:val="26"/>
        </w:rPr>
        <w:t xml:space="preserve">, of changing the legal framework to secure a global response to a global commons problem </w:t>
      </w:r>
      <w:r w:rsidRPr="0006719A">
        <w:rPr>
          <w:rStyle w:val="StyleUnderline"/>
          <w:sz w:val="26"/>
          <w:szCs w:val="26"/>
        </w:rPr>
        <w:t>are</w:t>
      </w:r>
      <w:r w:rsidRPr="0006719A">
        <w:rPr>
          <w:sz w:val="16"/>
          <w:szCs w:val="26"/>
        </w:rPr>
        <w:t xml:space="preserve"> potentially </w:t>
      </w:r>
      <w:r w:rsidRPr="0006719A">
        <w:rPr>
          <w:rStyle w:val="StyleUnderline"/>
          <w:sz w:val="26"/>
          <w:szCs w:val="26"/>
        </w:rPr>
        <w:t>quite high</w:t>
      </w:r>
      <w:r w:rsidRPr="0006719A">
        <w:rPr>
          <w:sz w:val="16"/>
          <w:szCs w:val="26"/>
        </w:rPr>
        <w:t xml:space="preserve">. </w:t>
      </w:r>
    </w:p>
    <w:p w14:paraId="6815EE76" w14:textId="77777777" w:rsidR="008821CC" w:rsidRPr="0006719A" w:rsidRDefault="008821CC" w:rsidP="008821CC">
      <w:pPr>
        <w:rPr>
          <w:szCs w:val="26"/>
        </w:rPr>
      </w:pPr>
    </w:p>
    <w:p w14:paraId="2C6A0A19" w14:textId="77777777" w:rsidR="008821CC" w:rsidRPr="0006719A" w:rsidRDefault="008821CC" w:rsidP="008821CC">
      <w:pPr>
        <w:pStyle w:val="Heading4"/>
      </w:pPr>
      <w:r w:rsidRPr="0006719A">
        <w:t>Diplomatic resources are key to a deal.</w:t>
      </w:r>
    </w:p>
    <w:p w14:paraId="7B1223C4" w14:textId="77777777" w:rsidR="008821CC" w:rsidRPr="0006719A" w:rsidRDefault="008821CC" w:rsidP="008821CC">
      <w:pPr>
        <w:rPr>
          <w:sz w:val="16"/>
          <w:szCs w:val="26"/>
        </w:rPr>
      </w:pPr>
      <w:r w:rsidRPr="0006719A">
        <w:rPr>
          <w:rStyle w:val="Style13ptBold"/>
          <w:szCs w:val="26"/>
          <w:u w:val="single"/>
        </w:rPr>
        <w:t>Akimoto 19</w:t>
      </w:r>
      <w:r w:rsidRPr="0006719A">
        <w:rPr>
          <w:rStyle w:val="Style13ptBold"/>
          <w:sz w:val="16"/>
          <w:szCs w:val="26"/>
        </w:rPr>
        <w:t xml:space="preserve"> </w:t>
      </w:r>
      <w:r w:rsidRPr="0006719A">
        <w:rPr>
          <w:sz w:val="16"/>
          <w:szCs w:val="26"/>
        </w:rPr>
        <w:t xml:space="preserve">2019 </w:t>
      </w:r>
      <w:proofErr w:type="spellStart"/>
      <w:r w:rsidRPr="0006719A">
        <w:rPr>
          <w:sz w:val="16"/>
          <w:szCs w:val="26"/>
        </w:rPr>
        <w:t>Satohiro</w:t>
      </w:r>
      <w:proofErr w:type="spellEnd"/>
      <w:r w:rsidRPr="0006719A">
        <w:rPr>
          <w:sz w:val="16"/>
          <w:szCs w:val="26"/>
        </w:rPr>
        <w:t xml:space="preserve"> Akimoto, Contributing Writer @ Japan Times. U.S. leader's chaotic diplomacy offers chance with Kim https://www.japantimes.co.jp/news/2019/08/29/asia-pacific/politics-diplomacy-asia-pacific/u-s-leaders-chaotic-diplomacy-offers-chance-kim/#.XXmmmShKjtQ</w:t>
      </w:r>
    </w:p>
    <w:p w14:paraId="01F3095F" w14:textId="77777777" w:rsidR="008821CC" w:rsidRPr="0006719A" w:rsidRDefault="008821CC" w:rsidP="008821CC">
      <w:pPr>
        <w:rPr>
          <w:sz w:val="16"/>
          <w:szCs w:val="26"/>
        </w:rPr>
      </w:pPr>
      <w:r w:rsidRPr="0006719A">
        <w:rPr>
          <w:sz w:val="16"/>
          <w:szCs w:val="26"/>
        </w:rPr>
        <w:lastRenderedPageBreak/>
        <w:t xml:space="preserve">And yet, </w:t>
      </w:r>
      <w:r w:rsidRPr="0006719A">
        <w:rPr>
          <w:rStyle w:val="StyleUnderline"/>
          <w:sz w:val="26"/>
          <w:szCs w:val="26"/>
        </w:rPr>
        <w:t>we should be careful not to write off Trump’s approach to Kim</w:t>
      </w:r>
      <w:r w:rsidRPr="0006719A">
        <w:rPr>
          <w:sz w:val="16"/>
          <w:szCs w:val="26"/>
        </w:rPr>
        <w:t xml:space="preserve">. Washington Post columnist David </w:t>
      </w:r>
      <w:r w:rsidRPr="0006719A">
        <w:rPr>
          <w:rStyle w:val="StyleUnderline"/>
          <w:sz w:val="26"/>
          <w:szCs w:val="26"/>
        </w:rPr>
        <w:t>Ignatius is right in saying that “Trump’s bad qualities shouldn’t blind us to this good achievement</w:t>
      </w:r>
      <w:r w:rsidRPr="0006719A">
        <w:rPr>
          <w:sz w:val="16"/>
          <w:szCs w:val="26"/>
        </w:rPr>
        <w:t xml:space="preserve"> (</w:t>
      </w:r>
      <w:r w:rsidRPr="0006719A">
        <w:rPr>
          <w:rStyle w:val="StyleUnderline"/>
          <w:sz w:val="26"/>
          <w:szCs w:val="26"/>
        </w:rPr>
        <w:t>reopening a path to denuclearization and normalization of relations</w:t>
      </w:r>
      <w:r w:rsidRPr="0006719A">
        <w:rPr>
          <w:sz w:val="16"/>
          <w:szCs w:val="26"/>
        </w:rPr>
        <w:t xml:space="preserve">). The fact that this achievement comes wrapped in Trump’s gaudy, dictator-friendly bunting doesn’t diminish its value.” </w:t>
      </w:r>
      <w:r w:rsidRPr="0006719A">
        <w:rPr>
          <w:rStyle w:val="StyleUnderline"/>
          <w:sz w:val="26"/>
          <w:szCs w:val="26"/>
        </w:rPr>
        <w:t>Previous U.S. presidents have failed to prevent North Korea from acquiring nuclear weapons</w:t>
      </w:r>
      <w:r w:rsidRPr="0006719A">
        <w:rPr>
          <w:sz w:val="16"/>
          <w:szCs w:val="26"/>
        </w:rPr>
        <w:t xml:space="preserve"> — </w:t>
      </w:r>
      <w:proofErr w:type="gramStart"/>
      <w:r w:rsidRPr="0006719A">
        <w:rPr>
          <w:sz w:val="16"/>
          <w:szCs w:val="26"/>
        </w:rPr>
        <w:t>in spite of</w:t>
      </w:r>
      <w:proofErr w:type="gramEnd"/>
      <w:r w:rsidRPr="0006719A">
        <w:rPr>
          <w:sz w:val="16"/>
          <w:szCs w:val="26"/>
        </w:rPr>
        <w:t xml:space="preserve"> carefully crafted multilateral diplomacy. </w:t>
      </w:r>
      <w:r w:rsidRPr="0006719A">
        <w:rPr>
          <w:rStyle w:val="StyleUnderline"/>
          <w:sz w:val="26"/>
          <w:szCs w:val="26"/>
        </w:rPr>
        <w:t>Trump’s personal summitry with Kim</w:t>
      </w:r>
      <w:r w:rsidRPr="0006719A">
        <w:rPr>
          <w:sz w:val="16"/>
          <w:szCs w:val="26"/>
        </w:rPr>
        <w:t xml:space="preserve">, while saying “nobody knows how things turn out,” </w:t>
      </w:r>
      <w:r w:rsidRPr="0006719A">
        <w:rPr>
          <w:rStyle w:val="StyleUnderline"/>
          <w:sz w:val="26"/>
          <w:szCs w:val="26"/>
        </w:rPr>
        <w:t xml:space="preserve">has at least </w:t>
      </w:r>
      <w:r w:rsidRPr="0006719A">
        <w:rPr>
          <w:rStyle w:val="Emphasis"/>
          <w:sz w:val="26"/>
          <w:szCs w:val="26"/>
        </w:rPr>
        <w:t>got the North Koreans back to the negotiating table</w:t>
      </w:r>
      <w:r w:rsidRPr="0006719A">
        <w:rPr>
          <w:sz w:val="16"/>
          <w:szCs w:val="26"/>
        </w:rPr>
        <w:t xml:space="preserve"> — something they refused to do throughout the Obama administration. It is also worth noting that </w:t>
      </w:r>
      <w:r w:rsidRPr="0006719A">
        <w:rPr>
          <w:rStyle w:val="StyleUnderline"/>
          <w:sz w:val="26"/>
          <w:szCs w:val="26"/>
        </w:rPr>
        <w:t xml:space="preserve">the international community </w:t>
      </w:r>
      <w:r w:rsidRPr="0006719A">
        <w:rPr>
          <w:rStyle w:val="Emphasis"/>
          <w:sz w:val="26"/>
          <w:szCs w:val="26"/>
        </w:rPr>
        <w:t>does not have a viable alternative</w:t>
      </w:r>
      <w:r w:rsidRPr="0006719A">
        <w:rPr>
          <w:rStyle w:val="StyleUnderline"/>
          <w:sz w:val="26"/>
          <w:szCs w:val="26"/>
        </w:rPr>
        <w:t xml:space="preserve"> to communicate with the North Korean leader. </w:t>
      </w:r>
      <w:r w:rsidRPr="0006719A">
        <w:rPr>
          <w:sz w:val="16"/>
          <w:szCs w:val="26"/>
        </w:rPr>
        <w:t xml:space="preserve">More broadly </w:t>
      </w:r>
      <w:r w:rsidRPr="0006719A">
        <w:rPr>
          <w:rStyle w:val="StyleUnderline"/>
          <w:sz w:val="26"/>
          <w:szCs w:val="26"/>
        </w:rPr>
        <w:t xml:space="preserve">in the past, breakthroughs in intractable diplomatic problems were made by leaders who engaged in </w:t>
      </w:r>
      <w:r w:rsidRPr="0006719A">
        <w:rPr>
          <w:rStyle w:val="Emphasis"/>
          <w:sz w:val="26"/>
          <w:szCs w:val="26"/>
        </w:rPr>
        <w:t>theatrical handshake diplomacy at the highest level</w:t>
      </w:r>
      <w:r w:rsidRPr="0006719A">
        <w:rPr>
          <w:rStyle w:val="StyleUnderline"/>
          <w:sz w:val="26"/>
          <w:szCs w:val="26"/>
        </w:rPr>
        <w:t xml:space="preserve">, </w:t>
      </w:r>
      <w:proofErr w:type="gramStart"/>
      <w:r w:rsidRPr="0006719A">
        <w:rPr>
          <w:rStyle w:val="StyleUnderline"/>
          <w:sz w:val="26"/>
          <w:szCs w:val="26"/>
        </w:rPr>
        <w:t>as a result of</w:t>
      </w:r>
      <w:proofErr w:type="gramEnd"/>
      <w:r w:rsidRPr="0006719A">
        <w:rPr>
          <w:rStyle w:val="StyleUnderline"/>
          <w:sz w:val="26"/>
          <w:szCs w:val="26"/>
        </w:rPr>
        <w:t xml:space="preserve"> thinking creatively.</w:t>
      </w:r>
      <w:r w:rsidRPr="0006719A">
        <w:rPr>
          <w:sz w:val="16"/>
          <w:szCs w:val="26"/>
        </w:rPr>
        <w:t xml:space="preserve"> </w:t>
      </w:r>
      <w:r w:rsidRPr="0006719A">
        <w:rPr>
          <w:rStyle w:val="StyleUnderline"/>
          <w:sz w:val="26"/>
          <w:szCs w:val="26"/>
        </w:rPr>
        <w:t>One</w:t>
      </w:r>
      <w:r w:rsidRPr="0006719A">
        <w:rPr>
          <w:sz w:val="16"/>
          <w:szCs w:val="26"/>
        </w:rPr>
        <w:t xml:space="preserve"> prominent </w:t>
      </w:r>
      <w:r w:rsidRPr="0006719A">
        <w:rPr>
          <w:rStyle w:val="StyleUnderline"/>
          <w:sz w:val="26"/>
          <w:szCs w:val="26"/>
        </w:rPr>
        <w:t>example is</w:t>
      </w:r>
      <w:r w:rsidRPr="0006719A">
        <w:rPr>
          <w:sz w:val="16"/>
          <w:szCs w:val="26"/>
        </w:rPr>
        <w:t xml:space="preserve"> former President Richard </w:t>
      </w:r>
      <w:r w:rsidRPr="0006719A">
        <w:rPr>
          <w:rStyle w:val="StyleUnderline"/>
          <w:sz w:val="26"/>
          <w:szCs w:val="26"/>
        </w:rPr>
        <w:t>Nixon’s handshake with Chinese leader Mao</w:t>
      </w:r>
      <w:r w:rsidRPr="0006719A">
        <w:rPr>
          <w:sz w:val="16"/>
          <w:szCs w:val="26"/>
        </w:rPr>
        <w:t xml:space="preserve"> Zedong during his 1972 visit to China. While there was only one seemingly innocent meeting between the two leaders during Nixon’s week-long visit, </w:t>
      </w:r>
      <w:r w:rsidRPr="0006719A">
        <w:rPr>
          <w:rStyle w:val="StyleUnderline"/>
          <w:sz w:val="26"/>
          <w:szCs w:val="26"/>
        </w:rPr>
        <w:t>the handshake symbolically cemented the historic change of course in Sino-U.S. relations</w:t>
      </w:r>
      <w:r w:rsidRPr="0006719A">
        <w:rPr>
          <w:sz w:val="16"/>
          <w:szCs w:val="26"/>
        </w:rPr>
        <w:t xml:space="preserve">. Interestingly, Winston Lord, who attended the meeting with his boss, Secretary of State Henry Kissinger, recalls that the exchange between the two leaders was “not one of the great conversations of all time.” While Nixon held several meetings with Premier Zhou Enlai during his stay, the most dramatic highlight of the visit was his handshake with Mao, which instantly indicated to the world that the two sides had begun a totally new chapter in the bilateral relationship. Although the geopolitical contexts are different, </w:t>
      </w:r>
      <w:r w:rsidRPr="0006719A">
        <w:rPr>
          <w:rStyle w:val="StyleUnderline"/>
          <w:sz w:val="26"/>
          <w:szCs w:val="26"/>
        </w:rPr>
        <w:t xml:space="preserve">there are parallels in the handshakes — including Anwar Sadat and Menachem Begin, Ronald Reagan and Mikhail Gorbachev, Yasser </w:t>
      </w:r>
      <w:proofErr w:type="gramStart"/>
      <w:r w:rsidRPr="0006719A">
        <w:rPr>
          <w:rStyle w:val="StyleUnderline"/>
          <w:sz w:val="26"/>
          <w:szCs w:val="26"/>
        </w:rPr>
        <w:t>Arafat</w:t>
      </w:r>
      <w:proofErr w:type="gramEnd"/>
      <w:r w:rsidRPr="0006719A">
        <w:rPr>
          <w:rStyle w:val="StyleUnderline"/>
          <w:sz w:val="26"/>
          <w:szCs w:val="26"/>
        </w:rPr>
        <w:t xml:space="preserve"> and Yitzhak Rabin — to name a few</w:t>
      </w:r>
      <w:r w:rsidRPr="0006719A">
        <w:rPr>
          <w:sz w:val="16"/>
          <w:szCs w:val="26"/>
        </w:rPr>
        <w:t xml:space="preserve">. Kissinger, who was the central architect of Nixon’s overture to China, said </w:t>
      </w:r>
      <w:r w:rsidRPr="0006719A">
        <w:rPr>
          <w:rStyle w:val="StyleUnderline"/>
          <w:sz w:val="26"/>
          <w:szCs w:val="26"/>
        </w:rPr>
        <w:t>Trump “has the possibility of going down in history as a very considerable president”</w:t>
      </w:r>
      <w:r w:rsidRPr="0006719A">
        <w:rPr>
          <w:sz w:val="16"/>
          <w:szCs w:val="26"/>
        </w:rPr>
        <w:t xml:space="preserve"> in a television interview in December.</w:t>
      </w:r>
      <w:r w:rsidRPr="0006719A">
        <w:rPr>
          <w:rStyle w:val="StyleUnderline"/>
          <w:sz w:val="26"/>
          <w:szCs w:val="26"/>
        </w:rPr>
        <w:t xml:space="preserve"> </w:t>
      </w:r>
      <w:r w:rsidRPr="0006719A">
        <w:rPr>
          <w:sz w:val="16"/>
          <w:szCs w:val="26"/>
        </w:rPr>
        <w:t xml:space="preserve">He argued that, because of the combination of the partial vacuum in the world created by the American retreat from international politics by Barack Obama and the new questions independent of past norms asked by Trump, “one could imagine that something remarkable and new emerges.” </w:t>
      </w:r>
      <w:r w:rsidRPr="0006719A">
        <w:rPr>
          <w:rStyle w:val="StyleUnderline"/>
          <w:sz w:val="26"/>
          <w:szCs w:val="26"/>
        </w:rPr>
        <w:t xml:space="preserve">The only significant achievement in the dramatic handshake at the DMZ between Trump and Kim was the </w:t>
      </w:r>
      <w:r w:rsidRPr="0006719A">
        <w:rPr>
          <w:rStyle w:val="Emphasis"/>
          <w:sz w:val="26"/>
          <w:szCs w:val="26"/>
        </w:rPr>
        <w:t>resetting of the communication on denuclearization</w:t>
      </w:r>
      <w:r w:rsidRPr="0006719A">
        <w:rPr>
          <w:sz w:val="16"/>
          <w:szCs w:val="26"/>
        </w:rPr>
        <w:t xml:space="preserve"> and the normalization of the bilateral relationship between the U.S. and North Korea. </w:t>
      </w:r>
      <w:proofErr w:type="gramStart"/>
      <w:r w:rsidRPr="0006719A">
        <w:rPr>
          <w:sz w:val="16"/>
          <w:szCs w:val="26"/>
        </w:rPr>
        <w:t>So</w:t>
      </w:r>
      <w:proofErr w:type="gramEnd"/>
      <w:r w:rsidRPr="0006719A">
        <w:rPr>
          <w:sz w:val="16"/>
          <w:szCs w:val="26"/>
        </w:rPr>
        <w:t xml:space="preserve"> </w:t>
      </w:r>
      <w:r w:rsidRPr="0006719A">
        <w:rPr>
          <w:rStyle w:val="Emphasis"/>
          <w:sz w:val="26"/>
          <w:szCs w:val="26"/>
        </w:rPr>
        <w:t>what needs to happen for Trump to capitalize</w:t>
      </w:r>
      <w:r w:rsidRPr="0006719A">
        <w:rPr>
          <w:sz w:val="16"/>
          <w:szCs w:val="26"/>
        </w:rPr>
        <w:t xml:space="preserve"> on the DMZ meeting? First, </w:t>
      </w:r>
      <w:r w:rsidRPr="0006719A">
        <w:rPr>
          <w:rStyle w:val="Emphasis"/>
          <w:sz w:val="26"/>
          <w:szCs w:val="26"/>
        </w:rPr>
        <w:t>Washington needs a strong negotiator</w:t>
      </w:r>
      <w:r w:rsidRPr="0006719A">
        <w:rPr>
          <w:rStyle w:val="StyleUnderline"/>
          <w:sz w:val="26"/>
          <w:szCs w:val="26"/>
        </w:rPr>
        <w:t xml:space="preserve"> with the ability to deal with his North Korean counterpart to concretely advance negotiations. </w:t>
      </w:r>
      <w:r w:rsidRPr="0006719A">
        <w:rPr>
          <w:rStyle w:val="Emphasis"/>
          <w:sz w:val="26"/>
          <w:szCs w:val="26"/>
        </w:rPr>
        <w:t>He must have the full support of Trump</w:t>
      </w:r>
      <w:r w:rsidRPr="0006719A">
        <w:rPr>
          <w:rStyle w:val="StyleUnderline"/>
          <w:sz w:val="26"/>
          <w:szCs w:val="26"/>
        </w:rPr>
        <w:t xml:space="preserve"> to take advantage of the communication channel, which Trump established </w:t>
      </w:r>
      <w:r w:rsidRPr="0006719A">
        <w:rPr>
          <w:sz w:val="16"/>
          <w:szCs w:val="26"/>
        </w:rPr>
        <w:t>through his unorthodox approach to Kim.</w:t>
      </w:r>
      <w:r w:rsidRPr="0006719A">
        <w:rPr>
          <w:rStyle w:val="StyleUnderline"/>
          <w:sz w:val="26"/>
          <w:szCs w:val="26"/>
        </w:rPr>
        <w:t xml:space="preserve"> It was a good move</w:t>
      </w:r>
      <w:r w:rsidRPr="0006719A">
        <w:rPr>
          <w:sz w:val="16"/>
          <w:szCs w:val="26"/>
        </w:rPr>
        <w:t xml:space="preserve"> on the part of Trump </w:t>
      </w:r>
      <w:r w:rsidRPr="0006719A">
        <w:rPr>
          <w:rStyle w:val="StyleUnderline"/>
          <w:sz w:val="26"/>
          <w:szCs w:val="26"/>
        </w:rPr>
        <w:t>to introduce</w:t>
      </w:r>
      <w:r w:rsidRPr="0006719A">
        <w:rPr>
          <w:sz w:val="16"/>
          <w:szCs w:val="26"/>
        </w:rPr>
        <w:t xml:space="preserve"> Stephen </w:t>
      </w:r>
      <w:proofErr w:type="spellStart"/>
      <w:r w:rsidRPr="0006719A">
        <w:rPr>
          <w:rStyle w:val="StyleUnderline"/>
          <w:sz w:val="26"/>
          <w:szCs w:val="26"/>
        </w:rPr>
        <w:t>Biegun</w:t>
      </w:r>
      <w:proofErr w:type="spellEnd"/>
      <w:r w:rsidRPr="0006719A">
        <w:rPr>
          <w:rStyle w:val="StyleUnderline"/>
          <w:sz w:val="26"/>
          <w:szCs w:val="26"/>
        </w:rPr>
        <w:t>, the State Department’s special representative</w:t>
      </w:r>
      <w:r w:rsidRPr="0006719A">
        <w:rPr>
          <w:sz w:val="16"/>
          <w:szCs w:val="26"/>
        </w:rPr>
        <w:t xml:space="preserve"> for North Korea, to Kim, to show his full endorsement at the last summit. Obviously, </w:t>
      </w:r>
      <w:r w:rsidRPr="0006719A">
        <w:rPr>
          <w:rStyle w:val="Emphasis"/>
          <w:sz w:val="26"/>
          <w:szCs w:val="26"/>
        </w:rPr>
        <w:t xml:space="preserve">it is not advisable to reassign </w:t>
      </w:r>
      <w:proofErr w:type="spellStart"/>
      <w:r w:rsidRPr="0006719A">
        <w:rPr>
          <w:rStyle w:val="Emphasis"/>
          <w:sz w:val="26"/>
          <w:szCs w:val="26"/>
        </w:rPr>
        <w:t>Biegun</w:t>
      </w:r>
      <w:proofErr w:type="spellEnd"/>
      <w:r w:rsidRPr="0006719A">
        <w:rPr>
          <w:sz w:val="16"/>
          <w:szCs w:val="26"/>
        </w:rPr>
        <w:t xml:space="preserve"> as the next ambassador </w:t>
      </w:r>
      <w:r w:rsidRPr="0006719A">
        <w:rPr>
          <w:rStyle w:val="Emphasis"/>
          <w:sz w:val="26"/>
          <w:szCs w:val="26"/>
        </w:rPr>
        <w:t>to Russia</w:t>
      </w:r>
      <w:r w:rsidRPr="0006719A">
        <w:rPr>
          <w:sz w:val="16"/>
          <w:szCs w:val="26"/>
        </w:rPr>
        <w:t xml:space="preserve">, even as the rumor mill churns. Additionally, </w:t>
      </w:r>
      <w:r w:rsidRPr="0006719A">
        <w:rPr>
          <w:rStyle w:val="StyleUnderline"/>
          <w:sz w:val="26"/>
          <w:szCs w:val="26"/>
        </w:rPr>
        <w:t>Washington needs</w:t>
      </w:r>
      <w:r w:rsidRPr="0006719A">
        <w:rPr>
          <w:sz w:val="16"/>
          <w:szCs w:val="26"/>
        </w:rPr>
        <w:t xml:space="preserve"> to assemble </w:t>
      </w:r>
      <w:r w:rsidRPr="0006719A">
        <w:rPr>
          <w:rStyle w:val="StyleUnderline"/>
          <w:sz w:val="26"/>
          <w:szCs w:val="26"/>
        </w:rPr>
        <w:t xml:space="preserve">a core </w:t>
      </w:r>
      <w:r w:rsidRPr="0006719A">
        <w:rPr>
          <w:rStyle w:val="Emphasis"/>
          <w:sz w:val="26"/>
          <w:szCs w:val="26"/>
        </w:rPr>
        <w:t>team of experts</w:t>
      </w:r>
      <w:r w:rsidRPr="0006719A">
        <w:rPr>
          <w:rStyle w:val="StyleUnderline"/>
          <w:sz w:val="26"/>
          <w:szCs w:val="26"/>
        </w:rPr>
        <w:t xml:space="preserve"> that can navigate the complicated talks with Pyongyang</w:t>
      </w:r>
      <w:r w:rsidRPr="0006719A">
        <w:rPr>
          <w:sz w:val="16"/>
          <w:szCs w:val="26"/>
        </w:rPr>
        <w:t xml:space="preserve">. These experts must consist not only of elite diplomats, but also scientists, </w:t>
      </w:r>
      <w:proofErr w:type="gramStart"/>
      <w:r w:rsidRPr="0006719A">
        <w:rPr>
          <w:sz w:val="16"/>
          <w:szCs w:val="26"/>
        </w:rPr>
        <w:t>engineers</w:t>
      </w:r>
      <w:proofErr w:type="gramEnd"/>
      <w:r w:rsidRPr="0006719A">
        <w:rPr>
          <w:sz w:val="16"/>
          <w:szCs w:val="26"/>
        </w:rPr>
        <w:t xml:space="preserve"> and military specialists. Additionally, they must be given clear attainable goals with Trump’s blessing. The actual </w:t>
      </w:r>
      <w:r w:rsidRPr="0006719A">
        <w:rPr>
          <w:rStyle w:val="StyleUnderline"/>
          <w:sz w:val="26"/>
          <w:szCs w:val="26"/>
        </w:rPr>
        <w:t xml:space="preserve">negotiation of denuclearization with North Korea requires </w:t>
      </w:r>
      <w:r w:rsidRPr="0006719A">
        <w:rPr>
          <w:rStyle w:val="Emphasis"/>
          <w:sz w:val="26"/>
          <w:szCs w:val="26"/>
        </w:rPr>
        <w:t xml:space="preserve">in-depth coordinated </w:t>
      </w:r>
      <w:r w:rsidRPr="0006719A">
        <w:rPr>
          <w:rStyle w:val="Emphasis"/>
          <w:sz w:val="26"/>
          <w:szCs w:val="26"/>
        </w:rPr>
        <w:lastRenderedPageBreak/>
        <w:t>efforts among many branches</w:t>
      </w:r>
      <w:r w:rsidRPr="0006719A">
        <w:rPr>
          <w:sz w:val="16"/>
          <w:szCs w:val="26"/>
        </w:rPr>
        <w:t xml:space="preserve"> of the government. Therefore, they must be given authority to lead such an effort within the U.S. government from the White House.</w:t>
      </w:r>
    </w:p>
    <w:p w14:paraId="63BB3C07" w14:textId="77777777" w:rsidR="008821CC" w:rsidRPr="0006719A" w:rsidRDefault="008821CC" w:rsidP="008821CC">
      <w:pPr>
        <w:rPr>
          <w:sz w:val="16"/>
          <w:szCs w:val="26"/>
        </w:rPr>
      </w:pPr>
    </w:p>
    <w:p w14:paraId="20FAD36E" w14:textId="77777777" w:rsidR="008821CC" w:rsidRPr="0006719A" w:rsidRDefault="008821CC" w:rsidP="008821CC">
      <w:pPr>
        <w:pStyle w:val="Heading4"/>
      </w:pPr>
      <w:r w:rsidRPr="0006719A">
        <w:t xml:space="preserve">Extinction – only diplomacy can solve nuclear war </w:t>
      </w:r>
    </w:p>
    <w:p w14:paraId="518DE93E" w14:textId="77777777" w:rsidR="008821CC" w:rsidRPr="0006719A" w:rsidRDefault="008821CC" w:rsidP="008821CC">
      <w:pPr>
        <w:rPr>
          <w:sz w:val="16"/>
          <w:szCs w:val="26"/>
        </w:rPr>
      </w:pPr>
      <w:r w:rsidRPr="0006719A">
        <w:rPr>
          <w:rStyle w:val="Style13ptBold"/>
          <w:szCs w:val="26"/>
          <w:u w:val="single"/>
        </w:rPr>
        <w:t>Khan 19</w:t>
      </w:r>
      <w:r w:rsidRPr="0006719A">
        <w:rPr>
          <w:rStyle w:val="Style13ptBold"/>
          <w:sz w:val="16"/>
          <w:szCs w:val="26"/>
        </w:rPr>
        <w:t xml:space="preserve"> </w:t>
      </w:r>
      <w:r w:rsidRPr="0006719A">
        <w:rPr>
          <w:sz w:val="16"/>
          <w:szCs w:val="26"/>
        </w:rPr>
        <w:t xml:space="preserve">2019 Muhammad </w:t>
      </w:r>
      <w:proofErr w:type="spellStart"/>
      <w:r w:rsidRPr="0006719A">
        <w:rPr>
          <w:sz w:val="16"/>
          <w:szCs w:val="26"/>
        </w:rPr>
        <w:t>Haris</w:t>
      </w:r>
      <w:proofErr w:type="spellEnd"/>
      <w:r w:rsidRPr="0006719A">
        <w:rPr>
          <w:sz w:val="16"/>
          <w:szCs w:val="26"/>
        </w:rPr>
        <w:t xml:space="preserve"> Khan Research Assistant CGSS Nuclearization of North Korea: A Threat to Regional Stability https://cgss.com.pk/paper/pdf/Nuclearization-of-North-Korea-A-Threat-to-Regional-Stability.pdf</w:t>
      </w:r>
    </w:p>
    <w:p w14:paraId="4C39D7E6" w14:textId="77777777" w:rsidR="008821CC" w:rsidRPr="0006719A" w:rsidRDefault="008821CC" w:rsidP="008821CC">
      <w:pPr>
        <w:rPr>
          <w:rStyle w:val="StyleUnderline"/>
          <w:sz w:val="26"/>
          <w:szCs w:val="26"/>
        </w:rPr>
      </w:pPr>
      <w:r w:rsidRPr="0006719A">
        <w:rPr>
          <w:rStyle w:val="StyleUnderline"/>
          <w:sz w:val="26"/>
          <w:szCs w:val="26"/>
        </w:rPr>
        <w:t>Despite the restrictions from international regimes and world powers, many countries have acquired nuclear weapons</w:t>
      </w:r>
      <w:r w:rsidRPr="0006719A">
        <w:rPr>
          <w:sz w:val="16"/>
          <w:szCs w:val="26"/>
        </w:rPr>
        <w:t xml:space="preserve"> after World War Two. </w:t>
      </w:r>
      <w:r w:rsidRPr="0006719A">
        <w:rPr>
          <w:rStyle w:val="StyleUnderline"/>
          <w:sz w:val="26"/>
          <w:szCs w:val="26"/>
        </w:rPr>
        <w:t xml:space="preserve">One of them is </w:t>
      </w:r>
      <w:r w:rsidRPr="0006719A">
        <w:rPr>
          <w:rStyle w:val="Emphasis"/>
          <w:sz w:val="26"/>
          <w:szCs w:val="26"/>
        </w:rPr>
        <w:t>North Korea</w:t>
      </w:r>
      <w:r w:rsidRPr="0006719A">
        <w:rPr>
          <w:rStyle w:val="StyleUnderline"/>
          <w:sz w:val="26"/>
          <w:szCs w:val="26"/>
        </w:rPr>
        <w:t>, whom nuclear weapons and missile program have developed over time despite</w:t>
      </w:r>
      <w:r w:rsidRPr="0006719A">
        <w:rPr>
          <w:sz w:val="16"/>
          <w:szCs w:val="26"/>
        </w:rPr>
        <w:t xml:space="preserve"> tough economic and financial </w:t>
      </w:r>
      <w:r w:rsidRPr="0006719A">
        <w:rPr>
          <w:rStyle w:val="StyleUnderline"/>
          <w:sz w:val="26"/>
          <w:szCs w:val="26"/>
        </w:rPr>
        <w:t xml:space="preserve">sanctions and international isolation. The nuclear capabilities of Pyongyang possess a </w:t>
      </w:r>
      <w:r w:rsidRPr="0006719A">
        <w:rPr>
          <w:rStyle w:val="Emphasis"/>
          <w:sz w:val="26"/>
          <w:szCs w:val="26"/>
        </w:rPr>
        <w:t>grave threat to the regional security and stability of Northeast Asia</w:t>
      </w:r>
      <w:r w:rsidRPr="0006719A">
        <w:rPr>
          <w:sz w:val="16"/>
          <w:szCs w:val="26"/>
        </w:rPr>
        <w:t xml:space="preserve">. Thus, </w:t>
      </w:r>
      <w:proofErr w:type="gramStart"/>
      <w:r w:rsidRPr="0006719A">
        <w:rPr>
          <w:sz w:val="16"/>
          <w:szCs w:val="26"/>
        </w:rPr>
        <w:t>in order to</w:t>
      </w:r>
      <w:proofErr w:type="gramEnd"/>
      <w:r w:rsidRPr="0006719A">
        <w:rPr>
          <w:sz w:val="16"/>
          <w:szCs w:val="26"/>
        </w:rPr>
        <w:t xml:space="preserve"> denuclearize the regime, many international efforts were made. These efforts range from the hard economic sanctions and isolation to multilateral talks and negotiations. </w:t>
      </w:r>
      <w:r w:rsidRPr="0006719A">
        <w:rPr>
          <w:rStyle w:val="StyleUnderline"/>
          <w:sz w:val="26"/>
          <w:szCs w:val="26"/>
        </w:rPr>
        <w:t>The world powers, particularly the US, have also made their efforts to denuclearize North Korea</w:t>
      </w:r>
      <w:r w:rsidRPr="0006719A">
        <w:rPr>
          <w:sz w:val="16"/>
          <w:szCs w:val="26"/>
        </w:rPr>
        <w:t xml:space="preserve">. But all </w:t>
      </w:r>
      <w:r w:rsidRPr="0006719A">
        <w:rPr>
          <w:rStyle w:val="StyleUnderline"/>
          <w:sz w:val="26"/>
          <w:szCs w:val="26"/>
        </w:rPr>
        <w:t xml:space="preserve">these efforts proved to be unproductive until now. The aggressive behavior of North Korea for the survival of its regime can </w:t>
      </w:r>
      <w:r w:rsidRPr="0006719A">
        <w:rPr>
          <w:rStyle w:val="Emphasis"/>
          <w:sz w:val="26"/>
          <w:szCs w:val="26"/>
        </w:rPr>
        <w:t>lead to a nuclear conflict</w:t>
      </w:r>
      <w:r w:rsidRPr="0006719A">
        <w:rPr>
          <w:sz w:val="16"/>
          <w:szCs w:val="26"/>
        </w:rPr>
        <w:t xml:space="preserve"> in the region. Apart from this, </w:t>
      </w:r>
      <w:r w:rsidRPr="0006719A">
        <w:rPr>
          <w:rStyle w:val="StyleUnderline"/>
          <w:sz w:val="26"/>
          <w:szCs w:val="26"/>
        </w:rPr>
        <w:t xml:space="preserve">the possible regime collapse in the DPRK may have severe consequences for regional and global security as </w:t>
      </w:r>
      <w:r w:rsidRPr="0006719A">
        <w:rPr>
          <w:rStyle w:val="Emphasis"/>
          <w:sz w:val="26"/>
          <w:szCs w:val="26"/>
        </w:rPr>
        <w:t>nuclear weapons can be acquired by non-state actors</w:t>
      </w:r>
      <w:r w:rsidRPr="0006719A">
        <w:rPr>
          <w:rStyle w:val="StyleUnderline"/>
          <w:sz w:val="26"/>
          <w:szCs w:val="26"/>
        </w:rPr>
        <w:t xml:space="preserve">. The possible </w:t>
      </w:r>
      <w:r w:rsidRPr="0006719A">
        <w:rPr>
          <w:rStyle w:val="Emphasis"/>
          <w:sz w:val="26"/>
          <w:szCs w:val="26"/>
        </w:rPr>
        <w:t>proliferation of nuclear technology</w:t>
      </w:r>
      <w:r w:rsidRPr="0006719A">
        <w:rPr>
          <w:rStyle w:val="StyleUnderline"/>
          <w:sz w:val="26"/>
          <w:szCs w:val="26"/>
        </w:rPr>
        <w:t xml:space="preserve"> to other state and non-state actors by North Korea</w:t>
      </w:r>
      <w:r w:rsidRPr="0006719A">
        <w:rPr>
          <w:sz w:val="16"/>
          <w:szCs w:val="26"/>
        </w:rPr>
        <w:t xml:space="preserve"> due to its miserable economic condition </w:t>
      </w:r>
      <w:r w:rsidRPr="0006719A">
        <w:rPr>
          <w:rStyle w:val="StyleUnderline"/>
          <w:sz w:val="26"/>
          <w:szCs w:val="26"/>
        </w:rPr>
        <w:t xml:space="preserve">is another leaning sword on the head of the international community. Assessing these threats, the world powers and the international community </w:t>
      </w:r>
      <w:proofErr w:type="gramStart"/>
      <w:r w:rsidRPr="0006719A">
        <w:rPr>
          <w:rStyle w:val="Emphasis"/>
          <w:sz w:val="26"/>
          <w:szCs w:val="26"/>
        </w:rPr>
        <w:t>has to</w:t>
      </w:r>
      <w:proofErr w:type="gramEnd"/>
      <w:r w:rsidRPr="0006719A">
        <w:rPr>
          <w:rStyle w:val="Emphasis"/>
          <w:sz w:val="26"/>
          <w:szCs w:val="26"/>
        </w:rPr>
        <w:t xml:space="preserve"> work hard to denuclearize Pyongyang</w:t>
      </w:r>
      <w:r w:rsidRPr="0006719A">
        <w:rPr>
          <w:sz w:val="16"/>
          <w:szCs w:val="26"/>
        </w:rPr>
        <w:t xml:space="preserve">. The use of </w:t>
      </w:r>
      <w:r w:rsidRPr="0006719A">
        <w:rPr>
          <w:rStyle w:val="StyleUnderline"/>
          <w:sz w:val="26"/>
          <w:szCs w:val="26"/>
        </w:rPr>
        <w:t>hard power can</w:t>
      </w:r>
      <w:r w:rsidRPr="0006719A">
        <w:rPr>
          <w:sz w:val="16"/>
          <w:szCs w:val="26"/>
        </w:rPr>
        <w:t xml:space="preserve"> further </w:t>
      </w:r>
      <w:r w:rsidRPr="0006719A">
        <w:rPr>
          <w:rStyle w:val="StyleUnderline"/>
          <w:sz w:val="26"/>
          <w:szCs w:val="26"/>
        </w:rPr>
        <w:t xml:space="preserve">deteriorate the security situation. </w:t>
      </w:r>
      <w:r w:rsidRPr="0006719A">
        <w:rPr>
          <w:rStyle w:val="Emphasis"/>
          <w:sz w:val="26"/>
          <w:szCs w:val="26"/>
        </w:rPr>
        <w:t>The problem needs to solve</w:t>
      </w:r>
      <w:r w:rsidRPr="0006719A">
        <w:rPr>
          <w:sz w:val="16"/>
          <w:szCs w:val="26"/>
        </w:rPr>
        <w:t xml:space="preserve"> politically and </w:t>
      </w:r>
      <w:r w:rsidRPr="0006719A">
        <w:rPr>
          <w:rStyle w:val="Emphasis"/>
          <w:sz w:val="26"/>
          <w:szCs w:val="26"/>
        </w:rPr>
        <w:t>diplomatically</w:t>
      </w:r>
      <w:r w:rsidRPr="0006719A">
        <w:rPr>
          <w:rStyle w:val="StyleUnderline"/>
          <w:sz w:val="26"/>
          <w:szCs w:val="26"/>
        </w:rPr>
        <w:t xml:space="preserve"> to </w:t>
      </w:r>
      <w:r w:rsidRPr="0006719A">
        <w:rPr>
          <w:rStyle w:val="Emphasis"/>
          <w:sz w:val="26"/>
          <w:szCs w:val="26"/>
        </w:rPr>
        <w:t>deter any threat</w:t>
      </w:r>
      <w:r w:rsidRPr="0006719A">
        <w:rPr>
          <w:rStyle w:val="StyleUnderline"/>
          <w:sz w:val="26"/>
          <w:szCs w:val="26"/>
        </w:rPr>
        <w:t xml:space="preserve"> that can emanate from the </w:t>
      </w:r>
      <w:r w:rsidRPr="0006719A">
        <w:rPr>
          <w:rStyle w:val="Emphasis"/>
          <w:sz w:val="26"/>
          <w:szCs w:val="26"/>
        </w:rPr>
        <w:t>hostile relations</w:t>
      </w:r>
      <w:r w:rsidRPr="0006719A">
        <w:rPr>
          <w:rStyle w:val="StyleUnderline"/>
          <w:sz w:val="26"/>
          <w:szCs w:val="26"/>
        </w:rPr>
        <w:t xml:space="preserve"> in the region.</w:t>
      </w:r>
    </w:p>
    <w:p w14:paraId="0457AC26" w14:textId="77777777" w:rsidR="008821CC" w:rsidRPr="0006719A" w:rsidRDefault="008821CC" w:rsidP="008821CC"/>
    <w:p w14:paraId="40A14DA0" w14:textId="3C675D7A" w:rsidR="005148AB" w:rsidRPr="0006719A" w:rsidRDefault="00CF5915" w:rsidP="00CF5915">
      <w:pPr>
        <w:pStyle w:val="Heading2"/>
      </w:pPr>
      <w:r w:rsidRPr="0006719A">
        <w:lastRenderedPageBreak/>
        <w:t>3</w:t>
      </w:r>
    </w:p>
    <w:p w14:paraId="5568A73E" w14:textId="511E3BA6" w:rsidR="008821CC" w:rsidRPr="0006719A" w:rsidRDefault="00CF5915" w:rsidP="00CF5915">
      <w:pPr>
        <w:pStyle w:val="Heading4"/>
      </w:pPr>
      <w:bookmarkStart w:id="1" w:name="_Hlk18497325"/>
      <w:r w:rsidRPr="0006719A">
        <w:t>CP Text: Private entities</w:t>
      </w:r>
      <w:r w:rsidR="008821CC" w:rsidRPr="0006719A">
        <w:t xml:space="preserve"> and states</w:t>
      </w:r>
      <w:r w:rsidRPr="0006719A">
        <w:t xml:space="preserve"> should </w:t>
      </w:r>
    </w:p>
    <w:p w14:paraId="31CF91A2" w14:textId="1D31D6D2" w:rsidR="00CF5915" w:rsidRPr="0006719A" w:rsidRDefault="008821CC" w:rsidP="00CF5915">
      <w:pPr>
        <w:pStyle w:val="Heading4"/>
        <w:rPr>
          <w:rFonts w:cs="Calibri"/>
        </w:rPr>
      </w:pPr>
      <w:r w:rsidRPr="0006719A">
        <w:t>-</w:t>
      </w:r>
      <w:r w:rsidR="00CF5915" w:rsidRPr="0006719A">
        <w:t>form a proportional share liability agreement for damage to functional space objects caused by interference with unidentifiable orbital space debris</w:t>
      </w:r>
      <w:bookmarkEnd w:id="1"/>
      <w:r w:rsidR="00CF5915" w:rsidRPr="0006719A">
        <w:t xml:space="preserve"> and </w:t>
      </w:r>
      <w:r w:rsidRPr="0006719A">
        <w:t>states</w:t>
      </w:r>
      <w:r w:rsidR="00CF5915" w:rsidRPr="0006719A">
        <w:t xml:space="preserve"> should </w:t>
      </w:r>
      <w:r w:rsidR="00CF5915" w:rsidRPr="0006719A">
        <w:rPr>
          <w:rFonts w:cs="Calibri"/>
        </w:rPr>
        <w:t>increase space debris remediation</w:t>
      </w:r>
    </w:p>
    <w:p w14:paraId="1C0AEE6A" w14:textId="51702C13" w:rsidR="008821CC" w:rsidRPr="0006719A" w:rsidRDefault="008821CC" w:rsidP="008821CC">
      <w:pPr>
        <w:pStyle w:val="Heading4"/>
      </w:pPr>
      <w:r w:rsidRPr="0006719A">
        <w:t>- increase direct military-to-military communication and bilateral and multilateral hotlines</w:t>
      </w:r>
    </w:p>
    <w:p w14:paraId="5BC5EA73" w14:textId="78185F24" w:rsidR="008821CC" w:rsidRPr="0006719A" w:rsidRDefault="008821CC" w:rsidP="008821CC">
      <w:pPr>
        <w:pStyle w:val="Heading4"/>
      </w:pPr>
      <w:r w:rsidRPr="0006719A">
        <w:t>-adopt and abide by the 1AC AUTHOR’S FINAL RECOMMENDATION of a “hybrid property” regulatory regime.</w:t>
      </w:r>
    </w:p>
    <w:p w14:paraId="52C02B3F" w14:textId="77777777" w:rsidR="008821CC" w:rsidRPr="0006719A" w:rsidRDefault="008821CC" w:rsidP="008821CC">
      <w:pPr>
        <w:rPr>
          <w:sz w:val="16"/>
          <w:szCs w:val="18"/>
        </w:rPr>
      </w:pPr>
      <w:r w:rsidRPr="0006719A">
        <w:rPr>
          <w:rStyle w:val="Style13ptBold"/>
          <w:u w:val="single"/>
        </w:rPr>
        <w:t>Babcock 19</w:t>
      </w:r>
      <w:r w:rsidRPr="0006719A">
        <w:rPr>
          <w:rStyle w:val="Style13ptBold"/>
          <w:sz w:val="16"/>
        </w:rPr>
        <w:t xml:space="preserve"> </w:t>
      </w:r>
      <w:r w:rsidRPr="0006719A">
        <w:rPr>
          <w:rStyle w:val="Style13ptBold"/>
          <w:sz w:val="16"/>
          <w:szCs w:val="14"/>
        </w:rPr>
        <w:t>(</w:t>
      </w:r>
      <w:r w:rsidRPr="0006719A">
        <w:rPr>
          <w:sz w:val="16"/>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06719A">
        <w:rPr>
          <w:sz w:val="16"/>
          <w:szCs w:val="18"/>
        </w:rPr>
        <w:t>LeBoeuf</w:t>
      </w:r>
      <w:proofErr w:type="spellEnd"/>
      <w:r w:rsidRPr="0006719A">
        <w:rPr>
          <w:sz w:val="16"/>
          <w:szCs w:val="18"/>
        </w:rPr>
        <w:t xml:space="preserve">, Lamb, </w:t>
      </w:r>
      <w:proofErr w:type="spellStart"/>
      <w:r w:rsidRPr="0006719A">
        <w:rPr>
          <w:sz w:val="16"/>
          <w:szCs w:val="18"/>
        </w:rPr>
        <w:t>Leiby</w:t>
      </w:r>
      <w:proofErr w:type="spellEnd"/>
      <w:r w:rsidRPr="0006719A">
        <w:rPr>
          <w:sz w:val="16"/>
          <w:szCs w:val="18"/>
        </w:rPr>
        <w:t xml:space="preserve"> &amp; </w:t>
      </w:r>
      <w:proofErr w:type="spellStart"/>
      <w:r w:rsidRPr="0006719A">
        <w:rPr>
          <w:sz w:val="16"/>
          <w:szCs w:val="18"/>
        </w:rPr>
        <w:t>MacRae</w:t>
      </w:r>
      <w:proofErr w:type="spellEnd"/>
      <w:r w:rsidRPr="0006719A">
        <w:rPr>
          <w:sz w:val="16"/>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06719A">
        <w:rPr>
          <w:sz w:val="16"/>
          <w:szCs w:val="18"/>
        </w:rPr>
        <w:t>Association, and</w:t>
      </w:r>
      <w:proofErr w:type="gramEnd"/>
      <w:r w:rsidRPr="0006719A">
        <w:rPr>
          <w:sz w:val="16"/>
          <w:szCs w:val="18"/>
        </w:rPr>
        <w:t xml:space="preserve"> served on the Clinton-Gore Transition Team.) //JQ</w:t>
      </w:r>
    </w:p>
    <w:p w14:paraId="3147F830" w14:textId="77777777" w:rsidR="008821CC" w:rsidRPr="0006719A" w:rsidRDefault="008821CC" w:rsidP="008821CC">
      <w:pPr>
        <w:rPr>
          <w:sz w:val="16"/>
          <w:szCs w:val="16"/>
        </w:rPr>
      </w:pPr>
      <w:r w:rsidRPr="0006719A">
        <w:rPr>
          <w:sz w:val="16"/>
          <w:szCs w:val="16"/>
        </w:rPr>
        <w:t xml:space="preserve">IV. NEW TYPES OF PROPERTY REGIMES THAT MIGHT WORK IN OUTER SPACE </w:t>
      </w:r>
    </w:p>
    <w:p w14:paraId="31091D49" w14:textId="77777777" w:rsidR="008821CC" w:rsidRPr="0006719A" w:rsidRDefault="008821CC" w:rsidP="008821CC">
      <w:pPr>
        <w:rPr>
          <w:sz w:val="16"/>
        </w:rPr>
      </w:pPr>
      <w:r w:rsidRPr="0006719A">
        <w:rPr>
          <w:u w:val="single"/>
        </w:rPr>
        <w:t>The rapidly closing gap in the technological ability of countries and private companies to develop resources in outer space makes it imperative to find a property regime that will allow management of those activities</w:t>
      </w:r>
      <w:r w:rsidRPr="0006719A">
        <w:rPr>
          <w:sz w:val="16"/>
        </w:rPr>
        <w:t xml:space="preserve">. </w:t>
      </w:r>
      <w:r w:rsidRPr="0006719A">
        <w:rPr>
          <w:u w:val="single"/>
        </w:rPr>
        <w:t>Uncontrolled activities in outer space could lead to conflict among countries and commercial enterprises</w:t>
      </w:r>
      <w:r w:rsidRPr="0006719A">
        <w:rPr>
          <w:sz w:val="16"/>
        </w:rPr>
        <w:t xml:space="preserve">, as well as irreparable damage to and over-consumption of those resources.398 But the problems with both property regimes studied in Part III raise the question of whether a new form of property might allow for a more successful management approach. </w:t>
      </w:r>
    </w:p>
    <w:p w14:paraId="45B536D0" w14:textId="77777777" w:rsidR="008821CC" w:rsidRPr="0006719A" w:rsidRDefault="008821CC" w:rsidP="008821CC">
      <w:pPr>
        <w:rPr>
          <w:sz w:val="16"/>
          <w:szCs w:val="16"/>
        </w:rPr>
      </w:pPr>
      <w:r w:rsidRPr="0006719A">
        <w:rPr>
          <w:sz w:val="16"/>
          <w:szCs w:val="16"/>
        </w:rPr>
        <w:t xml:space="preserve">Generally, the process of changing from one property regime to another requires that certain conditions occur, such as changes in technology, the means of economic production, or in social circumstances.399 However, property in outer space is more like null property to which no claim of ownership has yet been made.400 Hence, the situation here does not involve changing from one type of property to another. Rather, it calls for the creation of a new type of property, one that can function in an unfamiliar world and open that world to terrestrial activities in an unregulated environment. These factors might create the circumstances in which a new form of property emerge. </w:t>
      </w:r>
    </w:p>
    <w:p w14:paraId="5404935E" w14:textId="77777777" w:rsidR="008821CC" w:rsidRPr="0006719A" w:rsidRDefault="008821CC" w:rsidP="008821CC">
      <w:pPr>
        <w:rPr>
          <w:sz w:val="16"/>
        </w:rPr>
      </w:pPr>
      <w:r w:rsidRPr="0006719A">
        <w:rPr>
          <w:u w:val="single"/>
        </w:rPr>
        <w:t>One new type is “hybrid property,” which combines different types of property.401 Hybrid property regimes sometimes emerge because they perform a particular political function.402 Here, the political function would be the enablement of an effective regulatory regime in outer space</w:t>
      </w:r>
      <w:r w:rsidRPr="0006719A">
        <w:rPr>
          <w:sz w:val="16"/>
        </w:rPr>
        <w:t xml:space="preserve">. </w:t>
      </w:r>
      <w:r w:rsidRPr="0006719A">
        <w:rPr>
          <w:u w:val="single"/>
        </w:rPr>
        <w:t>Hybrid property can improve the efficiency and stability of traditional property regimes and can encourage the creation of important social goods</w:t>
      </w:r>
      <w:r w:rsidRPr="0006719A">
        <w:rPr>
          <w:sz w:val="16"/>
        </w:rPr>
        <w:t xml:space="preserve">.403 </w:t>
      </w:r>
      <w:r w:rsidRPr="0006719A">
        <w:rPr>
          <w:u w:val="single"/>
        </w:rPr>
        <w:t>An example of a hybrid property regime is one that is sometimes private and sometimes common; for example, where private property may be open for collective uses.404 Public dedication “reflects a peculiar hybrid doctrine which grants private rights in public spaces based on the reliance interests of those who purchased land—typically at higher prices—on the understanding that adjacent land would remain subject to public use</w:t>
      </w:r>
      <w:r w:rsidRPr="0006719A">
        <w:rPr>
          <w:sz w:val="16"/>
        </w:rPr>
        <w:t xml:space="preserve">.”405 One might find a hybrid property regime in outer space where land that has been temporarily enclosed to allow some development activity to take place is also open to public use, like government-sponsored scientific research or privately sponsored tourism. </w:t>
      </w:r>
    </w:p>
    <w:p w14:paraId="4E9653C4" w14:textId="77777777" w:rsidR="008821CC" w:rsidRPr="0006719A" w:rsidRDefault="008821CC" w:rsidP="008821CC">
      <w:pPr>
        <w:rPr>
          <w:sz w:val="16"/>
        </w:rPr>
      </w:pPr>
      <w:r w:rsidRPr="0006719A">
        <w:rPr>
          <w:sz w:val="16"/>
        </w:rPr>
        <w:lastRenderedPageBreak/>
        <w:t xml:space="preserve">“Property hybridity can emerge and survive not only when it is economically optimal but also when it fulfills political imperatives.”406 </w:t>
      </w:r>
      <w:r w:rsidRPr="0006719A">
        <w:rPr>
          <w:u w:val="single"/>
        </w:rPr>
        <w:t>If the political imperative in outer space is to develop some form of property regime that meets the needs of public and private investors in space while providing access for non-space faring nations and their citizens, then maybe some form of hybridity that allows for overlapping forms of property or governance should be used rather than exclusive zones where one form of property is allowed and another is not allowed.</w:t>
      </w:r>
      <w:r w:rsidRPr="0006719A">
        <w:rPr>
          <w:sz w:val="16"/>
        </w:rPr>
        <w:t xml:space="preserve">407 There may be political support for “such a spatial compromise” where the hybrid regime preserves and strengthens “existing informal governance mechanisms in open-access areas.”408 Further, these hybrid regimes, because of the role of local—even community-based—government, may avoid some of the back-channel dealings that disfavor entities, in this case disempowered countries and their citizens.409 But where there is “jurisdictional complexity”—i.e., the involvement of many jurisdictions in the affected area—it may be more difficult to work out the arrangements among those jurisdictions to achieve any form of hybridity, overlapping or spatial.410 </w:t>
      </w:r>
    </w:p>
    <w:p w14:paraId="5757BBA1" w14:textId="77777777" w:rsidR="008821CC" w:rsidRPr="0006719A" w:rsidRDefault="008821CC" w:rsidP="008821CC"/>
    <w:p w14:paraId="0312B2CC" w14:textId="77777777" w:rsidR="00CF5915" w:rsidRPr="0006719A" w:rsidRDefault="00CF5915" w:rsidP="00CF5915">
      <w:pPr>
        <w:keepNext/>
        <w:keepLines/>
        <w:spacing w:before="200"/>
        <w:outlineLvl w:val="3"/>
        <w:rPr>
          <w:rFonts w:eastAsiaTheme="majorEastAsia" w:cstheme="majorBidi"/>
          <w:b/>
          <w:iCs/>
          <w:szCs w:val="26"/>
        </w:rPr>
      </w:pPr>
      <w:r w:rsidRPr="0006719A">
        <w:rPr>
          <w:rFonts w:eastAsiaTheme="majorEastAsia" w:cstheme="majorBidi"/>
          <w:b/>
          <w:iCs/>
          <w:szCs w:val="26"/>
        </w:rPr>
        <w:t>Share liability forces polluters to internalize costs, encouraging remediation and mitigation.</w:t>
      </w:r>
    </w:p>
    <w:p w14:paraId="7F61DF66" w14:textId="77777777" w:rsidR="00CF5915" w:rsidRPr="0006719A" w:rsidRDefault="00CF5915" w:rsidP="00CF5915">
      <w:pPr>
        <w:rPr>
          <w:sz w:val="16"/>
          <w:szCs w:val="26"/>
        </w:rPr>
      </w:pPr>
      <w:r w:rsidRPr="0006719A">
        <w:rPr>
          <w:sz w:val="16"/>
          <w:szCs w:val="26"/>
        </w:rPr>
        <w:t xml:space="preserve">Mark </w:t>
      </w:r>
      <w:proofErr w:type="spellStart"/>
      <w:r w:rsidRPr="0006719A">
        <w:rPr>
          <w:b/>
          <w:bCs/>
          <w:szCs w:val="26"/>
          <w:u w:val="single"/>
        </w:rPr>
        <w:t>Sundahl</w:t>
      </w:r>
      <w:proofErr w:type="spellEnd"/>
      <w:r w:rsidRPr="0006719A">
        <w:rPr>
          <w:b/>
          <w:bCs/>
          <w:szCs w:val="26"/>
          <w:u w:val="single"/>
        </w:rPr>
        <w:t xml:space="preserve"> 00</w:t>
      </w:r>
      <w:r w:rsidRPr="0006719A">
        <w:rPr>
          <w:sz w:val="16"/>
          <w:szCs w:val="26"/>
        </w:rPr>
        <w:t xml:space="preserve">, Ph.D. from Brown, 2000; J.D. candidate, Hastings College of the Law, 2001; B.A., University of California, Los Angeles, 1993, </w:t>
      </w:r>
      <w:proofErr w:type="gramStart"/>
      <w:r w:rsidRPr="0006719A">
        <w:rPr>
          <w:b/>
          <w:bCs/>
          <w:sz w:val="16"/>
          <w:szCs w:val="26"/>
        </w:rPr>
        <w:t>2000</w:t>
      </w:r>
      <w:r w:rsidRPr="0006719A">
        <w:rPr>
          <w:sz w:val="16"/>
          <w:szCs w:val="26"/>
        </w:rPr>
        <w:t>,“</w:t>
      </w:r>
      <w:proofErr w:type="gramEnd"/>
      <w:r w:rsidRPr="0006719A">
        <w:rPr>
          <w:sz w:val="16"/>
          <w:szCs w:val="26"/>
        </w:rPr>
        <w:t xml:space="preserve">Unidentified Orbital Debris: The Case for a Market-Share Liability Regime” 24 </w:t>
      </w:r>
      <w:proofErr w:type="spellStart"/>
      <w:r w:rsidRPr="0006719A">
        <w:rPr>
          <w:sz w:val="16"/>
          <w:szCs w:val="26"/>
        </w:rPr>
        <w:t>HastingsInt'l</w:t>
      </w:r>
      <w:proofErr w:type="spellEnd"/>
      <w:r w:rsidRPr="0006719A">
        <w:rPr>
          <w:sz w:val="16"/>
          <w:szCs w:val="26"/>
        </w:rPr>
        <w:t xml:space="preserve"> &amp; Comp. L. Rev. 125</w:t>
      </w:r>
    </w:p>
    <w:p w14:paraId="68C43B19" w14:textId="77777777" w:rsidR="00CF5915" w:rsidRPr="0006719A" w:rsidRDefault="00CF5915" w:rsidP="00CF5915">
      <w:pPr>
        <w:rPr>
          <w:sz w:val="16"/>
          <w:szCs w:val="26"/>
        </w:rPr>
      </w:pPr>
      <w:r w:rsidRPr="0006719A">
        <w:rPr>
          <w:szCs w:val="26"/>
          <w:u w:val="single"/>
        </w:rPr>
        <w:t xml:space="preserve">Market-share liability will benefit the space industry by (1) </w:t>
      </w:r>
      <w:r w:rsidRPr="0006719A">
        <w:rPr>
          <w:b/>
          <w:iCs/>
          <w:szCs w:val="26"/>
          <w:u w:val="single"/>
          <w:bdr w:val="single" w:sz="8" w:space="0" w:color="auto"/>
        </w:rPr>
        <w:t>providing compensation</w:t>
      </w:r>
      <w:r w:rsidRPr="0006719A">
        <w:rPr>
          <w:szCs w:val="26"/>
          <w:u w:val="single"/>
        </w:rPr>
        <w:t xml:space="preserve"> to the injured party where none existed before, (2) </w:t>
      </w:r>
      <w:r w:rsidRPr="0006719A">
        <w:rPr>
          <w:b/>
          <w:iCs/>
          <w:szCs w:val="26"/>
          <w:u w:val="single"/>
          <w:bdr w:val="single" w:sz="8" w:space="0" w:color="auto"/>
        </w:rPr>
        <w:t>creating an incentive for states to mitigate debris production</w:t>
      </w:r>
      <w:r w:rsidRPr="0006719A">
        <w:rPr>
          <w:szCs w:val="26"/>
          <w:u w:val="single"/>
        </w:rPr>
        <w:t xml:space="preserve">, (3) creating an </w:t>
      </w:r>
      <w:r w:rsidRPr="0006719A">
        <w:rPr>
          <w:b/>
          <w:iCs/>
          <w:szCs w:val="26"/>
          <w:u w:val="single"/>
          <w:bdr w:val="single" w:sz="8" w:space="0" w:color="auto"/>
        </w:rPr>
        <w:t>equal incentive to remove existing debris</w:t>
      </w:r>
      <w:r w:rsidRPr="0006719A">
        <w:rPr>
          <w:szCs w:val="26"/>
          <w:u w:val="single"/>
        </w:rPr>
        <w:t xml:space="preserve">, (4) </w:t>
      </w:r>
      <w:r w:rsidRPr="0006719A">
        <w:rPr>
          <w:b/>
          <w:iCs/>
          <w:szCs w:val="26"/>
          <w:u w:val="single"/>
          <w:bdr w:val="single" w:sz="8" w:space="0" w:color="auto"/>
        </w:rPr>
        <w:t>promoting the registration and tracking</w:t>
      </w:r>
      <w:r w:rsidRPr="0006719A">
        <w:rPr>
          <w:szCs w:val="26"/>
          <w:u w:val="single"/>
        </w:rPr>
        <w:t xml:space="preserve"> of space objects, (5) </w:t>
      </w:r>
      <w:r w:rsidRPr="0006719A">
        <w:rPr>
          <w:b/>
          <w:iCs/>
          <w:szCs w:val="26"/>
          <w:u w:val="single"/>
          <w:bdr w:val="single" w:sz="8" w:space="0" w:color="auto"/>
        </w:rPr>
        <w:t>encouraging states to cooperate</w:t>
      </w:r>
      <w:r w:rsidRPr="0006719A">
        <w:rPr>
          <w:szCs w:val="26"/>
          <w:u w:val="single"/>
        </w:rPr>
        <w:t xml:space="preserve"> in the prevention of collisions, and (6) </w:t>
      </w:r>
      <w:r w:rsidRPr="0006719A">
        <w:rPr>
          <w:b/>
          <w:iCs/>
          <w:szCs w:val="26"/>
          <w:u w:val="single"/>
          <w:bdr w:val="single" w:sz="8" w:space="0" w:color="auto"/>
        </w:rPr>
        <w:t>ultimately lowering the economic barrier to entering</w:t>
      </w:r>
      <w:r w:rsidRPr="0006719A">
        <w:rPr>
          <w:szCs w:val="26"/>
          <w:u w:val="single"/>
        </w:rPr>
        <w:t xml:space="preserve"> the space industry. </w:t>
      </w:r>
      <w:r w:rsidRPr="0006719A">
        <w:rPr>
          <w:sz w:val="16"/>
          <w:szCs w:val="26"/>
        </w:rPr>
        <w:t xml:space="preserve">The immediate benefit of market-share liability will be the creation of a compensation system where none now exists. Currently, the victims of unidentified debris damage must absorb the cost of any collision while the parties who created the debris incur no liability. A market-share liability amendment will fill this gap in the Liability Convention. Of greater importance in the long run is the fact that </w:t>
      </w:r>
      <w:proofErr w:type="spellStart"/>
      <w:r w:rsidRPr="0006719A">
        <w:rPr>
          <w:szCs w:val="26"/>
          <w:u w:val="single"/>
        </w:rPr>
        <w:t>marketshare</w:t>
      </w:r>
      <w:proofErr w:type="spellEnd"/>
      <w:r w:rsidRPr="0006719A">
        <w:rPr>
          <w:szCs w:val="26"/>
          <w:u w:val="single"/>
        </w:rPr>
        <w:t xml:space="preserve"> liability would create an incentive for states to reduce the production of large debris. The production of trackable debris will increase a state's contribution index and, hence, its liability exposure</w:t>
      </w:r>
      <w:r w:rsidRPr="0006719A">
        <w:rPr>
          <w:sz w:val="16"/>
          <w:szCs w:val="26"/>
        </w:rPr>
        <w:t xml:space="preserve">. Launching entities would therefore take measures to minimize large debris production </w:t>
      </w:r>
      <w:proofErr w:type="gramStart"/>
      <w:r w:rsidRPr="0006719A">
        <w:rPr>
          <w:sz w:val="16"/>
          <w:szCs w:val="26"/>
        </w:rPr>
        <w:t>in order to</w:t>
      </w:r>
      <w:proofErr w:type="gramEnd"/>
      <w:r w:rsidRPr="0006719A">
        <w:rPr>
          <w:sz w:val="16"/>
          <w:szCs w:val="26"/>
        </w:rPr>
        <w:t xml:space="preserve"> minimize liability. </w:t>
      </w:r>
      <w:r w:rsidRPr="0006719A">
        <w:rPr>
          <w:szCs w:val="26"/>
          <w:u w:val="single"/>
        </w:rPr>
        <w:t>Venting excess fuel, for example, would reduce the risk of explosions in orbit." A state can also reduce its contribution index by deorbiting defunct satellites. This can be achieved by either retrieving the satellites or by propelling the "dead" satellites into the Earth's atmosphere so that they are vaporized</w:t>
      </w:r>
      <w:r w:rsidRPr="0006719A">
        <w:rPr>
          <w:sz w:val="16"/>
          <w:szCs w:val="26"/>
        </w:rPr>
        <w:t xml:space="preserve">. 5 </w:t>
      </w:r>
      <w:r w:rsidRPr="0006719A">
        <w:rPr>
          <w:szCs w:val="26"/>
          <w:u w:val="single"/>
        </w:rPr>
        <w:t>Market-share liability will</w:t>
      </w:r>
      <w:r w:rsidRPr="0006719A">
        <w:rPr>
          <w:sz w:val="16"/>
          <w:szCs w:val="26"/>
        </w:rPr>
        <w:t xml:space="preserve"> not only promote debris mitigation measures but also </w:t>
      </w:r>
      <w:r w:rsidRPr="0006719A">
        <w:rPr>
          <w:szCs w:val="26"/>
          <w:u w:val="single"/>
        </w:rPr>
        <w:t>encourage the improvement of debris removal technologies. Entities will be able to reduce their contribution index, as explained above, by removing debris</w:t>
      </w:r>
      <w:r w:rsidRPr="0006719A">
        <w:rPr>
          <w:sz w:val="16"/>
          <w:szCs w:val="26"/>
        </w:rPr>
        <w:t xml:space="preserve"> that is already in orbit. Currently, debris can be removed by sending the Space Shuttle to retrieve defunct satellites. Other options include using an </w:t>
      </w:r>
      <w:proofErr w:type="spellStart"/>
      <w:r w:rsidRPr="0006719A">
        <w:rPr>
          <w:sz w:val="16"/>
          <w:szCs w:val="26"/>
        </w:rPr>
        <w:t>Earthbased</w:t>
      </w:r>
      <w:proofErr w:type="spellEnd"/>
      <w:r w:rsidRPr="0006719A">
        <w:rPr>
          <w:sz w:val="16"/>
          <w:szCs w:val="26"/>
        </w:rPr>
        <w:t xml:space="preserve"> laser to push objects out of their orbits so that they reenter the Earth's atmosphere and are destroyed. The Orion laser is currently being developed for this purpose by the United States government.'56 One commentator has even suggested using a "giant Neff ball" to catch debris, in effect "sweeping" the orbits clean.57 Tho</w:t>
      </w:r>
      <w:r w:rsidRPr="0006719A">
        <w:rPr>
          <w:szCs w:val="26"/>
          <w:u w:val="single"/>
        </w:rPr>
        <w:t>se states and private entities that do not have easy access to debris retrieval technology or do not have a laser of their own would be able to buy these services from the United States</w:t>
      </w:r>
      <w:r w:rsidRPr="0006719A">
        <w:rPr>
          <w:sz w:val="16"/>
          <w:szCs w:val="26"/>
        </w:rPr>
        <w:t xml:space="preserve">. The United States and Russia, as well as other </w:t>
      </w:r>
      <w:r w:rsidRPr="0006719A">
        <w:rPr>
          <w:szCs w:val="26"/>
          <w:u w:val="single"/>
        </w:rPr>
        <w:t>states, would also have a two-fold incentive to improve their systems for registering, tracking, and cataloguing space objects</w:t>
      </w:r>
      <w:r w:rsidRPr="0006719A">
        <w:rPr>
          <w:sz w:val="16"/>
          <w:szCs w:val="26"/>
        </w:rPr>
        <w:t xml:space="preserve">. First, </w:t>
      </w:r>
      <w:r w:rsidRPr="0006719A">
        <w:rPr>
          <w:szCs w:val="26"/>
          <w:u w:val="single"/>
        </w:rPr>
        <w:t xml:space="preserve">states would strive to </w:t>
      </w:r>
      <w:r w:rsidRPr="0006719A">
        <w:rPr>
          <w:b/>
          <w:iCs/>
          <w:szCs w:val="26"/>
          <w:u w:val="single"/>
          <w:bdr w:val="single" w:sz="8" w:space="0" w:color="auto"/>
        </w:rPr>
        <w:t>improve their tracking capabilities</w:t>
      </w:r>
      <w:r w:rsidRPr="0006719A">
        <w:rPr>
          <w:szCs w:val="26"/>
          <w:u w:val="single"/>
        </w:rPr>
        <w:t xml:space="preserve"> so that they would be able to show that another state owned a specific debris fragment that caused damage. Once the responsible state is identified, only that state would be liable</w:t>
      </w:r>
      <w:r w:rsidRPr="0006719A">
        <w:rPr>
          <w:sz w:val="16"/>
          <w:szCs w:val="26"/>
        </w:rPr>
        <w:t xml:space="preserve">. Second, the United States and Russia would be eager to identify as many pieces of debris as possible that belong to each other. </w:t>
      </w:r>
      <w:r w:rsidRPr="0006719A">
        <w:rPr>
          <w:szCs w:val="26"/>
          <w:u w:val="single"/>
        </w:rPr>
        <w:t>The United States, for example, would want to increase the number of catalogued fragments identified as Russian.</w:t>
      </w:r>
      <w:r w:rsidRPr="0006719A">
        <w:rPr>
          <w:sz w:val="16"/>
          <w:szCs w:val="26"/>
        </w:rPr>
        <w:t xml:space="preserve"> By doing so, the Russian contribution index would </w:t>
      </w:r>
      <w:proofErr w:type="gramStart"/>
      <w:r w:rsidRPr="0006719A">
        <w:rPr>
          <w:sz w:val="16"/>
          <w:szCs w:val="26"/>
        </w:rPr>
        <w:t>grow</w:t>
      </w:r>
      <w:proofErr w:type="gramEnd"/>
      <w:r w:rsidRPr="0006719A">
        <w:rPr>
          <w:sz w:val="16"/>
          <w:szCs w:val="26"/>
        </w:rPr>
        <w:t xml:space="preserve"> and the contribution index of all other states would simultaneously fall. </w:t>
      </w:r>
      <w:r w:rsidRPr="0006719A">
        <w:rPr>
          <w:sz w:val="16"/>
          <w:szCs w:val="26"/>
        </w:rPr>
        <w:lastRenderedPageBreak/>
        <w:t xml:space="preserve">Improvements in tracking capabilities would be beneficial because they would allow a fairer apportionment of liability and would assist in debris evasion. </w:t>
      </w:r>
      <w:r w:rsidRPr="0006719A">
        <w:rPr>
          <w:szCs w:val="26"/>
          <w:u w:val="single"/>
        </w:rPr>
        <w:t xml:space="preserve">Spacefaring states would also make efforts to improve </w:t>
      </w:r>
      <w:r w:rsidRPr="0006719A">
        <w:rPr>
          <w:b/>
          <w:iCs/>
          <w:szCs w:val="26"/>
          <w:u w:val="single"/>
          <w:bdr w:val="single" w:sz="8" w:space="0" w:color="auto"/>
        </w:rPr>
        <w:t>debris evasion</w:t>
      </w:r>
      <w:r w:rsidRPr="0006719A">
        <w:rPr>
          <w:szCs w:val="26"/>
          <w:u w:val="single"/>
        </w:rPr>
        <w:t xml:space="preserve"> technology out of the fear of incurring liability</w:t>
      </w:r>
      <w:r w:rsidRPr="0006719A">
        <w:rPr>
          <w:sz w:val="16"/>
          <w:szCs w:val="26"/>
        </w:rPr>
        <w:t xml:space="preserve">. After all, </w:t>
      </w:r>
      <w:r w:rsidRPr="0006719A">
        <w:rPr>
          <w:szCs w:val="26"/>
          <w:u w:val="single"/>
        </w:rPr>
        <w:t>the most effective method of avoiding liability is to ensure that collisions do not occur</w:t>
      </w:r>
      <w:r w:rsidRPr="0006719A">
        <w:rPr>
          <w:sz w:val="16"/>
          <w:szCs w:val="26"/>
        </w:rPr>
        <w:t xml:space="preserve">. More effective evasion capabilities could be achieved by establishing a communications system whereby states with tracking facilities, such as </w:t>
      </w:r>
      <w:r w:rsidRPr="0006719A">
        <w:rPr>
          <w:szCs w:val="26"/>
          <w:u w:val="single"/>
        </w:rPr>
        <w:t>the United States, could warn other states when their satellites or spacecraft were in the path of approaching debris</w:t>
      </w:r>
      <w:r w:rsidRPr="0006719A">
        <w:rPr>
          <w:sz w:val="16"/>
          <w:szCs w:val="26"/>
        </w:rPr>
        <w:t>. Upon receiving this information, the spacecraft owner would be able to engage in evasive maneuvers. This warning system could make use of sensitive ground-based debris detection technology as well as debris-detecting satellites.</w:t>
      </w:r>
    </w:p>
    <w:p w14:paraId="4FFC4A2E" w14:textId="77777777" w:rsidR="00CF5915" w:rsidRPr="0006719A" w:rsidRDefault="00CF5915" w:rsidP="00CF5915">
      <w:pPr>
        <w:rPr>
          <w:rStyle w:val="StyleUnderline"/>
          <w:rFonts w:cs="Calibri"/>
          <w:sz w:val="26"/>
          <w:szCs w:val="26"/>
        </w:rPr>
      </w:pPr>
    </w:p>
    <w:p w14:paraId="1CB6B682" w14:textId="77777777" w:rsidR="00CF5915" w:rsidRPr="0006719A" w:rsidRDefault="00CF5915" w:rsidP="00CF5915">
      <w:pPr>
        <w:pStyle w:val="Heading4"/>
      </w:pPr>
      <w:proofErr w:type="spellStart"/>
      <w:r w:rsidRPr="0006719A">
        <w:t>Squo</w:t>
      </w:r>
      <w:proofErr w:type="spellEnd"/>
      <w:r w:rsidRPr="0006719A">
        <w:t xml:space="preserve"> solves debris — ADR, debris tracking, and maneuverability improvements will mitigate the impact far before we reach Kessler.</w:t>
      </w:r>
    </w:p>
    <w:p w14:paraId="28844D01" w14:textId="77777777" w:rsidR="00CF5915" w:rsidRPr="0006719A" w:rsidRDefault="00CF5915" w:rsidP="00CF5915">
      <w:pPr>
        <w:rPr>
          <w:sz w:val="16"/>
          <w:szCs w:val="26"/>
        </w:rPr>
      </w:pPr>
      <w:r w:rsidRPr="0006719A">
        <w:rPr>
          <w:rStyle w:val="Style13ptBold"/>
          <w:szCs w:val="26"/>
          <w:u w:val="single"/>
        </w:rPr>
        <w:t>Kurt 15</w:t>
      </w:r>
      <w:r w:rsidRPr="0006719A">
        <w:rPr>
          <w:sz w:val="16"/>
          <w:szCs w:val="26"/>
        </w:rPr>
        <w:t xml:space="preserve"> (Joseph; Juris Doctor candidate, William &amp; Mary School of Law, 2016; B.A. Marquette University, 2000; </w:t>
      </w:r>
      <w:r w:rsidRPr="0006719A">
        <w:rPr>
          <w:i/>
          <w:iCs/>
          <w:sz w:val="16"/>
          <w:szCs w:val="26"/>
        </w:rPr>
        <w:t>Triumph of the Space Commons: Addressing the Impending Space Debris Crisis Without an International Treaty</w:t>
      </w:r>
      <w:r w:rsidRPr="0006719A">
        <w:rPr>
          <w:sz w:val="16"/>
          <w:szCs w:val="26"/>
        </w:rPr>
        <w:t xml:space="preserve">; William &amp; Mary Environmental Law and Policy Review; </w:t>
      </w:r>
      <w:hyperlink r:id="rId17" w:history="1">
        <w:r w:rsidRPr="0006719A">
          <w:rPr>
            <w:rStyle w:val="Hyperlink"/>
            <w:sz w:val="16"/>
            <w:szCs w:val="26"/>
          </w:rPr>
          <w:t>https://pdfs.semanticscholar.org/0bd4/c4059d5a5ad2faa42ce5977548d900df8f8c.pdf</w:t>
        </w:r>
      </w:hyperlink>
      <w:r w:rsidRPr="0006719A">
        <w:rPr>
          <w:sz w:val="16"/>
          <w:szCs w:val="26"/>
        </w:rPr>
        <w:t>; accessed 10/4/19; MSCOTT)</w:t>
      </w:r>
    </w:p>
    <w:p w14:paraId="768AE68B" w14:textId="77777777" w:rsidR="00CF5915" w:rsidRPr="0006719A" w:rsidRDefault="00CF5915" w:rsidP="00CF5915">
      <w:pPr>
        <w:rPr>
          <w:sz w:val="16"/>
          <w:szCs w:val="26"/>
        </w:rPr>
      </w:pPr>
      <w:r w:rsidRPr="0006719A">
        <w:rPr>
          <w:sz w:val="16"/>
          <w:szCs w:val="26"/>
        </w:rPr>
        <w:t xml:space="preserve">III. </w:t>
      </w:r>
      <w:r w:rsidRPr="0006719A">
        <w:rPr>
          <w:rStyle w:val="Emphasis"/>
          <w:sz w:val="26"/>
          <w:szCs w:val="26"/>
        </w:rPr>
        <w:t>REASONS FOR HOPE: WHY INTERNATIONAL ACTORS WILL AVOID A TRAGEDY OF THE SPACE COMMONS WITHOUT A COMPREHENSIVE TREATY</w:t>
      </w:r>
      <w:r w:rsidRPr="0006719A">
        <w:rPr>
          <w:sz w:val="16"/>
          <w:szCs w:val="26"/>
        </w:rPr>
        <w:t xml:space="preserve"> A binding international regime—i.e., a comprehensive treaty— governing space debris might well be the most prudent international response to the issue.89 But for all the reasons discussed above, anything approaching a comprehensive agreement is nowhere in sight.90 If the need for such a regime is as dire as many commentators suggest,91 perhaps panic is in order. However, this Part argues that in addition to the significant obstacles to achieving a comprehensive treaty to deal with space debris, there is perhaps an even more compelling reason why there has been almost no progress in this direction: </w:t>
      </w:r>
      <w:r w:rsidRPr="0006719A">
        <w:rPr>
          <w:rStyle w:val="StyleUnderline"/>
          <w:sz w:val="26"/>
          <w:szCs w:val="26"/>
        </w:rPr>
        <w:t xml:space="preserve">the </w:t>
      </w:r>
      <w:r w:rsidRPr="0006719A">
        <w:rPr>
          <w:rStyle w:val="Emphasis"/>
          <w:sz w:val="26"/>
          <w:szCs w:val="26"/>
        </w:rPr>
        <w:t>space debris problem can be effectively addressed without a binding treaty</w:t>
      </w:r>
      <w:r w:rsidRPr="0006719A">
        <w:rPr>
          <w:sz w:val="16"/>
          <w:szCs w:val="26"/>
        </w:rPr>
        <w:t xml:space="preserve">. This claim flies in the face of common underlying assumptions about solving tragedies of the commons.92 Nevertheless, Part III of this Note will examine the space debris problem through three (overlapping) lenses that each suggest that nations with interests in space will cooperate to avoid a catastrophe in Earth’s orbit. </w:t>
      </w:r>
      <w:r w:rsidRPr="0006719A">
        <w:rPr>
          <w:rStyle w:val="StyleUnderline"/>
          <w:sz w:val="26"/>
          <w:szCs w:val="26"/>
        </w:rPr>
        <w:t>Section A will demonstrate that realistic solutions to the problem are entirely feasible—and on the horizon</w:t>
      </w:r>
      <w:r w:rsidRPr="0006719A">
        <w:rPr>
          <w:sz w:val="16"/>
          <w:szCs w:val="26"/>
        </w:rPr>
        <w:t xml:space="preserve">. Section B, using the issue of global climate change as a point of comparison, will argue that political cooperation can be achieved without the force of international law. And Section C, informed by the practical and political considerations of the first two sections, will apply economic theories that also suggest that future international cooperation is highly likely to resolve the issue of space debris. A. Practical Considerations: </w:t>
      </w:r>
      <w:r w:rsidRPr="0006719A">
        <w:rPr>
          <w:rStyle w:val="StyleUnderline"/>
          <w:sz w:val="26"/>
          <w:szCs w:val="26"/>
        </w:rPr>
        <w:t xml:space="preserve">Feasible Solutions to the Space Debris Problem Are </w:t>
      </w:r>
      <w:r w:rsidRPr="0006719A">
        <w:rPr>
          <w:rStyle w:val="Emphasis"/>
          <w:sz w:val="26"/>
          <w:szCs w:val="26"/>
        </w:rPr>
        <w:t>on Their Way</w:t>
      </w:r>
      <w:r w:rsidRPr="0006719A">
        <w:rPr>
          <w:rStyle w:val="Emphasis"/>
          <w:b w:val="0"/>
          <w:iCs w:val="0"/>
          <w:sz w:val="16"/>
          <w:szCs w:val="26"/>
          <w:u w:val="none"/>
        </w:rPr>
        <w:t xml:space="preserve"> </w:t>
      </w:r>
      <w:r w:rsidRPr="0006719A">
        <w:rPr>
          <w:sz w:val="16"/>
          <w:szCs w:val="26"/>
        </w:rPr>
        <w:t xml:space="preserve">One key question in assessing whether an international treaty is a requisite for solving the space debris problem is just how difficult it will be to fashion a remedy. The more complex and costly are feasible solutions, the more likely it is that a comprehensive regime is necessary to bind the various actors together.93 </w:t>
      </w:r>
      <w:r w:rsidRPr="0006719A">
        <w:rPr>
          <w:rStyle w:val="StyleUnderline"/>
          <w:sz w:val="26"/>
          <w:szCs w:val="26"/>
        </w:rPr>
        <w:t>A good place to begin is to determine just how imminent is the onset of the cascade of exponentially more frequent debris-creating collisions, known as the Kessler Syndrome</w:t>
      </w:r>
      <w:r w:rsidRPr="0006719A">
        <w:rPr>
          <w:sz w:val="16"/>
          <w:szCs w:val="26"/>
        </w:rPr>
        <w:t xml:space="preserve">.94 To be certain, no one can be sure—this phenomenon being subject to highly complex probabilities.95 Indeed, </w:t>
      </w:r>
      <w:r w:rsidRPr="0006719A">
        <w:rPr>
          <w:rStyle w:val="StyleUnderline"/>
          <w:sz w:val="26"/>
          <w:szCs w:val="26"/>
        </w:rPr>
        <w:t xml:space="preserve">experts’ estimates of when such a cascade will become irreversible </w:t>
      </w:r>
      <w:r w:rsidRPr="0006719A">
        <w:rPr>
          <w:rStyle w:val="Emphasis"/>
          <w:sz w:val="26"/>
          <w:szCs w:val="26"/>
        </w:rPr>
        <w:t>vary widely</w:t>
      </w:r>
      <w:r w:rsidRPr="0006719A">
        <w:rPr>
          <w:sz w:val="16"/>
          <w:szCs w:val="26"/>
        </w:rPr>
        <w:t xml:space="preserve">.96 The National Research Council produced a report in 2011 that suggested that “space might be just 10 or 20 years away from severe problems.”97 In fact, the cascading effect has already begun, albeit at a modest pace.98 </w:t>
      </w:r>
      <w:r w:rsidRPr="0006719A">
        <w:rPr>
          <w:rStyle w:val="StyleUnderline"/>
          <w:sz w:val="26"/>
          <w:szCs w:val="26"/>
        </w:rPr>
        <w:t xml:space="preserve">However, Donald </w:t>
      </w:r>
      <w:r w:rsidRPr="0006719A">
        <w:rPr>
          <w:rStyle w:val="Emphasis"/>
          <w:sz w:val="26"/>
          <w:szCs w:val="26"/>
        </w:rPr>
        <w:t>Kessler</w:t>
      </w:r>
      <w:r w:rsidRPr="0006719A">
        <w:rPr>
          <w:rStyle w:val="StyleUnderline"/>
          <w:sz w:val="26"/>
          <w:szCs w:val="26"/>
        </w:rPr>
        <w:t xml:space="preserve">, who first described the eponymous effect in 1978, has significantly </w:t>
      </w:r>
      <w:r w:rsidRPr="0006719A">
        <w:rPr>
          <w:rStyle w:val="Emphasis"/>
          <w:sz w:val="26"/>
          <w:szCs w:val="26"/>
        </w:rPr>
        <w:t>recalibrated his own outlook over the years</w:t>
      </w:r>
      <w:r w:rsidRPr="0006719A">
        <w:rPr>
          <w:sz w:val="16"/>
          <w:szCs w:val="26"/>
        </w:rPr>
        <w:t xml:space="preserve">.99 </w:t>
      </w:r>
      <w:r w:rsidRPr="0006719A">
        <w:rPr>
          <w:rStyle w:val="StyleUnderline"/>
          <w:sz w:val="26"/>
          <w:szCs w:val="26"/>
        </w:rPr>
        <w:t>Originally, Kessler predicted that catastrophe would result by the year 2000</w:t>
      </w:r>
      <w:r w:rsidRPr="0006719A">
        <w:rPr>
          <w:sz w:val="16"/>
          <w:szCs w:val="26"/>
        </w:rPr>
        <w:t xml:space="preserve">.100 </w:t>
      </w:r>
      <w:r w:rsidRPr="0006719A">
        <w:rPr>
          <w:rStyle w:val="StyleUnderline"/>
          <w:sz w:val="26"/>
          <w:szCs w:val="26"/>
        </w:rPr>
        <w:t xml:space="preserve">That date long passed, Kessler now speaks of a </w:t>
      </w:r>
      <w:r w:rsidRPr="0006719A">
        <w:rPr>
          <w:rStyle w:val="Emphasis"/>
          <w:sz w:val="26"/>
          <w:szCs w:val="26"/>
        </w:rPr>
        <w:t xml:space="preserve">century-long process that “we have time to deal </w:t>
      </w:r>
      <w:r w:rsidRPr="0006719A">
        <w:rPr>
          <w:rStyle w:val="Emphasis"/>
          <w:sz w:val="26"/>
          <w:szCs w:val="26"/>
        </w:rPr>
        <w:lastRenderedPageBreak/>
        <w:t>with.”</w:t>
      </w:r>
      <w:r w:rsidRPr="0006719A">
        <w:rPr>
          <w:sz w:val="16"/>
          <w:szCs w:val="26"/>
        </w:rPr>
        <w:t xml:space="preserve">101 Nevertheless, few would disagree with </w:t>
      </w:r>
      <w:proofErr w:type="spellStart"/>
      <w:r w:rsidRPr="0006719A">
        <w:rPr>
          <w:sz w:val="16"/>
          <w:szCs w:val="26"/>
        </w:rPr>
        <w:t>Cristophe</w:t>
      </w:r>
      <w:proofErr w:type="spellEnd"/>
      <w:r w:rsidRPr="0006719A">
        <w:rPr>
          <w:sz w:val="16"/>
          <w:szCs w:val="26"/>
        </w:rPr>
        <w:t xml:space="preserve"> </w:t>
      </w:r>
      <w:proofErr w:type="spellStart"/>
      <w:r w:rsidRPr="0006719A">
        <w:rPr>
          <w:sz w:val="16"/>
          <w:szCs w:val="26"/>
        </w:rPr>
        <w:t>Bonnal</w:t>
      </w:r>
      <w:proofErr w:type="spellEnd"/>
      <w:r w:rsidRPr="0006719A">
        <w:rPr>
          <w:sz w:val="16"/>
          <w:szCs w:val="26"/>
        </w:rPr>
        <w:t xml:space="preserve"> of the Centre National </w:t>
      </w:r>
      <w:proofErr w:type="spellStart"/>
      <w:r w:rsidRPr="0006719A">
        <w:rPr>
          <w:sz w:val="16"/>
          <w:szCs w:val="26"/>
        </w:rPr>
        <w:t>d’Études</w:t>
      </w:r>
      <w:proofErr w:type="spellEnd"/>
      <w:r w:rsidRPr="0006719A">
        <w:rPr>
          <w:sz w:val="16"/>
          <w:szCs w:val="26"/>
        </w:rPr>
        <w:t xml:space="preserve"> </w:t>
      </w:r>
      <w:proofErr w:type="spellStart"/>
      <w:r w:rsidRPr="0006719A">
        <w:rPr>
          <w:sz w:val="16"/>
          <w:szCs w:val="26"/>
        </w:rPr>
        <w:t>Spatiales</w:t>
      </w:r>
      <w:proofErr w:type="spellEnd"/>
      <w:r w:rsidRPr="0006719A">
        <w:rPr>
          <w:sz w:val="16"/>
          <w:szCs w:val="26"/>
        </w:rPr>
        <w:t xml:space="preserve"> (“CNES”), the French space agency, who says that it is “not yet clear” how much time we have to act.102 None of this is to say that interested parties should not act with great dispatch to address the space debris problem. Even if catastrophe is not on the immediate horizon—as some have suggested—Heiner </w:t>
      </w:r>
      <w:proofErr w:type="spellStart"/>
      <w:r w:rsidRPr="0006719A">
        <w:rPr>
          <w:sz w:val="16"/>
          <w:szCs w:val="26"/>
        </w:rPr>
        <w:t>Klinkrad</w:t>
      </w:r>
      <w:proofErr w:type="spellEnd"/>
      <w:r w:rsidRPr="0006719A">
        <w:rPr>
          <w:sz w:val="16"/>
          <w:szCs w:val="26"/>
        </w:rPr>
        <w:t xml:space="preserve">, the European Space Agency’s leading authority on space debris points out that “[t]he longer you wait, the more difficult and far more expensive” any solution will be.103 </w:t>
      </w:r>
      <w:r w:rsidRPr="0006719A">
        <w:rPr>
          <w:rStyle w:val="StyleUnderline"/>
          <w:sz w:val="26"/>
          <w:szCs w:val="26"/>
        </w:rPr>
        <w:t xml:space="preserve">The additional slack in plausible timelines is </w:t>
      </w:r>
      <w:r w:rsidRPr="0006719A">
        <w:rPr>
          <w:rStyle w:val="Emphasis"/>
          <w:sz w:val="26"/>
          <w:szCs w:val="26"/>
        </w:rPr>
        <w:t>cause for optimism</w:t>
      </w:r>
      <w:r w:rsidRPr="0006719A">
        <w:rPr>
          <w:rStyle w:val="StyleUnderline"/>
          <w:sz w:val="26"/>
          <w:szCs w:val="26"/>
        </w:rPr>
        <w:t xml:space="preserve"> when one considers the </w:t>
      </w:r>
      <w:r w:rsidRPr="0006719A">
        <w:rPr>
          <w:rStyle w:val="Emphasis"/>
          <w:sz w:val="26"/>
          <w:szCs w:val="26"/>
        </w:rPr>
        <w:t>progress being made towards remediating the problem of space debris</w:t>
      </w:r>
      <w:r w:rsidRPr="0006719A">
        <w:rPr>
          <w:sz w:val="16"/>
          <w:szCs w:val="26"/>
        </w:rPr>
        <w:t xml:space="preserve">. </w:t>
      </w:r>
      <w:r w:rsidRPr="0006719A">
        <w:rPr>
          <w:rStyle w:val="StyleUnderline"/>
          <w:sz w:val="26"/>
          <w:szCs w:val="26"/>
        </w:rPr>
        <w:t xml:space="preserve">Such remediation entails a three-pronged approach: </w:t>
      </w:r>
      <w:r w:rsidRPr="0006719A">
        <w:rPr>
          <w:rStyle w:val="Emphasis"/>
          <w:sz w:val="26"/>
          <w:szCs w:val="26"/>
        </w:rPr>
        <w:t>preventive measures to reduce the creation of new debris</w:t>
      </w:r>
      <w:r w:rsidRPr="0006719A">
        <w:rPr>
          <w:rStyle w:val="StyleUnderline"/>
          <w:sz w:val="26"/>
          <w:szCs w:val="26"/>
        </w:rPr>
        <w:t xml:space="preserve">,104 space </w:t>
      </w:r>
      <w:r w:rsidRPr="0006719A">
        <w:rPr>
          <w:rStyle w:val="Emphasis"/>
          <w:sz w:val="26"/>
          <w:szCs w:val="26"/>
        </w:rPr>
        <w:t>debris tracking technologies</w:t>
      </w:r>
      <w:r w:rsidRPr="0006719A">
        <w:rPr>
          <w:sz w:val="16"/>
          <w:szCs w:val="26"/>
        </w:rPr>
        <w:t xml:space="preserve">,105 </w:t>
      </w:r>
      <w:r w:rsidRPr="0006719A">
        <w:rPr>
          <w:rStyle w:val="StyleUnderline"/>
          <w:sz w:val="26"/>
          <w:szCs w:val="26"/>
        </w:rPr>
        <w:t>and</w:t>
      </w:r>
      <w:r w:rsidRPr="0006719A">
        <w:rPr>
          <w:sz w:val="16"/>
          <w:szCs w:val="26"/>
        </w:rPr>
        <w:t xml:space="preserve"> active debris removal (“</w:t>
      </w:r>
      <w:r w:rsidRPr="0006719A">
        <w:rPr>
          <w:rStyle w:val="Emphasis"/>
          <w:sz w:val="26"/>
          <w:szCs w:val="26"/>
        </w:rPr>
        <w:t>ADR</w:t>
      </w:r>
      <w:r w:rsidRPr="0006719A">
        <w:rPr>
          <w:sz w:val="16"/>
          <w:szCs w:val="26"/>
        </w:rPr>
        <w:t xml:space="preserve">”).106 </w:t>
      </w:r>
      <w:r w:rsidRPr="0006719A">
        <w:rPr>
          <w:rStyle w:val="StyleUnderline"/>
          <w:sz w:val="26"/>
          <w:szCs w:val="26"/>
        </w:rPr>
        <w:t>In an effort to address the first prong, the United Nations General Assembly in 2007 endorsed the COPUOS Space Debris Mitigation Guidelines</w:t>
      </w:r>
      <w:r w:rsidRPr="0006719A">
        <w:rPr>
          <w:sz w:val="16"/>
          <w:szCs w:val="26"/>
        </w:rPr>
        <w:t xml:space="preserve">.107 </w:t>
      </w:r>
      <w:r w:rsidRPr="0006719A">
        <w:rPr>
          <w:rStyle w:val="StyleUnderline"/>
          <w:sz w:val="26"/>
          <w:szCs w:val="26"/>
        </w:rPr>
        <w:t xml:space="preserve">The recommended measures include design changes which would avoid the previously common practice of releasing debris during standard operations, </w:t>
      </w:r>
      <w:r w:rsidRPr="0006719A">
        <w:rPr>
          <w:rStyle w:val="Emphasis"/>
          <w:sz w:val="26"/>
          <w:szCs w:val="26"/>
        </w:rPr>
        <w:t>refraining from intentional destruction</w:t>
      </w:r>
      <w:r w:rsidRPr="0006719A">
        <w:rPr>
          <w:rStyle w:val="StyleUnderline"/>
          <w:sz w:val="26"/>
          <w:szCs w:val="26"/>
        </w:rPr>
        <w:t xml:space="preserve"> of space objects, and </w:t>
      </w:r>
      <w:r w:rsidRPr="0006719A">
        <w:rPr>
          <w:rStyle w:val="Emphasis"/>
          <w:sz w:val="26"/>
          <w:szCs w:val="26"/>
        </w:rPr>
        <w:t>limiting the risk of collisions through avoidance maneuvers</w:t>
      </w:r>
      <w:r w:rsidRPr="0006719A">
        <w:rPr>
          <w:rStyle w:val="StyleUnderline"/>
          <w:sz w:val="26"/>
          <w:szCs w:val="26"/>
        </w:rPr>
        <w:t xml:space="preserve"> and delaying launch times.108 As the COPUOS document points out, many of these practices had </w:t>
      </w:r>
      <w:r w:rsidRPr="0006719A">
        <w:rPr>
          <w:rStyle w:val="Emphasis"/>
          <w:sz w:val="26"/>
          <w:szCs w:val="26"/>
        </w:rPr>
        <w:t>already</w:t>
      </w:r>
      <w:r w:rsidRPr="0006719A">
        <w:rPr>
          <w:rStyle w:val="StyleUnderline"/>
          <w:sz w:val="26"/>
          <w:szCs w:val="26"/>
        </w:rPr>
        <w:t xml:space="preserve"> been </w:t>
      </w:r>
      <w:r w:rsidRPr="0006719A">
        <w:rPr>
          <w:rStyle w:val="Emphasis"/>
          <w:sz w:val="26"/>
          <w:szCs w:val="26"/>
        </w:rPr>
        <w:t>adopted by spacefaring nations</w:t>
      </w:r>
      <w:r w:rsidRPr="0006719A">
        <w:rPr>
          <w:sz w:val="16"/>
          <w:szCs w:val="26"/>
        </w:rPr>
        <w:t xml:space="preserve">.109 Compliance with the COPUOS Mitigation Guidelines is voluntary and has not been universal;110 however, </w:t>
      </w:r>
      <w:r w:rsidRPr="0006719A">
        <w:rPr>
          <w:rStyle w:val="StyleUnderline"/>
          <w:sz w:val="26"/>
          <w:szCs w:val="26"/>
        </w:rPr>
        <w:t>many nations do take steps beyond those called for in the Mitigation Guidelines, recognizing the importance of redressing the issue</w:t>
      </w:r>
      <w:r w:rsidRPr="0006719A">
        <w:rPr>
          <w:sz w:val="16"/>
          <w:szCs w:val="26"/>
        </w:rPr>
        <w:t xml:space="preserve">.111 That said, even if no nation ever again launched a single object into outer space, the operation of the Kessler Syndrome would ensure that, over time, continuing collisions amongst already present objects would result in Earth’s orbit being rendered unusable.112 </w:t>
      </w:r>
      <w:r w:rsidRPr="0006719A">
        <w:rPr>
          <w:rStyle w:val="StyleUnderline"/>
          <w:sz w:val="26"/>
          <w:szCs w:val="26"/>
        </w:rPr>
        <w:t xml:space="preserve">Improvements in space </w:t>
      </w:r>
      <w:r w:rsidRPr="0006719A">
        <w:rPr>
          <w:rStyle w:val="Emphasis"/>
          <w:sz w:val="26"/>
          <w:szCs w:val="26"/>
        </w:rPr>
        <w:t>debris tracking technology</w:t>
      </w:r>
      <w:r w:rsidRPr="0006719A">
        <w:rPr>
          <w:sz w:val="16"/>
          <w:szCs w:val="26"/>
        </w:rPr>
        <w:t xml:space="preserve"> </w:t>
      </w:r>
      <w:r w:rsidRPr="0006719A">
        <w:rPr>
          <w:rStyle w:val="StyleUnderline"/>
          <w:sz w:val="26"/>
          <w:szCs w:val="26"/>
        </w:rPr>
        <w:t>are another partial solution that promises to help actors avoid collisions by identifying orbital debris in the path of satellites or spacecraft</w:t>
      </w:r>
      <w:r w:rsidRPr="0006719A">
        <w:rPr>
          <w:sz w:val="16"/>
          <w:szCs w:val="26"/>
        </w:rPr>
        <w:t xml:space="preserve">.113 There are limits on the effectiveness of such tracking, however, including the inability of some optical systems to track objects at night.114 Moreover, commonly employed systems cannot continually track objects smaller than thirty centimeters in diameter.115 </w:t>
      </w:r>
      <w:r w:rsidRPr="0006719A">
        <w:rPr>
          <w:rStyle w:val="Emphasis"/>
          <w:sz w:val="26"/>
          <w:szCs w:val="26"/>
        </w:rPr>
        <w:t>New systems are being developed</w:t>
      </w:r>
      <w:r w:rsidRPr="0006719A">
        <w:rPr>
          <w:rStyle w:val="StyleUnderline"/>
          <w:sz w:val="26"/>
          <w:szCs w:val="26"/>
        </w:rPr>
        <w:t>, however, that will use lasers that can track the location of objects as small as a softball— sometimes to within one meter</w:t>
      </w:r>
      <w:r w:rsidRPr="0006719A">
        <w:rPr>
          <w:sz w:val="16"/>
          <w:szCs w:val="26"/>
        </w:rPr>
        <w:t xml:space="preserve">.116 Such technology is still at the planning stage for NASA,117 but Lockheed Martin is teaming up with an </w:t>
      </w:r>
      <w:proofErr w:type="spellStart"/>
      <w:r w:rsidRPr="0006719A">
        <w:rPr>
          <w:sz w:val="16"/>
          <w:szCs w:val="26"/>
        </w:rPr>
        <w:t>Australianbased</w:t>
      </w:r>
      <w:proofErr w:type="spellEnd"/>
      <w:r w:rsidRPr="0006719A">
        <w:rPr>
          <w:sz w:val="16"/>
          <w:szCs w:val="26"/>
        </w:rPr>
        <w:t xml:space="preserve"> company on a laser-tracking project already in the works.118 Another promising development comes from scientists at the Massachusetts Institute of Technology, who are working on soccer-ball-sized robots designed to travel alongside the ISS, investigating potentially harmful space debris along the way.119</w:t>
      </w:r>
    </w:p>
    <w:p w14:paraId="6479DAE6" w14:textId="77777777" w:rsidR="00CF5915" w:rsidRPr="0006719A" w:rsidRDefault="00CF5915" w:rsidP="00CF5915"/>
    <w:p w14:paraId="63EE35E3" w14:textId="77777777" w:rsidR="008821CC" w:rsidRPr="0006719A" w:rsidRDefault="008821CC" w:rsidP="008821CC">
      <w:pPr>
        <w:keepNext/>
        <w:keepLines/>
        <w:spacing w:before="200"/>
        <w:outlineLvl w:val="3"/>
        <w:rPr>
          <w:rFonts w:eastAsia="MS Gothic"/>
          <w:b/>
          <w:iCs/>
          <w:szCs w:val="26"/>
          <w:u w:val="single"/>
        </w:rPr>
      </w:pPr>
      <w:r w:rsidRPr="0006719A">
        <w:rPr>
          <w:rFonts w:eastAsia="MS Gothic"/>
          <w:b/>
          <w:iCs/>
          <w:szCs w:val="26"/>
          <w:u w:val="single"/>
        </w:rPr>
        <w:t>Hotlines</w:t>
      </w:r>
      <w:r w:rsidRPr="0006719A">
        <w:rPr>
          <w:rFonts w:eastAsia="MS Gothic"/>
          <w:b/>
          <w:iCs/>
          <w:szCs w:val="26"/>
        </w:rPr>
        <w:t xml:space="preserve"> and </w:t>
      </w:r>
      <w:r w:rsidRPr="0006719A">
        <w:rPr>
          <w:rFonts w:eastAsia="MS Gothic"/>
          <w:b/>
          <w:iCs/>
          <w:szCs w:val="26"/>
          <w:u w:val="single"/>
        </w:rPr>
        <w:t>dialogue</w:t>
      </w:r>
      <w:r w:rsidRPr="0006719A">
        <w:rPr>
          <w:rFonts w:eastAsia="MS Gothic"/>
          <w:b/>
          <w:iCs/>
          <w:szCs w:val="26"/>
        </w:rPr>
        <w:t xml:space="preserve"> prevent escalation. </w:t>
      </w:r>
    </w:p>
    <w:p w14:paraId="4496369B" w14:textId="77777777" w:rsidR="008821CC" w:rsidRPr="0006719A" w:rsidRDefault="008821CC" w:rsidP="008821CC">
      <w:pPr>
        <w:rPr>
          <w:rFonts w:eastAsia="Cambria"/>
          <w:sz w:val="16"/>
          <w:szCs w:val="26"/>
        </w:rPr>
      </w:pPr>
      <w:proofErr w:type="spellStart"/>
      <w:r w:rsidRPr="0006719A">
        <w:rPr>
          <w:rFonts w:eastAsia="Cambria"/>
          <w:b/>
          <w:bCs/>
          <w:szCs w:val="26"/>
          <w:u w:val="single"/>
        </w:rPr>
        <w:t>Trenin</w:t>
      </w:r>
      <w:proofErr w:type="spellEnd"/>
      <w:r w:rsidRPr="0006719A">
        <w:rPr>
          <w:rFonts w:eastAsia="Cambria"/>
          <w:b/>
          <w:bCs/>
          <w:szCs w:val="26"/>
          <w:u w:val="single"/>
        </w:rPr>
        <w:t xml:space="preserve"> 19</w:t>
      </w:r>
      <w:r w:rsidRPr="0006719A">
        <w:rPr>
          <w:rFonts w:eastAsia="Cambria"/>
          <w:sz w:val="16"/>
          <w:szCs w:val="26"/>
        </w:rPr>
        <w:t xml:space="preserve"> [Dr. Dmitri </w:t>
      </w:r>
      <w:proofErr w:type="spellStart"/>
      <w:r w:rsidRPr="0006719A">
        <w:rPr>
          <w:rFonts w:eastAsia="Cambria"/>
          <w:sz w:val="16"/>
          <w:szCs w:val="26"/>
        </w:rPr>
        <w:t>Vitalyevich</w:t>
      </w:r>
      <w:proofErr w:type="spellEnd"/>
      <w:r w:rsidRPr="0006719A">
        <w:rPr>
          <w:rFonts w:eastAsia="Cambria"/>
          <w:sz w:val="16"/>
          <w:szCs w:val="26"/>
        </w:rPr>
        <w:t xml:space="preserve"> </w:t>
      </w:r>
      <w:proofErr w:type="spellStart"/>
      <w:r w:rsidRPr="0006719A">
        <w:rPr>
          <w:rFonts w:eastAsia="Cambria"/>
          <w:sz w:val="16"/>
          <w:szCs w:val="26"/>
        </w:rPr>
        <w:t>Trenin</w:t>
      </w:r>
      <w:proofErr w:type="spellEnd"/>
      <w:r w:rsidRPr="0006719A">
        <w:rPr>
          <w:rFonts w:eastAsia="Cambria"/>
          <w:sz w:val="16"/>
          <w:szCs w:val="26"/>
        </w:rPr>
        <w:t>, PhD is the director of the Carnegie Moscow Center, a think tank and regional affiliate of the Carnegie Endowment for International Peace. Strategic Stability in the Changing World. March 2019. https://carnegieendowment.org/files/3-15_Trenin_StrategicStability.pdf]</w:t>
      </w:r>
    </w:p>
    <w:p w14:paraId="51B9BCC9" w14:textId="77777777" w:rsidR="008821CC" w:rsidRPr="0006719A" w:rsidRDefault="008821CC" w:rsidP="008821CC">
      <w:pPr>
        <w:rPr>
          <w:rFonts w:eastAsia="Cambria"/>
          <w:sz w:val="16"/>
          <w:szCs w:val="26"/>
        </w:rPr>
      </w:pPr>
      <w:r w:rsidRPr="0006719A">
        <w:rPr>
          <w:rFonts w:eastAsia="Cambria"/>
          <w:szCs w:val="26"/>
          <w:u w:val="single"/>
        </w:rPr>
        <w:t>To maintain</w:t>
      </w:r>
      <w:r w:rsidRPr="0006719A">
        <w:rPr>
          <w:rFonts w:eastAsia="Cambria"/>
          <w:sz w:val="16"/>
          <w:szCs w:val="26"/>
        </w:rPr>
        <w:t xml:space="preserve"> the minimum degree of strategic </w:t>
      </w:r>
      <w:r w:rsidRPr="0006719A">
        <w:rPr>
          <w:rFonts w:eastAsia="Cambria"/>
          <w:b/>
          <w:iCs/>
          <w:szCs w:val="26"/>
          <w:u w:val="single"/>
          <w:bdr w:val="single" w:sz="8" w:space="0" w:color="auto"/>
        </w:rPr>
        <w:t>stability</w:t>
      </w:r>
      <w:r w:rsidRPr="0006719A">
        <w:rPr>
          <w:rFonts w:eastAsia="Cambria"/>
          <w:sz w:val="16"/>
          <w:szCs w:val="26"/>
        </w:rPr>
        <w:t xml:space="preserve">, it’s essential to prevent a direct military collision between the United States and Russia or the United States and China. With that goal in mind, </w:t>
      </w:r>
      <w:r w:rsidRPr="0006719A">
        <w:rPr>
          <w:rFonts w:eastAsia="Cambria"/>
          <w:szCs w:val="26"/>
          <w:u w:val="single"/>
        </w:rPr>
        <w:t>there are</w:t>
      </w:r>
      <w:r w:rsidRPr="0006719A">
        <w:rPr>
          <w:rFonts w:eastAsia="Cambria"/>
          <w:sz w:val="16"/>
          <w:szCs w:val="26"/>
        </w:rPr>
        <w:t xml:space="preserve"> already </w:t>
      </w:r>
      <w:r w:rsidRPr="0006719A">
        <w:rPr>
          <w:rFonts w:eastAsia="Cambria"/>
          <w:szCs w:val="26"/>
          <w:u w:val="single"/>
        </w:rPr>
        <w:t xml:space="preserve">around-the-clock </w:t>
      </w:r>
      <w:r w:rsidRPr="0006719A">
        <w:rPr>
          <w:rFonts w:eastAsia="Cambria"/>
          <w:b/>
          <w:iCs/>
          <w:szCs w:val="26"/>
          <w:u w:val="single"/>
          <w:bdr w:val="single" w:sz="8" w:space="0" w:color="auto"/>
        </w:rPr>
        <w:t>comm</w:t>
      </w:r>
      <w:r w:rsidRPr="0006719A">
        <w:rPr>
          <w:rFonts w:eastAsia="Cambria"/>
          <w:szCs w:val="26"/>
          <w:u w:val="single"/>
        </w:rPr>
        <w:t>unication lines between</w:t>
      </w:r>
      <w:r w:rsidRPr="0006719A">
        <w:rPr>
          <w:rFonts w:eastAsia="Cambria"/>
          <w:sz w:val="16"/>
          <w:szCs w:val="26"/>
        </w:rPr>
        <w:t xml:space="preserve"> the top </w:t>
      </w:r>
      <w:r w:rsidRPr="0006719A">
        <w:rPr>
          <w:rFonts w:eastAsia="Cambria"/>
          <w:szCs w:val="26"/>
          <w:u w:val="single"/>
        </w:rPr>
        <w:t>military leaderships</w:t>
      </w:r>
      <w:r w:rsidRPr="0006719A">
        <w:rPr>
          <w:rFonts w:eastAsia="Cambria"/>
          <w:sz w:val="16"/>
          <w:szCs w:val="26"/>
        </w:rPr>
        <w:t xml:space="preserve">: ministers of defense, chiefs of general staff, and key U.S./NATO and Russian military personnel. </w:t>
      </w:r>
      <w:r w:rsidRPr="0006719A">
        <w:rPr>
          <w:rFonts w:eastAsia="Cambria"/>
          <w:szCs w:val="26"/>
          <w:u w:val="single"/>
        </w:rPr>
        <w:t>Direct communication lines</w:t>
      </w:r>
      <w:r w:rsidRPr="0006719A">
        <w:rPr>
          <w:rFonts w:eastAsia="Cambria"/>
          <w:sz w:val="16"/>
          <w:szCs w:val="26"/>
        </w:rPr>
        <w:t xml:space="preserve"> make it possible to </w:t>
      </w:r>
      <w:r w:rsidRPr="0006719A">
        <w:rPr>
          <w:rFonts w:eastAsia="Cambria"/>
          <w:b/>
          <w:iCs/>
          <w:szCs w:val="26"/>
          <w:u w:val="single"/>
          <w:bdr w:val="single" w:sz="8" w:space="0" w:color="auto"/>
        </w:rPr>
        <w:t>prevent</w:t>
      </w:r>
      <w:r w:rsidRPr="0006719A">
        <w:rPr>
          <w:rFonts w:eastAsia="Cambria"/>
          <w:sz w:val="16"/>
          <w:szCs w:val="26"/>
        </w:rPr>
        <w:t xml:space="preserve"> </w:t>
      </w:r>
      <w:r w:rsidRPr="0006719A">
        <w:rPr>
          <w:rFonts w:eastAsia="Cambria"/>
          <w:szCs w:val="26"/>
          <w:u w:val="single"/>
        </w:rPr>
        <w:t xml:space="preserve">or </w:t>
      </w:r>
      <w:r w:rsidRPr="0006719A">
        <w:rPr>
          <w:rFonts w:eastAsia="Cambria"/>
          <w:b/>
          <w:iCs/>
          <w:szCs w:val="26"/>
          <w:u w:val="single"/>
          <w:bdr w:val="single" w:sz="8" w:space="0" w:color="auto"/>
        </w:rPr>
        <w:t>neutralize</w:t>
      </w:r>
      <w:r w:rsidRPr="0006719A">
        <w:rPr>
          <w:rFonts w:eastAsia="Cambria"/>
          <w:sz w:val="16"/>
          <w:szCs w:val="26"/>
        </w:rPr>
        <w:t xml:space="preserve"> </w:t>
      </w:r>
      <w:r w:rsidRPr="0006719A">
        <w:rPr>
          <w:rFonts w:eastAsia="Cambria"/>
          <w:szCs w:val="26"/>
          <w:u w:val="single"/>
        </w:rPr>
        <w:lastRenderedPageBreak/>
        <w:t>incidents</w:t>
      </w:r>
      <w:r w:rsidRPr="0006719A">
        <w:rPr>
          <w:rFonts w:eastAsia="Cambria"/>
          <w:sz w:val="16"/>
          <w:szCs w:val="26"/>
        </w:rPr>
        <w:t xml:space="preserve"> in the air, at sea, or on land </w:t>
      </w:r>
      <w:r w:rsidRPr="0006719A">
        <w:rPr>
          <w:rFonts w:eastAsia="Cambria"/>
          <w:szCs w:val="26"/>
          <w:u w:val="single"/>
        </w:rPr>
        <w:t>that involve Russian and U.S./ NATO armed forces</w:t>
      </w:r>
      <w:r w:rsidRPr="0006719A">
        <w:rPr>
          <w:rFonts w:eastAsia="Cambria"/>
          <w:sz w:val="16"/>
          <w:szCs w:val="26"/>
        </w:rPr>
        <w:t xml:space="preserve">, thus </w:t>
      </w:r>
      <w:r w:rsidRPr="0006719A">
        <w:rPr>
          <w:rFonts w:eastAsia="Cambria"/>
          <w:b/>
          <w:iCs/>
          <w:szCs w:val="26"/>
          <w:u w:val="single"/>
          <w:bdr w:val="single" w:sz="8" w:space="0" w:color="auto"/>
        </w:rPr>
        <w:t>avoiding</w:t>
      </w:r>
      <w:r w:rsidRPr="0006719A">
        <w:rPr>
          <w:rFonts w:eastAsia="Cambria"/>
          <w:sz w:val="16"/>
          <w:szCs w:val="26"/>
        </w:rPr>
        <w:t xml:space="preserve"> any uncontrollable </w:t>
      </w:r>
      <w:r w:rsidRPr="0006719A">
        <w:rPr>
          <w:rFonts w:eastAsia="Cambria"/>
          <w:b/>
          <w:iCs/>
          <w:szCs w:val="26"/>
          <w:u w:val="single"/>
          <w:bdr w:val="single" w:sz="8" w:space="0" w:color="auto"/>
        </w:rPr>
        <w:t>escalation</w:t>
      </w:r>
      <w:r w:rsidRPr="0006719A">
        <w:rPr>
          <w:rFonts w:eastAsia="Cambria"/>
          <w:sz w:val="16"/>
          <w:szCs w:val="26"/>
        </w:rPr>
        <w:t xml:space="preserve">. </w:t>
      </w:r>
      <w:r w:rsidRPr="0006719A">
        <w:rPr>
          <w:rFonts w:eastAsia="Cambria"/>
          <w:szCs w:val="26"/>
          <w:u w:val="single"/>
        </w:rPr>
        <w:t xml:space="preserve">Communication channels between the </w:t>
      </w:r>
      <w:r w:rsidRPr="0006719A">
        <w:rPr>
          <w:rFonts w:eastAsia="Cambria"/>
          <w:sz w:val="16"/>
          <w:szCs w:val="26"/>
        </w:rPr>
        <w:t xml:space="preserve">leadership of the </w:t>
      </w:r>
      <w:r w:rsidRPr="0006719A">
        <w:rPr>
          <w:rFonts w:eastAsia="Cambria"/>
          <w:szCs w:val="26"/>
          <w:u w:val="single"/>
        </w:rPr>
        <w:t>U.S. armed forces and the</w:t>
      </w:r>
      <w:r w:rsidRPr="0006719A">
        <w:rPr>
          <w:rFonts w:eastAsia="Cambria"/>
          <w:sz w:val="16"/>
          <w:szCs w:val="26"/>
        </w:rPr>
        <w:t xml:space="preserve"> top brass of the Chinese </w:t>
      </w:r>
      <w:r w:rsidRPr="0006719A">
        <w:rPr>
          <w:rFonts w:eastAsia="Cambria"/>
          <w:b/>
          <w:iCs/>
          <w:szCs w:val="26"/>
          <w:u w:val="single"/>
          <w:bdr w:val="single" w:sz="8" w:space="0" w:color="auto"/>
        </w:rPr>
        <w:t>P</w:t>
      </w:r>
      <w:r w:rsidRPr="0006719A">
        <w:rPr>
          <w:rFonts w:eastAsia="Cambria"/>
          <w:szCs w:val="26"/>
          <w:u w:val="single"/>
        </w:rPr>
        <w:t xml:space="preserve">eople’s </w:t>
      </w:r>
      <w:r w:rsidRPr="0006719A">
        <w:rPr>
          <w:rFonts w:eastAsia="Cambria"/>
          <w:b/>
          <w:iCs/>
          <w:szCs w:val="26"/>
          <w:u w:val="single"/>
          <w:bdr w:val="single" w:sz="8" w:space="0" w:color="auto"/>
        </w:rPr>
        <w:t>L</w:t>
      </w:r>
      <w:r w:rsidRPr="0006719A">
        <w:rPr>
          <w:rFonts w:eastAsia="Cambria"/>
          <w:szCs w:val="26"/>
          <w:u w:val="single"/>
        </w:rPr>
        <w:t xml:space="preserve">iberation </w:t>
      </w:r>
      <w:r w:rsidRPr="0006719A">
        <w:rPr>
          <w:rFonts w:eastAsia="Cambria"/>
          <w:b/>
          <w:iCs/>
          <w:szCs w:val="26"/>
          <w:u w:val="single"/>
          <w:bdr w:val="single" w:sz="8" w:space="0" w:color="auto"/>
        </w:rPr>
        <w:t>A</w:t>
      </w:r>
      <w:r w:rsidRPr="0006719A">
        <w:rPr>
          <w:rFonts w:eastAsia="Cambria"/>
          <w:szCs w:val="26"/>
          <w:u w:val="single"/>
        </w:rPr>
        <w:t>rmy serve a similar purpose</w:t>
      </w:r>
      <w:r w:rsidRPr="0006719A">
        <w:rPr>
          <w:rFonts w:eastAsia="Cambria"/>
          <w:sz w:val="16"/>
          <w:szCs w:val="26"/>
        </w:rPr>
        <w:t xml:space="preserve">. A communication channel between the respective heads of U.S. and Russian intelligence, and between the U.S. and Chinese services, could play an important role as well. Direct contacts at the top political level are also critically important as a means of de-escalation in the most dangerous situations. In addition to constantly functioning lines of communication, </w:t>
      </w:r>
      <w:r w:rsidRPr="0006719A">
        <w:rPr>
          <w:rFonts w:eastAsia="Cambria"/>
          <w:b/>
          <w:iCs/>
          <w:szCs w:val="26"/>
          <w:u w:val="single"/>
          <w:bdr w:val="single" w:sz="8" w:space="0" w:color="auto"/>
        </w:rPr>
        <w:t>U.S.</w:t>
      </w:r>
      <w:r w:rsidRPr="0006719A">
        <w:rPr>
          <w:rFonts w:eastAsia="Cambria"/>
          <w:szCs w:val="26"/>
          <w:u w:val="single"/>
        </w:rPr>
        <w:t xml:space="preserve">, </w:t>
      </w:r>
      <w:r w:rsidRPr="0006719A">
        <w:rPr>
          <w:rFonts w:eastAsia="Cambria"/>
          <w:b/>
          <w:iCs/>
          <w:szCs w:val="26"/>
          <w:u w:val="single"/>
          <w:bdr w:val="single" w:sz="8" w:space="0" w:color="auto"/>
        </w:rPr>
        <w:t>Russian</w:t>
      </w:r>
      <w:r w:rsidRPr="0006719A">
        <w:rPr>
          <w:rFonts w:eastAsia="Cambria"/>
          <w:szCs w:val="26"/>
          <w:u w:val="single"/>
        </w:rPr>
        <w:t xml:space="preserve">, and </w:t>
      </w:r>
      <w:r w:rsidRPr="0006719A">
        <w:rPr>
          <w:rFonts w:eastAsia="Cambria"/>
          <w:b/>
          <w:iCs/>
          <w:szCs w:val="26"/>
          <w:u w:val="single"/>
          <w:bdr w:val="single" w:sz="8" w:space="0" w:color="auto"/>
        </w:rPr>
        <w:t>Chinese</w:t>
      </w:r>
      <w:r w:rsidRPr="0006719A">
        <w:rPr>
          <w:rFonts w:eastAsia="Cambria"/>
          <w:szCs w:val="26"/>
          <w:u w:val="single"/>
        </w:rPr>
        <w:t xml:space="preserve"> heads of national security, foreign affairs, and defense should engage in </w:t>
      </w:r>
      <w:r w:rsidRPr="0006719A">
        <w:rPr>
          <w:rFonts w:eastAsia="Cambria"/>
          <w:b/>
          <w:iCs/>
          <w:szCs w:val="26"/>
          <w:u w:val="single"/>
          <w:bdr w:val="single" w:sz="8" w:space="0" w:color="auto"/>
        </w:rPr>
        <w:t>regular dialogue</w:t>
      </w:r>
      <w:r w:rsidRPr="0006719A">
        <w:rPr>
          <w:rFonts w:eastAsia="Cambria"/>
          <w:szCs w:val="26"/>
          <w:u w:val="single"/>
        </w:rPr>
        <w:t xml:space="preserve"> on </w:t>
      </w:r>
      <w:r w:rsidRPr="0006719A">
        <w:rPr>
          <w:rFonts w:eastAsia="Cambria"/>
          <w:b/>
          <w:iCs/>
          <w:szCs w:val="26"/>
          <w:u w:val="single"/>
          <w:bdr w:val="single" w:sz="8" w:space="0" w:color="auto"/>
        </w:rPr>
        <w:t>strategic stability issues</w:t>
      </w:r>
      <w:r w:rsidRPr="0006719A">
        <w:rPr>
          <w:rFonts w:eastAsia="Cambria"/>
          <w:sz w:val="16"/>
          <w:szCs w:val="26"/>
        </w:rPr>
        <w:t xml:space="preserve">. </w:t>
      </w:r>
      <w:r w:rsidRPr="0006719A">
        <w:rPr>
          <w:rFonts w:eastAsia="Cambria"/>
          <w:szCs w:val="26"/>
          <w:u w:val="single"/>
        </w:rPr>
        <w:t xml:space="preserve">Such dialogue allows parties to better </w:t>
      </w:r>
      <w:r w:rsidRPr="0006719A">
        <w:rPr>
          <w:rFonts w:eastAsia="Cambria"/>
          <w:b/>
          <w:iCs/>
          <w:szCs w:val="26"/>
          <w:u w:val="single"/>
          <w:bdr w:val="single" w:sz="8" w:space="0" w:color="auto"/>
        </w:rPr>
        <w:t>understand</w:t>
      </w:r>
      <w:r w:rsidRPr="0006719A">
        <w:rPr>
          <w:rFonts w:eastAsia="Cambria"/>
          <w:szCs w:val="26"/>
          <w:u w:val="single"/>
        </w:rPr>
        <w:t xml:space="preserve"> each other’s </w:t>
      </w:r>
      <w:r w:rsidRPr="0006719A">
        <w:rPr>
          <w:rFonts w:eastAsia="Cambria"/>
          <w:b/>
          <w:iCs/>
          <w:szCs w:val="26"/>
          <w:u w:val="single"/>
          <w:bdr w:val="single" w:sz="8" w:space="0" w:color="auto"/>
        </w:rPr>
        <w:t>strategic logic</w:t>
      </w:r>
      <w:r w:rsidRPr="0006719A">
        <w:rPr>
          <w:rFonts w:eastAsia="Cambria"/>
          <w:sz w:val="16"/>
          <w:szCs w:val="26"/>
        </w:rPr>
        <w:t xml:space="preserve">, </w:t>
      </w:r>
      <w:r w:rsidRPr="0006719A">
        <w:rPr>
          <w:rFonts w:eastAsia="Cambria"/>
          <w:szCs w:val="26"/>
          <w:u w:val="single"/>
        </w:rPr>
        <w:t xml:space="preserve">the contents of </w:t>
      </w:r>
      <w:r w:rsidRPr="0006719A">
        <w:rPr>
          <w:rFonts w:eastAsia="Cambria"/>
          <w:b/>
          <w:iCs/>
          <w:szCs w:val="26"/>
          <w:u w:val="single"/>
          <w:bdr w:val="single" w:sz="8" w:space="0" w:color="auto"/>
        </w:rPr>
        <w:t>military doctrines</w:t>
      </w:r>
      <w:r w:rsidRPr="0006719A">
        <w:rPr>
          <w:rFonts w:eastAsia="Cambria"/>
          <w:sz w:val="16"/>
          <w:szCs w:val="26"/>
        </w:rPr>
        <w:t xml:space="preserve">, </w:t>
      </w:r>
      <w:r w:rsidRPr="0006719A">
        <w:rPr>
          <w:rFonts w:eastAsia="Cambria"/>
          <w:szCs w:val="26"/>
          <w:u w:val="single"/>
        </w:rPr>
        <w:t>and the rationale behind approaches to</w:t>
      </w:r>
      <w:r w:rsidRPr="0006719A">
        <w:rPr>
          <w:rFonts w:eastAsia="Cambria"/>
          <w:sz w:val="16"/>
          <w:szCs w:val="26"/>
        </w:rPr>
        <w:t xml:space="preserve"> global and regional </w:t>
      </w:r>
      <w:r w:rsidRPr="0006719A">
        <w:rPr>
          <w:rFonts w:eastAsia="Cambria"/>
          <w:szCs w:val="26"/>
          <w:u w:val="single"/>
        </w:rPr>
        <w:t>security programs</w:t>
      </w:r>
      <w:r w:rsidRPr="0006719A">
        <w:rPr>
          <w:rFonts w:eastAsia="Cambria"/>
          <w:sz w:val="16"/>
          <w:szCs w:val="26"/>
        </w:rPr>
        <w:t xml:space="preserve">. However, broader U.S.-Russian dialogue on strategic issues will likely remain blocked for a long time due to political reasons. Functioning </w:t>
      </w:r>
      <w:r w:rsidRPr="0006719A">
        <w:rPr>
          <w:rFonts w:eastAsia="Cambria"/>
          <w:b/>
          <w:iCs/>
          <w:szCs w:val="26"/>
          <w:u w:val="single"/>
          <w:bdr w:val="single" w:sz="8" w:space="0" w:color="auto"/>
        </w:rPr>
        <w:t>arms control treaties</w:t>
      </w:r>
      <w:r w:rsidRPr="0006719A">
        <w:rPr>
          <w:rFonts w:eastAsia="Cambria"/>
          <w:szCs w:val="26"/>
          <w:u w:val="single"/>
        </w:rPr>
        <w:t xml:space="preserve"> are </w:t>
      </w:r>
      <w:r w:rsidRPr="0006719A">
        <w:rPr>
          <w:rFonts w:eastAsia="Cambria"/>
          <w:b/>
          <w:iCs/>
          <w:szCs w:val="26"/>
          <w:u w:val="single"/>
          <w:bdr w:val="single" w:sz="8" w:space="0" w:color="auto"/>
        </w:rPr>
        <w:t>not</w:t>
      </w:r>
      <w:r w:rsidRPr="0006719A">
        <w:rPr>
          <w:rFonts w:eastAsia="Cambria"/>
          <w:szCs w:val="26"/>
          <w:u w:val="single"/>
        </w:rPr>
        <w:t xml:space="preserve"> a sine qua non </w:t>
      </w:r>
      <w:r w:rsidRPr="0006719A">
        <w:rPr>
          <w:rFonts w:eastAsia="Cambria"/>
          <w:b/>
          <w:iCs/>
          <w:szCs w:val="26"/>
          <w:u w:val="single"/>
          <w:bdr w:val="single" w:sz="8" w:space="0" w:color="auto"/>
        </w:rPr>
        <w:t>requirement</w:t>
      </w:r>
      <w:r w:rsidRPr="0006719A">
        <w:rPr>
          <w:rFonts w:eastAsia="Cambria"/>
          <w:szCs w:val="26"/>
          <w:u w:val="single"/>
        </w:rPr>
        <w:t xml:space="preserve"> for </w:t>
      </w:r>
      <w:r w:rsidRPr="0006719A">
        <w:rPr>
          <w:rFonts w:eastAsia="Cambria"/>
          <w:b/>
          <w:iCs/>
          <w:szCs w:val="26"/>
          <w:u w:val="single"/>
          <w:bdr w:val="single" w:sz="8" w:space="0" w:color="auto"/>
        </w:rPr>
        <w:t>strategic stability</w:t>
      </w:r>
      <w:r w:rsidRPr="0006719A">
        <w:rPr>
          <w:rFonts w:eastAsia="Cambria"/>
          <w:sz w:val="16"/>
          <w:szCs w:val="26"/>
        </w:rPr>
        <w:t xml:space="preserve">. </w:t>
      </w:r>
      <w:r w:rsidRPr="0006719A">
        <w:rPr>
          <w:rFonts w:eastAsia="Cambria"/>
          <w:szCs w:val="26"/>
          <w:u w:val="single"/>
        </w:rPr>
        <w:t xml:space="preserve">It is </w:t>
      </w:r>
      <w:r w:rsidRPr="0006719A">
        <w:rPr>
          <w:rFonts w:eastAsia="Cambria"/>
          <w:b/>
          <w:iCs/>
          <w:szCs w:val="26"/>
          <w:u w:val="single"/>
          <w:bdr w:val="single" w:sz="8" w:space="0" w:color="auto"/>
        </w:rPr>
        <w:t>highly unlikely</w:t>
      </w:r>
      <w:r w:rsidRPr="0006719A">
        <w:rPr>
          <w:rFonts w:eastAsia="Cambria"/>
          <w:szCs w:val="26"/>
          <w:u w:val="single"/>
        </w:rPr>
        <w:t xml:space="preserve"> that the </w:t>
      </w:r>
      <w:r w:rsidRPr="0006719A">
        <w:rPr>
          <w:rFonts w:eastAsia="Cambria"/>
          <w:b/>
          <w:iCs/>
          <w:szCs w:val="26"/>
          <w:u w:val="single"/>
          <w:bdr w:val="single" w:sz="8" w:space="0" w:color="auto"/>
        </w:rPr>
        <w:t>U</w:t>
      </w:r>
      <w:r w:rsidRPr="0006719A">
        <w:rPr>
          <w:rFonts w:eastAsia="Cambria"/>
          <w:szCs w:val="26"/>
          <w:u w:val="single"/>
        </w:rPr>
        <w:t xml:space="preserve">nited </w:t>
      </w:r>
      <w:r w:rsidRPr="0006719A">
        <w:rPr>
          <w:rFonts w:eastAsia="Cambria"/>
          <w:b/>
          <w:iCs/>
          <w:szCs w:val="26"/>
          <w:u w:val="single"/>
          <w:bdr w:val="single" w:sz="8" w:space="0" w:color="auto"/>
        </w:rPr>
        <w:t>S</w:t>
      </w:r>
      <w:r w:rsidRPr="0006719A">
        <w:rPr>
          <w:rFonts w:eastAsia="Cambria"/>
          <w:szCs w:val="26"/>
          <w:u w:val="single"/>
        </w:rPr>
        <w:t xml:space="preserve">tates and </w:t>
      </w:r>
      <w:r w:rsidRPr="0006719A">
        <w:rPr>
          <w:rFonts w:eastAsia="Cambria"/>
          <w:b/>
          <w:iCs/>
          <w:szCs w:val="26"/>
          <w:u w:val="single"/>
          <w:bdr w:val="single" w:sz="8" w:space="0" w:color="auto"/>
        </w:rPr>
        <w:t>China</w:t>
      </w:r>
      <w:r w:rsidRPr="0006719A">
        <w:rPr>
          <w:rFonts w:eastAsia="Cambria"/>
          <w:szCs w:val="26"/>
          <w:u w:val="single"/>
        </w:rPr>
        <w:t xml:space="preserve"> will </w:t>
      </w:r>
      <w:r w:rsidRPr="0006719A">
        <w:rPr>
          <w:rFonts w:eastAsia="Cambria"/>
          <w:b/>
          <w:iCs/>
          <w:szCs w:val="26"/>
          <w:u w:val="single"/>
          <w:bdr w:val="single" w:sz="8" w:space="0" w:color="auto"/>
        </w:rPr>
        <w:t>conclude arms control</w:t>
      </w:r>
      <w:r w:rsidRPr="0006719A">
        <w:rPr>
          <w:rFonts w:eastAsia="Cambria"/>
          <w:szCs w:val="26"/>
          <w:u w:val="single"/>
        </w:rPr>
        <w:t xml:space="preserve"> agreements</w:t>
      </w:r>
      <w:r w:rsidRPr="0006719A">
        <w:rPr>
          <w:rFonts w:eastAsia="Cambria"/>
          <w:sz w:val="16"/>
          <w:szCs w:val="26"/>
        </w:rPr>
        <w:t xml:space="preserve"> in the foreseeable future. Preserving </w:t>
      </w:r>
      <w:r w:rsidRPr="0006719A">
        <w:rPr>
          <w:rFonts w:eastAsia="Cambria"/>
          <w:b/>
          <w:iCs/>
          <w:szCs w:val="26"/>
          <w:u w:val="single"/>
          <w:bdr w:val="single" w:sz="8" w:space="0" w:color="auto"/>
        </w:rPr>
        <w:t>U.S.-Russian arms control</w:t>
      </w:r>
      <w:r w:rsidRPr="0006719A">
        <w:rPr>
          <w:rFonts w:eastAsia="Cambria"/>
          <w:szCs w:val="26"/>
          <w:u w:val="single"/>
        </w:rPr>
        <w:t xml:space="preserve"> is already difficult enough, with </w:t>
      </w:r>
      <w:r w:rsidRPr="0006719A">
        <w:rPr>
          <w:rFonts w:eastAsia="Cambria"/>
          <w:b/>
          <w:iCs/>
          <w:szCs w:val="26"/>
          <w:u w:val="single"/>
          <w:bdr w:val="single" w:sz="8" w:space="0" w:color="auto"/>
        </w:rPr>
        <w:t>no prospect</w:t>
      </w:r>
      <w:r w:rsidRPr="0006719A">
        <w:rPr>
          <w:rFonts w:eastAsia="Cambria"/>
          <w:szCs w:val="26"/>
          <w:u w:val="single"/>
        </w:rPr>
        <w:t xml:space="preserve"> for </w:t>
      </w:r>
      <w:r w:rsidRPr="0006719A">
        <w:rPr>
          <w:rFonts w:eastAsia="Cambria"/>
          <w:b/>
          <w:iCs/>
          <w:szCs w:val="26"/>
          <w:u w:val="single"/>
          <w:bdr w:val="single" w:sz="8" w:space="0" w:color="auto"/>
        </w:rPr>
        <w:t>improvement</w:t>
      </w:r>
      <w:r w:rsidRPr="0006719A">
        <w:rPr>
          <w:rFonts w:eastAsia="Cambria"/>
          <w:sz w:val="16"/>
          <w:szCs w:val="26"/>
        </w:rPr>
        <w:t xml:space="preserve"> visible </w:t>
      </w:r>
      <w:r w:rsidRPr="0006719A">
        <w:rPr>
          <w:rFonts w:eastAsia="Cambria"/>
          <w:szCs w:val="26"/>
          <w:u w:val="single"/>
        </w:rPr>
        <w:t>on the horizon</w:t>
      </w:r>
      <w:r w:rsidRPr="0006719A">
        <w:rPr>
          <w:rFonts w:eastAsia="Cambria"/>
          <w:sz w:val="16"/>
          <w:szCs w:val="26"/>
        </w:rPr>
        <w:t>. But in this atmosphere of growing mistrust and mutual suspicion, discussions about strategic stability that aren’t aimed at negotiating specific agreements will likely be ineffective. The most that can be done diplomatically in the short term— or even the medium term—is to agree on conflict prevention, confidence-building, and transparency measures.</w:t>
      </w:r>
      <w:r w:rsidRPr="0006719A">
        <w:rPr>
          <w:sz w:val="16"/>
          <w:szCs w:val="26"/>
        </w:rPr>
        <w:t xml:space="preserve"> </w:t>
      </w:r>
    </w:p>
    <w:p w14:paraId="5D8C5B1C" w14:textId="77777777" w:rsidR="008821CC" w:rsidRPr="0006719A" w:rsidRDefault="008821CC" w:rsidP="008821CC">
      <w:pPr>
        <w:rPr>
          <w:szCs w:val="26"/>
        </w:rPr>
      </w:pPr>
    </w:p>
    <w:p w14:paraId="59018DE1" w14:textId="24249F74" w:rsidR="00CF5915" w:rsidRPr="0006719A" w:rsidRDefault="008821CC" w:rsidP="008821CC">
      <w:pPr>
        <w:pStyle w:val="Heading2"/>
      </w:pPr>
      <w:r w:rsidRPr="0006719A">
        <w:lastRenderedPageBreak/>
        <w:t>Case</w:t>
      </w:r>
    </w:p>
    <w:p w14:paraId="3ED5C405" w14:textId="77777777" w:rsidR="00A03EC5" w:rsidRPr="0006719A" w:rsidRDefault="00A03EC5" w:rsidP="00A03EC5">
      <w:pPr>
        <w:pStyle w:val="Heading1"/>
      </w:pPr>
      <w:r w:rsidRPr="0006719A">
        <w:lastRenderedPageBreak/>
        <w:t>1NC – Ayala – PTD</w:t>
      </w:r>
    </w:p>
    <w:p w14:paraId="29CDD2C1" w14:textId="77777777" w:rsidR="00A03EC5" w:rsidRPr="0006719A" w:rsidRDefault="00A03EC5" w:rsidP="00A03EC5">
      <w:pPr>
        <w:pStyle w:val="Heading2"/>
      </w:pPr>
      <w:r w:rsidRPr="0006719A">
        <w:lastRenderedPageBreak/>
        <w:t>Case</w:t>
      </w:r>
    </w:p>
    <w:p w14:paraId="581AEEE8" w14:textId="77777777" w:rsidR="00A03EC5" w:rsidRPr="0006719A" w:rsidRDefault="00A03EC5" w:rsidP="00A03EC5">
      <w:pPr>
        <w:pStyle w:val="Heading3"/>
      </w:pPr>
      <w:r w:rsidRPr="0006719A">
        <w:lastRenderedPageBreak/>
        <w:t>1NC – Solvency</w:t>
      </w:r>
    </w:p>
    <w:p w14:paraId="1C4C2E59" w14:textId="77777777" w:rsidR="00A03EC5" w:rsidRPr="0006719A" w:rsidRDefault="00A03EC5" w:rsidP="00A03EC5">
      <w:pPr>
        <w:pStyle w:val="Heading4"/>
      </w:pPr>
      <w:r w:rsidRPr="0006719A">
        <w:t xml:space="preserve">They don’t solve – </w:t>
      </w:r>
    </w:p>
    <w:p w14:paraId="319ACDAC" w14:textId="77777777" w:rsidR="00A03EC5" w:rsidRPr="0006719A" w:rsidRDefault="00A03EC5" w:rsidP="00A03EC5">
      <w:pPr>
        <w:pStyle w:val="Heading4"/>
      </w:pPr>
      <w:r w:rsidRPr="0006719A">
        <w:t>1 – Public satellites cause debris.  Northland reads blue. [A2 Babcock]</w:t>
      </w:r>
    </w:p>
    <w:p w14:paraId="1AD101F3" w14:textId="77777777" w:rsidR="00A03EC5" w:rsidRPr="0006719A" w:rsidRDefault="00A03EC5" w:rsidP="00A03EC5">
      <w:pPr>
        <w:rPr>
          <w:sz w:val="18"/>
          <w:szCs w:val="18"/>
        </w:rPr>
      </w:pPr>
      <w:r w:rsidRPr="0006719A">
        <w:rPr>
          <w:rStyle w:val="Style13ptBold"/>
        </w:rPr>
        <w:t xml:space="preserve">1AC Babcock 19 </w:t>
      </w:r>
      <w:r w:rsidRPr="0006719A">
        <w:rPr>
          <w:rStyle w:val="Style13ptBold"/>
          <w:sz w:val="18"/>
          <w:szCs w:val="14"/>
        </w:rPr>
        <w:t>(</w:t>
      </w:r>
      <w:r w:rsidRPr="0006719A">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06719A">
        <w:rPr>
          <w:sz w:val="18"/>
          <w:szCs w:val="18"/>
        </w:rPr>
        <w:t>LeBoeuf</w:t>
      </w:r>
      <w:proofErr w:type="spellEnd"/>
      <w:r w:rsidRPr="0006719A">
        <w:rPr>
          <w:sz w:val="18"/>
          <w:szCs w:val="18"/>
        </w:rPr>
        <w:t xml:space="preserve">, Lamb, </w:t>
      </w:r>
      <w:proofErr w:type="spellStart"/>
      <w:r w:rsidRPr="0006719A">
        <w:rPr>
          <w:sz w:val="18"/>
          <w:szCs w:val="18"/>
        </w:rPr>
        <w:t>Leiby</w:t>
      </w:r>
      <w:proofErr w:type="spellEnd"/>
      <w:r w:rsidRPr="0006719A">
        <w:rPr>
          <w:sz w:val="18"/>
          <w:szCs w:val="18"/>
        </w:rPr>
        <w:t xml:space="preserve"> &amp; </w:t>
      </w:r>
      <w:proofErr w:type="spellStart"/>
      <w:r w:rsidRPr="0006719A">
        <w:rPr>
          <w:sz w:val="18"/>
          <w:szCs w:val="18"/>
        </w:rPr>
        <w:t>MacRae</w:t>
      </w:r>
      <w:proofErr w:type="spellEnd"/>
      <w:r w:rsidRPr="0006719A">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06719A">
        <w:rPr>
          <w:sz w:val="18"/>
          <w:szCs w:val="18"/>
        </w:rPr>
        <w:t>Association, and</w:t>
      </w:r>
      <w:proofErr w:type="gramEnd"/>
      <w:r w:rsidRPr="0006719A">
        <w:rPr>
          <w:sz w:val="18"/>
          <w:szCs w:val="18"/>
        </w:rPr>
        <w:t xml:space="preserve"> served on the Clinton-Gore Transition Team.)-</w:t>
      </w:r>
      <w:proofErr w:type="spellStart"/>
      <w:r w:rsidRPr="0006719A">
        <w:rPr>
          <w:sz w:val="18"/>
          <w:szCs w:val="18"/>
        </w:rPr>
        <w:t>rahulpenu</w:t>
      </w:r>
      <w:proofErr w:type="spellEnd"/>
      <w:r w:rsidRPr="0006719A">
        <w:rPr>
          <w:sz w:val="18"/>
          <w:szCs w:val="18"/>
        </w:rPr>
        <w:t xml:space="preserve"> recut//JQ</w:t>
      </w:r>
    </w:p>
    <w:p w14:paraId="5F447F2C" w14:textId="77777777" w:rsidR="00A03EC5" w:rsidRPr="0006719A" w:rsidRDefault="00A03EC5" w:rsidP="00A03EC5">
      <w:pPr>
        <w:rPr>
          <w:sz w:val="16"/>
          <w:szCs w:val="26"/>
        </w:rPr>
      </w:pPr>
      <w:r w:rsidRPr="0006719A">
        <w:rPr>
          <w:sz w:val="16"/>
          <w:szCs w:val="26"/>
        </w:rPr>
        <w:t xml:space="preserve">INTRODUCTION </w:t>
      </w:r>
      <w:r w:rsidRPr="0006719A">
        <w:rPr>
          <w:rStyle w:val="Emphasis"/>
          <w:sz w:val="26"/>
          <w:szCs w:val="26"/>
        </w:rPr>
        <w:t>Space</w:t>
      </w:r>
      <w:r w:rsidRPr="0006719A">
        <w:rPr>
          <w:szCs w:val="26"/>
          <w:u w:val="single"/>
        </w:rPr>
        <w:t xml:space="preserve"> exploration is </w:t>
      </w:r>
      <w:r w:rsidRPr="0006719A">
        <w:rPr>
          <w:rStyle w:val="Emphasis"/>
          <w:sz w:val="26"/>
          <w:szCs w:val="26"/>
        </w:rPr>
        <w:t>heating up</w:t>
      </w:r>
      <w:r w:rsidRPr="0006719A">
        <w:rPr>
          <w:sz w:val="16"/>
          <w:szCs w:val="26"/>
        </w:rPr>
        <w:t xml:space="preserve">. Governments and </w:t>
      </w:r>
      <w:r w:rsidRPr="0006719A">
        <w:rPr>
          <w:rStyle w:val="Emphasis"/>
          <w:sz w:val="26"/>
          <w:szCs w:val="26"/>
        </w:rPr>
        <w:t>private interests</w:t>
      </w:r>
      <w:r w:rsidRPr="0006719A">
        <w:rPr>
          <w:sz w:val="16"/>
          <w:szCs w:val="26"/>
        </w:rPr>
        <w:t xml:space="preserve"> are on a </w:t>
      </w:r>
      <w:r w:rsidRPr="0006719A">
        <w:rPr>
          <w:rStyle w:val="Emphasis"/>
          <w:sz w:val="26"/>
          <w:szCs w:val="26"/>
        </w:rPr>
        <w:t>fast track to develop tech</w:t>
      </w:r>
      <w:r w:rsidRPr="0006719A">
        <w:rPr>
          <w:sz w:val="16"/>
          <w:szCs w:val="26"/>
        </w:rPr>
        <w:t xml:space="preserve">nologies to </w:t>
      </w:r>
      <w:r w:rsidRPr="0006719A">
        <w:rPr>
          <w:szCs w:val="26"/>
          <w:u w:val="single"/>
        </w:rPr>
        <w:t>send people and equipment to celestial bodies</w:t>
      </w:r>
      <w:r w:rsidRPr="0006719A">
        <w:rPr>
          <w:sz w:val="16"/>
          <w:szCs w:val="26"/>
        </w:rPr>
        <w:t xml:space="preserve">, like the moon and asteroids, to extract their untapped resources.1 </w:t>
      </w:r>
      <w:r w:rsidRPr="0006719A">
        <w:rPr>
          <w:szCs w:val="26"/>
          <w:u w:val="single"/>
        </w:rPr>
        <w:t>Near-space is rapidly filling up with public and private satellites, causing electromagnetic interference problems and dangerous space debris from collisions and earlier launches</w:t>
      </w:r>
      <w:r w:rsidRPr="0006719A">
        <w:rPr>
          <w:sz w:val="16"/>
          <w:szCs w:val="26"/>
        </w:rPr>
        <w:t xml:space="preserve">.2 The </w:t>
      </w:r>
      <w:r w:rsidRPr="0006719A">
        <w:rPr>
          <w:rStyle w:val="Emphasis"/>
          <w:sz w:val="26"/>
          <w:szCs w:val="26"/>
        </w:rPr>
        <w:t>absence of</w:t>
      </w:r>
      <w:r w:rsidRPr="0006719A">
        <w:rPr>
          <w:szCs w:val="26"/>
          <w:u w:val="single"/>
        </w:rPr>
        <w:t xml:space="preserve"> a global </w:t>
      </w:r>
      <w:r w:rsidRPr="0006719A">
        <w:rPr>
          <w:rStyle w:val="Emphasis"/>
          <w:sz w:val="26"/>
          <w:szCs w:val="26"/>
        </w:rPr>
        <w:t>management</w:t>
      </w:r>
      <w:r w:rsidRPr="0006719A">
        <w:rPr>
          <w:szCs w:val="26"/>
          <w:u w:val="single"/>
        </w:rPr>
        <w:t xml:space="preserve"> system</w:t>
      </w:r>
      <w:r w:rsidRPr="0006719A">
        <w:rPr>
          <w:sz w:val="16"/>
          <w:szCs w:val="26"/>
        </w:rPr>
        <w:t xml:space="preserve"> </w:t>
      </w:r>
      <w:r w:rsidRPr="0006719A">
        <w:rPr>
          <w:szCs w:val="26"/>
          <w:u w:val="single"/>
        </w:rPr>
        <w:t>for</w:t>
      </w:r>
      <w:r w:rsidRPr="0006719A">
        <w:rPr>
          <w:sz w:val="16"/>
          <w:szCs w:val="26"/>
        </w:rPr>
        <w:t xml:space="preserve"> the </w:t>
      </w:r>
      <w:r w:rsidRPr="0006719A">
        <w:rPr>
          <w:szCs w:val="26"/>
          <w:u w:val="single"/>
        </w:rPr>
        <w:t>private commercial development</w:t>
      </w:r>
      <w:r w:rsidRPr="0006719A">
        <w:rPr>
          <w:sz w:val="16"/>
          <w:szCs w:val="26"/>
        </w:rPr>
        <w:t xml:space="preserve"> </w:t>
      </w:r>
      <w:r w:rsidRPr="0006719A">
        <w:rPr>
          <w:szCs w:val="26"/>
          <w:u w:val="single"/>
        </w:rPr>
        <w:t>of outer space resources will allow these near space problems to be exported further into the galaxy</w:t>
      </w:r>
      <w:r w:rsidRPr="0006719A">
        <w:rPr>
          <w:sz w:val="16"/>
          <w:szCs w:val="26"/>
        </w:rPr>
        <w:t xml:space="preserve">.3 Moreover, </w:t>
      </w:r>
      <w:r w:rsidRPr="0006719A">
        <w:rPr>
          <w:rStyle w:val="Emphasis"/>
          <w:sz w:val="26"/>
          <w:szCs w:val="26"/>
        </w:rPr>
        <w:t>without</w:t>
      </w:r>
      <w:r w:rsidRPr="0006719A">
        <w:rPr>
          <w:sz w:val="16"/>
          <w:szCs w:val="26"/>
        </w:rPr>
        <w:t xml:space="preserve"> a governing authority or </w:t>
      </w:r>
      <w:r w:rsidRPr="0006719A">
        <w:rPr>
          <w:rStyle w:val="Emphasis"/>
          <w:sz w:val="26"/>
          <w:szCs w:val="26"/>
        </w:rPr>
        <w:t>rules</w:t>
      </w:r>
      <w:r w:rsidRPr="0006719A">
        <w:rPr>
          <w:sz w:val="16"/>
          <w:szCs w:val="26"/>
        </w:rPr>
        <w:t xml:space="preserve"> </w:t>
      </w:r>
      <w:r w:rsidRPr="0006719A">
        <w:rPr>
          <w:rStyle w:val="Emphasis"/>
          <w:sz w:val="26"/>
          <w:szCs w:val="26"/>
        </w:rPr>
        <w:t>controlling</w:t>
      </w:r>
      <w:r w:rsidRPr="0006719A">
        <w:rPr>
          <w:sz w:val="16"/>
          <w:szCs w:val="26"/>
        </w:rPr>
        <w:t xml:space="preserve"> entry </w:t>
      </w:r>
      <w:r w:rsidRPr="0006719A">
        <w:rPr>
          <w:rStyle w:val="Emphasis"/>
          <w:sz w:val="26"/>
          <w:szCs w:val="26"/>
        </w:rPr>
        <w:t>or limiting</w:t>
      </w:r>
      <w:r w:rsidRPr="0006719A">
        <w:rPr>
          <w:sz w:val="16"/>
          <w:szCs w:val="26"/>
        </w:rPr>
        <w:t xml:space="preserve"> despoliation, </w:t>
      </w:r>
      <w:r w:rsidRPr="0006719A">
        <w:rPr>
          <w:rStyle w:val="Emphasis"/>
          <w:sz w:val="26"/>
          <w:szCs w:val="26"/>
          <w:bdr w:val="single" w:sz="18" w:space="0" w:color="auto"/>
        </w:rPr>
        <w:t>outer space could turn into the “Wild West</w:t>
      </w:r>
      <w:r w:rsidRPr="0006719A">
        <w:rPr>
          <w:sz w:val="16"/>
          <w:szCs w:val="26"/>
        </w:rPr>
        <w:t xml:space="preserve">” of the twenty-first century.4 Space treaties executed in the last century espoused the principle that space should be developed for the benefit of all mankind and banned both private ownership and militarization of space resources.5 </w:t>
      </w:r>
      <w:r w:rsidRPr="0006719A">
        <w:rPr>
          <w:rStyle w:val="StyleUnderline"/>
          <w:sz w:val="26"/>
          <w:szCs w:val="26"/>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06719A">
        <w:rPr>
          <w:sz w:val="16"/>
          <w:szCs w:val="2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06719A">
        <w:rPr>
          <w:rStyle w:val="StyleUnderline"/>
          <w:sz w:val="26"/>
          <w:szCs w:val="26"/>
        </w:rPr>
        <w:t xml:space="preserve">To date, most scholars in this area have focused on developing management systems premised on private ownership or possession of the surface of some celestial body.10 This Article explores </w:t>
      </w:r>
      <w:r w:rsidRPr="0006719A">
        <w:rPr>
          <w:rStyle w:val="Emphasis"/>
          <w:sz w:val="26"/>
          <w:szCs w:val="26"/>
        </w:rPr>
        <w:t>an alternative concept, the commons</w:t>
      </w:r>
      <w:r w:rsidRPr="0006719A">
        <w:rPr>
          <w:rStyle w:val="StyleUnderline"/>
          <w:sz w:val="26"/>
          <w:szCs w:val="26"/>
        </w:rPr>
        <w:t xml:space="preserve">, in </w:t>
      </w:r>
      <w:r w:rsidRPr="0006719A">
        <w:rPr>
          <w:rStyle w:val="Emphasis"/>
          <w:sz w:val="26"/>
          <w:szCs w:val="26"/>
          <w:bdr w:val="single" w:sz="18" w:space="0" w:color="auto"/>
        </w:rPr>
        <w:t>which no individual owns the property</w:t>
      </w:r>
      <w:r w:rsidRPr="0006719A">
        <w:rPr>
          <w:rStyle w:val="StyleUnderline"/>
          <w:sz w:val="26"/>
          <w:szCs w:val="26"/>
        </w:rPr>
        <w:t xml:space="preserve"> in question or can exclude others from it. Viewing property as a </w:t>
      </w:r>
      <w:proofErr w:type="gramStart"/>
      <w:r w:rsidRPr="0006719A">
        <w:rPr>
          <w:rStyle w:val="StyleUnderline"/>
          <w:sz w:val="26"/>
          <w:szCs w:val="26"/>
        </w:rPr>
        <w:t>commons</w:t>
      </w:r>
      <w:proofErr w:type="gramEnd"/>
      <w:r w:rsidRPr="0006719A">
        <w:rPr>
          <w:rStyle w:val="StyleUnderline"/>
          <w:sz w:val="26"/>
          <w:szCs w:val="26"/>
        </w:rPr>
        <w:t xml:space="preserve"> is closer to the principles set out in the various space treaties than implementation of a private property regime, and also </w:t>
      </w:r>
      <w:r w:rsidRPr="0006719A">
        <w:rPr>
          <w:rStyle w:val="Emphasis"/>
          <w:sz w:val="26"/>
          <w:szCs w:val="26"/>
        </w:rPr>
        <w:t>offers a workable property regime</w:t>
      </w:r>
      <w:r w:rsidRPr="0006719A">
        <w:rPr>
          <w:rStyle w:val="StyleUnderline"/>
          <w:sz w:val="26"/>
          <w:szCs w:val="26"/>
        </w:rPr>
        <w:t xml:space="preserve">. This Article demonstrates these conclusions by showing similarities between a large, Earth-bound commons, like the ocean and outer </w:t>
      </w:r>
      <w:r w:rsidRPr="0006719A">
        <w:rPr>
          <w:rStyle w:val="StyleUnderline"/>
          <w:sz w:val="26"/>
          <w:szCs w:val="26"/>
        </w:rPr>
        <w:lastRenderedPageBreak/>
        <w:t xml:space="preserve">space, and how various </w:t>
      </w:r>
      <w:r w:rsidRPr="0006719A">
        <w:rPr>
          <w:rStyle w:val="Emphasis"/>
          <w:sz w:val="26"/>
          <w:szCs w:val="26"/>
        </w:rPr>
        <w:t>commons management</w:t>
      </w:r>
      <w:r w:rsidRPr="0006719A">
        <w:rPr>
          <w:rStyle w:val="StyleUnderline"/>
          <w:sz w:val="26"/>
          <w:szCs w:val="26"/>
        </w:rPr>
        <w:t xml:space="preserve"> scenarios </w:t>
      </w:r>
      <w:r w:rsidRPr="0006719A">
        <w:rPr>
          <w:rStyle w:val="Emphasis"/>
          <w:sz w:val="26"/>
          <w:szCs w:val="26"/>
        </w:rPr>
        <w:t>allow equitable use of resources</w:t>
      </w:r>
      <w:r w:rsidRPr="0006719A">
        <w:rPr>
          <w:rStyle w:val="StyleUnderline"/>
          <w:sz w:val="26"/>
          <w:szCs w:val="26"/>
        </w:rPr>
        <w:t xml:space="preserve">, </w:t>
      </w:r>
      <w:r w:rsidRPr="0006719A">
        <w:rPr>
          <w:rStyle w:val="Emphasis"/>
          <w:sz w:val="26"/>
          <w:szCs w:val="26"/>
        </w:rPr>
        <w:t xml:space="preserve">while </w:t>
      </w:r>
      <w:r w:rsidRPr="0006719A">
        <w:rPr>
          <w:rStyle w:val="Emphasis"/>
          <w:sz w:val="26"/>
          <w:szCs w:val="26"/>
          <w:bdr w:val="single" w:sz="18" w:space="0" w:color="auto"/>
        </w:rPr>
        <w:t>preventing</w:t>
      </w:r>
      <w:r w:rsidRPr="0006719A">
        <w:rPr>
          <w:rStyle w:val="StyleUnderline"/>
          <w:sz w:val="26"/>
          <w:szCs w:val="26"/>
          <w:bdr w:val="single" w:sz="18" w:space="0" w:color="auto"/>
        </w:rPr>
        <w:t xml:space="preserve"> their </w:t>
      </w:r>
      <w:r w:rsidRPr="0006719A">
        <w:rPr>
          <w:rStyle w:val="Emphasis"/>
          <w:sz w:val="26"/>
          <w:szCs w:val="26"/>
          <w:bdr w:val="single" w:sz="18" w:space="0" w:color="auto"/>
        </w:rPr>
        <w:t>despoliation</w:t>
      </w:r>
      <w:r w:rsidRPr="0006719A">
        <w:rPr>
          <w:rStyle w:val="StyleUnderline"/>
          <w:sz w:val="26"/>
          <w:szCs w:val="26"/>
          <w:bdr w:val="single" w:sz="18" w:space="0" w:color="auto"/>
        </w:rPr>
        <w:t xml:space="preserve"> </w:t>
      </w:r>
      <w:r w:rsidRPr="0006719A">
        <w:rPr>
          <w:rStyle w:val="Emphasis"/>
          <w:sz w:val="26"/>
          <w:szCs w:val="26"/>
          <w:bdr w:val="single" w:sz="18" w:space="0" w:color="auto"/>
        </w:rPr>
        <w:t>and devolution</w:t>
      </w:r>
      <w:r w:rsidRPr="0006719A">
        <w:rPr>
          <w:rStyle w:val="StyleUnderline"/>
          <w:sz w:val="26"/>
          <w:szCs w:val="26"/>
        </w:rPr>
        <w:t xml:space="preserve"> into hostile disputes over entitlements to</w:t>
      </w:r>
      <w:r w:rsidRPr="0006719A">
        <w:rPr>
          <w:sz w:val="16"/>
          <w:szCs w:val="26"/>
        </w:rPr>
        <w:t xml:space="preserve"> them. However, each of these commons management scenarios is flawed in some way and runs a similar risk to management approaches for private property of allowing the resource to be over-used or inequitably distributed. The public trust doctrine (</w:t>
      </w:r>
      <w:r w:rsidRPr="0006719A">
        <w:rPr>
          <w:b/>
          <w:bCs/>
          <w:szCs w:val="26"/>
          <w:u w:val="single"/>
        </w:rPr>
        <w:t>PTD</w:t>
      </w:r>
      <w:r w:rsidRPr="0006719A">
        <w:rPr>
          <w:sz w:val="16"/>
          <w:szCs w:val="26"/>
        </w:rPr>
        <w:t xml:space="preserve">), an ancient doctrine that </w:t>
      </w:r>
      <w:r w:rsidRPr="0006719A">
        <w:rPr>
          <w:szCs w:val="26"/>
          <w:u w:val="single"/>
        </w:rPr>
        <w:t xml:space="preserve">governments and individuals have </w:t>
      </w:r>
      <w:r w:rsidRPr="0006719A">
        <w:rPr>
          <w:rStyle w:val="Emphasis"/>
          <w:sz w:val="26"/>
          <w:szCs w:val="26"/>
        </w:rPr>
        <w:t>used effectively for centuries</w:t>
      </w:r>
      <w:r w:rsidRPr="0006719A">
        <w:rPr>
          <w:szCs w:val="26"/>
          <w:u w:val="single"/>
        </w:rPr>
        <w:t xml:space="preserve"> to </w:t>
      </w:r>
      <w:r w:rsidRPr="0006719A">
        <w:rPr>
          <w:rStyle w:val="Emphasis"/>
          <w:sz w:val="26"/>
          <w:szCs w:val="26"/>
        </w:rPr>
        <w:t>protect the public’s interests</w:t>
      </w:r>
      <w:r w:rsidRPr="0006719A">
        <w:rPr>
          <w:szCs w:val="26"/>
          <w:u w:val="single"/>
        </w:rPr>
        <w:t xml:space="preserve"> in terrestrial </w:t>
      </w:r>
      <w:r w:rsidRPr="0006719A">
        <w:rPr>
          <w:sz w:val="16"/>
          <w:szCs w:val="26"/>
        </w:rPr>
        <w:t>common pool resources (</w:t>
      </w:r>
      <w:r w:rsidRPr="0006719A">
        <w:rPr>
          <w:rStyle w:val="Emphasis"/>
          <w:sz w:val="26"/>
          <w:szCs w:val="26"/>
        </w:rPr>
        <w:t>CPR</w:t>
      </w:r>
      <w:r w:rsidRPr="0006719A">
        <w:rPr>
          <w:sz w:val="16"/>
          <w:szCs w:val="26"/>
        </w:rPr>
        <w:t xml:space="preserve">) </w:t>
      </w:r>
      <w:r w:rsidRPr="0006719A">
        <w:rPr>
          <w:b/>
          <w:bCs/>
          <w:szCs w:val="26"/>
          <w:u w:val="single"/>
        </w:rPr>
        <w:t>and</w:t>
      </w:r>
      <w:r w:rsidRPr="0006719A">
        <w:rPr>
          <w:szCs w:val="26"/>
          <w:u w:val="single"/>
        </w:rPr>
        <w:t xml:space="preserve"> to </w:t>
      </w:r>
      <w:r w:rsidRPr="0006719A">
        <w:rPr>
          <w:b/>
          <w:bCs/>
          <w:szCs w:val="26"/>
          <w:u w:val="single"/>
        </w:rPr>
        <w:t>fill</w:t>
      </w:r>
      <w:r w:rsidRPr="0006719A">
        <w:rPr>
          <w:szCs w:val="26"/>
          <w:u w:val="single"/>
        </w:rPr>
        <w:t xml:space="preserve"> regulatory </w:t>
      </w:r>
      <w:r w:rsidRPr="0006719A">
        <w:rPr>
          <w:b/>
          <w:bCs/>
          <w:szCs w:val="26"/>
          <w:u w:val="single"/>
        </w:rPr>
        <w:t>gaps</w:t>
      </w:r>
      <w:r w:rsidRPr="0006719A">
        <w:rPr>
          <w:sz w:val="16"/>
          <w:szCs w:val="26"/>
        </w:rPr>
        <w:t xml:space="preserve">, can be helpful in both respects.11 An examination of the doctrine identifies </w:t>
      </w:r>
      <w:r w:rsidRPr="0006719A">
        <w:rPr>
          <w:b/>
          <w:bCs/>
          <w:szCs w:val="26"/>
          <w:u w:val="single"/>
        </w:rPr>
        <w:t>commonalities</w:t>
      </w:r>
      <w:r w:rsidRPr="0006719A">
        <w:rPr>
          <w:szCs w:val="26"/>
          <w:u w:val="single"/>
        </w:rPr>
        <w:t xml:space="preserve"> </w:t>
      </w:r>
      <w:r w:rsidRPr="0006719A">
        <w:rPr>
          <w:b/>
          <w:bCs/>
          <w:szCs w:val="26"/>
          <w:u w:val="single"/>
        </w:rPr>
        <w:t>between</w:t>
      </w:r>
      <w:r w:rsidRPr="0006719A">
        <w:rPr>
          <w:szCs w:val="26"/>
          <w:u w:val="single"/>
        </w:rPr>
        <w:t xml:space="preserve"> outer </w:t>
      </w:r>
      <w:r w:rsidRPr="0006719A">
        <w:rPr>
          <w:b/>
          <w:bCs/>
          <w:szCs w:val="26"/>
          <w:u w:val="single"/>
        </w:rPr>
        <w:t>space</w:t>
      </w:r>
      <w:r w:rsidRPr="0006719A">
        <w:rPr>
          <w:szCs w:val="26"/>
          <w:u w:val="single"/>
        </w:rPr>
        <w:t xml:space="preserve"> </w:t>
      </w:r>
      <w:r w:rsidRPr="0006719A">
        <w:rPr>
          <w:b/>
          <w:bCs/>
          <w:szCs w:val="26"/>
          <w:u w:val="single"/>
        </w:rPr>
        <w:t>and</w:t>
      </w:r>
      <w:r w:rsidRPr="0006719A">
        <w:rPr>
          <w:szCs w:val="26"/>
          <w:u w:val="single"/>
        </w:rPr>
        <w:t xml:space="preserve"> </w:t>
      </w:r>
      <w:r w:rsidRPr="0006719A">
        <w:rPr>
          <w:b/>
          <w:bCs/>
          <w:szCs w:val="26"/>
          <w:u w:val="single"/>
        </w:rPr>
        <w:t>terrestrial</w:t>
      </w:r>
      <w:r w:rsidRPr="0006719A">
        <w:rPr>
          <w:szCs w:val="26"/>
          <w:u w:val="single"/>
        </w:rPr>
        <w:t xml:space="preserve"> public trust </w:t>
      </w:r>
      <w:r w:rsidRPr="0006719A">
        <w:rPr>
          <w:b/>
          <w:bCs/>
          <w:szCs w:val="26"/>
          <w:u w:val="single"/>
        </w:rPr>
        <w:t>resources</w:t>
      </w:r>
      <w:r w:rsidRPr="0006719A">
        <w:rPr>
          <w:sz w:val="16"/>
          <w:szCs w:val="26"/>
        </w:rPr>
        <w:t xml:space="preserve">.12 The </w:t>
      </w:r>
      <w:r w:rsidRPr="0006719A">
        <w:rPr>
          <w:b/>
          <w:bCs/>
          <w:szCs w:val="26"/>
          <w:u w:val="single"/>
        </w:rPr>
        <w:t>ease</w:t>
      </w:r>
      <w:r w:rsidRPr="0006719A">
        <w:rPr>
          <w:szCs w:val="26"/>
          <w:u w:val="single"/>
        </w:rPr>
        <w:t xml:space="preserve"> and </w:t>
      </w:r>
      <w:r w:rsidRPr="0006719A">
        <w:rPr>
          <w:b/>
          <w:bCs/>
          <w:szCs w:val="26"/>
          <w:u w:val="single"/>
        </w:rPr>
        <w:t>low</w:t>
      </w:r>
      <w:r w:rsidRPr="0006719A">
        <w:rPr>
          <w:szCs w:val="26"/>
          <w:u w:val="single"/>
        </w:rPr>
        <w:t xml:space="preserve"> </w:t>
      </w:r>
      <w:r w:rsidRPr="0006719A">
        <w:rPr>
          <w:b/>
          <w:bCs/>
          <w:szCs w:val="26"/>
          <w:u w:val="single"/>
        </w:rPr>
        <w:t>cost</w:t>
      </w:r>
      <w:r w:rsidRPr="0006719A">
        <w:rPr>
          <w:szCs w:val="26"/>
          <w:u w:val="single"/>
        </w:rPr>
        <w:t xml:space="preserve"> of its implementation and enforcement</w:t>
      </w:r>
      <w:r w:rsidRPr="0006719A">
        <w:rPr>
          <w:sz w:val="16"/>
          <w:szCs w:val="26"/>
        </w:rPr>
        <w:t xml:space="preserve">, as well as its </w:t>
      </w:r>
      <w:r w:rsidRPr="0006719A">
        <w:rPr>
          <w:rStyle w:val="Emphasis"/>
          <w:sz w:val="26"/>
          <w:szCs w:val="26"/>
        </w:rPr>
        <w:t>infinite malleability</w:t>
      </w:r>
      <w:r w:rsidRPr="0006719A">
        <w:rPr>
          <w:sz w:val="16"/>
          <w:szCs w:val="26"/>
        </w:rPr>
        <w:t xml:space="preserve">, are additional reasons to select it as a stopgap measure with some modification.13 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14 Soon these technological advances will allow </w:t>
      </w:r>
      <w:r w:rsidRPr="0006719A">
        <w:rPr>
          <w:rStyle w:val="Emphasis"/>
          <w:sz w:val="26"/>
          <w:szCs w:val="26"/>
        </w:rPr>
        <w:t>private</w:t>
      </w:r>
      <w:r w:rsidRPr="0006719A">
        <w:rPr>
          <w:szCs w:val="26"/>
          <w:u w:val="single"/>
        </w:rPr>
        <w:t xml:space="preserve"> commercial </w:t>
      </w:r>
      <w:r w:rsidRPr="0006719A">
        <w:rPr>
          <w:rStyle w:val="Emphasis"/>
          <w:sz w:val="26"/>
          <w:szCs w:val="26"/>
        </w:rPr>
        <w:t>interests</w:t>
      </w:r>
      <w:r w:rsidRPr="0006719A">
        <w:rPr>
          <w:sz w:val="16"/>
          <w:szCs w:val="26"/>
        </w:rPr>
        <w:t xml:space="preserve"> to </w:t>
      </w:r>
      <w:r w:rsidRPr="0006719A">
        <w:rPr>
          <w:rStyle w:val="Emphasis"/>
          <w:sz w:val="26"/>
          <w:szCs w:val="26"/>
        </w:rPr>
        <w:t>invade</w:t>
      </w:r>
      <w:r w:rsidRPr="0006719A">
        <w:rPr>
          <w:szCs w:val="26"/>
          <w:u w:val="single"/>
        </w:rPr>
        <w:t xml:space="preserve"> outer </w:t>
      </w:r>
      <w:r w:rsidRPr="0006719A">
        <w:rPr>
          <w:rStyle w:val="Emphasis"/>
          <w:sz w:val="26"/>
          <w:szCs w:val="26"/>
        </w:rPr>
        <w:t>space</w:t>
      </w:r>
      <w:r w:rsidRPr="0006719A">
        <w:rPr>
          <w:szCs w:val="26"/>
          <w:u w:val="single"/>
        </w:rPr>
        <w:t xml:space="preserve"> with </w:t>
      </w:r>
      <w:r w:rsidRPr="0006719A">
        <w:rPr>
          <w:sz w:val="16"/>
          <w:szCs w:val="26"/>
        </w:rPr>
        <w:t xml:space="preserve">the </w:t>
      </w:r>
      <w:r w:rsidRPr="0006719A">
        <w:rPr>
          <w:szCs w:val="26"/>
          <w:u w:val="single"/>
        </w:rPr>
        <w:t xml:space="preserve">potential for </w:t>
      </w:r>
      <w:r w:rsidRPr="0006719A">
        <w:rPr>
          <w:sz w:val="16"/>
          <w:szCs w:val="26"/>
        </w:rPr>
        <w:t xml:space="preserve">similar </w:t>
      </w:r>
      <w:r w:rsidRPr="0006719A">
        <w:rPr>
          <w:rStyle w:val="Emphasis"/>
          <w:sz w:val="26"/>
          <w:szCs w:val="26"/>
        </w:rPr>
        <w:t>adverse impacts</w:t>
      </w:r>
      <w:r w:rsidRPr="0006719A">
        <w:rPr>
          <w:sz w:val="16"/>
          <w:szCs w:val="26"/>
        </w:rPr>
        <w:t xml:space="preserve">.15 Part II examines the international legal framework governing those activities and finds it lacks any capacity to regulate activities in outer space, in part because it is riddled with </w:t>
      </w:r>
      <w:r w:rsidRPr="0006719A">
        <w:rPr>
          <w:szCs w:val="26"/>
          <w:u w:val="single"/>
        </w:rPr>
        <w:t>ambiguities and contradictions when it comes to ownership of outer space and its resources</w:t>
      </w:r>
      <w:r w:rsidRPr="0006719A">
        <w:rPr>
          <w:sz w:val="16"/>
          <w:szCs w:val="26"/>
        </w:rPr>
        <w:t>. 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06719A">
        <w:rPr>
          <w:sz w:val="16"/>
          <w:szCs w:val="26"/>
        </w:rPr>
        <w:t>thanfull</w:t>
      </w:r>
      <w:proofErr w:type="spellEnd"/>
      <w:r w:rsidRPr="0006719A">
        <w:rPr>
          <w:sz w:val="16"/>
          <w:szCs w:val="26"/>
        </w:rPr>
        <w:t xml:space="preserve"> fee property arrangement, like leases and easements, to see if these problems can be avoided and concludes they cannot.16 It then examines property held in common to determine its viability under international space law and finds it consistent. 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06719A">
        <w:rPr>
          <w:sz w:val="16"/>
          <w:szCs w:val="26"/>
        </w:rPr>
        <w:t>open access commons</w:t>
      </w:r>
      <w:proofErr w:type="gramEnd"/>
      <w:r w:rsidRPr="0006719A">
        <w:rPr>
          <w:sz w:val="16"/>
          <w:szCs w:val="2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6719A">
        <w:rPr>
          <w:rStyle w:val="Emphasis"/>
          <w:sz w:val="26"/>
          <w:szCs w:val="26"/>
        </w:rPr>
        <w:t>Only</w:t>
      </w:r>
      <w:r w:rsidRPr="0006719A">
        <w:rPr>
          <w:szCs w:val="26"/>
          <w:u w:val="single"/>
        </w:rPr>
        <w:t xml:space="preserve"> the </w:t>
      </w:r>
      <w:r w:rsidRPr="0006719A">
        <w:rPr>
          <w:rStyle w:val="Emphasis"/>
          <w:sz w:val="26"/>
          <w:szCs w:val="26"/>
        </w:rPr>
        <w:t>PTD</w:t>
      </w:r>
      <w:r w:rsidRPr="0006719A">
        <w:rPr>
          <w:sz w:val="16"/>
          <w:szCs w:val="26"/>
        </w:rPr>
        <w:t xml:space="preserve">, which has been used for centuries to protect the public’s interests in CPRs and has </w:t>
      </w:r>
      <w:r w:rsidRPr="0006719A">
        <w:rPr>
          <w:rStyle w:val="Emphasis"/>
          <w:sz w:val="26"/>
          <w:szCs w:val="26"/>
        </w:rPr>
        <w:t>demonstrated</w:t>
      </w:r>
      <w:r w:rsidRPr="0006719A">
        <w:rPr>
          <w:szCs w:val="26"/>
          <w:u w:val="single"/>
        </w:rPr>
        <w:t xml:space="preserve"> its </w:t>
      </w:r>
      <w:r w:rsidRPr="0006719A">
        <w:rPr>
          <w:rStyle w:val="Emphasis"/>
          <w:sz w:val="26"/>
          <w:szCs w:val="26"/>
        </w:rPr>
        <w:t>ability to adapt</w:t>
      </w:r>
      <w:r w:rsidRPr="0006719A">
        <w:rPr>
          <w:szCs w:val="26"/>
          <w:u w:val="single"/>
        </w:rPr>
        <w:t xml:space="preserve"> to new circumstances</w:t>
      </w:r>
      <w:r w:rsidRPr="0006719A">
        <w:rPr>
          <w:sz w:val="16"/>
          <w:szCs w:val="26"/>
        </w:rPr>
        <w:t xml:space="preserve">, </w:t>
      </w:r>
      <w:r w:rsidRPr="0006719A">
        <w:rPr>
          <w:szCs w:val="26"/>
          <w:u w:val="single"/>
        </w:rPr>
        <w:t xml:space="preserve">may be able to </w:t>
      </w:r>
      <w:r w:rsidRPr="0006719A">
        <w:rPr>
          <w:rStyle w:val="Emphasis"/>
          <w:sz w:val="26"/>
          <w:szCs w:val="26"/>
        </w:rPr>
        <w:t>meet</w:t>
      </w:r>
      <w:r w:rsidRPr="0006719A">
        <w:rPr>
          <w:szCs w:val="26"/>
          <w:u w:val="single"/>
        </w:rPr>
        <w:t xml:space="preserve"> these </w:t>
      </w:r>
      <w:r w:rsidRPr="0006719A">
        <w:rPr>
          <w:rStyle w:val="Emphasis"/>
          <w:sz w:val="26"/>
          <w:szCs w:val="26"/>
        </w:rPr>
        <w:t>goals</w:t>
      </w:r>
      <w:r w:rsidRPr="0006719A">
        <w:rPr>
          <w:sz w:val="16"/>
          <w:szCs w:val="26"/>
        </w:rPr>
        <w:t xml:space="preserve">.17 This Article finds </w:t>
      </w:r>
      <w:r w:rsidRPr="0006719A">
        <w:rPr>
          <w:szCs w:val="26"/>
          <w:u w:val="single"/>
        </w:rPr>
        <w:t>commonalities between outer space and</w:t>
      </w:r>
      <w:r w:rsidRPr="0006719A">
        <w:rPr>
          <w:sz w:val="16"/>
          <w:szCs w:val="26"/>
        </w:rPr>
        <w:t xml:space="preserve"> Earth-bound </w:t>
      </w:r>
      <w:r w:rsidRPr="0006719A">
        <w:rPr>
          <w:szCs w:val="26"/>
          <w:u w:val="single"/>
        </w:rPr>
        <w:t>public trust resources</w:t>
      </w:r>
      <w:r w:rsidRPr="0006719A">
        <w:rPr>
          <w:sz w:val="16"/>
          <w:szCs w:val="26"/>
        </w:rPr>
        <w:t xml:space="preserve">, like the oceans. Additionally, the </w:t>
      </w:r>
      <w:r w:rsidRPr="0006719A">
        <w:rPr>
          <w:szCs w:val="26"/>
          <w:u w:val="single"/>
        </w:rPr>
        <w:t xml:space="preserve">doctrine’s </w:t>
      </w:r>
      <w:r w:rsidRPr="0006719A">
        <w:rPr>
          <w:rStyle w:val="Emphasis"/>
          <w:sz w:val="26"/>
          <w:szCs w:val="26"/>
        </w:rPr>
        <w:t>open access</w:t>
      </w:r>
      <w:r w:rsidRPr="0006719A">
        <w:rPr>
          <w:szCs w:val="26"/>
          <w:u w:val="single"/>
        </w:rPr>
        <w:t xml:space="preserve"> purpose </w:t>
      </w:r>
      <w:r w:rsidRPr="0006719A">
        <w:rPr>
          <w:rStyle w:val="Emphasis"/>
          <w:sz w:val="26"/>
          <w:szCs w:val="26"/>
        </w:rPr>
        <w:t>resonates with</w:t>
      </w:r>
      <w:r w:rsidRPr="0006719A">
        <w:rPr>
          <w:szCs w:val="26"/>
          <w:u w:val="single"/>
        </w:rPr>
        <w:t xml:space="preserve"> language found in international </w:t>
      </w:r>
      <w:r w:rsidRPr="0006719A">
        <w:rPr>
          <w:rStyle w:val="Emphasis"/>
          <w:sz w:val="26"/>
          <w:szCs w:val="26"/>
        </w:rPr>
        <w:t>treaties</w:t>
      </w:r>
      <w:r w:rsidRPr="0006719A">
        <w:rPr>
          <w:szCs w:val="26"/>
          <w:u w:val="single"/>
        </w:rPr>
        <w:t xml:space="preserve"> governing activities in outer space</w:t>
      </w:r>
      <w:r w:rsidRPr="0006719A">
        <w:rPr>
          <w:sz w:val="16"/>
          <w:szCs w:val="26"/>
        </w:rPr>
        <w:t xml:space="preserve">.18 This Article concludes that </w:t>
      </w:r>
      <w:r w:rsidRPr="0006719A">
        <w:rPr>
          <w:rStyle w:val="Emphasis"/>
          <w:sz w:val="26"/>
          <w:szCs w:val="26"/>
        </w:rPr>
        <w:t>using</w:t>
      </w:r>
      <w:r w:rsidRPr="0006719A">
        <w:rPr>
          <w:szCs w:val="26"/>
          <w:u w:val="single"/>
        </w:rPr>
        <w:t xml:space="preserve"> the </w:t>
      </w:r>
      <w:r w:rsidRPr="0006719A">
        <w:rPr>
          <w:rStyle w:val="Emphasis"/>
          <w:sz w:val="26"/>
          <w:szCs w:val="26"/>
        </w:rPr>
        <w:t>PTD</w:t>
      </w:r>
      <w:r w:rsidRPr="0006719A">
        <w:rPr>
          <w:szCs w:val="26"/>
          <w:u w:val="single"/>
        </w:rPr>
        <w:t xml:space="preserve"> will </w:t>
      </w:r>
      <w:r w:rsidRPr="0006719A">
        <w:rPr>
          <w:rStyle w:val="Emphasis"/>
          <w:sz w:val="26"/>
          <w:szCs w:val="26"/>
        </w:rPr>
        <w:t>lead to</w:t>
      </w:r>
      <w:r w:rsidRPr="0006719A">
        <w:rPr>
          <w:szCs w:val="26"/>
          <w:u w:val="single"/>
        </w:rPr>
        <w:t xml:space="preserve"> a </w:t>
      </w:r>
      <w:r w:rsidRPr="0006719A">
        <w:rPr>
          <w:rStyle w:val="Emphasis"/>
          <w:sz w:val="26"/>
          <w:szCs w:val="26"/>
          <w:bdr w:val="single" w:sz="18" w:space="0" w:color="auto"/>
        </w:rPr>
        <w:t>durable, equitable management</w:t>
      </w:r>
      <w:r w:rsidRPr="0006719A">
        <w:rPr>
          <w:szCs w:val="26"/>
          <w:u w:val="single"/>
          <w:bdr w:val="single" w:sz="18" w:space="0" w:color="auto"/>
        </w:rPr>
        <w:t xml:space="preserve"> </w:t>
      </w:r>
      <w:r w:rsidRPr="0006719A">
        <w:rPr>
          <w:szCs w:val="26"/>
          <w:u w:val="single"/>
        </w:rPr>
        <w:t xml:space="preserve">regime in a </w:t>
      </w:r>
      <w:proofErr w:type="gramStart"/>
      <w:r w:rsidRPr="0006719A">
        <w:rPr>
          <w:szCs w:val="26"/>
          <w:u w:val="single"/>
        </w:rPr>
        <w:t>commons</w:t>
      </w:r>
      <w:proofErr w:type="gramEnd"/>
      <w:r w:rsidRPr="0006719A">
        <w:rPr>
          <w:szCs w:val="26"/>
          <w:u w:val="single"/>
        </w:rPr>
        <w:t xml:space="preserve"> where</w:t>
      </w:r>
      <w:r w:rsidRPr="0006719A">
        <w:rPr>
          <w:sz w:val="16"/>
          <w:szCs w:val="26"/>
        </w:rPr>
        <w:t xml:space="preserve"> the </w:t>
      </w:r>
      <w:r w:rsidRPr="0006719A">
        <w:rPr>
          <w:szCs w:val="26"/>
          <w:u w:val="single"/>
        </w:rPr>
        <w:t>wealthy</w:t>
      </w:r>
      <w:r w:rsidRPr="0006719A">
        <w:rPr>
          <w:sz w:val="16"/>
          <w:szCs w:val="26"/>
        </w:rPr>
        <w:t xml:space="preserve"> are </w:t>
      </w:r>
      <w:r w:rsidRPr="0006719A">
        <w:rPr>
          <w:szCs w:val="26"/>
          <w:u w:val="single"/>
        </w:rPr>
        <w:t>neither able to accumulate and control the resources that outer space has to offer nor over-exploit and deplete them</w:t>
      </w:r>
      <w:r w:rsidRPr="0006719A">
        <w:rPr>
          <w:sz w:val="16"/>
          <w:szCs w:val="2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61CFA827" w14:textId="77777777" w:rsidR="00A03EC5" w:rsidRPr="0006719A" w:rsidRDefault="00A03EC5" w:rsidP="00A03EC5">
      <w:pPr>
        <w:pStyle w:val="Heading4"/>
        <w:rPr>
          <w:rFonts w:ascii="TimesNewRomanPS" w:eastAsia="Times New Roman" w:hAnsi="TimesNewRomanPS" w:cs="Times New Roman"/>
          <w:i/>
          <w:iCs/>
          <w:sz w:val="24"/>
        </w:rPr>
      </w:pPr>
      <w:r w:rsidRPr="0006719A">
        <w:t xml:space="preserve">2 – Plan is temporary – </w:t>
      </w:r>
      <w:proofErr w:type="spellStart"/>
      <w:r w:rsidRPr="0006719A">
        <w:t>ur</w:t>
      </w:r>
      <w:proofErr w:type="spellEnd"/>
      <w:r w:rsidRPr="0006719A">
        <w:t xml:space="preserve"> </w:t>
      </w:r>
      <w:proofErr w:type="spellStart"/>
      <w:r w:rsidRPr="0006719A">
        <w:t>ev</w:t>
      </w:r>
      <w:proofErr w:type="spellEnd"/>
      <w:r w:rsidRPr="0006719A">
        <w:t xml:space="preserve"> recommends the CP – LOL the title of PTD in this article is a ***</w:t>
      </w:r>
      <w:r w:rsidRPr="0006719A">
        <w:rPr>
          <w:rFonts w:ascii="TimesNewRomanPS" w:eastAsia="Times New Roman" w:hAnsi="TimesNewRomanPS" w:cs="Times New Roman"/>
          <w:i/>
          <w:iCs/>
          <w:sz w:val="24"/>
        </w:rPr>
        <w:t>PLACE-HOLDING*** Management Approach -</w:t>
      </w:r>
      <w:r w:rsidRPr="0006719A">
        <w:t xml:space="preserve"> Northland reads blue. [A2 Babcock]</w:t>
      </w:r>
    </w:p>
    <w:p w14:paraId="7672D2F5" w14:textId="77777777" w:rsidR="00A03EC5" w:rsidRPr="0006719A" w:rsidRDefault="00A03EC5" w:rsidP="00A03EC5">
      <w:pPr>
        <w:rPr>
          <w:sz w:val="18"/>
          <w:szCs w:val="18"/>
        </w:rPr>
      </w:pPr>
      <w:r w:rsidRPr="0006719A">
        <w:rPr>
          <w:rStyle w:val="Style13ptBold"/>
        </w:rPr>
        <w:t xml:space="preserve">1AC Babcock 19 </w:t>
      </w:r>
      <w:r w:rsidRPr="0006719A">
        <w:rPr>
          <w:rStyle w:val="Style13ptBold"/>
          <w:sz w:val="18"/>
          <w:szCs w:val="14"/>
        </w:rPr>
        <w:t>(</w:t>
      </w:r>
      <w:r w:rsidRPr="0006719A">
        <w:rPr>
          <w:sz w:val="18"/>
          <w:szCs w:val="18"/>
        </w:rPr>
        <w:t>, H., 2019. THE PUBLIC TRUST DOCTRINE, OUTER SPACE, AND THE GLOBAL COMMONS: TIME TO CALL HOME ET. [online] Lawreview.syr.edu. Available at: &lt;https://lawreview.syr.edu/wp-</w:t>
      </w:r>
      <w:r w:rsidRPr="0006719A">
        <w:rPr>
          <w:sz w:val="18"/>
          <w:szCs w:val="18"/>
        </w:rPr>
        <w:lastRenderedPageBreak/>
        <w:t xml:space="preserve">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06719A">
        <w:rPr>
          <w:sz w:val="18"/>
          <w:szCs w:val="18"/>
        </w:rPr>
        <w:t>LeBoeuf</w:t>
      </w:r>
      <w:proofErr w:type="spellEnd"/>
      <w:r w:rsidRPr="0006719A">
        <w:rPr>
          <w:sz w:val="18"/>
          <w:szCs w:val="18"/>
        </w:rPr>
        <w:t xml:space="preserve">, Lamb, </w:t>
      </w:r>
      <w:proofErr w:type="spellStart"/>
      <w:r w:rsidRPr="0006719A">
        <w:rPr>
          <w:sz w:val="18"/>
          <w:szCs w:val="18"/>
        </w:rPr>
        <w:t>Leiby</w:t>
      </w:r>
      <w:proofErr w:type="spellEnd"/>
      <w:r w:rsidRPr="0006719A">
        <w:rPr>
          <w:sz w:val="18"/>
          <w:szCs w:val="18"/>
        </w:rPr>
        <w:t xml:space="preserve"> &amp; </w:t>
      </w:r>
      <w:proofErr w:type="spellStart"/>
      <w:r w:rsidRPr="0006719A">
        <w:rPr>
          <w:sz w:val="18"/>
          <w:szCs w:val="18"/>
        </w:rPr>
        <w:t>MacRae</w:t>
      </w:r>
      <w:proofErr w:type="spellEnd"/>
      <w:r w:rsidRPr="0006719A">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06719A">
        <w:rPr>
          <w:sz w:val="18"/>
          <w:szCs w:val="18"/>
        </w:rPr>
        <w:t>Association, and</w:t>
      </w:r>
      <w:proofErr w:type="gramEnd"/>
      <w:r w:rsidRPr="0006719A">
        <w:rPr>
          <w:sz w:val="18"/>
          <w:szCs w:val="18"/>
        </w:rPr>
        <w:t xml:space="preserve"> served on the Clinton-Gore Transition Team.)-</w:t>
      </w:r>
      <w:proofErr w:type="spellStart"/>
      <w:r w:rsidRPr="0006719A">
        <w:rPr>
          <w:sz w:val="18"/>
          <w:szCs w:val="18"/>
        </w:rPr>
        <w:t>rahulpenu</w:t>
      </w:r>
      <w:proofErr w:type="spellEnd"/>
      <w:r w:rsidRPr="0006719A">
        <w:rPr>
          <w:sz w:val="18"/>
          <w:szCs w:val="18"/>
        </w:rPr>
        <w:t xml:space="preserve"> recut//JQ</w:t>
      </w:r>
    </w:p>
    <w:p w14:paraId="2E13E556" w14:textId="77777777" w:rsidR="00A03EC5" w:rsidRPr="0006719A" w:rsidRDefault="00A03EC5" w:rsidP="00A03EC5">
      <w:pPr>
        <w:rPr>
          <w:rStyle w:val="StyleUnderline"/>
          <w:sz w:val="26"/>
          <w:szCs w:val="26"/>
        </w:rPr>
      </w:pPr>
      <w:r w:rsidRPr="0006719A">
        <w:rPr>
          <w:sz w:val="16"/>
          <w:szCs w:val="26"/>
        </w:rPr>
        <w:t xml:space="preserve">F. The Public Trust Doctrine (PTD) as a Gap Filling, Place-Holding Management Approach506 The </w:t>
      </w:r>
      <w:r w:rsidRPr="0006719A">
        <w:rPr>
          <w:rStyle w:val="Emphasis"/>
          <w:sz w:val="26"/>
          <w:szCs w:val="26"/>
        </w:rPr>
        <w:t>PTD</w:t>
      </w:r>
      <w:r w:rsidRPr="0006719A">
        <w:rPr>
          <w:sz w:val="16"/>
          <w:szCs w:val="26"/>
        </w:rPr>
        <w:t xml:space="preserve"> </w:t>
      </w:r>
      <w:r w:rsidRPr="0006719A">
        <w:rPr>
          <w:rStyle w:val="Emphasis"/>
          <w:sz w:val="26"/>
          <w:szCs w:val="26"/>
        </w:rPr>
        <w:t>offers</w:t>
      </w:r>
      <w:r w:rsidRPr="0006719A">
        <w:rPr>
          <w:sz w:val="16"/>
          <w:szCs w:val="26"/>
        </w:rPr>
        <w:t xml:space="preserve"> both an </w:t>
      </w:r>
      <w:r w:rsidRPr="0006719A">
        <w:rPr>
          <w:rStyle w:val="Emphasis"/>
          <w:sz w:val="26"/>
          <w:szCs w:val="26"/>
        </w:rPr>
        <w:t>approach for managing</w:t>
      </w:r>
      <w:r w:rsidRPr="0006719A">
        <w:rPr>
          <w:sz w:val="16"/>
          <w:szCs w:val="26"/>
        </w:rPr>
        <w:t xml:space="preserve"> </w:t>
      </w:r>
      <w:r w:rsidRPr="0006719A">
        <w:rPr>
          <w:rStyle w:val="Emphasis"/>
          <w:sz w:val="26"/>
          <w:szCs w:val="26"/>
          <w:bdr w:val="single" w:sz="18" w:space="0" w:color="auto"/>
        </w:rPr>
        <w:t>an open access commons</w:t>
      </w:r>
      <w:r w:rsidRPr="0006719A">
        <w:rPr>
          <w:sz w:val="16"/>
          <w:szCs w:val="26"/>
        </w:rPr>
        <w:t xml:space="preserve"> </w:t>
      </w:r>
      <w:r w:rsidRPr="0006719A">
        <w:rPr>
          <w:szCs w:val="26"/>
          <w:u w:val="single"/>
        </w:rPr>
        <w:t>and a gap-filling tool until a regulatory regime is adopted</w:t>
      </w:r>
      <w:r w:rsidRPr="0006719A">
        <w:rPr>
          <w:sz w:val="16"/>
          <w:szCs w:val="26"/>
        </w:rPr>
        <w:t xml:space="preserve">.507 The </w:t>
      </w:r>
      <w:r w:rsidRPr="0006719A">
        <w:rPr>
          <w:szCs w:val="26"/>
          <w:u w:val="single"/>
        </w:rPr>
        <w:t xml:space="preserve">doctrine is </w:t>
      </w:r>
      <w:r w:rsidRPr="0006719A">
        <w:rPr>
          <w:rStyle w:val="Emphasis"/>
          <w:sz w:val="26"/>
          <w:szCs w:val="26"/>
        </w:rPr>
        <w:t>based on</w:t>
      </w:r>
      <w:r w:rsidRPr="0006719A">
        <w:rPr>
          <w:szCs w:val="26"/>
          <w:u w:val="single"/>
        </w:rPr>
        <w:t xml:space="preserve"> the idea that the</w:t>
      </w:r>
      <w:r w:rsidRPr="0006719A">
        <w:rPr>
          <w:sz w:val="16"/>
          <w:szCs w:val="26"/>
        </w:rPr>
        <w:t xml:space="preserve"> “</w:t>
      </w:r>
      <w:r w:rsidRPr="0006719A">
        <w:rPr>
          <w:rStyle w:val="Emphasis"/>
          <w:sz w:val="26"/>
          <w:szCs w:val="26"/>
          <w:bdr w:val="single" w:sz="18" w:space="0" w:color="auto"/>
        </w:rPr>
        <w:t>sovereign holds certain common properties in trust</w:t>
      </w:r>
      <w:r w:rsidRPr="0006719A">
        <w:rPr>
          <w:szCs w:val="26"/>
          <w:u w:val="single"/>
        </w:rPr>
        <w:t xml:space="preserve"> in perpetuity </w:t>
      </w:r>
      <w:r w:rsidRPr="0006719A">
        <w:rPr>
          <w:rStyle w:val="Emphasis"/>
          <w:sz w:val="26"/>
          <w:szCs w:val="26"/>
          <w:bdr w:val="single" w:sz="18" w:space="0" w:color="auto"/>
        </w:rPr>
        <w:t>for the free and unimpeded use of the general public</w:t>
      </w:r>
      <w:r w:rsidRPr="0006719A">
        <w:rPr>
          <w:sz w:val="16"/>
          <w:szCs w:val="26"/>
        </w:rPr>
        <w:t xml:space="preserve">.”508 The </w:t>
      </w:r>
      <w:r w:rsidRPr="0006719A">
        <w:rPr>
          <w:szCs w:val="26"/>
          <w:u w:val="single"/>
        </w:rPr>
        <w:t xml:space="preserve">public’s </w:t>
      </w:r>
      <w:r w:rsidRPr="0006719A">
        <w:rPr>
          <w:rStyle w:val="Emphasis"/>
          <w:sz w:val="26"/>
          <w:szCs w:val="26"/>
        </w:rPr>
        <w:t>r</w:t>
      </w:r>
      <w:r w:rsidRPr="0006719A">
        <w:rPr>
          <w:szCs w:val="26"/>
          <w:u w:val="single"/>
        </w:rPr>
        <w:t xml:space="preserve">ight </w:t>
      </w:r>
      <w:r w:rsidRPr="0006719A">
        <w:rPr>
          <w:rStyle w:val="Emphasis"/>
          <w:sz w:val="26"/>
          <w:szCs w:val="26"/>
        </w:rPr>
        <w:t>t</w:t>
      </w:r>
      <w:r w:rsidRPr="0006719A">
        <w:rPr>
          <w:szCs w:val="26"/>
          <w:u w:val="single"/>
        </w:rPr>
        <w:t xml:space="preserve">o </w:t>
      </w:r>
      <w:r w:rsidRPr="0006719A">
        <w:rPr>
          <w:rStyle w:val="Emphasis"/>
          <w:sz w:val="26"/>
          <w:szCs w:val="26"/>
        </w:rPr>
        <w:t>a</w:t>
      </w:r>
      <w:r w:rsidRPr="0006719A">
        <w:rPr>
          <w:szCs w:val="26"/>
          <w:u w:val="single"/>
        </w:rPr>
        <w:t xml:space="preserve">ccess and use trust resources is </w:t>
      </w:r>
      <w:r w:rsidRPr="0006719A">
        <w:rPr>
          <w:rStyle w:val="Emphasis"/>
          <w:sz w:val="26"/>
          <w:szCs w:val="26"/>
          <w:bdr w:val="single" w:sz="18" w:space="0" w:color="auto"/>
        </w:rPr>
        <w:t>never lost</w:t>
      </w:r>
      <w:r w:rsidRPr="0006719A">
        <w:rPr>
          <w:sz w:val="16"/>
          <w:szCs w:val="26"/>
        </w:rPr>
        <w:t xml:space="preserve">, and </w:t>
      </w:r>
      <w:r w:rsidRPr="0006719A">
        <w:rPr>
          <w:rStyle w:val="Emphasis"/>
          <w:sz w:val="26"/>
          <w:szCs w:val="26"/>
        </w:rPr>
        <w:t>neither</w:t>
      </w:r>
      <w:r w:rsidRPr="0006719A">
        <w:rPr>
          <w:sz w:val="16"/>
          <w:szCs w:val="26"/>
        </w:rPr>
        <w:t xml:space="preserve"> the </w:t>
      </w:r>
      <w:r w:rsidRPr="0006719A">
        <w:rPr>
          <w:rStyle w:val="Emphasis"/>
          <w:sz w:val="26"/>
          <w:szCs w:val="26"/>
        </w:rPr>
        <w:t>government nor private individuals can alienate</w:t>
      </w:r>
      <w:r w:rsidRPr="0006719A">
        <w:rPr>
          <w:szCs w:val="26"/>
          <w:u w:val="single"/>
        </w:rPr>
        <w:t xml:space="preserve"> or</w:t>
      </w:r>
      <w:r w:rsidRPr="0006719A">
        <w:rPr>
          <w:sz w:val="16"/>
          <w:szCs w:val="26"/>
        </w:rPr>
        <w:t xml:space="preserve"> otherwise adversely </w:t>
      </w:r>
      <w:r w:rsidRPr="0006719A">
        <w:rPr>
          <w:szCs w:val="26"/>
          <w:u w:val="single"/>
        </w:rPr>
        <w:t xml:space="preserve">affect </w:t>
      </w:r>
      <w:r w:rsidRPr="0006719A">
        <w:rPr>
          <w:rStyle w:val="Emphasis"/>
          <w:sz w:val="26"/>
          <w:szCs w:val="26"/>
        </w:rPr>
        <w:t>those resources</w:t>
      </w:r>
      <w:r w:rsidRPr="0006719A">
        <w:rPr>
          <w:szCs w:val="26"/>
          <w:u w:val="single"/>
        </w:rPr>
        <w:t xml:space="preserve"> </w:t>
      </w:r>
      <w:r w:rsidRPr="0006719A">
        <w:rPr>
          <w:rStyle w:val="Emphasis"/>
          <w:sz w:val="26"/>
          <w:szCs w:val="26"/>
          <w:bdr w:val="single" w:sz="18" w:space="0" w:color="auto"/>
        </w:rPr>
        <w:t>unless for a comparable public purpose</w:t>
      </w:r>
      <w:r w:rsidRPr="0006719A">
        <w:rPr>
          <w:sz w:val="16"/>
          <w:szCs w:val="26"/>
        </w:rPr>
        <w:t xml:space="preserve">.509 The </w:t>
      </w:r>
      <w:r w:rsidRPr="0006719A">
        <w:rPr>
          <w:rStyle w:val="Emphasis"/>
          <w:sz w:val="26"/>
          <w:szCs w:val="26"/>
        </w:rPr>
        <w:t>resources</w:t>
      </w:r>
      <w:r w:rsidRPr="0006719A">
        <w:rPr>
          <w:szCs w:val="26"/>
          <w:u w:val="single"/>
        </w:rPr>
        <w:t xml:space="preserve"> the doctrine protects</w:t>
      </w:r>
      <w:r w:rsidRPr="0006719A">
        <w:rPr>
          <w:sz w:val="16"/>
          <w:szCs w:val="26"/>
        </w:rPr>
        <w:t xml:space="preserve"> “have long been </w:t>
      </w:r>
      <w:r w:rsidRPr="0006719A">
        <w:rPr>
          <w:rStyle w:val="Emphasis"/>
          <w:sz w:val="26"/>
          <w:szCs w:val="26"/>
        </w:rPr>
        <w:t>part of</w:t>
      </w:r>
      <w:r w:rsidRPr="0006719A">
        <w:rPr>
          <w:sz w:val="16"/>
          <w:szCs w:val="26"/>
        </w:rPr>
        <w:t xml:space="preserve"> a ‘</w:t>
      </w:r>
      <w:r w:rsidRPr="0006719A">
        <w:rPr>
          <w:rStyle w:val="Emphasis"/>
          <w:sz w:val="26"/>
          <w:szCs w:val="26"/>
          <w:bdr w:val="single" w:sz="18" w:space="0" w:color="auto"/>
        </w:rPr>
        <w:t>taxonomy of property’</w:t>
      </w:r>
      <w:r w:rsidRPr="0006719A">
        <w:rPr>
          <w:sz w:val="16"/>
          <w:szCs w:val="26"/>
        </w:rPr>
        <w:t xml:space="preserve"> [that </w:t>
      </w:r>
      <w:r w:rsidRPr="0006719A">
        <w:rPr>
          <w:szCs w:val="26"/>
          <w:u w:val="single"/>
        </w:rPr>
        <w:t>recognizes</w:t>
      </w:r>
      <w:r w:rsidRPr="0006719A">
        <w:rPr>
          <w:sz w:val="16"/>
          <w:szCs w:val="26"/>
        </w:rPr>
        <w:t xml:space="preserve">] </w:t>
      </w:r>
      <w:r w:rsidRPr="0006719A">
        <w:rPr>
          <w:szCs w:val="26"/>
          <w:u w:val="single"/>
        </w:rPr>
        <w:t>the division of natural wealth into private and public property</w:t>
      </w:r>
      <w:r w:rsidRPr="0006719A">
        <w:rPr>
          <w:sz w:val="16"/>
          <w:szCs w:val="26"/>
        </w:rPr>
        <w:t xml:space="preserve">.”510 “The </w:t>
      </w:r>
      <w:r w:rsidRPr="0006719A">
        <w:rPr>
          <w:rStyle w:val="Emphasis"/>
          <w:sz w:val="26"/>
          <w:szCs w:val="26"/>
        </w:rPr>
        <w:t>doctrine places</w:t>
      </w:r>
      <w:r w:rsidRPr="0006719A">
        <w:rPr>
          <w:szCs w:val="26"/>
          <w:u w:val="single"/>
        </w:rPr>
        <w:t xml:space="preserve"> on governments</w:t>
      </w:r>
      <w:r w:rsidRPr="0006719A">
        <w:rPr>
          <w:sz w:val="16"/>
          <w:szCs w:val="26"/>
        </w:rPr>
        <w:t xml:space="preserve"> ‘</w:t>
      </w:r>
      <w:r w:rsidRPr="0006719A">
        <w:rPr>
          <w:szCs w:val="26"/>
          <w:u w:val="single"/>
        </w:rPr>
        <w:t xml:space="preserve">an </w:t>
      </w:r>
      <w:r w:rsidRPr="0006719A">
        <w:rPr>
          <w:rStyle w:val="Emphasis"/>
          <w:sz w:val="26"/>
          <w:szCs w:val="26"/>
        </w:rPr>
        <w:t>affirmative</w:t>
      </w:r>
      <w:r w:rsidRPr="0006719A">
        <w:rPr>
          <w:sz w:val="16"/>
          <w:szCs w:val="26"/>
        </w:rPr>
        <w:t xml:space="preserve">, </w:t>
      </w:r>
      <w:r w:rsidRPr="0006719A">
        <w:rPr>
          <w:szCs w:val="26"/>
          <w:u w:val="single"/>
        </w:rPr>
        <w:t xml:space="preserve">ongoing </w:t>
      </w:r>
      <w:r w:rsidRPr="0006719A">
        <w:rPr>
          <w:rStyle w:val="Emphasis"/>
          <w:sz w:val="26"/>
          <w:szCs w:val="26"/>
        </w:rPr>
        <w:t>duty to safeguard</w:t>
      </w:r>
      <w:r w:rsidRPr="0006719A">
        <w:rPr>
          <w:szCs w:val="26"/>
          <w:u w:val="single"/>
        </w:rPr>
        <w:t xml:space="preserve"> the </w:t>
      </w:r>
      <w:r w:rsidRPr="0006719A">
        <w:rPr>
          <w:rStyle w:val="Emphasis"/>
          <w:sz w:val="26"/>
          <w:szCs w:val="26"/>
        </w:rPr>
        <w:t>long-term preservation of</w:t>
      </w:r>
      <w:r w:rsidRPr="0006719A">
        <w:rPr>
          <w:szCs w:val="26"/>
          <w:u w:val="single"/>
        </w:rPr>
        <w:t xml:space="preserve"> those </w:t>
      </w:r>
      <w:r w:rsidRPr="0006719A">
        <w:rPr>
          <w:rStyle w:val="Emphasis"/>
          <w:sz w:val="26"/>
          <w:szCs w:val="26"/>
        </w:rPr>
        <w:t xml:space="preserve">resources for the </w:t>
      </w:r>
      <w:r w:rsidRPr="0006719A">
        <w:rPr>
          <w:rStyle w:val="Emphasis"/>
          <w:sz w:val="26"/>
          <w:szCs w:val="26"/>
          <w:bdr w:val="single" w:sz="18" w:space="0" w:color="auto"/>
        </w:rPr>
        <w:t>benefit of the general public</w:t>
      </w:r>
      <w:r w:rsidRPr="0006719A">
        <w:rPr>
          <w:sz w:val="16"/>
          <w:szCs w:val="26"/>
        </w:rPr>
        <w:t xml:space="preserve">,’”511 thus limiting the sovereign’s power on behalf of both present and future individuals.512 It </w:t>
      </w:r>
      <w:r w:rsidRPr="0006719A">
        <w:rPr>
          <w:rStyle w:val="Emphasis"/>
          <w:sz w:val="26"/>
          <w:szCs w:val="26"/>
        </w:rPr>
        <w:t>directs</w:t>
      </w:r>
      <w:r w:rsidRPr="0006719A">
        <w:rPr>
          <w:sz w:val="16"/>
          <w:szCs w:val="26"/>
        </w:rPr>
        <w:t xml:space="preserve"> the </w:t>
      </w:r>
      <w:r w:rsidRPr="0006719A">
        <w:rPr>
          <w:rStyle w:val="Emphasis"/>
          <w:sz w:val="26"/>
          <w:szCs w:val="26"/>
        </w:rPr>
        <w:t>government to manage trust resources for public benefit, not private gain</w:t>
      </w:r>
      <w:r w:rsidRPr="0006719A">
        <w:rPr>
          <w:sz w:val="16"/>
          <w:szCs w:val="26"/>
        </w:rPr>
        <w:t xml:space="preserve">.513 It </w:t>
      </w:r>
      <w:r w:rsidRPr="0006719A">
        <w:rPr>
          <w:szCs w:val="26"/>
          <w:u w:val="single"/>
        </w:rPr>
        <w:t>applies to private as well as public resources</w:t>
      </w:r>
      <w:r w:rsidRPr="0006719A">
        <w:rPr>
          <w:sz w:val="16"/>
          <w:szCs w:val="26"/>
        </w:rPr>
        <w:t xml:space="preserve"> and is </w:t>
      </w:r>
      <w:r w:rsidRPr="0006719A">
        <w:rPr>
          <w:szCs w:val="26"/>
          <w:u w:val="single"/>
        </w:rPr>
        <w:t>used to preserve the public’s access to CPRs</w:t>
      </w:r>
      <w:r w:rsidRPr="0006719A">
        <w:rPr>
          <w:sz w:val="16"/>
          <w:szCs w:val="26"/>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6719A">
        <w:rPr>
          <w:rStyle w:val="Emphasis"/>
          <w:sz w:val="26"/>
          <w:szCs w:val="26"/>
        </w:rPr>
        <w:t>PTD</w:t>
      </w:r>
      <w:r w:rsidRPr="0006719A">
        <w:rPr>
          <w:sz w:val="16"/>
          <w:szCs w:val="26"/>
        </w:rPr>
        <w:t xml:space="preserve">, therefore, </w:t>
      </w:r>
      <w:r w:rsidRPr="0006719A">
        <w:rPr>
          <w:rStyle w:val="Emphasis"/>
          <w:sz w:val="26"/>
          <w:szCs w:val="26"/>
        </w:rPr>
        <w:t>protects</w:t>
      </w:r>
      <w:r w:rsidRPr="0006719A">
        <w:rPr>
          <w:szCs w:val="26"/>
          <w:u w:val="single"/>
        </w:rPr>
        <w:t xml:space="preserve"> the “</w:t>
      </w:r>
      <w:r w:rsidRPr="0006719A">
        <w:rPr>
          <w:rStyle w:val="Emphasis"/>
          <w:sz w:val="26"/>
          <w:szCs w:val="26"/>
        </w:rPr>
        <w:t>people’s common heritage</w:t>
      </w:r>
      <w:r w:rsidRPr="0006719A">
        <w:rPr>
          <w:szCs w:val="26"/>
          <w:u w:val="single"/>
        </w:rPr>
        <w:t>,”</w:t>
      </w:r>
      <w:r w:rsidRPr="0006719A">
        <w:rPr>
          <w:sz w:val="16"/>
          <w:szCs w:val="26"/>
        </w:rPr>
        <w:t xml:space="preserve">518 just as </w:t>
      </w:r>
      <w:r w:rsidRPr="0006719A">
        <w:rPr>
          <w:szCs w:val="26"/>
          <w:u w:val="single"/>
        </w:rPr>
        <w:t>Article 11 of</w:t>
      </w:r>
      <w:r w:rsidRPr="0006719A">
        <w:rPr>
          <w:sz w:val="16"/>
          <w:szCs w:val="26"/>
        </w:rPr>
        <w:t xml:space="preserve"> the </w:t>
      </w:r>
      <w:r w:rsidRPr="0006719A">
        <w:rPr>
          <w:szCs w:val="26"/>
          <w:u w:val="single"/>
        </w:rPr>
        <w:t>Moon Treaty</w:t>
      </w:r>
      <w:r w:rsidRPr="0006719A">
        <w:rPr>
          <w:sz w:val="16"/>
          <w:szCs w:val="26"/>
        </w:rPr>
        <w:t xml:space="preserve"> protects </w:t>
      </w:r>
      <w:r w:rsidRPr="0006719A">
        <w:rPr>
          <w:szCs w:val="26"/>
          <w:u w:val="single"/>
        </w:rPr>
        <w:t>outer space as part of the common heritage of mankind</w:t>
      </w:r>
      <w:r w:rsidRPr="0006719A">
        <w:rPr>
          <w:sz w:val="16"/>
          <w:szCs w:val="26"/>
        </w:rPr>
        <w:t xml:space="preserve">.519 The </w:t>
      </w:r>
      <w:r w:rsidRPr="0006719A">
        <w:rPr>
          <w:szCs w:val="26"/>
          <w:u w:val="single"/>
        </w:rPr>
        <w:t>doctrine</w:t>
      </w:r>
      <w:r w:rsidRPr="0006719A">
        <w:rPr>
          <w:sz w:val="16"/>
          <w:szCs w:val="26"/>
        </w:rPr>
        <w:t xml:space="preserve"> also appears to be </w:t>
      </w:r>
      <w:r w:rsidRPr="0006719A">
        <w:rPr>
          <w:szCs w:val="26"/>
          <w:u w:val="single"/>
        </w:rPr>
        <w:t>infinitely malleable</w:t>
      </w:r>
      <w:r w:rsidRPr="0006719A">
        <w:rPr>
          <w:sz w:val="16"/>
          <w:szCs w:val="26"/>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06719A">
        <w:rPr>
          <w:szCs w:val="26"/>
          <w:u w:val="single"/>
        </w:rPr>
        <w:t>Over time</w:t>
      </w:r>
      <w:r w:rsidRPr="0006719A">
        <w:rPr>
          <w:sz w:val="16"/>
          <w:szCs w:val="26"/>
        </w:rPr>
        <w:t xml:space="preserve">, the </w:t>
      </w:r>
      <w:r w:rsidRPr="0006719A">
        <w:rPr>
          <w:rStyle w:val="Emphasis"/>
          <w:sz w:val="26"/>
          <w:szCs w:val="26"/>
        </w:rPr>
        <w:t>scope</w:t>
      </w:r>
      <w:r w:rsidRPr="0006719A">
        <w:rPr>
          <w:sz w:val="16"/>
          <w:szCs w:val="26"/>
        </w:rPr>
        <w:t xml:space="preserve"> and </w:t>
      </w:r>
      <w:r w:rsidRPr="0006719A">
        <w:rPr>
          <w:rStyle w:val="Emphasis"/>
          <w:sz w:val="26"/>
          <w:szCs w:val="26"/>
        </w:rPr>
        <w:t>application of</w:t>
      </w:r>
      <w:r w:rsidRPr="0006719A">
        <w:rPr>
          <w:szCs w:val="26"/>
          <w:u w:val="single"/>
        </w:rPr>
        <w:t xml:space="preserve"> the </w:t>
      </w:r>
      <w:r w:rsidRPr="0006719A">
        <w:rPr>
          <w:rStyle w:val="Emphasis"/>
          <w:sz w:val="26"/>
          <w:szCs w:val="26"/>
        </w:rPr>
        <w:t>doctrine broadened</w:t>
      </w:r>
      <w:r w:rsidRPr="0006719A">
        <w:rPr>
          <w:szCs w:val="26"/>
          <w:u w:val="single"/>
        </w:rPr>
        <w:t xml:space="preserve"> to protect more public resources and different uses.</w:t>
      </w:r>
      <w:r w:rsidRPr="0006719A">
        <w:rPr>
          <w:sz w:val="16"/>
          <w:szCs w:val="26"/>
        </w:rPr>
        <w:t xml:space="preserve">522 </w:t>
      </w:r>
      <w:r w:rsidRPr="0006719A">
        <w:rPr>
          <w:szCs w:val="26"/>
          <w:u w:val="single"/>
        </w:rPr>
        <w:t>Thus</w:t>
      </w:r>
      <w:r w:rsidRPr="0006719A">
        <w:rPr>
          <w:sz w:val="16"/>
          <w:szCs w:val="26"/>
        </w:rPr>
        <w:t xml:space="preserve">, the </w:t>
      </w:r>
      <w:r w:rsidRPr="0006719A">
        <w:rPr>
          <w:b/>
          <w:bCs/>
          <w:szCs w:val="26"/>
          <w:u w:val="single"/>
        </w:rPr>
        <w:t>doctrine</w:t>
      </w:r>
      <w:r w:rsidRPr="0006719A">
        <w:rPr>
          <w:szCs w:val="26"/>
          <w:u w:val="single"/>
        </w:rPr>
        <w:t xml:space="preserve"> expanded </w:t>
      </w:r>
      <w:r w:rsidRPr="0006719A">
        <w:rPr>
          <w:rStyle w:val="Emphasis"/>
          <w:sz w:val="26"/>
          <w:szCs w:val="26"/>
        </w:rPr>
        <w:t>to protect new</w:t>
      </w:r>
      <w:r w:rsidRPr="0006719A">
        <w:rPr>
          <w:szCs w:val="26"/>
          <w:u w:val="single"/>
        </w:rPr>
        <w:t xml:space="preserve"> trust </w:t>
      </w:r>
      <w:r w:rsidRPr="0006719A">
        <w:rPr>
          <w:rStyle w:val="Emphasis"/>
          <w:sz w:val="26"/>
          <w:szCs w:val="26"/>
        </w:rPr>
        <w:t>resources</w:t>
      </w:r>
      <w:r w:rsidRPr="0006719A">
        <w:rPr>
          <w:sz w:val="16"/>
          <w:szCs w:val="26"/>
        </w:rPr>
        <w:t xml:space="preserve">, such as dry sand beaches, inland lakes, groundwater, dry riverbeds, and wildlife,523 </w:t>
      </w:r>
      <w:r w:rsidRPr="0006719A">
        <w:rPr>
          <w:rStyle w:val="Emphasis"/>
          <w:sz w:val="26"/>
          <w:szCs w:val="26"/>
          <w:bdr w:val="single" w:sz="18" w:space="0" w:color="auto"/>
        </w:rPr>
        <w:t>and passive uses</w:t>
      </w:r>
      <w:r w:rsidRPr="0006719A">
        <w:rPr>
          <w:szCs w:val="26"/>
          <w:u w:val="single"/>
        </w:rPr>
        <w:t xml:space="preserve"> of those resources</w:t>
      </w:r>
      <w:r w:rsidRPr="0006719A">
        <w:rPr>
          <w:sz w:val="16"/>
          <w:szCs w:val="26"/>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06719A">
        <w:rPr>
          <w:szCs w:val="26"/>
          <w:u w:val="single"/>
        </w:rPr>
        <w:t>doctrine</w:t>
      </w:r>
      <w:r w:rsidRPr="0006719A">
        <w:rPr>
          <w:sz w:val="16"/>
          <w:szCs w:val="26"/>
        </w:rPr>
        <w:t xml:space="preserve"> </w:t>
      </w:r>
      <w:r w:rsidRPr="0006719A">
        <w:rPr>
          <w:szCs w:val="26"/>
          <w:u w:val="single"/>
        </w:rPr>
        <w:t>that imposes a perpetual duty on the sovereign to preserve trust resources</w:t>
      </w:r>
      <w:r w:rsidRPr="0006719A">
        <w:rPr>
          <w:sz w:val="16"/>
          <w:szCs w:val="26"/>
        </w:rPr>
        <w:t xml:space="preserve">, </w:t>
      </w:r>
      <w:r w:rsidRPr="0006719A">
        <w:rPr>
          <w:szCs w:val="26"/>
          <w:u w:val="single"/>
        </w:rPr>
        <w:t>prevents</w:t>
      </w:r>
      <w:r w:rsidRPr="0006719A">
        <w:rPr>
          <w:sz w:val="16"/>
          <w:szCs w:val="26"/>
        </w:rPr>
        <w:t xml:space="preserve"> their </w:t>
      </w:r>
      <w:r w:rsidRPr="0006719A">
        <w:rPr>
          <w:szCs w:val="26"/>
          <w:u w:val="single"/>
        </w:rPr>
        <w:t>alienation for private benefit</w:t>
      </w:r>
      <w:r w:rsidRPr="0006719A">
        <w:rPr>
          <w:sz w:val="16"/>
          <w:szCs w:val="26"/>
        </w:rPr>
        <w:t xml:space="preserve">, </w:t>
      </w:r>
      <w:r w:rsidRPr="0006719A">
        <w:rPr>
          <w:rStyle w:val="Emphasis"/>
          <w:sz w:val="26"/>
          <w:szCs w:val="26"/>
        </w:rPr>
        <w:t>assures public access</w:t>
      </w:r>
      <w:r w:rsidRPr="0006719A">
        <w:rPr>
          <w:sz w:val="16"/>
          <w:szCs w:val="26"/>
        </w:rPr>
        <w:t xml:space="preserve"> to them, </w:t>
      </w:r>
      <w:r w:rsidRPr="0006719A">
        <w:rPr>
          <w:rStyle w:val="Emphasis"/>
          <w:sz w:val="26"/>
          <w:szCs w:val="26"/>
          <w:bdr w:val="single" w:sz="18" w:space="0" w:color="auto"/>
        </w:rPr>
        <w:t>and can be invoked by anyone</w:t>
      </w:r>
      <w:r w:rsidRPr="0006719A">
        <w:rPr>
          <w:sz w:val="16"/>
          <w:szCs w:val="26"/>
        </w:rPr>
        <w:t xml:space="preserve"> seems </w:t>
      </w:r>
      <w:r w:rsidRPr="0006719A">
        <w:rPr>
          <w:szCs w:val="26"/>
          <w:u w:val="single"/>
        </w:rPr>
        <w:t xml:space="preserve">particularly </w:t>
      </w:r>
      <w:r w:rsidRPr="0006719A">
        <w:rPr>
          <w:rStyle w:val="Emphasis"/>
          <w:sz w:val="26"/>
          <w:szCs w:val="26"/>
          <w:bdr w:val="single" w:sz="18" w:space="0" w:color="auto"/>
        </w:rPr>
        <w:lastRenderedPageBreak/>
        <w:t>useful as a management tool in outer space</w:t>
      </w:r>
      <w:r w:rsidRPr="0006719A">
        <w:rPr>
          <w:sz w:val="16"/>
          <w:szCs w:val="26"/>
        </w:rPr>
        <w:t xml:space="preserve">.528 The fact that </w:t>
      </w:r>
      <w:r w:rsidRPr="0006719A">
        <w:rPr>
          <w:b/>
          <w:bCs/>
          <w:szCs w:val="26"/>
          <w:u w:val="single"/>
        </w:rPr>
        <w:t>public</w:t>
      </w:r>
      <w:r w:rsidRPr="0006719A">
        <w:rPr>
          <w:szCs w:val="26"/>
          <w:u w:val="single"/>
        </w:rPr>
        <w:t xml:space="preserve"> </w:t>
      </w:r>
      <w:r w:rsidRPr="0006719A">
        <w:rPr>
          <w:b/>
          <w:bCs/>
          <w:szCs w:val="26"/>
          <w:u w:val="single"/>
        </w:rPr>
        <w:t>access</w:t>
      </w:r>
      <w:r w:rsidRPr="0006719A">
        <w:rPr>
          <w:szCs w:val="26"/>
          <w:u w:val="single"/>
        </w:rPr>
        <w:t xml:space="preserve"> to trust resources</w:t>
      </w:r>
      <w:r w:rsidRPr="0006719A">
        <w:rPr>
          <w:sz w:val="16"/>
          <w:szCs w:val="26"/>
        </w:rPr>
        <w:t xml:space="preserve"> is so </w:t>
      </w:r>
      <w:r w:rsidRPr="0006719A">
        <w:rPr>
          <w:b/>
          <w:bCs/>
          <w:szCs w:val="26"/>
          <w:u w:val="single"/>
        </w:rPr>
        <w:t>central</w:t>
      </w:r>
      <w:r w:rsidRPr="0006719A">
        <w:rPr>
          <w:sz w:val="16"/>
          <w:szCs w:val="26"/>
        </w:rPr>
        <w:t xml:space="preserve"> to the doctrine </w:t>
      </w:r>
      <w:r w:rsidRPr="0006719A">
        <w:rPr>
          <w:b/>
          <w:bCs/>
          <w:szCs w:val="26"/>
          <w:u w:val="single"/>
        </w:rPr>
        <w:t>makes</w:t>
      </w:r>
      <w:r w:rsidRPr="0006719A">
        <w:rPr>
          <w:szCs w:val="26"/>
          <w:u w:val="single"/>
        </w:rPr>
        <w:t xml:space="preserve"> it </w:t>
      </w:r>
      <w:r w:rsidRPr="0006719A">
        <w:rPr>
          <w:b/>
          <w:bCs/>
          <w:szCs w:val="26"/>
          <w:u w:val="single"/>
        </w:rPr>
        <w:t>reflective</w:t>
      </w:r>
      <w:r w:rsidRPr="0006719A">
        <w:rPr>
          <w:sz w:val="16"/>
          <w:szCs w:val="26"/>
        </w:rPr>
        <w:t xml:space="preserve">, not contradictory, </w:t>
      </w:r>
      <w:r w:rsidRPr="0006719A">
        <w:rPr>
          <w:b/>
          <w:bCs/>
          <w:szCs w:val="26"/>
          <w:u w:val="single"/>
        </w:rPr>
        <w:t>of</w:t>
      </w:r>
      <w:r w:rsidRPr="0006719A">
        <w:rPr>
          <w:sz w:val="16"/>
          <w:szCs w:val="26"/>
        </w:rPr>
        <w:t xml:space="preserve"> international </w:t>
      </w:r>
      <w:r w:rsidRPr="0006719A">
        <w:rPr>
          <w:szCs w:val="26"/>
          <w:u w:val="single"/>
        </w:rPr>
        <w:t xml:space="preserve">space </w:t>
      </w:r>
      <w:r w:rsidRPr="0006719A">
        <w:rPr>
          <w:b/>
          <w:bCs/>
          <w:szCs w:val="26"/>
          <w:u w:val="single"/>
        </w:rPr>
        <w:t>law’s</w:t>
      </w:r>
      <w:r w:rsidRPr="0006719A">
        <w:rPr>
          <w:szCs w:val="26"/>
          <w:u w:val="single"/>
        </w:rPr>
        <w:t xml:space="preserve"> </w:t>
      </w:r>
      <w:r w:rsidRPr="0006719A">
        <w:rPr>
          <w:b/>
          <w:bCs/>
          <w:szCs w:val="26"/>
          <w:u w:val="single"/>
        </w:rPr>
        <w:t>bar</w:t>
      </w:r>
      <w:r w:rsidRPr="0006719A">
        <w:rPr>
          <w:szCs w:val="26"/>
          <w:u w:val="single"/>
        </w:rPr>
        <w:t xml:space="preserve"> </w:t>
      </w:r>
      <w:r w:rsidRPr="0006719A">
        <w:rPr>
          <w:b/>
          <w:bCs/>
          <w:szCs w:val="26"/>
          <w:u w:val="single"/>
        </w:rPr>
        <w:t>against</w:t>
      </w:r>
      <w:r w:rsidRPr="0006719A">
        <w:rPr>
          <w:szCs w:val="26"/>
          <w:u w:val="single"/>
        </w:rPr>
        <w:t xml:space="preserve"> </w:t>
      </w:r>
      <w:r w:rsidRPr="0006719A">
        <w:rPr>
          <w:b/>
          <w:bCs/>
          <w:szCs w:val="26"/>
          <w:u w:val="single"/>
        </w:rPr>
        <w:t>appropriation</w:t>
      </w:r>
      <w:r w:rsidRPr="0006719A">
        <w:rPr>
          <w:szCs w:val="26"/>
          <w:u w:val="single"/>
        </w:rPr>
        <w:t xml:space="preserve"> of outer space</w:t>
      </w:r>
      <w:r w:rsidRPr="0006719A">
        <w:rPr>
          <w:sz w:val="16"/>
          <w:szCs w:val="26"/>
        </w:rPr>
        <w:t xml:space="preserve"> </w:t>
      </w:r>
      <w:r w:rsidRPr="0006719A">
        <w:rPr>
          <w:szCs w:val="26"/>
          <w:u w:val="single"/>
        </w:rPr>
        <w:t>and</w:t>
      </w:r>
      <w:r w:rsidRPr="0006719A">
        <w:rPr>
          <w:sz w:val="16"/>
          <w:szCs w:val="26"/>
        </w:rPr>
        <w:t xml:space="preserve"> of the </w:t>
      </w:r>
      <w:r w:rsidRPr="0006719A">
        <w:rPr>
          <w:szCs w:val="26"/>
          <w:u w:val="single"/>
        </w:rPr>
        <w:t>principle of space being the</w:t>
      </w:r>
      <w:r w:rsidRPr="0006719A">
        <w:rPr>
          <w:sz w:val="16"/>
          <w:szCs w:val="26"/>
        </w:rPr>
        <w:t xml:space="preserve"> “</w:t>
      </w:r>
      <w:r w:rsidRPr="0006719A">
        <w:rPr>
          <w:szCs w:val="26"/>
          <w:u w:val="single"/>
        </w:rPr>
        <w:t>province of all mankind</w:t>
      </w:r>
      <w:r w:rsidRPr="0006719A">
        <w:rPr>
          <w:sz w:val="16"/>
          <w:szCs w:val="26"/>
        </w:rPr>
        <w:t xml:space="preserve">.”529 </w:t>
      </w:r>
      <w:r w:rsidRPr="0006719A">
        <w:rPr>
          <w:szCs w:val="26"/>
          <w:u w:val="single"/>
        </w:rPr>
        <w:t xml:space="preserve">It </w:t>
      </w:r>
      <w:r w:rsidRPr="0006719A">
        <w:rPr>
          <w:b/>
          <w:bCs/>
          <w:szCs w:val="26"/>
          <w:u w:val="single"/>
        </w:rPr>
        <w:t>avoids</w:t>
      </w:r>
      <w:r w:rsidRPr="0006719A">
        <w:rPr>
          <w:szCs w:val="26"/>
          <w:u w:val="single"/>
        </w:rPr>
        <w:t xml:space="preserve"> the problems of alienation and </w:t>
      </w:r>
      <w:r w:rsidRPr="0006719A">
        <w:rPr>
          <w:b/>
          <w:bCs/>
          <w:szCs w:val="26"/>
          <w:u w:val="single"/>
        </w:rPr>
        <w:t>exclusion</w:t>
      </w:r>
      <w:r w:rsidRPr="0006719A">
        <w:rPr>
          <w:sz w:val="16"/>
          <w:szCs w:val="26"/>
        </w:rPr>
        <w:t xml:space="preserve"> </w:t>
      </w:r>
      <w:r w:rsidRPr="0006719A">
        <w:rPr>
          <w:szCs w:val="26"/>
          <w:u w:val="single"/>
        </w:rPr>
        <w:t>associated</w:t>
      </w:r>
      <w:r w:rsidRPr="0006719A">
        <w:rPr>
          <w:sz w:val="16"/>
          <w:szCs w:val="26"/>
        </w:rPr>
        <w:t xml:space="preserve"> </w:t>
      </w:r>
      <w:r w:rsidRPr="0006719A">
        <w:rPr>
          <w:szCs w:val="26"/>
          <w:u w:val="single"/>
        </w:rPr>
        <w:t>with any of the management approaches associated with some form of private property and requires neither the creation of a new administrative authority nor the presence of a close-knit group of like-minded people</w:t>
      </w:r>
      <w:r w:rsidRPr="0006719A">
        <w:rPr>
          <w:sz w:val="16"/>
          <w:szCs w:val="26"/>
        </w:rPr>
        <w:t xml:space="preserve">.530 </w:t>
      </w:r>
      <w:r w:rsidRPr="0006719A">
        <w:rPr>
          <w:szCs w:val="26"/>
          <w:u w:val="single"/>
        </w:rPr>
        <w:t>Members of the public</w:t>
      </w:r>
      <w:r w:rsidRPr="0006719A">
        <w:rPr>
          <w:sz w:val="16"/>
          <w:szCs w:val="26"/>
        </w:rPr>
        <w:t xml:space="preserve">, both rich and poor, </w:t>
      </w:r>
      <w:r w:rsidRPr="0006719A">
        <w:rPr>
          <w:szCs w:val="26"/>
          <w:u w:val="single"/>
        </w:rPr>
        <w:t>can invoke</w:t>
      </w:r>
      <w:r w:rsidRPr="0006719A">
        <w:rPr>
          <w:sz w:val="16"/>
          <w:szCs w:val="26"/>
        </w:rPr>
        <w:t xml:space="preserve"> and </w:t>
      </w:r>
      <w:r w:rsidRPr="0006719A">
        <w:rPr>
          <w:szCs w:val="26"/>
          <w:u w:val="single"/>
        </w:rPr>
        <w:t>enforce</w:t>
      </w:r>
      <w:r w:rsidRPr="0006719A">
        <w:rPr>
          <w:sz w:val="16"/>
          <w:szCs w:val="26"/>
        </w:rPr>
        <w:t xml:space="preserve"> the </w:t>
      </w:r>
      <w:r w:rsidRPr="0006719A">
        <w:rPr>
          <w:szCs w:val="26"/>
          <w:u w:val="single"/>
        </w:rPr>
        <w:t>doctrine as easily as the sovereign</w:t>
      </w:r>
      <w:r w:rsidRPr="0006719A">
        <w:rPr>
          <w:sz w:val="16"/>
          <w:szCs w:val="26"/>
        </w:rPr>
        <w:t xml:space="preserve">.531 It is </w:t>
      </w:r>
      <w:r w:rsidRPr="0006719A">
        <w:rPr>
          <w:szCs w:val="26"/>
          <w:u w:val="single"/>
        </w:rPr>
        <w:t xml:space="preserve">cost effective to the extent that </w:t>
      </w:r>
      <w:r w:rsidRPr="0006719A">
        <w:rPr>
          <w:rStyle w:val="Emphasis"/>
          <w:sz w:val="26"/>
          <w:szCs w:val="26"/>
        </w:rPr>
        <w:t>no separate apparatus is required to implement</w:t>
      </w:r>
      <w:r w:rsidRPr="0006719A">
        <w:rPr>
          <w:szCs w:val="26"/>
          <w:u w:val="single"/>
        </w:rPr>
        <w:t xml:space="preserve"> it</w:t>
      </w:r>
      <w:r w:rsidRPr="0006719A">
        <w:rPr>
          <w:sz w:val="16"/>
          <w:szCs w:val="26"/>
        </w:rPr>
        <w:t xml:space="preserve">, and the </w:t>
      </w:r>
      <w:r w:rsidRPr="0006719A">
        <w:rPr>
          <w:szCs w:val="26"/>
          <w:u w:val="single"/>
        </w:rPr>
        <w:t>doctrine</w:t>
      </w:r>
      <w:r w:rsidRPr="0006719A">
        <w:rPr>
          <w:sz w:val="16"/>
          <w:szCs w:val="26"/>
        </w:rPr>
        <w:t xml:space="preserve"> has shown itself to be </w:t>
      </w:r>
      <w:r w:rsidRPr="0006719A">
        <w:rPr>
          <w:rStyle w:val="Emphasis"/>
          <w:sz w:val="26"/>
          <w:szCs w:val="26"/>
        </w:rPr>
        <w:t>highly adaptable</w:t>
      </w:r>
      <w:r w:rsidRPr="0006719A">
        <w:rPr>
          <w:sz w:val="16"/>
          <w:szCs w:val="26"/>
        </w:rPr>
        <w:t xml:space="preserve"> and </w:t>
      </w:r>
      <w:r w:rsidRPr="0006719A">
        <w:rPr>
          <w:rStyle w:val="Emphasis"/>
          <w:sz w:val="26"/>
          <w:szCs w:val="26"/>
          <w:bdr w:val="single" w:sz="18" w:space="0" w:color="auto"/>
        </w:rPr>
        <w:t>innovative as different needs arise</w:t>
      </w:r>
      <w:r w:rsidRPr="0006719A">
        <w:rPr>
          <w:sz w:val="16"/>
          <w:szCs w:val="26"/>
        </w:rPr>
        <w:t xml:space="preserve">.532 It could also </w:t>
      </w:r>
      <w:r w:rsidRPr="0006719A">
        <w:rPr>
          <w:szCs w:val="26"/>
          <w:u w:val="single"/>
        </w:rPr>
        <w:t>fill the gap in international law with respect to managing celestial property</w:t>
      </w:r>
      <w:r w:rsidRPr="0006719A">
        <w:rPr>
          <w:sz w:val="16"/>
          <w:szCs w:val="26"/>
        </w:rPr>
        <w:t xml:space="preserve">. Therefore, of all the management approaches studied here, the </w:t>
      </w:r>
      <w:r w:rsidRPr="0006719A">
        <w:rPr>
          <w:rStyle w:val="Emphasis"/>
          <w:sz w:val="26"/>
          <w:szCs w:val="26"/>
        </w:rPr>
        <w:t>PTD</w:t>
      </w:r>
      <w:r w:rsidRPr="0006719A">
        <w:rPr>
          <w:sz w:val="16"/>
          <w:szCs w:val="26"/>
        </w:rPr>
        <w:t xml:space="preserve"> seems the </w:t>
      </w:r>
      <w:r w:rsidRPr="0006719A">
        <w:rPr>
          <w:rStyle w:val="Emphasis"/>
          <w:sz w:val="26"/>
          <w:szCs w:val="26"/>
          <w:bdr w:val="single" w:sz="18" w:space="0" w:color="auto"/>
        </w:rPr>
        <w:t>most suited to keep order in space</w:t>
      </w:r>
      <w:r w:rsidRPr="0006719A">
        <w:rPr>
          <w:sz w:val="16"/>
          <w:szCs w:val="26"/>
        </w:rPr>
        <w:t xml:space="preserv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06719A">
        <w:rPr>
          <w:szCs w:val="26"/>
          <w:u w:val="single"/>
        </w:rPr>
        <w:t xml:space="preserve">CONCLUSION </w:t>
      </w:r>
      <w:r w:rsidRPr="0006719A">
        <w:rPr>
          <w:sz w:val="16"/>
          <w:szCs w:val="26"/>
        </w:rPr>
        <w:t xml:space="preserve">“Only a legal system that accommodates both the human need for resources and the necessary preservation of mankind’s common heritage can fulfill these criteria.”534 The </w:t>
      </w:r>
      <w:r w:rsidRPr="0006719A">
        <w:rPr>
          <w:szCs w:val="26"/>
          <w:u w:val="single"/>
        </w:rPr>
        <w:t>future is now</w:t>
      </w:r>
      <w:r w:rsidRPr="0006719A">
        <w:rPr>
          <w:sz w:val="16"/>
          <w:szCs w:val="26"/>
        </w:rPr>
        <w:t xml:space="preserve"> </w:t>
      </w:r>
      <w:proofErr w:type="gramStart"/>
      <w:r w:rsidRPr="0006719A">
        <w:rPr>
          <w:sz w:val="16"/>
          <w:szCs w:val="26"/>
        </w:rPr>
        <w:t xml:space="preserve">with regard </w:t>
      </w:r>
      <w:r w:rsidRPr="0006719A">
        <w:rPr>
          <w:szCs w:val="26"/>
          <w:u w:val="single"/>
        </w:rPr>
        <w:t>to</w:t>
      </w:r>
      <w:proofErr w:type="gramEnd"/>
      <w:r w:rsidRPr="0006719A">
        <w:rPr>
          <w:sz w:val="16"/>
          <w:szCs w:val="26"/>
        </w:rPr>
        <w:t xml:space="preserve"> the </w:t>
      </w:r>
      <w:r w:rsidRPr="0006719A">
        <w:rPr>
          <w:szCs w:val="26"/>
          <w:u w:val="single"/>
        </w:rPr>
        <w:t>development of outer space</w:t>
      </w:r>
      <w:r w:rsidRPr="0006719A">
        <w:rPr>
          <w:sz w:val="16"/>
          <w:szCs w:val="26"/>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06719A">
        <w:rPr>
          <w:szCs w:val="26"/>
          <w:u w:val="single"/>
        </w:rPr>
        <w:t>legal framework for managing these initiatives is almost nonexistent</w:t>
      </w:r>
      <w:r w:rsidRPr="0006719A">
        <w:rPr>
          <w:sz w:val="16"/>
          <w:szCs w:val="26"/>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06719A">
        <w:rPr>
          <w:sz w:val="16"/>
          <w:szCs w:val="26"/>
        </w:rPr>
        <w:t>exclude</w:t>
      </w:r>
      <w:proofErr w:type="gramEnd"/>
      <w:r w:rsidRPr="0006719A">
        <w:rPr>
          <w:sz w:val="16"/>
          <w:szCs w:val="2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06719A">
        <w:rPr>
          <w:sz w:val="16"/>
          <w:szCs w:val="26"/>
        </w:rPr>
        <w:t>monopolization</w:t>
      </w:r>
      <w:proofErr w:type="gramEnd"/>
      <w:r w:rsidRPr="0006719A">
        <w:rPr>
          <w:sz w:val="16"/>
          <w:szCs w:val="26"/>
        </w:rPr>
        <w:t xml:space="preserve"> or the slide into rivalrous behavior. The Article concludes that each comes up short in some respect. </w:t>
      </w:r>
      <w:r w:rsidRPr="0006719A">
        <w:rPr>
          <w:rStyle w:val="StyleUnderline"/>
          <w:sz w:val="26"/>
          <w:szCs w:val="26"/>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w:t>
      </w:r>
      <w:r w:rsidRPr="0006719A">
        <w:rPr>
          <w:rStyle w:val="StyleUnderline"/>
          <w:sz w:val="26"/>
          <w:szCs w:val="26"/>
        </w:rPr>
        <w:lastRenderedPageBreak/>
        <w:t xml:space="preserve">resources. Hence, this Article suggests that modifying </w:t>
      </w:r>
      <w:r w:rsidRPr="0006719A">
        <w:rPr>
          <w:rStyle w:val="Emphasis"/>
          <w:sz w:val="26"/>
          <w:szCs w:val="26"/>
        </w:rPr>
        <w:t>the PTD</w:t>
      </w:r>
      <w:r w:rsidRPr="0006719A">
        <w:rPr>
          <w:rStyle w:val="StyleUnderline"/>
          <w:sz w:val="26"/>
          <w:szCs w:val="26"/>
        </w:rPr>
        <w:t xml:space="preserve"> to allow the application of private property management tools, like tradable development rights, </w:t>
      </w:r>
      <w:r w:rsidRPr="0006719A">
        <w:rPr>
          <w:rStyle w:val="Emphasis"/>
          <w:sz w:val="26"/>
          <w:szCs w:val="26"/>
        </w:rPr>
        <w:t>will</w:t>
      </w:r>
      <w:r w:rsidRPr="0006719A">
        <w:rPr>
          <w:rStyle w:val="StyleUnderline"/>
          <w:sz w:val="26"/>
          <w:szCs w:val="26"/>
        </w:rPr>
        <w:t xml:space="preserve"> not only </w:t>
      </w:r>
      <w:r w:rsidRPr="0006719A">
        <w:rPr>
          <w:rStyle w:val="Emphasis"/>
          <w:sz w:val="26"/>
          <w:szCs w:val="26"/>
        </w:rPr>
        <w:t>allow development</w:t>
      </w:r>
      <w:r w:rsidRPr="0006719A">
        <w:rPr>
          <w:rStyle w:val="StyleUnderline"/>
          <w:sz w:val="26"/>
          <w:szCs w:val="26"/>
        </w:rPr>
        <w:t xml:space="preserve">, but also will </w:t>
      </w:r>
      <w:r w:rsidRPr="0006719A">
        <w:rPr>
          <w:rStyle w:val="Emphasis"/>
          <w:sz w:val="26"/>
          <w:szCs w:val="26"/>
        </w:rPr>
        <w:t>assure</w:t>
      </w:r>
      <w:r w:rsidRPr="0006719A">
        <w:rPr>
          <w:rStyle w:val="StyleUnderline"/>
          <w:sz w:val="26"/>
          <w:szCs w:val="26"/>
        </w:rPr>
        <w:t xml:space="preserve"> that when it happens, </w:t>
      </w:r>
      <w:r w:rsidRPr="0006719A">
        <w:rPr>
          <w:rStyle w:val="Emphasis"/>
          <w:sz w:val="26"/>
          <w:szCs w:val="26"/>
        </w:rPr>
        <w:t>it will not be</w:t>
      </w:r>
      <w:r w:rsidRPr="0006719A">
        <w:rPr>
          <w:rStyle w:val="StyleUnderline"/>
          <w:sz w:val="26"/>
          <w:szCs w:val="26"/>
        </w:rPr>
        <w:t xml:space="preserve"> just </w:t>
      </w:r>
      <w:r w:rsidRPr="0006719A">
        <w:rPr>
          <w:rStyle w:val="Emphasis"/>
          <w:sz w:val="26"/>
          <w:szCs w:val="26"/>
        </w:rPr>
        <w:t>profitable for a few</w:t>
      </w:r>
      <w:r w:rsidRPr="0006719A">
        <w:rPr>
          <w:rStyle w:val="StyleUnderline"/>
          <w:sz w:val="26"/>
          <w:szCs w:val="26"/>
        </w:rPr>
        <w:t xml:space="preserve">, </w:t>
      </w:r>
      <w:r w:rsidRPr="0006719A">
        <w:rPr>
          <w:rStyle w:val="Emphasis"/>
          <w:sz w:val="26"/>
          <w:szCs w:val="26"/>
          <w:bdr w:val="single" w:sz="18" w:space="0" w:color="auto"/>
        </w:rPr>
        <w:t>but will also be sustainable and equitable</w:t>
      </w:r>
      <w:r w:rsidRPr="0006719A">
        <w:rPr>
          <w:rStyle w:val="StyleUnderline"/>
          <w:sz w:val="26"/>
          <w:szCs w:val="26"/>
        </w:rPr>
        <w:t>.</w:t>
      </w:r>
    </w:p>
    <w:p w14:paraId="4C51D01C" w14:textId="77777777" w:rsidR="00A03EC5" w:rsidRPr="0006719A" w:rsidRDefault="00A03EC5" w:rsidP="00A03EC5">
      <w:pPr>
        <w:pStyle w:val="Heading4"/>
      </w:pPr>
      <w:r w:rsidRPr="0006719A">
        <w:t xml:space="preserve">6 - Sneaky Sneaky!!! They somehow forgot to highlight the alt cause!  Northland reads blue.  Also answers </w:t>
      </w:r>
      <w:proofErr w:type="spellStart"/>
      <w:r w:rsidRPr="0006719A">
        <w:t>johnson</w:t>
      </w:r>
      <w:proofErr w:type="spellEnd"/>
      <w:r w:rsidRPr="0006719A">
        <w:t>. [A2 Fabian] + Johnson</w:t>
      </w:r>
    </w:p>
    <w:p w14:paraId="79A9A107" w14:textId="77777777" w:rsidR="00A03EC5" w:rsidRPr="0006719A" w:rsidRDefault="00A03EC5" w:rsidP="00A03EC5">
      <w:pPr>
        <w:rPr>
          <w:sz w:val="16"/>
        </w:rPr>
      </w:pPr>
      <w:r w:rsidRPr="0006719A">
        <w:rPr>
          <w:rStyle w:val="Style13ptBold"/>
          <w:u w:val="single"/>
        </w:rPr>
        <w:t>1AC Fabian 19</w:t>
      </w:r>
      <w:r w:rsidRPr="0006719A">
        <w:rPr>
          <w:rStyle w:val="Style13ptBold"/>
          <w:sz w:val="16"/>
        </w:rPr>
        <w:t xml:space="preserve"> </w:t>
      </w:r>
      <w:r w:rsidRPr="0006719A">
        <w:rPr>
          <w:sz w:val="16"/>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8" w:history="1">
        <w:r w:rsidRPr="0006719A">
          <w:rPr>
            <w:rStyle w:val="Hyperlink"/>
            <w:sz w:val="16"/>
          </w:rPr>
          <w:t>https://commons.und.edu/theses/2455/</w:t>
        </w:r>
      </w:hyperlink>
      <w:r w:rsidRPr="0006719A">
        <w:rPr>
          <w:sz w:val="16"/>
        </w:rPr>
        <w:t>) recut//JQ</w:t>
      </w:r>
    </w:p>
    <w:p w14:paraId="7B938818" w14:textId="77777777" w:rsidR="00A03EC5" w:rsidRPr="0006719A" w:rsidRDefault="00A03EC5" w:rsidP="00A03EC5">
      <w:pPr>
        <w:rPr>
          <w:sz w:val="16"/>
          <w:szCs w:val="26"/>
        </w:rPr>
      </w:pPr>
      <w:r w:rsidRPr="0006719A">
        <w:rPr>
          <w:sz w:val="16"/>
          <w:szCs w:val="26"/>
        </w:rPr>
        <w:t xml:space="preserve">b. Defect/Defect </w:t>
      </w:r>
      <w:r w:rsidRPr="0006719A">
        <w:rPr>
          <w:rStyle w:val="StyleUnderline"/>
          <w:sz w:val="26"/>
          <w:szCs w:val="26"/>
        </w:rPr>
        <w:t xml:space="preserve">The </w:t>
      </w:r>
      <w:r w:rsidRPr="0006719A">
        <w:rPr>
          <w:rStyle w:val="Emphasis"/>
          <w:sz w:val="26"/>
          <w:szCs w:val="26"/>
        </w:rPr>
        <w:t>ubiquity</w:t>
      </w:r>
      <w:r w:rsidRPr="0006719A">
        <w:rPr>
          <w:rStyle w:val="StyleUnderline"/>
          <w:sz w:val="26"/>
          <w:szCs w:val="26"/>
        </w:rPr>
        <w:t xml:space="preserve"> of space technology</w:t>
      </w:r>
      <w:r w:rsidRPr="0006719A">
        <w:rPr>
          <w:sz w:val="16"/>
          <w:szCs w:val="26"/>
        </w:rPr>
        <w:t xml:space="preserve"> has also </w:t>
      </w:r>
      <w:r w:rsidRPr="0006719A">
        <w:rPr>
          <w:rStyle w:val="StyleUnderline"/>
          <w:sz w:val="26"/>
          <w:szCs w:val="26"/>
        </w:rPr>
        <w:t xml:space="preserve">yielded the </w:t>
      </w:r>
      <w:r w:rsidRPr="0006719A">
        <w:rPr>
          <w:rStyle w:val="Emphasis"/>
          <w:sz w:val="26"/>
          <w:szCs w:val="26"/>
        </w:rPr>
        <w:t>negative externality</w:t>
      </w:r>
      <w:r w:rsidRPr="0006719A">
        <w:rPr>
          <w:rStyle w:val="StyleUnderline"/>
          <w:sz w:val="26"/>
          <w:szCs w:val="26"/>
        </w:rPr>
        <w:t xml:space="preserve"> of </w:t>
      </w:r>
      <w:r w:rsidRPr="0006719A">
        <w:rPr>
          <w:rStyle w:val="Emphasis"/>
          <w:sz w:val="26"/>
          <w:szCs w:val="26"/>
        </w:rPr>
        <w:t>overcrowding</w:t>
      </w:r>
      <w:r w:rsidRPr="0006719A">
        <w:rPr>
          <w:rStyle w:val="StyleUnderline"/>
          <w:sz w:val="26"/>
          <w:szCs w:val="26"/>
        </w:rPr>
        <w:t xml:space="preserve"> the space domain. Despite its</w:t>
      </w:r>
      <w:r w:rsidRPr="0006719A">
        <w:rPr>
          <w:sz w:val="16"/>
          <w:szCs w:val="26"/>
        </w:rPr>
        <w:t xml:space="preserve"> seemingly unlimited </w:t>
      </w:r>
      <w:r w:rsidRPr="0006719A">
        <w:rPr>
          <w:rStyle w:val="StyleUnderline"/>
          <w:sz w:val="26"/>
          <w:szCs w:val="26"/>
        </w:rPr>
        <w:t xml:space="preserve">size, there are a </w:t>
      </w:r>
      <w:r w:rsidRPr="0006719A">
        <w:rPr>
          <w:rStyle w:val="Emphasis"/>
          <w:sz w:val="26"/>
          <w:szCs w:val="26"/>
        </w:rPr>
        <w:t>limited number</w:t>
      </w:r>
      <w:r w:rsidRPr="0006719A">
        <w:rPr>
          <w:rStyle w:val="StyleUnderline"/>
          <w:sz w:val="26"/>
          <w:szCs w:val="26"/>
        </w:rPr>
        <w:t xml:space="preserve"> of useful </w:t>
      </w:r>
      <w:r w:rsidRPr="0006719A">
        <w:rPr>
          <w:rStyle w:val="Emphasis"/>
          <w:sz w:val="26"/>
          <w:szCs w:val="26"/>
        </w:rPr>
        <w:t>earth-centric orbits</w:t>
      </w:r>
      <w:r w:rsidRPr="0006719A">
        <w:rPr>
          <w:rStyle w:val="StyleUnderline"/>
          <w:sz w:val="26"/>
          <w:szCs w:val="26"/>
        </w:rPr>
        <w:t xml:space="preserve"> to optimize terrestrial coverage</w:t>
      </w:r>
      <w:r w:rsidRPr="0006719A">
        <w:rPr>
          <w:sz w:val="16"/>
          <w:szCs w:val="26"/>
        </w:rPr>
        <w:t xml:space="preserve">. It is projected that </w:t>
      </w:r>
      <w:r w:rsidRPr="0006719A">
        <w:rPr>
          <w:rStyle w:val="StyleUnderline"/>
          <w:sz w:val="26"/>
          <w:szCs w:val="26"/>
        </w:rPr>
        <w:t xml:space="preserve">there are over </w:t>
      </w:r>
      <w:r w:rsidRPr="0006719A">
        <w:rPr>
          <w:rStyle w:val="Emphasis"/>
          <w:sz w:val="26"/>
          <w:szCs w:val="26"/>
        </w:rPr>
        <w:t>300,000</w:t>
      </w:r>
      <w:r w:rsidRPr="0006719A">
        <w:rPr>
          <w:rStyle w:val="StyleUnderline"/>
          <w:sz w:val="26"/>
          <w:szCs w:val="26"/>
        </w:rPr>
        <w:t xml:space="preserve"> medium</w:t>
      </w:r>
      <w:r w:rsidRPr="0006719A">
        <w:rPr>
          <w:sz w:val="16"/>
          <w:szCs w:val="26"/>
        </w:rPr>
        <w:t xml:space="preserve"> sized </w:t>
      </w:r>
      <w:r w:rsidRPr="0006719A">
        <w:rPr>
          <w:rStyle w:val="StyleUnderline"/>
          <w:sz w:val="26"/>
          <w:szCs w:val="26"/>
        </w:rPr>
        <w:t xml:space="preserve">objects capable of causing </w:t>
      </w:r>
      <w:r w:rsidRPr="0006719A">
        <w:rPr>
          <w:rStyle w:val="Emphasis"/>
          <w:sz w:val="26"/>
          <w:szCs w:val="26"/>
        </w:rPr>
        <w:t>catastrophic failure</w:t>
      </w:r>
      <w:r w:rsidRPr="0006719A">
        <w:rPr>
          <w:rStyle w:val="StyleUnderline"/>
          <w:sz w:val="26"/>
          <w:szCs w:val="26"/>
        </w:rPr>
        <w:t xml:space="preserve"> of a satellite upon collision</w:t>
      </w:r>
      <w:r w:rsidRPr="0006719A">
        <w:rPr>
          <w:sz w:val="16"/>
          <w:szCs w:val="26"/>
        </w:rPr>
        <w:t xml:space="preserve"> currently </w:t>
      </w:r>
      <w:r w:rsidRPr="0006719A">
        <w:rPr>
          <w:rStyle w:val="StyleUnderline"/>
          <w:sz w:val="26"/>
          <w:szCs w:val="26"/>
        </w:rPr>
        <w:t>in</w:t>
      </w:r>
      <w:r w:rsidRPr="0006719A">
        <w:rPr>
          <w:sz w:val="16"/>
          <w:szCs w:val="26"/>
        </w:rPr>
        <w:t xml:space="preserve"> earth’s </w:t>
      </w:r>
      <w:r w:rsidRPr="0006719A">
        <w:rPr>
          <w:rStyle w:val="StyleUnderline"/>
          <w:sz w:val="26"/>
          <w:szCs w:val="26"/>
        </w:rPr>
        <w:t>orbit</w:t>
      </w:r>
      <w:r w:rsidRPr="0006719A">
        <w:rPr>
          <w:sz w:val="16"/>
          <w:szCs w:val="26"/>
        </w:rPr>
        <w:t xml:space="preserve">.159 Of these objects, </w:t>
      </w:r>
      <w:r w:rsidRPr="0006719A">
        <w:rPr>
          <w:rStyle w:val="StyleUnderline"/>
          <w:sz w:val="26"/>
          <w:szCs w:val="26"/>
        </w:rPr>
        <w:t xml:space="preserve">20,000 are actively tracked by the </w:t>
      </w:r>
      <w:r w:rsidRPr="0006719A">
        <w:rPr>
          <w:rStyle w:val="Emphasis"/>
          <w:sz w:val="26"/>
          <w:szCs w:val="26"/>
        </w:rPr>
        <w:t>comparatively robust</w:t>
      </w:r>
      <w:r w:rsidRPr="0006719A">
        <w:rPr>
          <w:rStyle w:val="StyleUnderline"/>
          <w:sz w:val="26"/>
          <w:szCs w:val="26"/>
        </w:rPr>
        <w:t xml:space="preserve"> space </w:t>
      </w:r>
      <w:r w:rsidRPr="0006719A">
        <w:rPr>
          <w:rStyle w:val="Emphasis"/>
          <w:sz w:val="26"/>
          <w:szCs w:val="26"/>
        </w:rPr>
        <w:t>surveillance network</w:t>
      </w:r>
      <w:r w:rsidRPr="0006719A">
        <w:rPr>
          <w:sz w:val="16"/>
          <w:szCs w:val="26"/>
        </w:rPr>
        <w:t xml:space="preserve"> (SSN) </w:t>
      </w:r>
      <w:r w:rsidRPr="0006719A">
        <w:rPr>
          <w:rStyle w:val="StyleUnderline"/>
          <w:sz w:val="26"/>
          <w:szCs w:val="26"/>
        </w:rPr>
        <w:t>of the</w:t>
      </w:r>
      <w:r w:rsidRPr="0006719A">
        <w:rPr>
          <w:sz w:val="16"/>
          <w:szCs w:val="26"/>
        </w:rPr>
        <w:t xml:space="preserve"> United States </w:t>
      </w:r>
      <w:r w:rsidRPr="0006719A">
        <w:rPr>
          <w:rStyle w:val="StyleUnderline"/>
          <w:sz w:val="26"/>
          <w:szCs w:val="26"/>
        </w:rPr>
        <w:t>Air Force, only 1,000 are active</w:t>
      </w:r>
      <w:r w:rsidRPr="0006719A">
        <w:rPr>
          <w:sz w:val="16"/>
          <w:szCs w:val="26"/>
        </w:rPr>
        <w:t xml:space="preserve"> payloads, </w:t>
      </w:r>
      <w:r w:rsidRPr="0006719A">
        <w:rPr>
          <w:rStyle w:val="StyleUnderline"/>
          <w:sz w:val="26"/>
          <w:szCs w:val="26"/>
        </w:rPr>
        <w:t>and even fewer have maneuver capability</w:t>
      </w:r>
      <w:r w:rsidRPr="0006719A">
        <w:rPr>
          <w:sz w:val="16"/>
          <w:szCs w:val="26"/>
        </w:rPr>
        <w:t xml:space="preserve">.160 </w:t>
      </w:r>
      <w:r w:rsidRPr="0006719A">
        <w:rPr>
          <w:rStyle w:val="Emphasis"/>
          <w:sz w:val="26"/>
          <w:szCs w:val="26"/>
        </w:rPr>
        <w:t>Recent trends</w:t>
      </w:r>
      <w:r w:rsidRPr="0006719A">
        <w:rPr>
          <w:rStyle w:val="StyleUnderline"/>
          <w:sz w:val="26"/>
          <w:szCs w:val="26"/>
        </w:rPr>
        <w:t xml:space="preserve"> indicate that</w:t>
      </w:r>
      <w:r w:rsidRPr="0006719A">
        <w:rPr>
          <w:sz w:val="16"/>
          <w:szCs w:val="26"/>
        </w:rPr>
        <w:t xml:space="preserve"> the problem of </w:t>
      </w:r>
      <w:r w:rsidRPr="0006719A">
        <w:rPr>
          <w:rStyle w:val="StyleUnderline"/>
          <w:sz w:val="26"/>
          <w:szCs w:val="26"/>
        </w:rPr>
        <w:t xml:space="preserve">orbital </w:t>
      </w:r>
      <w:r w:rsidRPr="0006719A">
        <w:rPr>
          <w:rStyle w:val="Emphasis"/>
          <w:sz w:val="26"/>
          <w:szCs w:val="26"/>
        </w:rPr>
        <w:t>congestion</w:t>
      </w:r>
      <w:r w:rsidRPr="0006719A">
        <w:rPr>
          <w:rStyle w:val="StyleUnderline"/>
          <w:sz w:val="26"/>
          <w:szCs w:val="26"/>
        </w:rPr>
        <w:t xml:space="preserve"> will only worsen in</w:t>
      </w:r>
      <w:r w:rsidRPr="0006719A">
        <w:rPr>
          <w:sz w:val="16"/>
          <w:szCs w:val="26"/>
        </w:rPr>
        <w:t xml:space="preserve"> the coming </w:t>
      </w:r>
      <w:r w:rsidRPr="0006719A">
        <w:rPr>
          <w:rStyle w:val="StyleUnderline"/>
          <w:sz w:val="26"/>
          <w:szCs w:val="26"/>
        </w:rPr>
        <w:t>decades as</w:t>
      </w:r>
      <w:r w:rsidRPr="0006719A">
        <w:rPr>
          <w:sz w:val="16"/>
          <w:szCs w:val="26"/>
        </w:rPr>
        <w:t xml:space="preserve"> the </w:t>
      </w:r>
      <w:r w:rsidRPr="0006719A">
        <w:rPr>
          <w:rStyle w:val="StyleUnderline"/>
          <w:sz w:val="26"/>
          <w:szCs w:val="26"/>
        </w:rPr>
        <w:t>barriers to entry are reduced. Launch</w:t>
      </w:r>
      <w:r w:rsidRPr="0006719A">
        <w:rPr>
          <w:sz w:val="16"/>
          <w:szCs w:val="26"/>
        </w:rPr>
        <w:t xml:space="preserve"> service </w:t>
      </w:r>
      <w:r w:rsidRPr="0006719A">
        <w:rPr>
          <w:rStyle w:val="StyleUnderline"/>
          <w:sz w:val="26"/>
          <w:szCs w:val="26"/>
        </w:rPr>
        <w:t>cost is rapidly decreasing due to</w:t>
      </w:r>
      <w:r w:rsidRPr="0006719A">
        <w:rPr>
          <w:sz w:val="16"/>
          <w:szCs w:val="26"/>
        </w:rPr>
        <w:t xml:space="preserve"> an increased number of </w:t>
      </w:r>
      <w:r w:rsidRPr="0006719A">
        <w:rPr>
          <w:rStyle w:val="StyleUnderline"/>
          <w:sz w:val="26"/>
          <w:szCs w:val="26"/>
        </w:rPr>
        <w:t>service providers and technology revolutions</w:t>
      </w:r>
      <w:r w:rsidRPr="0006719A">
        <w:rPr>
          <w:sz w:val="16"/>
          <w:szCs w:val="26"/>
        </w:rPr>
        <w:t xml:space="preserve"> such as reusable rockets. Also, </w:t>
      </w:r>
      <w:r w:rsidRPr="0006719A">
        <w:rPr>
          <w:rStyle w:val="StyleUnderline"/>
          <w:sz w:val="26"/>
          <w:szCs w:val="26"/>
        </w:rPr>
        <w:t>the miniaturization and simplification of</w:t>
      </w:r>
      <w:r w:rsidRPr="0006719A">
        <w:rPr>
          <w:sz w:val="16"/>
          <w:szCs w:val="26"/>
        </w:rPr>
        <w:t xml:space="preserve"> satellite </w:t>
      </w:r>
      <w:r w:rsidRPr="0006719A">
        <w:rPr>
          <w:rStyle w:val="StyleUnderline"/>
          <w:sz w:val="26"/>
          <w:szCs w:val="26"/>
        </w:rPr>
        <w:t>payloads</w:t>
      </w:r>
      <w:r w:rsidRPr="0006719A">
        <w:rPr>
          <w:sz w:val="16"/>
          <w:szCs w:val="26"/>
        </w:rPr>
        <w:t xml:space="preserve"> further </w:t>
      </w:r>
      <w:r w:rsidRPr="0006719A">
        <w:rPr>
          <w:rStyle w:val="StyleUnderline"/>
          <w:sz w:val="26"/>
          <w:szCs w:val="26"/>
        </w:rPr>
        <w:t>reduces the cost and infrastructure</w:t>
      </w:r>
      <w:r w:rsidRPr="0006719A">
        <w:rPr>
          <w:sz w:val="16"/>
          <w:szCs w:val="26"/>
        </w:rPr>
        <w:t xml:space="preserve"> needed to be a </w:t>
      </w:r>
      <w:proofErr w:type="spellStart"/>
      <w:r w:rsidRPr="0006719A">
        <w:rPr>
          <w:sz w:val="16"/>
          <w:szCs w:val="26"/>
        </w:rPr>
        <w:t>spacefairing</w:t>
      </w:r>
      <w:proofErr w:type="spellEnd"/>
      <w:r w:rsidRPr="0006719A">
        <w:rPr>
          <w:sz w:val="16"/>
          <w:szCs w:val="26"/>
        </w:rPr>
        <w:t xml:space="preserve"> nation.161 </w:t>
      </w:r>
      <w:r w:rsidRPr="0006719A">
        <w:rPr>
          <w:rStyle w:val="StyleUnderline"/>
          <w:sz w:val="26"/>
          <w:szCs w:val="26"/>
        </w:rPr>
        <w:t>This is evidenced by</w:t>
      </w:r>
      <w:r w:rsidRPr="0006719A">
        <w:rPr>
          <w:sz w:val="16"/>
          <w:szCs w:val="26"/>
        </w:rPr>
        <w:t xml:space="preserve"> the </w:t>
      </w:r>
      <w:r w:rsidRPr="0006719A">
        <w:rPr>
          <w:rStyle w:val="Emphasis"/>
          <w:sz w:val="26"/>
          <w:szCs w:val="26"/>
        </w:rPr>
        <w:t>near doubling</w:t>
      </w:r>
      <w:r w:rsidRPr="0006719A">
        <w:rPr>
          <w:rStyle w:val="StyleUnderline"/>
          <w:sz w:val="26"/>
          <w:szCs w:val="26"/>
        </w:rPr>
        <w:t xml:space="preserve"> of state</w:t>
      </w:r>
      <w:r w:rsidRPr="0006719A">
        <w:rPr>
          <w:sz w:val="16"/>
          <w:szCs w:val="26"/>
        </w:rPr>
        <w:t xml:space="preserve"> operated </w:t>
      </w:r>
      <w:r w:rsidRPr="0006719A">
        <w:rPr>
          <w:rStyle w:val="StyleUnderline"/>
          <w:sz w:val="26"/>
          <w:szCs w:val="26"/>
        </w:rPr>
        <w:t>satellites</w:t>
      </w:r>
      <w:r w:rsidRPr="0006719A">
        <w:rPr>
          <w:sz w:val="16"/>
          <w:szCs w:val="26"/>
        </w:rPr>
        <w:t xml:space="preserve"> from 27 in 2000 to over 50 in 2012, </w:t>
      </w:r>
      <w:r w:rsidRPr="0006719A">
        <w:rPr>
          <w:rStyle w:val="StyleUnderline"/>
          <w:sz w:val="26"/>
          <w:szCs w:val="26"/>
        </w:rPr>
        <w:t>coupled with</w:t>
      </w:r>
      <w:r w:rsidRPr="0006719A">
        <w:rPr>
          <w:sz w:val="16"/>
          <w:szCs w:val="26"/>
        </w:rPr>
        <w:t xml:space="preserve"> a near doubling in </w:t>
      </w:r>
      <w:r w:rsidRPr="0006719A">
        <w:rPr>
          <w:rStyle w:val="Emphasis"/>
          <w:sz w:val="26"/>
          <w:szCs w:val="26"/>
        </w:rPr>
        <w:t>total space objects</w:t>
      </w:r>
      <w:r w:rsidRPr="0006719A">
        <w:rPr>
          <w:sz w:val="16"/>
          <w:szCs w:val="26"/>
        </w:rPr>
        <w:t xml:space="preserve"> from 1997 to 2007.162 The </w:t>
      </w:r>
      <w:r w:rsidRPr="0006719A">
        <w:rPr>
          <w:rStyle w:val="StyleUnderline"/>
          <w:sz w:val="26"/>
          <w:szCs w:val="26"/>
        </w:rPr>
        <w:t xml:space="preserve">accumulation of space </w:t>
      </w:r>
      <w:r w:rsidRPr="0006719A">
        <w:rPr>
          <w:rStyle w:val="Emphasis"/>
          <w:sz w:val="26"/>
          <w:szCs w:val="26"/>
        </w:rPr>
        <w:t>debris</w:t>
      </w:r>
      <w:r w:rsidRPr="0006719A">
        <w:rPr>
          <w:rStyle w:val="StyleUnderline"/>
          <w:sz w:val="26"/>
          <w:szCs w:val="26"/>
        </w:rPr>
        <w:t xml:space="preserve"> is a </w:t>
      </w:r>
      <w:r w:rsidRPr="0006719A">
        <w:rPr>
          <w:rStyle w:val="Emphasis"/>
          <w:sz w:val="26"/>
          <w:szCs w:val="26"/>
        </w:rPr>
        <w:t>vital concern</w:t>
      </w:r>
      <w:r w:rsidRPr="0006719A">
        <w:rPr>
          <w:rStyle w:val="StyleUnderline"/>
          <w:sz w:val="26"/>
          <w:szCs w:val="26"/>
        </w:rPr>
        <w:t xml:space="preserve"> to</w:t>
      </w:r>
      <w:r w:rsidRPr="0006719A">
        <w:rPr>
          <w:sz w:val="16"/>
          <w:szCs w:val="26"/>
        </w:rPr>
        <w:t xml:space="preserve"> the </w:t>
      </w:r>
      <w:r w:rsidRPr="0006719A">
        <w:rPr>
          <w:rStyle w:val="StyleUnderline"/>
          <w:sz w:val="26"/>
          <w:szCs w:val="26"/>
        </w:rPr>
        <w:t>sustainable development of</w:t>
      </w:r>
      <w:r w:rsidRPr="0006719A">
        <w:rPr>
          <w:sz w:val="16"/>
          <w:szCs w:val="26"/>
        </w:rPr>
        <w:t xml:space="preserve"> the </w:t>
      </w:r>
      <w:r w:rsidRPr="0006719A">
        <w:rPr>
          <w:rStyle w:val="StyleUnderline"/>
          <w:sz w:val="26"/>
          <w:szCs w:val="26"/>
        </w:rPr>
        <w:t>space</w:t>
      </w:r>
      <w:r w:rsidRPr="0006719A">
        <w:rPr>
          <w:sz w:val="16"/>
          <w:szCs w:val="26"/>
        </w:rPr>
        <w:t xml:space="preserve"> environment </w:t>
      </w:r>
      <w:r w:rsidRPr="0006719A">
        <w:rPr>
          <w:rStyle w:val="StyleUnderline"/>
          <w:sz w:val="26"/>
          <w:szCs w:val="26"/>
        </w:rPr>
        <w:t xml:space="preserve">due to the </w:t>
      </w:r>
      <w:r w:rsidRPr="0006719A">
        <w:rPr>
          <w:rStyle w:val="Emphasis"/>
          <w:sz w:val="26"/>
          <w:szCs w:val="26"/>
        </w:rPr>
        <w:t>increased probability</w:t>
      </w:r>
      <w:r w:rsidRPr="0006719A">
        <w:rPr>
          <w:rStyle w:val="StyleUnderline"/>
          <w:sz w:val="26"/>
          <w:szCs w:val="26"/>
        </w:rPr>
        <w:t xml:space="preserve"> of conjunction between active payloads and</w:t>
      </w:r>
      <w:r w:rsidRPr="0006719A">
        <w:rPr>
          <w:sz w:val="16"/>
          <w:szCs w:val="26"/>
        </w:rPr>
        <w:t xml:space="preserve"> all </w:t>
      </w:r>
      <w:r w:rsidRPr="0006719A">
        <w:rPr>
          <w:rStyle w:val="StyleUnderline"/>
          <w:sz w:val="26"/>
          <w:szCs w:val="26"/>
        </w:rPr>
        <w:t>other objects</w:t>
      </w:r>
      <w:r w:rsidRPr="0006719A">
        <w:rPr>
          <w:sz w:val="16"/>
          <w:szCs w:val="26"/>
        </w:rPr>
        <w:t xml:space="preserve"> that results </w:t>
      </w:r>
      <w:r w:rsidRPr="0006719A">
        <w:rPr>
          <w:rStyle w:val="StyleUnderline"/>
          <w:sz w:val="26"/>
          <w:szCs w:val="26"/>
        </w:rPr>
        <w:t>from crowded orbits</w:t>
      </w:r>
      <w:r w:rsidRPr="0006719A">
        <w:rPr>
          <w:sz w:val="16"/>
          <w:szCs w:val="26"/>
        </w:rPr>
        <w:t xml:space="preserve">. This </w:t>
      </w:r>
      <w:r w:rsidRPr="0006719A">
        <w:rPr>
          <w:rStyle w:val="StyleUnderline"/>
          <w:sz w:val="26"/>
          <w:szCs w:val="26"/>
        </w:rPr>
        <w:t xml:space="preserve">increase in </w:t>
      </w:r>
      <w:r w:rsidRPr="0006719A">
        <w:rPr>
          <w:rStyle w:val="Emphasis"/>
          <w:sz w:val="26"/>
          <w:szCs w:val="26"/>
        </w:rPr>
        <w:t>collision</w:t>
      </w:r>
      <w:r w:rsidRPr="0006719A">
        <w:rPr>
          <w:sz w:val="16"/>
          <w:szCs w:val="26"/>
        </w:rPr>
        <w:t xml:space="preserve"> probability </w:t>
      </w:r>
      <w:r w:rsidRPr="0006719A">
        <w:rPr>
          <w:rStyle w:val="StyleUnderline"/>
          <w:sz w:val="26"/>
          <w:szCs w:val="26"/>
        </w:rPr>
        <w:t xml:space="preserve">occurs </w:t>
      </w:r>
      <w:r w:rsidRPr="0006719A">
        <w:rPr>
          <w:rStyle w:val="Emphasis"/>
          <w:sz w:val="26"/>
          <w:szCs w:val="26"/>
        </w:rPr>
        <w:t>proportionally</w:t>
      </w:r>
      <w:r w:rsidRPr="0006719A">
        <w:rPr>
          <w:rStyle w:val="StyleUnderline"/>
          <w:sz w:val="26"/>
          <w:szCs w:val="26"/>
        </w:rPr>
        <w:t xml:space="preserve"> to the number of objects </w:t>
      </w:r>
      <w:proofErr w:type="gramStart"/>
      <w:r w:rsidRPr="0006719A">
        <w:rPr>
          <w:rStyle w:val="StyleUnderline"/>
          <w:sz w:val="26"/>
          <w:szCs w:val="26"/>
        </w:rPr>
        <w:t>in</w:t>
      </w:r>
      <w:r w:rsidRPr="0006719A">
        <w:rPr>
          <w:sz w:val="16"/>
          <w:szCs w:val="26"/>
        </w:rPr>
        <w:t xml:space="preserve"> a given</w:t>
      </w:r>
      <w:proofErr w:type="gramEnd"/>
      <w:r w:rsidRPr="0006719A">
        <w:rPr>
          <w:sz w:val="16"/>
          <w:szCs w:val="26"/>
        </w:rPr>
        <w:t xml:space="preserve"> </w:t>
      </w:r>
      <w:r w:rsidRPr="0006719A">
        <w:rPr>
          <w:rStyle w:val="StyleUnderline"/>
          <w:sz w:val="26"/>
          <w:szCs w:val="26"/>
        </w:rPr>
        <w:t xml:space="preserve">orbital domain. The </w:t>
      </w:r>
      <w:r w:rsidRPr="0006719A">
        <w:rPr>
          <w:rStyle w:val="Emphasis"/>
          <w:sz w:val="26"/>
          <w:szCs w:val="26"/>
        </w:rPr>
        <w:t>tripling</w:t>
      </w:r>
      <w:r w:rsidRPr="0006719A">
        <w:rPr>
          <w:rStyle w:val="StyleUnderline"/>
          <w:sz w:val="26"/>
          <w:szCs w:val="26"/>
        </w:rPr>
        <w:t xml:space="preserve"> of</w:t>
      </w:r>
      <w:r w:rsidRPr="0006719A">
        <w:rPr>
          <w:sz w:val="16"/>
          <w:szCs w:val="26"/>
        </w:rPr>
        <w:t xml:space="preserve"> orbital </w:t>
      </w:r>
      <w:r w:rsidRPr="0006719A">
        <w:rPr>
          <w:rStyle w:val="Emphasis"/>
          <w:sz w:val="26"/>
          <w:szCs w:val="26"/>
        </w:rPr>
        <w:t>debris</w:t>
      </w:r>
      <w:r w:rsidRPr="0006719A">
        <w:rPr>
          <w:rStyle w:val="StyleUnderline"/>
          <w:sz w:val="26"/>
          <w:szCs w:val="26"/>
        </w:rPr>
        <w:t xml:space="preserve"> projected to occur in the</w:t>
      </w:r>
      <w:r w:rsidRPr="0006719A">
        <w:rPr>
          <w:sz w:val="16"/>
          <w:szCs w:val="26"/>
        </w:rPr>
        <w:t xml:space="preserve"> next </w:t>
      </w:r>
      <w:r w:rsidRPr="0006719A">
        <w:rPr>
          <w:rStyle w:val="StyleUnderline"/>
          <w:sz w:val="26"/>
          <w:szCs w:val="26"/>
        </w:rPr>
        <w:t xml:space="preserve">century, due to routine use and </w:t>
      </w:r>
      <w:r w:rsidRPr="0006719A">
        <w:rPr>
          <w:rStyle w:val="Emphasis"/>
          <w:sz w:val="26"/>
          <w:szCs w:val="26"/>
        </w:rPr>
        <w:t>accumulation alone</w:t>
      </w:r>
      <w:r w:rsidRPr="0006719A">
        <w:rPr>
          <w:rStyle w:val="StyleUnderline"/>
          <w:sz w:val="26"/>
          <w:szCs w:val="26"/>
        </w:rPr>
        <w:t xml:space="preserve">, would cause a </w:t>
      </w:r>
      <w:r w:rsidRPr="0006719A">
        <w:rPr>
          <w:rStyle w:val="Emphasis"/>
          <w:sz w:val="26"/>
          <w:szCs w:val="26"/>
        </w:rPr>
        <w:t>tenfold increase</w:t>
      </w:r>
      <w:r w:rsidRPr="0006719A">
        <w:rPr>
          <w:rStyle w:val="StyleUnderline"/>
          <w:sz w:val="26"/>
          <w:szCs w:val="26"/>
        </w:rPr>
        <w:t xml:space="preserve"> in</w:t>
      </w:r>
      <w:r w:rsidRPr="0006719A">
        <w:rPr>
          <w:sz w:val="16"/>
          <w:szCs w:val="26"/>
        </w:rPr>
        <w:t xml:space="preserve"> the probability of </w:t>
      </w:r>
      <w:r w:rsidRPr="0006719A">
        <w:rPr>
          <w:rStyle w:val="StyleUnderline"/>
          <w:sz w:val="26"/>
          <w:szCs w:val="26"/>
        </w:rPr>
        <w:t>collision. In the event of</w:t>
      </w:r>
      <w:r w:rsidRPr="0006719A">
        <w:rPr>
          <w:sz w:val="16"/>
          <w:szCs w:val="26"/>
        </w:rPr>
        <w:t xml:space="preserve"> a catastrophic </w:t>
      </w:r>
      <w:r w:rsidRPr="0006719A">
        <w:rPr>
          <w:rStyle w:val="StyleUnderline"/>
          <w:sz w:val="26"/>
          <w:szCs w:val="26"/>
        </w:rPr>
        <w:t>collision between</w:t>
      </w:r>
      <w:r w:rsidRPr="0006719A">
        <w:rPr>
          <w:sz w:val="16"/>
          <w:szCs w:val="26"/>
        </w:rPr>
        <w:t xml:space="preserve"> two </w:t>
      </w:r>
      <w:r w:rsidRPr="0006719A">
        <w:rPr>
          <w:rStyle w:val="StyleUnderline"/>
          <w:sz w:val="26"/>
          <w:szCs w:val="26"/>
        </w:rPr>
        <w:t xml:space="preserve">objects, the resulting </w:t>
      </w:r>
      <w:r w:rsidRPr="0006719A">
        <w:rPr>
          <w:rStyle w:val="Emphasis"/>
          <w:sz w:val="26"/>
          <w:szCs w:val="26"/>
        </w:rPr>
        <w:t>debris cloud</w:t>
      </w:r>
      <w:r w:rsidRPr="0006719A">
        <w:rPr>
          <w:rStyle w:val="StyleUnderline"/>
          <w:sz w:val="26"/>
          <w:szCs w:val="26"/>
        </w:rPr>
        <w:t xml:space="preserve"> could cause a </w:t>
      </w:r>
      <w:r w:rsidRPr="0006719A">
        <w:rPr>
          <w:rStyle w:val="Emphasis"/>
          <w:sz w:val="26"/>
          <w:szCs w:val="26"/>
        </w:rPr>
        <w:t>cascading effect</w:t>
      </w:r>
      <w:r w:rsidRPr="0006719A">
        <w:rPr>
          <w:rStyle w:val="StyleUnderline"/>
          <w:sz w:val="26"/>
          <w:szCs w:val="26"/>
        </w:rPr>
        <w:t xml:space="preserve">. Each </w:t>
      </w:r>
      <w:r w:rsidRPr="0006719A">
        <w:rPr>
          <w:rStyle w:val="Emphasis"/>
          <w:sz w:val="26"/>
          <w:szCs w:val="26"/>
        </w:rPr>
        <w:t>successive collision</w:t>
      </w:r>
      <w:r w:rsidRPr="0006719A">
        <w:rPr>
          <w:rStyle w:val="StyleUnderline"/>
          <w:sz w:val="26"/>
          <w:szCs w:val="26"/>
        </w:rPr>
        <w:t xml:space="preserve"> increases</w:t>
      </w:r>
      <w:r w:rsidRPr="0006719A">
        <w:rPr>
          <w:sz w:val="16"/>
          <w:szCs w:val="26"/>
        </w:rPr>
        <w:t xml:space="preserve"> the </w:t>
      </w:r>
      <w:r w:rsidRPr="0006719A">
        <w:rPr>
          <w:rStyle w:val="StyleUnderline"/>
          <w:sz w:val="26"/>
          <w:szCs w:val="26"/>
        </w:rPr>
        <w:t>probability of another</w:t>
      </w:r>
      <w:r w:rsidRPr="0006719A">
        <w:rPr>
          <w:sz w:val="16"/>
          <w:szCs w:val="26"/>
        </w:rPr>
        <w:t xml:space="preserve"> occurrence </w:t>
      </w:r>
      <w:proofErr w:type="gramStart"/>
      <w:r w:rsidRPr="0006719A">
        <w:rPr>
          <w:sz w:val="16"/>
          <w:szCs w:val="26"/>
        </w:rPr>
        <w:t xml:space="preserve">in </w:t>
      </w:r>
      <w:r w:rsidRPr="0006719A">
        <w:rPr>
          <w:rStyle w:val="StyleUnderline"/>
          <w:sz w:val="26"/>
          <w:szCs w:val="26"/>
        </w:rPr>
        <w:t>a given</w:t>
      </w:r>
      <w:proofErr w:type="gramEnd"/>
      <w:r w:rsidRPr="0006719A">
        <w:rPr>
          <w:rStyle w:val="StyleUnderline"/>
          <w:sz w:val="26"/>
          <w:szCs w:val="26"/>
        </w:rPr>
        <w:t xml:space="preserve"> orbit until an </w:t>
      </w:r>
      <w:r w:rsidRPr="0006719A">
        <w:rPr>
          <w:rStyle w:val="Emphasis"/>
          <w:sz w:val="26"/>
          <w:szCs w:val="26"/>
        </w:rPr>
        <w:t>instability threshold</w:t>
      </w:r>
      <w:r w:rsidRPr="0006719A">
        <w:rPr>
          <w:rStyle w:val="StyleUnderline"/>
          <w:sz w:val="26"/>
          <w:szCs w:val="26"/>
        </w:rPr>
        <w:t xml:space="preserve"> is reached</w:t>
      </w:r>
      <w:r w:rsidRPr="0006719A">
        <w:rPr>
          <w:sz w:val="16"/>
          <w:szCs w:val="26"/>
        </w:rPr>
        <w:t xml:space="preserve">. At this threshold, </w:t>
      </w:r>
      <w:r w:rsidRPr="0006719A">
        <w:rPr>
          <w:rStyle w:val="StyleUnderline"/>
          <w:sz w:val="26"/>
          <w:szCs w:val="26"/>
        </w:rPr>
        <w:t xml:space="preserve">debris removal due to decay would be </w:t>
      </w:r>
      <w:r w:rsidRPr="0006719A">
        <w:rPr>
          <w:rStyle w:val="Emphasis"/>
          <w:sz w:val="26"/>
          <w:szCs w:val="26"/>
        </w:rPr>
        <w:t>negligible</w:t>
      </w:r>
      <w:r w:rsidRPr="0006719A">
        <w:rPr>
          <w:rStyle w:val="StyleUnderline"/>
          <w:sz w:val="26"/>
          <w:szCs w:val="26"/>
        </w:rPr>
        <w:t xml:space="preserve"> compared to debris created by</w:t>
      </w:r>
      <w:r w:rsidRPr="0006719A">
        <w:rPr>
          <w:sz w:val="16"/>
          <w:szCs w:val="26"/>
        </w:rPr>
        <w:t xml:space="preserve"> subsequent </w:t>
      </w:r>
      <w:r w:rsidRPr="0006719A">
        <w:rPr>
          <w:rStyle w:val="StyleUnderline"/>
          <w:sz w:val="26"/>
          <w:szCs w:val="26"/>
        </w:rPr>
        <w:t>collisions. As</w:t>
      </w:r>
      <w:r w:rsidRPr="0006719A">
        <w:rPr>
          <w:sz w:val="16"/>
          <w:szCs w:val="26"/>
        </w:rPr>
        <w:t xml:space="preserve"> the </w:t>
      </w:r>
      <w:r w:rsidRPr="0006719A">
        <w:rPr>
          <w:rStyle w:val="StyleUnderline"/>
          <w:sz w:val="26"/>
          <w:szCs w:val="26"/>
        </w:rPr>
        <w:t>propagation</w:t>
      </w:r>
      <w:r w:rsidRPr="0006719A">
        <w:rPr>
          <w:sz w:val="16"/>
          <w:szCs w:val="26"/>
        </w:rPr>
        <w:t xml:space="preserve"> of debris </w:t>
      </w:r>
      <w:r w:rsidRPr="0006719A">
        <w:rPr>
          <w:rStyle w:val="StyleUnderline"/>
          <w:sz w:val="26"/>
          <w:szCs w:val="26"/>
        </w:rPr>
        <w:t>continues, the cost of</w:t>
      </w:r>
      <w:r w:rsidRPr="0006719A">
        <w:rPr>
          <w:sz w:val="16"/>
          <w:szCs w:val="26"/>
        </w:rPr>
        <w:t xml:space="preserve"> launching </w:t>
      </w:r>
      <w:r w:rsidRPr="0006719A">
        <w:rPr>
          <w:rStyle w:val="StyleUnderline"/>
          <w:sz w:val="26"/>
          <w:szCs w:val="26"/>
        </w:rPr>
        <w:t>a satellite would</w:t>
      </w:r>
      <w:r w:rsidRPr="0006719A">
        <w:rPr>
          <w:sz w:val="16"/>
          <w:szCs w:val="26"/>
        </w:rPr>
        <w:t xml:space="preserve"> eventually </w:t>
      </w:r>
      <w:r w:rsidRPr="0006719A">
        <w:rPr>
          <w:rStyle w:val="Emphasis"/>
          <w:sz w:val="26"/>
          <w:szCs w:val="26"/>
        </w:rPr>
        <w:t>outweigh the benefits</w:t>
      </w:r>
      <w:r w:rsidRPr="0006719A">
        <w:rPr>
          <w:sz w:val="16"/>
          <w:szCs w:val="26"/>
        </w:rPr>
        <w:t xml:space="preserve"> received </w:t>
      </w:r>
      <w:r w:rsidRPr="0006719A">
        <w:rPr>
          <w:rStyle w:val="StyleUnderline"/>
          <w:sz w:val="26"/>
          <w:szCs w:val="26"/>
        </w:rPr>
        <w:t xml:space="preserve">due to the probability of that asset </w:t>
      </w:r>
      <w:r w:rsidRPr="0006719A">
        <w:rPr>
          <w:rStyle w:val="StyleUnderline"/>
          <w:sz w:val="26"/>
          <w:szCs w:val="26"/>
        </w:rPr>
        <w:lastRenderedPageBreak/>
        <w:t xml:space="preserve">being </w:t>
      </w:r>
      <w:r w:rsidRPr="0006719A">
        <w:rPr>
          <w:rStyle w:val="Emphasis"/>
          <w:sz w:val="26"/>
          <w:szCs w:val="26"/>
        </w:rPr>
        <w:t>destroyed</w:t>
      </w:r>
      <w:r w:rsidRPr="0006719A">
        <w:rPr>
          <w:rStyle w:val="StyleUnderline"/>
          <w:sz w:val="26"/>
          <w:szCs w:val="26"/>
        </w:rPr>
        <w:t xml:space="preserve"> by </w:t>
      </w:r>
      <w:r w:rsidRPr="0006719A">
        <w:rPr>
          <w:rStyle w:val="Emphasis"/>
          <w:sz w:val="26"/>
          <w:szCs w:val="26"/>
        </w:rPr>
        <w:t>errant debris</w:t>
      </w:r>
      <w:r w:rsidRPr="0006719A">
        <w:rPr>
          <w:sz w:val="16"/>
          <w:szCs w:val="26"/>
        </w:rPr>
        <w:t xml:space="preserve">, effectively </w:t>
      </w:r>
      <w:r w:rsidRPr="0006719A">
        <w:rPr>
          <w:rStyle w:val="StyleUnderline"/>
          <w:sz w:val="26"/>
          <w:szCs w:val="26"/>
        </w:rPr>
        <w:t>rendering the</w:t>
      </w:r>
      <w:r w:rsidRPr="0006719A">
        <w:rPr>
          <w:sz w:val="16"/>
          <w:szCs w:val="26"/>
        </w:rPr>
        <w:t xml:space="preserve"> given </w:t>
      </w:r>
      <w:r w:rsidRPr="0006719A">
        <w:rPr>
          <w:rStyle w:val="StyleUnderline"/>
          <w:sz w:val="26"/>
          <w:szCs w:val="26"/>
        </w:rPr>
        <w:t xml:space="preserve">orbit </w:t>
      </w:r>
      <w:r w:rsidRPr="0006719A">
        <w:rPr>
          <w:rStyle w:val="Emphasis"/>
          <w:sz w:val="26"/>
          <w:szCs w:val="26"/>
        </w:rPr>
        <w:t>unusable</w:t>
      </w:r>
      <w:r w:rsidRPr="0006719A">
        <w:rPr>
          <w:sz w:val="16"/>
          <w:szCs w:val="26"/>
        </w:rPr>
        <w:t xml:space="preserve">. This debris propagation model and the dangers associated with it are colloquially referred to as the Kessler Syndrome. </w:t>
      </w:r>
      <w:r w:rsidRPr="0006719A">
        <w:rPr>
          <w:rStyle w:val="StyleUnderline"/>
          <w:sz w:val="26"/>
          <w:szCs w:val="26"/>
        </w:rPr>
        <w:t xml:space="preserve">Kessler asserts </w:t>
      </w:r>
      <w:r w:rsidRPr="0006719A">
        <w:rPr>
          <w:rStyle w:val="Emphasis"/>
          <w:sz w:val="26"/>
          <w:szCs w:val="26"/>
        </w:rPr>
        <w:t>unstable regions</w:t>
      </w:r>
      <w:r w:rsidRPr="0006719A">
        <w:rPr>
          <w:rStyle w:val="StyleUnderline"/>
          <w:sz w:val="26"/>
          <w:szCs w:val="26"/>
        </w:rPr>
        <w:t xml:space="preserve"> of low</w:t>
      </w:r>
      <w:r w:rsidRPr="0006719A">
        <w:rPr>
          <w:sz w:val="16"/>
          <w:szCs w:val="26"/>
        </w:rPr>
        <w:t xml:space="preserve"> earth </w:t>
      </w:r>
      <w:r w:rsidRPr="0006719A">
        <w:rPr>
          <w:rStyle w:val="StyleUnderline"/>
          <w:sz w:val="26"/>
          <w:szCs w:val="26"/>
        </w:rPr>
        <w:t>orbit</w:t>
      </w:r>
      <w:r w:rsidRPr="0006719A">
        <w:rPr>
          <w:sz w:val="16"/>
          <w:szCs w:val="26"/>
        </w:rPr>
        <w:t xml:space="preserve"> (LEO) currently </w:t>
      </w:r>
      <w:r w:rsidRPr="0006719A">
        <w:rPr>
          <w:rStyle w:val="StyleUnderline"/>
          <w:sz w:val="26"/>
          <w:szCs w:val="26"/>
        </w:rPr>
        <w:t>exist and</w:t>
      </w:r>
      <w:r w:rsidRPr="0006719A">
        <w:rPr>
          <w:sz w:val="16"/>
          <w:szCs w:val="26"/>
        </w:rPr>
        <w:t xml:space="preserve"> that, </w:t>
      </w:r>
      <w:r w:rsidRPr="0006719A">
        <w:rPr>
          <w:rStyle w:val="StyleUnderline"/>
          <w:sz w:val="26"/>
          <w:szCs w:val="26"/>
        </w:rPr>
        <w:t>barring</w:t>
      </w:r>
      <w:r w:rsidRPr="0006719A">
        <w:rPr>
          <w:sz w:val="16"/>
          <w:szCs w:val="26"/>
        </w:rPr>
        <w:t xml:space="preserve"> the </w:t>
      </w:r>
      <w:r w:rsidRPr="0006719A">
        <w:rPr>
          <w:rStyle w:val="StyleUnderline"/>
          <w:sz w:val="26"/>
          <w:szCs w:val="26"/>
        </w:rPr>
        <w:t>addition of</w:t>
      </w:r>
      <w:r w:rsidRPr="0006719A">
        <w:rPr>
          <w:sz w:val="16"/>
          <w:szCs w:val="26"/>
        </w:rPr>
        <w:t xml:space="preserve"> more </w:t>
      </w:r>
      <w:r w:rsidRPr="0006719A">
        <w:rPr>
          <w:rStyle w:val="StyleUnderline"/>
          <w:sz w:val="26"/>
          <w:szCs w:val="26"/>
        </w:rPr>
        <w:t>debris</w:t>
      </w:r>
      <w:r w:rsidRPr="0006719A">
        <w:rPr>
          <w:sz w:val="16"/>
          <w:szCs w:val="26"/>
        </w:rPr>
        <w:t xml:space="preserve">, a major </w:t>
      </w:r>
      <w:r w:rsidRPr="0006719A">
        <w:rPr>
          <w:rStyle w:val="StyleUnderline"/>
          <w:sz w:val="26"/>
          <w:szCs w:val="26"/>
        </w:rPr>
        <w:t>collision would occur</w:t>
      </w:r>
      <w:r w:rsidRPr="0006719A">
        <w:rPr>
          <w:sz w:val="16"/>
          <w:szCs w:val="26"/>
        </w:rPr>
        <w:t xml:space="preserve"> once </w:t>
      </w:r>
      <w:r w:rsidRPr="0006719A">
        <w:rPr>
          <w:rStyle w:val="StyleUnderline"/>
          <w:sz w:val="26"/>
          <w:szCs w:val="26"/>
        </w:rPr>
        <w:t>every 10-20 years</w:t>
      </w:r>
      <w:r w:rsidRPr="0006719A">
        <w:rPr>
          <w:sz w:val="16"/>
          <w:szCs w:val="26"/>
        </w:rPr>
        <w:t xml:space="preserve">. If debris doubles, as it has in the last decade, the collision rate would increase to 2.5 years. Although most models’ time scales </w:t>
      </w:r>
      <w:r w:rsidRPr="0006719A">
        <w:rPr>
          <w:rStyle w:val="StyleUnderline"/>
          <w:sz w:val="26"/>
          <w:szCs w:val="26"/>
        </w:rPr>
        <w:t xml:space="preserve">are on the order of centuries, it is </w:t>
      </w:r>
      <w:r w:rsidRPr="0006719A">
        <w:rPr>
          <w:rStyle w:val="Emphasis"/>
          <w:sz w:val="26"/>
          <w:szCs w:val="26"/>
        </w:rPr>
        <w:t>widely accepted</w:t>
      </w:r>
      <w:r w:rsidRPr="0006719A">
        <w:rPr>
          <w:sz w:val="16"/>
          <w:szCs w:val="26"/>
        </w:rPr>
        <w:t xml:space="preserve"> that </w:t>
      </w:r>
      <w:r w:rsidRPr="0006719A">
        <w:rPr>
          <w:rStyle w:val="StyleUnderline"/>
          <w:sz w:val="26"/>
          <w:szCs w:val="26"/>
        </w:rPr>
        <w:t>the current rate of</w:t>
      </w:r>
      <w:r w:rsidRPr="0006719A">
        <w:rPr>
          <w:sz w:val="16"/>
          <w:szCs w:val="26"/>
        </w:rPr>
        <w:t xml:space="preserve"> debris </w:t>
      </w:r>
      <w:r w:rsidRPr="0006719A">
        <w:rPr>
          <w:rStyle w:val="StyleUnderline"/>
          <w:sz w:val="26"/>
          <w:szCs w:val="26"/>
        </w:rPr>
        <w:t xml:space="preserve">accumulation will render critical orbits </w:t>
      </w:r>
      <w:r w:rsidRPr="0006719A">
        <w:rPr>
          <w:rStyle w:val="Emphasis"/>
          <w:sz w:val="26"/>
          <w:szCs w:val="26"/>
        </w:rPr>
        <w:t>unusable</w:t>
      </w:r>
      <w:r w:rsidRPr="0006719A">
        <w:rPr>
          <w:rStyle w:val="StyleUnderline"/>
          <w:sz w:val="26"/>
          <w:szCs w:val="26"/>
        </w:rPr>
        <w:t xml:space="preserve"> unless </w:t>
      </w:r>
      <w:r w:rsidRPr="0006719A">
        <w:rPr>
          <w:rStyle w:val="Emphasis"/>
          <w:sz w:val="26"/>
          <w:szCs w:val="26"/>
        </w:rPr>
        <w:t>immediate measures</w:t>
      </w:r>
      <w:r w:rsidRPr="0006719A">
        <w:rPr>
          <w:rStyle w:val="StyleUnderline"/>
          <w:sz w:val="26"/>
          <w:szCs w:val="26"/>
        </w:rPr>
        <w:t xml:space="preserve"> are taken to return stability</w:t>
      </w:r>
      <w:r w:rsidRPr="0006719A">
        <w:rPr>
          <w:sz w:val="16"/>
          <w:szCs w:val="26"/>
        </w:rPr>
        <w:t xml:space="preserve">.163 </w:t>
      </w:r>
      <w:r w:rsidRPr="0006719A">
        <w:rPr>
          <w:rStyle w:val="StyleUnderline"/>
          <w:sz w:val="26"/>
          <w:szCs w:val="26"/>
        </w:rPr>
        <w:t>There is</w:t>
      </w:r>
      <w:r w:rsidRPr="0006719A">
        <w:rPr>
          <w:sz w:val="16"/>
          <w:szCs w:val="26"/>
        </w:rPr>
        <w:t xml:space="preserve"> near </w:t>
      </w:r>
      <w:r w:rsidRPr="0006719A">
        <w:rPr>
          <w:rStyle w:val="Emphasis"/>
          <w:sz w:val="26"/>
          <w:szCs w:val="26"/>
        </w:rPr>
        <w:t>universal acceptance</w:t>
      </w:r>
      <w:r w:rsidRPr="0006719A">
        <w:rPr>
          <w:rStyle w:val="StyleUnderline"/>
          <w:sz w:val="26"/>
          <w:szCs w:val="26"/>
        </w:rPr>
        <w:t xml:space="preserve"> of the danger</w:t>
      </w:r>
      <w:r w:rsidRPr="0006719A">
        <w:rPr>
          <w:sz w:val="16"/>
          <w:szCs w:val="26"/>
        </w:rPr>
        <w:t xml:space="preserve"> space </w:t>
      </w:r>
      <w:r w:rsidRPr="0006719A">
        <w:rPr>
          <w:rStyle w:val="StyleUnderline"/>
          <w:sz w:val="26"/>
          <w:szCs w:val="26"/>
        </w:rPr>
        <w:t>debris presents, yet little</w:t>
      </w:r>
      <w:r w:rsidRPr="0006719A">
        <w:rPr>
          <w:sz w:val="16"/>
          <w:szCs w:val="26"/>
        </w:rPr>
        <w:t xml:space="preserve"> substantive </w:t>
      </w:r>
      <w:r w:rsidRPr="0006719A">
        <w:rPr>
          <w:rStyle w:val="StyleUnderline"/>
          <w:sz w:val="26"/>
          <w:szCs w:val="26"/>
        </w:rPr>
        <w:t>action has been taken</w:t>
      </w:r>
      <w:r w:rsidRPr="0006719A">
        <w:rPr>
          <w:sz w:val="16"/>
          <w:szCs w:val="26"/>
        </w:rPr>
        <w:t xml:space="preserve"> to solve the problem. </w:t>
      </w:r>
      <w:r w:rsidRPr="0006719A">
        <w:rPr>
          <w:rStyle w:val="StyleUnderline"/>
          <w:sz w:val="26"/>
          <w:szCs w:val="26"/>
        </w:rPr>
        <w:t>Current debris</w:t>
      </w:r>
      <w:r w:rsidRPr="0006719A">
        <w:rPr>
          <w:sz w:val="16"/>
          <w:szCs w:val="26"/>
        </w:rPr>
        <w:t xml:space="preserve"> accumulation and propagation </w:t>
      </w:r>
      <w:r w:rsidRPr="0006719A">
        <w:rPr>
          <w:rStyle w:val="StyleUnderline"/>
          <w:sz w:val="26"/>
          <w:szCs w:val="26"/>
        </w:rPr>
        <w:t xml:space="preserve">models show that earth orbiting domains are </w:t>
      </w:r>
      <w:r w:rsidRPr="0006719A">
        <w:rPr>
          <w:rStyle w:val="Emphasis"/>
          <w:sz w:val="26"/>
          <w:szCs w:val="26"/>
        </w:rPr>
        <w:t>finite</w:t>
      </w:r>
      <w:r w:rsidRPr="0006719A">
        <w:rPr>
          <w:sz w:val="16"/>
          <w:szCs w:val="26"/>
        </w:rPr>
        <w:t xml:space="preserve"> resources. </w:t>
      </w:r>
      <w:r w:rsidRPr="0006719A">
        <w:rPr>
          <w:rStyle w:val="StyleUnderline"/>
          <w:sz w:val="26"/>
          <w:szCs w:val="26"/>
        </w:rPr>
        <w:t>Continued</w:t>
      </w:r>
      <w:r w:rsidRPr="0006719A">
        <w:rPr>
          <w:sz w:val="16"/>
          <w:szCs w:val="26"/>
        </w:rPr>
        <w:t xml:space="preserve"> unsustainable </w:t>
      </w:r>
      <w:r w:rsidRPr="0006719A">
        <w:rPr>
          <w:rStyle w:val="StyleUnderline"/>
          <w:sz w:val="26"/>
          <w:szCs w:val="26"/>
        </w:rPr>
        <w:t>development</w:t>
      </w:r>
      <w:r w:rsidRPr="0006719A">
        <w:rPr>
          <w:sz w:val="16"/>
          <w:szCs w:val="26"/>
        </w:rPr>
        <w:t xml:space="preserve"> moving forward </w:t>
      </w:r>
      <w:r w:rsidRPr="0006719A">
        <w:rPr>
          <w:rStyle w:val="StyleUnderline"/>
          <w:sz w:val="26"/>
          <w:szCs w:val="26"/>
        </w:rPr>
        <w:t>may preclude future usage, making</w:t>
      </w:r>
      <w:r w:rsidRPr="0006719A">
        <w:rPr>
          <w:sz w:val="16"/>
          <w:szCs w:val="26"/>
        </w:rPr>
        <w:t xml:space="preserve"> earth </w:t>
      </w:r>
      <w:r w:rsidRPr="0006719A">
        <w:rPr>
          <w:rStyle w:val="StyleUnderline"/>
          <w:sz w:val="26"/>
          <w:szCs w:val="26"/>
        </w:rPr>
        <w:t xml:space="preserve">orbits </w:t>
      </w:r>
      <w:r w:rsidRPr="0006719A">
        <w:rPr>
          <w:rStyle w:val="Emphasis"/>
          <w:sz w:val="26"/>
          <w:szCs w:val="26"/>
        </w:rPr>
        <w:t>rivalrous goods</w:t>
      </w:r>
      <w:r w:rsidRPr="0006719A">
        <w:rPr>
          <w:sz w:val="16"/>
          <w:szCs w:val="26"/>
        </w:rPr>
        <w:t xml:space="preserve">.164 Furthermore, orbital </w:t>
      </w:r>
      <w:r w:rsidRPr="0006719A">
        <w:rPr>
          <w:rStyle w:val="StyleUnderline"/>
          <w:sz w:val="26"/>
          <w:szCs w:val="26"/>
        </w:rPr>
        <w:t>domains are made</w:t>
      </w:r>
      <w:r w:rsidRPr="0006719A">
        <w:rPr>
          <w:sz w:val="16"/>
          <w:szCs w:val="26"/>
        </w:rPr>
        <w:t xml:space="preserve"> a </w:t>
      </w:r>
      <w:r w:rsidRPr="0006719A">
        <w:rPr>
          <w:rStyle w:val="StyleUnderline"/>
          <w:sz w:val="26"/>
          <w:szCs w:val="26"/>
        </w:rPr>
        <w:t>non-excludable</w:t>
      </w:r>
      <w:r w:rsidRPr="0006719A">
        <w:rPr>
          <w:sz w:val="16"/>
          <w:szCs w:val="26"/>
        </w:rPr>
        <w:t xml:space="preserve"> good </w:t>
      </w:r>
      <w:r w:rsidRPr="0006719A">
        <w:rPr>
          <w:rStyle w:val="StyleUnderline"/>
          <w:sz w:val="26"/>
          <w:szCs w:val="26"/>
        </w:rPr>
        <w:t>by the OST</w:t>
      </w:r>
      <w:r w:rsidRPr="0006719A">
        <w:rPr>
          <w:sz w:val="16"/>
          <w:szCs w:val="26"/>
        </w:rPr>
        <w:t xml:space="preserve"> which states, “Outer space… shall be free for exploration and use by all States without discrimination of any kind.”165 As a non-excludable public good, </w:t>
      </w:r>
      <w:r w:rsidRPr="0006719A">
        <w:rPr>
          <w:rStyle w:val="StyleUnderline"/>
          <w:sz w:val="26"/>
          <w:szCs w:val="26"/>
        </w:rPr>
        <w:t xml:space="preserve">space succumbs to the </w:t>
      </w:r>
      <w:r w:rsidRPr="0006719A">
        <w:rPr>
          <w:rStyle w:val="Emphasis"/>
          <w:sz w:val="26"/>
          <w:szCs w:val="26"/>
        </w:rPr>
        <w:t>tragedy of the commons</w:t>
      </w:r>
      <w:r w:rsidRPr="0006719A">
        <w:rPr>
          <w:rStyle w:val="StyleUnderline"/>
          <w:sz w:val="26"/>
          <w:szCs w:val="26"/>
        </w:rPr>
        <w:t xml:space="preserve"> where the</w:t>
      </w:r>
      <w:r w:rsidRPr="0006719A">
        <w:rPr>
          <w:sz w:val="16"/>
          <w:szCs w:val="26"/>
        </w:rPr>
        <w:t xml:space="preserve"> privately </w:t>
      </w:r>
      <w:r w:rsidRPr="0006719A">
        <w:rPr>
          <w:rStyle w:val="StyleUnderline"/>
          <w:sz w:val="26"/>
          <w:szCs w:val="26"/>
        </w:rPr>
        <w:t>beneficial strategy of space utilization differs significantly from the</w:t>
      </w:r>
      <w:r w:rsidRPr="0006719A">
        <w:rPr>
          <w:sz w:val="16"/>
          <w:szCs w:val="26"/>
        </w:rPr>
        <w:t xml:space="preserve"> socially </w:t>
      </w:r>
      <w:r w:rsidRPr="0006719A">
        <w:rPr>
          <w:rStyle w:val="StyleUnderline"/>
          <w:sz w:val="26"/>
          <w:szCs w:val="26"/>
        </w:rPr>
        <w:t>optimal strategy promoting</w:t>
      </w:r>
      <w:r w:rsidRPr="0006719A">
        <w:rPr>
          <w:sz w:val="16"/>
          <w:szCs w:val="26"/>
        </w:rPr>
        <w:t xml:space="preserve"> orbital </w:t>
      </w:r>
      <w:r w:rsidRPr="0006719A">
        <w:rPr>
          <w:rStyle w:val="StyleUnderline"/>
          <w:sz w:val="26"/>
          <w:szCs w:val="26"/>
        </w:rPr>
        <w:t>stability</w:t>
      </w:r>
      <w:r w:rsidRPr="0006719A">
        <w:rPr>
          <w:sz w:val="16"/>
          <w:szCs w:val="26"/>
        </w:rPr>
        <w:t xml:space="preserve">.166 Understandably, </w:t>
      </w:r>
      <w:r w:rsidRPr="0006719A">
        <w:rPr>
          <w:rStyle w:val="StyleUnderline"/>
          <w:sz w:val="26"/>
          <w:szCs w:val="26"/>
        </w:rPr>
        <w:t>most analysis</w:t>
      </w:r>
      <w:r w:rsidRPr="0006719A">
        <w:rPr>
          <w:sz w:val="16"/>
          <w:szCs w:val="26"/>
        </w:rPr>
        <w:t xml:space="preserve"> has </w:t>
      </w:r>
      <w:r w:rsidRPr="0006719A">
        <w:rPr>
          <w:rStyle w:val="StyleUnderline"/>
          <w:sz w:val="26"/>
          <w:szCs w:val="26"/>
        </w:rPr>
        <w:t>focused on solving</w:t>
      </w:r>
      <w:r w:rsidRPr="0006719A">
        <w:rPr>
          <w:sz w:val="16"/>
          <w:szCs w:val="26"/>
        </w:rPr>
        <w:t xml:space="preserve"> the problem of </w:t>
      </w:r>
      <w:r w:rsidRPr="0006719A">
        <w:rPr>
          <w:rStyle w:val="StyleUnderline"/>
          <w:sz w:val="26"/>
          <w:szCs w:val="26"/>
        </w:rPr>
        <w:t xml:space="preserve">orbital instability by addressing the </w:t>
      </w:r>
      <w:r w:rsidRPr="0006719A">
        <w:rPr>
          <w:rStyle w:val="Emphasis"/>
          <w:sz w:val="26"/>
          <w:szCs w:val="26"/>
        </w:rPr>
        <w:t>market failure</w:t>
      </w:r>
      <w:r w:rsidRPr="0006719A">
        <w:rPr>
          <w:sz w:val="16"/>
          <w:szCs w:val="26"/>
        </w:rPr>
        <w:t xml:space="preserve"> responsible for debris creation. The current reasoning suggests that </w:t>
      </w:r>
      <w:r w:rsidRPr="0006719A">
        <w:rPr>
          <w:rStyle w:val="StyleUnderline"/>
          <w:sz w:val="26"/>
          <w:szCs w:val="26"/>
        </w:rPr>
        <w:t>if actors creating</w:t>
      </w:r>
      <w:r w:rsidRPr="0006719A">
        <w:rPr>
          <w:sz w:val="16"/>
          <w:szCs w:val="26"/>
        </w:rPr>
        <w:t xml:space="preserve"> space </w:t>
      </w:r>
      <w:r w:rsidRPr="0006719A">
        <w:rPr>
          <w:rStyle w:val="StyleUnderline"/>
          <w:sz w:val="26"/>
          <w:szCs w:val="26"/>
        </w:rPr>
        <w:t xml:space="preserve">debris </w:t>
      </w:r>
      <w:r w:rsidRPr="0006719A">
        <w:rPr>
          <w:rStyle w:val="Emphasis"/>
          <w:sz w:val="26"/>
          <w:szCs w:val="26"/>
        </w:rPr>
        <w:t>internalize the cost</w:t>
      </w:r>
      <w:r w:rsidRPr="0006719A">
        <w:rPr>
          <w:rStyle w:val="StyleUnderline"/>
          <w:sz w:val="26"/>
          <w:szCs w:val="26"/>
        </w:rPr>
        <w:t xml:space="preserve"> of their actions, a solution can arise</w:t>
      </w:r>
      <w:r w:rsidRPr="0006719A">
        <w:rPr>
          <w:sz w:val="16"/>
          <w:szCs w:val="2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06719A">
        <w:rPr>
          <w:rStyle w:val="StyleUnderline"/>
          <w:sz w:val="26"/>
          <w:szCs w:val="26"/>
        </w:rPr>
        <w:t>This analysis is</w:t>
      </w:r>
      <w:r w:rsidRPr="0006719A">
        <w:rPr>
          <w:sz w:val="16"/>
          <w:szCs w:val="26"/>
        </w:rPr>
        <w:t xml:space="preserve"> ultimately </w:t>
      </w:r>
      <w:r w:rsidRPr="0006719A">
        <w:rPr>
          <w:rStyle w:val="StyleUnderline"/>
          <w:sz w:val="26"/>
          <w:szCs w:val="26"/>
        </w:rPr>
        <w:t>useful</w:t>
      </w:r>
      <w:r w:rsidRPr="0006719A">
        <w:rPr>
          <w:sz w:val="16"/>
          <w:szCs w:val="26"/>
        </w:rPr>
        <w:t xml:space="preserve"> if the problem is to be solved </w:t>
      </w:r>
      <w:r w:rsidRPr="0006719A">
        <w:rPr>
          <w:rStyle w:val="StyleUnderline"/>
          <w:sz w:val="26"/>
          <w:szCs w:val="26"/>
        </w:rPr>
        <w:t xml:space="preserve">under nominal conditions, but there is an </w:t>
      </w:r>
      <w:r w:rsidRPr="0006719A">
        <w:rPr>
          <w:rStyle w:val="Emphasis"/>
          <w:sz w:val="26"/>
          <w:szCs w:val="26"/>
        </w:rPr>
        <w:t>underlying problem</w:t>
      </w:r>
      <w:r w:rsidRPr="0006719A">
        <w:rPr>
          <w:rStyle w:val="StyleUnderline"/>
          <w:sz w:val="26"/>
          <w:szCs w:val="26"/>
        </w:rPr>
        <w:t xml:space="preserve"> that needs to be addressed </w:t>
      </w:r>
      <w:r w:rsidRPr="0006719A">
        <w:rPr>
          <w:rStyle w:val="Emphasis"/>
          <w:sz w:val="26"/>
          <w:szCs w:val="26"/>
        </w:rPr>
        <w:t>before</w:t>
      </w:r>
      <w:r w:rsidRPr="0006719A">
        <w:rPr>
          <w:rStyle w:val="StyleUnderline"/>
          <w:sz w:val="26"/>
          <w:szCs w:val="26"/>
        </w:rPr>
        <w:t xml:space="preserve"> any</w:t>
      </w:r>
      <w:r w:rsidRPr="0006719A">
        <w:rPr>
          <w:sz w:val="16"/>
          <w:szCs w:val="26"/>
        </w:rPr>
        <w:t xml:space="preserve"> of these proposed </w:t>
      </w:r>
      <w:r w:rsidRPr="0006719A">
        <w:rPr>
          <w:rStyle w:val="StyleUnderline"/>
          <w:sz w:val="26"/>
          <w:szCs w:val="26"/>
        </w:rPr>
        <w:t>solutions can</w:t>
      </w:r>
      <w:r w:rsidRPr="0006719A">
        <w:rPr>
          <w:sz w:val="16"/>
          <w:szCs w:val="26"/>
        </w:rPr>
        <w:t xml:space="preserve"> realistically </w:t>
      </w:r>
      <w:r w:rsidRPr="0006719A">
        <w:rPr>
          <w:rStyle w:val="StyleUnderline"/>
          <w:sz w:val="26"/>
          <w:szCs w:val="26"/>
        </w:rPr>
        <w:t>be enacted</w:t>
      </w:r>
      <w:r w:rsidRPr="0006719A">
        <w:rPr>
          <w:sz w:val="16"/>
          <w:szCs w:val="26"/>
        </w:rPr>
        <w:t>.</w:t>
      </w:r>
    </w:p>
    <w:p w14:paraId="65D8F8FA" w14:textId="77777777" w:rsidR="00A03EC5" w:rsidRPr="0006719A" w:rsidRDefault="00A03EC5" w:rsidP="00A03EC5">
      <w:pPr>
        <w:rPr>
          <w:u w:val="single"/>
        </w:rPr>
      </w:pPr>
      <w:r w:rsidRPr="0006719A">
        <w:rPr>
          <w:sz w:val="16"/>
        </w:rPr>
        <w:t xml:space="preserve">On January 11, </w:t>
      </w:r>
      <w:proofErr w:type="gramStart"/>
      <w:r w:rsidRPr="0006719A">
        <w:rPr>
          <w:sz w:val="16"/>
        </w:rPr>
        <w:t>2007</w:t>
      </w:r>
      <w:proofErr w:type="gramEnd"/>
      <w:r w:rsidRPr="0006719A">
        <w:rPr>
          <w:sz w:val="16"/>
        </w:rPr>
        <w:t xml:space="preserve"> </w:t>
      </w:r>
      <w:r w:rsidRPr="0006719A">
        <w:rPr>
          <w:u w:val="single"/>
        </w:rPr>
        <w:t>the Chinese government conducted a direct ascent anti-satellite (ASAT) test</w:t>
      </w:r>
      <w:r w:rsidRPr="0006719A">
        <w:rPr>
          <w:sz w:val="16"/>
        </w:rPr>
        <w:t xml:space="preserve"> on the defunct Fengyun-1C weather satellite. </w:t>
      </w:r>
      <w:r w:rsidRPr="0006719A">
        <w:rPr>
          <w:u w:val="single"/>
        </w:rPr>
        <w:t>This event is the single greatest source of orbital debris</w:t>
      </w:r>
      <w:r w:rsidRPr="0006719A">
        <w:rPr>
          <w:sz w:val="16"/>
        </w:rPr>
        <w:t xml:space="preserve">, as it created 3,000 objects greater than 10cm out of 20,000 total tracked by the U.S. SSN, and an </w:t>
      </w:r>
      <w:r w:rsidRPr="0006719A">
        <w:rPr>
          <w:u w:val="single"/>
        </w:rPr>
        <w:t>estimated 150,000 smaller untracked objects</w:t>
      </w:r>
      <w:r w:rsidRPr="0006719A">
        <w:rPr>
          <w:sz w:val="16"/>
        </w:rPr>
        <w:t xml:space="preserve">.168 Due to the limitations of the SSN, the extent of the debris cloud has not been completely characterized, but NASA estimates Fengyun-1C debris comprises one third of LEO debris.169 Between the 2009 Iridium-Cosmos collision and the destruction of the Fengyun-1C, the number of cataloged fragmentation debris doubled after remaining stable during the 20 years prior. The Fengyun-1C </w:t>
      </w:r>
      <w:r w:rsidRPr="0006719A">
        <w:rPr>
          <w:u w:val="single"/>
        </w:rPr>
        <w:t>debris cloud has been deemed dangerous to LEO, proving responsible for multiple near collisions or spacecraft damaging incidents.</w:t>
      </w:r>
      <w:r w:rsidRPr="0006719A">
        <w:rPr>
          <w:sz w:val="16"/>
        </w:rPr>
        <w:t xml:space="preserve"> Within six months of the test, NASA’s Terra spacecraft and the International Space Station (ISS) both required orbit changes to reduce collision probability with Fengyun-1C debris. In 2013, a Russian </w:t>
      </w:r>
      <w:proofErr w:type="spellStart"/>
      <w:r w:rsidRPr="0006719A">
        <w:rPr>
          <w:sz w:val="16"/>
        </w:rPr>
        <w:t>cubesat</w:t>
      </w:r>
      <w:proofErr w:type="spellEnd"/>
      <w:r w:rsidRPr="0006719A">
        <w:rPr>
          <w:sz w:val="16"/>
        </w:rPr>
        <w:t xml:space="preserve"> was damaged by a small piece of debris.170 Alarmingly, the severity of the ASAT test far exceeded NASAs standard break-up prediction model, making Kessler’s original predictions seem conservative.171 Intentional, avoidable debris creating incidents exacerbate an already dire problem, threatening to push affected orbital regimes into instability and eliminate their future usefulness. The Fengyun-1C debris cloud exists in the 750km-900km orbital regime that hosts critical scientific and application spacecraft. </w:t>
      </w:r>
      <w:r w:rsidRPr="0006719A">
        <w:rPr>
          <w:u w:val="single"/>
        </w:rPr>
        <w:t xml:space="preserve">The underlying problem is that satellites with a given mission tend to group together in a relatively narrow orbital regime because it is physically advantageous for accomplishing that task. ASATs seek to destroy an enemy’s capability, but in doing so have the </w:t>
      </w:r>
      <w:r w:rsidRPr="0006719A">
        <w:rPr>
          <w:u w:val="single"/>
        </w:rPr>
        <w:lastRenderedPageBreak/>
        <w:t xml:space="preserve">externality of putting other satellites performing a similar mission at risk. Therefore, kinetic ASAT warfare is incompatible with the sustainable development of space. </w:t>
      </w:r>
    </w:p>
    <w:p w14:paraId="4FD47D30" w14:textId="77777777" w:rsidR="00A03EC5" w:rsidRPr="0006719A" w:rsidRDefault="00A03EC5" w:rsidP="00A03EC5">
      <w:pPr>
        <w:rPr>
          <w:sz w:val="16"/>
        </w:rPr>
      </w:pPr>
      <w:r w:rsidRPr="0006719A">
        <w:rPr>
          <w:sz w:val="16"/>
        </w:rPr>
        <w:t xml:space="preserve">Despite global outrage over the 2007 test, </w:t>
      </w:r>
      <w:r w:rsidRPr="0006719A">
        <w:rPr>
          <w:u w:val="single"/>
        </w:rPr>
        <w:t>China maintains a robust ASAT program</w:t>
      </w:r>
      <w:r w:rsidRPr="0006719A">
        <w:rPr>
          <w:sz w:val="16"/>
        </w:rPr>
        <w:t xml:space="preserve">. In 2008 astronauts conducting the first Chinese spacewalk released a </w:t>
      </w:r>
      <w:proofErr w:type="spellStart"/>
      <w:r w:rsidRPr="0006719A">
        <w:rPr>
          <w:sz w:val="16"/>
        </w:rPr>
        <w:t>microsat</w:t>
      </w:r>
      <w:proofErr w:type="spellEnd"/>
      <w:r w:rsidRPr="0006719A">
        <w:rPr>
          <w:sz w:val="16"/>
        </w:rPr>
        <w:t xml:space="preserve"> that passed dangerously close to the ISS and was thought to be a demonstration of a co-orbital ASAT capability.172 Kinetic kill ASAT launches in 2013 and 2015 used the same booster as the 2007 Fengyun-1C test but are thought to demonstrate the ability to hold orbits above LEO at risk.173 In 2018, a new booster was tested, indicating intentional progression of the kinetic ASAT program through continued technology development.174 </w:t>
      </w:r>
      <w:r w:rsidRPr="0006719A">
        <w:rPr>
          <w:u w:val="single"/>
        </w:rPr>
        <w:t>As China’s kinetic ASAT program reaches initial operational capability (estimated for 2020), the development of road-mobile assets serves the purpose of increasing the survivability of its ASAT capability</w:t>
      </w:r>
      <w:r w:rsidRPr="0006719A">
        <w:rPr>
          <w:sz w:val="16"/>
        </w:rPr>
        <w:t>.175 China’s official policy emphasizes the peaceful use of outer space and calls for a ban on space weapons. In 2008, China and Russia jointly submitted a draft treaty designed to curb the weaponization of space and prevent a space arms race at the UN Conference on Disarmament. The proposal called for a ban on orbiting weapons, but specifically excluded earth-based weapons, as well as direct ascent.</w:t>
      </w:r>
    </w:p>
    <w:p w14:paraId="25D389A2" w14:textId="77777777" w:rsidR="00A03EC5" w:rsidRPr="0006719A" w:rsidRDefault="00A03EC5" w:rsidP="00A03EC5">
      <w:pPr>
        <w:rPr>
          <w:sz w:val="16"/>
        </w:rPr>
      </w:pPr>
    </w:p>
    <w:p w14:paraId="3F53D49B" w14:textId="77777777" w:rsidR="00A03EC5" w:rsidRPr="0006719A" w:rsidRDefault="00A03EC5" w:rsidP="00A03EC5">
      <w:pPr>
        <w:pStyle w:val="Heading4"/>
      </w:pPr>
      <w:r w:rsidRPr="0006719A">
        <w:t xml:space="preserve">7 - This is getting ridiculous - that triggered </w:t>
      </w:r>
      <w:r w:rsidRPr="0006719A">
        <w:rPr>
          <w:u w:val="single"/>
        </w:rPr>
        <w:t>missile radars</w:t>
      </w:r>
      <w:r w:rsidRPr="0006719A">
        <w:t xml:space="preserve"> in 1958.  New catalog solves even if it’s not perfect.  We read blue. [A2 Hoots]</w:t>
      </w:r>
    </w:p>
    <w:p w14:paraId="0E102676" w14:textId="77777777" w:rsidR="00A03EC5" w:rsidRPr="0006719A" w:rsidRDefault="00A03EC5" w:rsidP="00A03EC5">
      <w:pPr>
        <w:rPr>
          <w:rStyle w:val="Style13ptBold"/>
          <w:sz w:val="16"/>
        </w:rPr>
      </w:pPr>
      <w:r w:rsidRPr="0006719A">
        <w:rPr>
          <w:rStyle w:val="Style13ptBold"/>
          <w:u w:val="single"/>
        </w:rPr>
        <w:t>1AC Hoots 15</w:t>
      </w:r>
      <w:r w:rsidRPr="0006719A">
        <w:rPr>
          <w:rStyle w:val="Style13ptBold"/>
          <w:sz w:val="16"/>
        </w:rPr>
        <w:t xml:space="preserve"> </w:t>
      </w:r>
      <w:r w:rsidRPr="0006719A">
        <w:rPr>
          <w:sz w:val="16"/>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9" w:history="1">
        <w:r w:rsidRPr="0006719A">
          <w:rPr>
            <w:rStyle w:val="Hyperlink"/>
            <w:sz w:val="16"/>
          </w:rPr>
          <w:t>https://aerospace.org/sites/default/files/2019-04/Crosslink%20Fall%202015%20V16N1%20.pdf</w:t>
        </w:r>
      </w:hyperlink>
      <w:r w:rsidRPr="0006719A">
        <w:rPr>
          <w:sz w:val="16"/>
        </w:rPr>
        <w:t>) recut//JQ</w:t>
      </w:r>
    </w:p>
    <w:p w14:paraId="1CA042C7" w14:textId="77777777" w:rsidR="00A03EC5" w:rsidRPr="0006719A" w:rsidRDefault="00A03EC5" w:rsidP="00A03EC5">
      <w:pPr>
        <w:rPr>
          <w:sz w:val="16"/>
          <w:szCs w:val="26"/>
        </w:rPr>
      </w:pPr>
      <w:proofErr w:type="gramStart"/>
      <w:r w:rsidRPr="0006719A">
        <w:rPr>
          <w:szCs w:val="26"/>
          <w:u w:val="single"/>
        </w:rPr>
        <w:t>The launch of Sputnik on October 4, 1957,</w:t>
      </w:r>
      <w:proofErr w:type="gramEnd"/>
      <w:r w:rsidRPr="0006719A">
        <w:rPr>
          <w:szCs w:val="26"/>
          <w:u w:val="single"/>
        </w:rPr>
        <w:t xml:space="preserve"> marked the beginning of</w:t>
      </w:r>
      <w:r w:rsidRPr="0006719A">
        <w:rPr>
          <w:sz w:val="16"/>
          <w:szCs w:val="26"/>
        </w:rPr>
        <w:t xml:space="preserve"> </w:t>
      </w:r>
      <w:r w:rsidRPr="0006719A">
        <w:rPr>
          <w:rStyle w:val="StyleUnderline"/>
          <w:sz w:val="26"/>
          <w:szCs w:val="26"/>
        </w:rPr>
        <w:t>the Space Age</w:t>
      </w:r>
      <w:r w:rsidRPr="0006719A">
        <w:rPr>
          <w:sz w:val="16"/>
          <w:szCs w:val="26"/>
        </w:rPr>
        <w:t xml:space="preserve">. It also </w:t>
      </w:r>
      <w:r w:rsidRPr="0006719A">
        <w:rPr>
          <w:rStyle w:val="StyleUnderline"/>
          <w:sz w:val="26"/>
          <w:szCs w:val="26"/>
        </w:rPr>
        <w:t>marked the beginning of an intense</w:t>
      </w:r>
      <w:r w:rsidRPr="0006719A">
        <w:rPr>
          <w:sz w:val="16"/>
          <w:szCs w:val="26"/>
        </w:rPr>
        <w:t xml:space="preserve"> space </w:t>
      </w:r>
      <w:r w:rsidRPr="0006719A">
        <w:rPr>
          <w:rStyle w:val="StyleUnderline"/>
          <w:sz w:val="26"/>
          <w:szCs w:val="26"/>
        </w:rPr>
        <w:t xml:space="preserve">race that brought a remarkable rate of </w:t>
      </w:r>
      <w:r w:rsidRPr="0006719A">
        <w:rPr>
          <w:rStyle w:val="Emphasis"/>
          <w:sz w:val="26"/>
          <w:szCs w:val="26"/>
        </w:rPr>
        <w:t>rocket launches</w:t>
      </w:r>
      <w:r w:rsidRPr="0006719A">
        <w:rPr>
          <w:rStyle w:val="StyleUnderline"/>
          <w:sz w:val="26"/>
          <w:szCs w:val="26"/>
        </w:rPr>
        <w:t xml:space="preserve">. In a very short time, the </w:t>
      </w:r>
      <w:r w:rsidRPr="0006719A">
        <w:rPr>
          <w:rStyle w:val="Emphasis"/>
          <w:sz w:val="26"/>
          <w:szCs w:val="26"/>
        </w:rPr>
        <w:t>number of objects</w:t>
      </w:r>
      <w:r w:rsidRPr="0006719A">
        <w:rPr>
          <w:rStyle w:val="StyleUnderline"/>
          <w:sz w:val="26"/>
          <w:szCs w:val="26"/>
        </w:rPr>
        <w:t xml:space="preserve"> in orbit </w:t>
      </w:r>
      <w:r w:rsidRPr="0006719A">
        <w:rPr>
          <w:rStyle w:val="Emphasis"/>
          <w:sz w:val="26"/>
          <w:szCs w:val="26"/>
        </w:rPr>
        <w:t>grew dramatically</w:t>
      </w:r>
      <w:r w:rsidRPr="0006719A">
        <w:rPr>
          <w:rStyle w:val="StyleUnderline"/>
          <w:sz w:val="26"/>
          <w:szCs w:val="26"/>
        </w:rPr>
        <w:t xml:space="preserve">. This created a host of </w:t>
      </w:r>
      <w:r w:rsidRPr="0006719A">
        <w:rPr>
          <w:rStyle w:val="Emphasis"/>
          <w:sz w:val="26"/>
          <w:szCs w:val="26"/>
        </w:rPr>
        <w:t>strategic challenges</w:t>
      </w:r>
      <w:r w:rsidRPr="0006719A">
        <w:rPr>
          <w:rStyle w:val="StyleUnderline"/>
          <w:sz w:val="26"/>
          <w:szCs w:val="26"/>
        </w:rPr>
        <w:t>, including</w:t>
      </w:r>
      <w:r w:rsidRPr="0006719A">
        <w:rPr>
          <w:sz w:val="16"/>
          <w:szCs w:val="26"/>
        </w:rPr>
        <w:t xml:space="preserve"> the </w:t>
      </w:r>
      <w:r w:rsidRPr="0006719A">
        <w:rPr>
          <w:rStyle w:val="StyleUnderline"/>
          <w:sz w:val="26"/>
          <w:szCs w:val="26"/>
        </w:rPr>
        <w:t xml:space="preserve">need for space </w:t>
      </w:r>
      <w:r w:rsidRPr="0006719A">
        <w:rPr>
          <w:rStyle w:val="Emphasis"/>
          <w:sz w:val="26"/>
          <w:szCs w:val="26"/>
        </w:rPr>
        <w:t>surveillance</w:t>
      </w:r>
      <w:r w:rsidRPr="0006719A">
        <w:rPr>
          <w:sz w:val="16"/>
          <w:szCs w:val="26"/>
        </w:rPr>
        <w:t xml:space="preserve">. In particular, </w:t>
      </w:r>
      <w:r w:rsidRPr="0006719A">
        <w:rPr>
          <w:rStyle w:val="StyleUnderline"/>
          <w:sz w:val="26"/>
          <w:szCs w:val="26"/>
        </w:rPr>
        <w:t xml:space="preserve">the Air Force needed a way to </w:t>
      </w:r>
      <w:r w:rsidRPr="0006719A">
        <w:rPr>
          <w:rStyle w:val="Emphasis"/>
          <w:sz w:val="26"/>
          <w:szCs w:val="26"/>
        </w:rPr>
        <w:t>prevent false alarms</w:t>
      </w:r>
      <w:r w:rsidRPr="0006719A">
        <w:rPr>
          <w:rStyle w:val="StyleUnderline"/>
          <w:sz w:val="26"/>
          <w:szCs w:val="26"/>
        </w:rPr>
        <w:t xml:space="preserve"> as satellites came within view of </w:t>
      </w:r>
      <w:r w:rsidRPr="0006719A">
        <w:rPr>
          <w:rStyle w:val="Emphasis"/>
          <w:sz w:val="26"/>
          <w:szCs w:val="26"/>
        </w:rPr>
        <w:t>missile-warning radars</w:t>
      </w:r>
      <w:r w:rsidRPr="0006719A">
        <w:rPr>
          <w:rStyle w:val="StyleUnderline"/>
          <w:sz w:val="26"/>
          <w:szCs w:val="26"/>
        </w:rPr>
        <w:t>, while the Navy needed</w:t>
      </w:r>
      <w:r w:rsidRPr="0006719A">
        <w:rPr>
          <w:sz w:val="16"/>
          <w:szCs w:val="26"/>
        </w:rPr>
        <w:t xml:space="preserve"> a way </w:t>
      </w:r>
      <w:r w:rsidRPr="0006719A">
        <w:rPr>
          <w:rStyle w:val="StyleUnderline"/>
          <w:sz w:val="26"/>
          <w:szCs w:val="26"/>
        </w:rPr>
        <w:t xml:space="preserve">to </w:t>
      </w:r>
      <w:r w:rsidRPr="0006719A">
        <w:rPr>
          <w:rStyle w:val="Emphasis"/>
          <w:sz w:val="26"/>
          <w:szCs w:val="26"/>
        </w:rPr>
        <w:t>alert</w:t>
      </w:r>
      <w:r w:rsidRPr="0006719A">
        <w:rPr>
          <w:rStyle w:val="StyleUnderline"/>
          <w:sz w:val="26"/>
          <w:szCs w:val="26"/>
        </w:rPr>
        <w:t xml:space="preserve"> deployed units of</w:t>
      </w:r>
      <w:r w:rsidRPr="0006719A">
        <w:rPr>
          <w:sz w:val="16"/>
          <w:szCs w:val="26"/>
        </w:rPr>
        <w:t xml:space="preserve"> possible </w:t>
      </w:r>
      <w:r w:rsidRPr="0006719A">
        <w:rPr>
          <w:rStyle w:val="StyleUnderline"/>
          <w:sz w:val="26"/>
          <w:szCs w:val="26"/>
        </w:rPr>
        <w:t>reconnaissance</w:t>
      </w:r>
      <w:r w:rsidRPr="0006719A">
        <w:rPr>
          <w:sz w:val="16"/>
          <w:szCs w:val="26"/>
        </w:rPr>
        <w:t xml:space="preserve"> by satellites </w:t>
      </w:r>
      <w:r w:rsidRPr="0006719A">
        <w:rPr>
          <w:rStyle w:val="StyleUnderline"/>
          <w:sz w:val="26"/>
          <w:szCs w:val="26"/>
        </w:rPr>
        <w:t xml:space="preserve">overhead. These needs led to the establishment of a </w:t>
      </w:r>
      <w:r w:rsidRPr="0006719A">
        <w:rPr>
          <w:rStyle w:val="Emphasis"/>
          <w:sz w:val="26"/>
          <w:szCs w:val="26"/>
        </w:rPr>
        <w:t>military mission</w:t>
      </w:r>
      <w:r w:rsidRPr="0006719A">
        <w:rPr>
          <w:rStyle w:val="StyleUnderline"/>
          <w:sz w:val="26"/>
          <w:szCs w:val="26"/>
        </w:rPr>
        <w:t xml:space="preserve"> to maintain a </w:t>
      </w:r>
      <w:r w:rsidRPr="0006719A">
        <w:rPr>
          <w:rStyle w:val="Emphasis"/>
          <w:sz w:val="26"/>
          <w:szCs w:val="26"/>
        </w:rPr>
        <w:t>catalog</w:t>
      </w:r>
      <w:r w:rsidRPr="0006719A">
        <w:rPr>
          <w:rStyle w:val="StyleUnderline"/>
          <w:sz w:val="26"/>
          <w:szCs w:val="26"/>
        </w:rPr>
        <w:t xml:space="preserve"> of all</w:t>
      </w:r>
      <w:r w:rsidRPr="0006719A">
        <w:rPr>
          <w:sz w:val="16"/>
          <w:szCs w:val="26"/>
        </w:rPr>
        <w:t xml:space="preserve"> Earth-</w:t>
      </w:r>
      <w:r w:rsidRPr="0006719A">
        <w:rPr>
          <w:rStyle w:val="StyleUnderline"/>
          <w:sz w:val="26"/>
          <w:szCs w:val="26"/>
        </w:rPr>
        <w:t>orbiting objects</w:t>
      </w:r>
      <w:r w:rsidRPr="0006719A">
        <w:rPr>
          <w:sz w:val="16"/>
          <w:szCs w:val="26"/>
        </w:rPr>
        <w:t>—active payloads, rocket bodies, and debris—</w:t>
      </w:r>
      <w:r w:rsidRPr="0006719A">
        <w:rPr>
          <w:rStyle w:val="StyleUnderline"/>
          <w:sz w:val="26"/>
          <w:szCs w:val="26"/>
        </w:rPr>
        <w:t>along with</w:t>
      </w:r>
      <w:r w:rsidRPr="0006719A">
        <w:rPr>
          <w:sz w:val="16"/>
          <w:szCs w:val="26"/>
        </w:rPr>
        <w:t xml:space="preserve"> detailed </w:t>
      </w:r>
      <w:r w:rsidRPr="0006719A">
        <w:rPr>
          <w:rStyle w:val="StyleUnderline"/>
          <w:sz w:val="26"/>
          <w:szCs w:val="26"/>
        </w:rPr>
        <w:t>information about trajectory and</w:t>
      </w:r>
      <w:r w:rsidRPr="0006719A">
        <w:rPr>
          <w:sz w:val="16"/>
          <w:szCs w:val="26"/>
        </w:rPr>
        <w:t xml:space="preserve"> point of </w:t>
      </w:r>
      <w:r w:rsidRPr="0006719A">
        <w:rPr>
          <w:rStyle w:val="StyleUnderline"/>
          <w:sz w:val="26"/>
          <w:szCs w:val="26"/>
        </w:rPr>
        <w:t>origin. Such a catalog could</w:t>
      </w:r>
      <w:r w:rsidRPr="0006719A">
        <w:rPr>
          <w:sz w:val="16"/>
          <w:szCs w:val="26"/>
        </w:rPr>
        <w:t xml:space="preserve"> be used </w:t>
      </w:r>
      <w:r w:rsidRPr="0006719A">
        <w:rPr>
          <w:rStyle w:val="StyleUnderline"/>
          <w:sz w:val="26"/>
          <w:szCs w:val="26"/>
        </w:rPr>
        <w:t xml:space="preserve">to filter </w:t>
      </w:r>
      <w:r w:rsidRPr="0006719A">
        <w:rPr>
          <w:rStyle w:val="Emphasis"/>
          <w:sz w:val="26"/>
          <w:szCs w:val="26"/>
        </w:rPr>
        <w:t>normal orbital passages</w:t>
      </w:r>
      <w:r w:rsidRPr="0006719A">
        <w:rPr>
          <w:rStyle w:val="StyleUnderline"/>
          <w:sz w:val="26"/>
          <w:szCs w:val="26"/>
        </w:rPr>
        <w:t xml:space="preserve"> from potential </w:t>
      </w:r>
      <w:r w:rsidRPr="0006719A">
        <w:rPr>
          <w:rStyle w:val="Emphasis"/>
          <w:sz w:val="26"/>
          <w:szCs w:val="26"/>
        </w:rPr>
        <w:t>incoming missiles</w:t>
      </w:r>
      <w:r w:rsidRPr="0006719A">
        <w:rPr>
          <w:rStyle w:val="StyleUnderline"/>
          <w:sz w:val="26"/>
          <w:szCs w:val="26"/>
        </w:rPr>
        <w:t xml:space="preserve"> and predict the passage of suspected </w:t>
      </w:r>
      <w:r w:rsidRPr="0006719A">
        <w:rPr>
          <w:rStyle w:val="Emphasis"/>
          <w:sz w:val="26"/>
          <w:szCs w:val="26"/>
        </w:rPr>
        <w:t>spy satellites</w:t>
      </w:r>
      <w:r w:rsidRPr="0006719A">
        <w:rPr>
          <w:sz w:val="16"/>
          <w:szCs w:val="2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06719A">
        <w:rPr>
          <w:sz w:val="16"/>
          <w:szCs w:val="26"/>
        </w:rPr>
        <w:t>The</w:t>
      </w:r>
      <w:proofErr w:type="gramEnd"/>
      <w:r w:rsidRPr="0006719A">
        <w:rPr>
          <w:sz w:val="16"/>
          <w:szCs w:val="26"/>
        </w:rPr>
        <w:t xml:space="preserve"> Space Catalog is maintained by the Joint Space Operations Center (</w:t>
      </w:r>
      <w:proofErr w:type="spellStart"/>
      <w:r w:rsidRPr="0006719A">
        <w:rPr>
          <w:sz w:val="16"/>
          <w:szCs w:val="26"/>
        </w:rPr>
        <w:t>JSpOC</w:t>
      </w:r>
      <w:proofErr w:type="spellEnd"/>
      <w:r w:rsidRPr="0006719A">
        <w:rPr>
          <w:sz w:val="16"/>
          <w:szCs w:val="26"/>
        </w:rPr>
        <w:t xml:space="preserve">) at Vandenberg Air Force Base, part of U.S. Strategic Command. One of </w:t>
      </w:r>
      <w:r w:rsidRPr="0006719A">
        <w:rPr>
          <w:rStyle w:val="StyleUnderline"/>
          <w:sz w:val="26"/>
          <w:szCs w:val="26"/>
        </w:rPr>
        <w:t>the missions</w:t>
      </w:r>
      <w:r w:rsidRPr="0006719A">
        <w:rPr>
          <w:sz w:val="16"/>
          <w:szCs w:val="26"/>
        </w:rPr>
        <w:t xml:space="preserve"> of </w:t>
      </w:r>
      <w:proofErr w:type="spellStart"/>
      <w:r w:rsidRPr="0006719A">
        <w:rPr>
          <w:sz w:val="16"/>
          <w:szCs w:val="26"/>
        </w:rPr>
        <w:t>JSpOC</w:t>
      </w:r>
      <w:proofErr w:type="spellEnd"/>
      <w:r w:rsidRPr="0006719A">
        <w:rPr>
          <w:sz w:val="16"/>
          <w:szCs w:val="26"/>
        </w:rPr>
        <w:t xml:space="preserve"> </w:t>
      </w:r>
      <w:r w:rsidRPr="0006719A">
        <w:rPr>
          <w:rStyle w:val="StyleUnderline"/>
          <w:sz w:val="26"/>
          <w:szCs w:val="26"/>
        </w:rPr>
        <w:t xml:space="preserve">is to </w:t>
      </w:r>
      <w:r w:rsidRPr="0006719A">
        <w:rPr>
          <w:rStyle w:val="Emphasis"/>
          <w:sz w:val="26"/>
          <w:szCs w:val="26"/>
        </w:rPr>
        <w:t>detect</w:t>
      </w:r>
      <w:r w:rsidRPr="0006719A">
        <w:rPr>
          <w:rStyle w:val="StyleUnderline"/>
          <w:sz w:val="26"/>
          <w:szCs w:val="26"/>
        </w:rPr>
        <w:t xml:space="preserve">, </w:t>
      </w:r>
      <w:r w:rsidRPr="0006719A">
        <w:rPr>
          <w:rStyle w:val="Emphasis"/>
          <w:sz w:val="26"/>
          <w:szCs w:val="26"/>
        </w:rPr>
        <w:t>track</w:t>
      </w:r>
      <w:r w:rsidRPr="0006719A">
        <w:rPr>
          <w:rStyle w:val="StyleUnderline"/>
          <w:sz w:val="26"/>
          <w:szCs w:val="26"/>
        </w:rPr>
        <w:t xml:space="preserve">, and </w:t>
      </w:r>
      <w:r w:rsidRPr="0006719A">
        <w:rPr>
          <w:rStyle w:val="Emphasis"/>
          <w:sz w:val="26"/>
          <w:szCs w:val="26"/>
        </w:rPr>
        <w:t>identify</w:t>
      </w:r>
      <w:r w:rsidRPr="0006719A">
        <w:rPr>
          <w:rStyle w:val="StyleUnderline"/>
          <w:sz w:val="26"/>
          <w:szCs w:val="26"/>
        </w:rPr>
        <w:t xml:space="preserve"> all artificial objects in Earth orbit</w:t>
      </w:r>
      <w:r w:rsidRPr="0006719A">
        <w:rPr>
          <w:sz w:val="16"/>
          <w:szCs w:val="2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06719A">
        <w:rPr>
          <w:sz w:val="16"/>
          <w:szCs w:val="26"/>
        </w:rPr>
        <w:t>JSpOC</w:t>
      </w:r>
      <w:proofErr w:type="spellEnd"/>
      <w:r w:rsidRPr="0006719A">
        <w:rPr>
          <w:sz w:val="16"/>
          <w:szCs w:val="2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06719A">
        <w:rPr>
          <w:rStyle w:val="StyleUnderline"/>
          <w:sz w:val="26"/>
          <w:szCs w:val="26"/>
        </w:rPr>
        <w:t>The</w:t>
      </w:r>
      <w:r w:rsidRPr="0006719A">
        <w:rPr>
          <w:sz w:val="16"/>
          <w:szCs w:val="26"/>
        </w:rPr>
        <w:t xml:space="preserve"> dynamic </w:t>
      </w:r>
      <w:r w:rsidRPr="0006719A">
        <w:rPr>
          <w:rStyle w:val="StyleUnderline"/>
          <w:sz w:val="26"/>
          <w:szCs w:val="26"/>
        </w:rPr>
        <w:t>models</w:t>
      </w:r>
      <w:r w:rsidRPr="0006719A">
        <w:rPr>
          <w:sz w:val="16"/>
          <w:szCs w:val="26"/>
        </w:rPr>
        <w:t xml:space="preserve"> used </w:t>
      </w:r>
      <w:r w:rsidRPr="0006719A">
        <w:rPr>
          <w:rStyle w:val="StyleUnderline"/>
          <w:sz w:val="26"/>
          <w:szCs w:val="26"/>
        </w:rPr>
        <w:t xml:space="preserve">for predicting satellite motion are </w:t>
      </w:r>
      <w:r w:rsidRPr="0006719A">
        <w:rPr>
          <w:rStyle w:val="Emphasis"/>
          <w:sz w:val="26"/>
          <w:szCs w:val="26"/>
        </w:rPr>
        <w:t>not perfect</w:t>
      </w:r>
      <w:r w:rsidRPr="0006719A">
        <w:rPr>
          <w:sz w:val="16"/>
          <w:szCs w:val="26"/>
        </w:rPr>
        <w:t xml:space="preserve">; factors such as </w:t>
      </w:r>
      <w:r w:rsidRPr="0006719A">
        <w:rPr>
          <w:rStyle w:val="StyleUnderline"/>
          <w:sz w:val="26"/>
          <w:szCs w:val="26"/>
        </w:rPr>
        <w:t>atmospheric</w:t>
      </w:r>
      <w:r w:rsidRPr="0006719A">
        <w:rPr>
          <w:sz w:val="16"/>
          <w:szCs w:val="26"/>
        </w:rPr>
        <w:t xml:space="preserve"> density </w:t>
      </w:r>
      <w:r w:rsidRPr="0006719A">
        <w:rPr>
          <w:rStyle w:val="StyleUnderline"/>
          <w:sz w:val="26"/>
          <w:szCs w:val="26"/>
        </w:rPr>
        <w:t>variation caused by</w:t>
      </w:r>
      <w:r w:rsidRPr="0006719A">
        <w:rPr>
          <w:sz w:val="16"/>
          <w:szCs w:val="26"/>
        </w:rPr>
        <w:t xml:space="preserve"> unmodeled </w:t>
      </w:r>
      <w:r w:rsidRPr="0006719A">
        <w:rPr>
          <w:rStyle w:val="StyleUnderline"/>
          <w:sz w:val="26"/>
          <w:szCs w:val="26"/>
        </w:rPr>
        <w:t xml:space="preserve">solar activity can cause the </w:t>
      </w:r>
      <w:r w:rsidRPr="0006719A">
        <w:rPr>
          <w:rStyle w:val="StyleUnderline"/>
          <w:sz w:val="26"/>
          <w:szCs w:val="26"/>
        </w:rPr>
        <w:lastRenderedPageBreak/>
        <w:t>predicted position to</w:t>
      </w:r>
      <w:r w:rsidRPr="0006719A">
        <w:rPr>
          <w:sz w:val="16"/>
          <w:szCs w:val="26"/>
        </w:rPr>
        <w:t xml:space="preserve"> gradually </w:t>
      </w:r>
      <w:r w:rsidRPr="0006719A">
        <w:rPr>
          <w:rStyle w:val="StyleUnderline"/>
          <w:sz w:val="26"/>
          <w:szCs w:val="26"/>
        </w:rPr>
        <w:t>stray from the true position</w:t>
      </w:r>
      <w:r w:rsidRPr="0006719A">
        <w:rPr>
          <w:sz w:val="16"/>
          <w:szCs w:val="26"/>
        </w:rPr>
        <w:t xml:space="preserve">. The observations are used to correct the predicted trajectory so the network can continue to track the satellite. </w:t>
      </w:r>
      <w:r w:rsidRPr="0006719A">
        <w:rPr>
          <w:rStyle w:val="StyleUnderline"/>
          <w:sz w:val="26"/>
          <w:szCs w:val="26"/>
        </w:rPr>
        <w:t>This process of using observations to</w:t>
      </w:r>
      <w:r w:rsidRPr="0006719A">
        <w:rPr>
          <w:sz w:val="16"/>
          <w:szCs w:val="26"/>
        </w:rPr>
        <w:t xml:space="preserve"> correct and </w:t>
      </w:r>
      <w:r w:rsidRPr="0006719A">
        <w:rPr>
          <w:rStyle w:val="StyleUnderline"/>
          <w:sz w:val="26"/>
          <w:szCs w:val="26"/>
        </w:rPr>
        <w:t xml:space="preserve">refine an orbit in an ongoing </w:t>
      </w:r>
      <w:r w:rsidRPr="0006719A">
        <w:rPr>
          <w:rStyle w:val="Emphasis"/>
          <w:sz w:val="26"/>
          <w:szCs w:val="26"/>
        </w:rPr>
        <w:t>feedback loop</w:t>
      </w:r>
      <w:r w:rsidRPr="0006719A">
        <w:rPr>
          <w:rStyle w:val="StyleUnderline"/>
          <w:sz w:val="26"/>
          <w:szCs w:val="26"/>
        </w:rPr>
        <w:t xml:space="preserve"> is</w:t>
      </w:r>
      <w:r w:rsidRPr="0006719A">
        <w:rPr>
          <w:sz w:val="16"/>
          <w:szCs w:val="26"/>
        </w:rPr>
        <w:t xml:space="preserve"> called </w:t>
      </w:r>
      <w:r w:rsidRPr="0006719A">
        <w:rPr>
          <w:rStyle w:val="StyleUnderline"/>
          <w:sz w:val="26"/>
          <w:szCs w:val="26"/>
        </w:rPr>
        <w:t>catalog maintenance</w:t>
      </w:r>
      <w:r w:rsidRPr="0006719A">
        <w:rPr>
          <w:sz w:val="16"/>
          <w:szCs w:val="26"/>
        </w:rPr>
        <w:t xml:space="preserve">, and it continues </w:t>
      </w:r>
      <w:proofErr w:type="gramStart"/>
      <w:r w:rsidRPr="0006719A">
        <w:rPr>
          <w:sz w:val="16"/>
          <w:szCs w:val="26"/>
        </w:rPr>
        <w:t>as long as</w:t>
      </w:r>
      <w:proofErr w:type="gramEnd"/>
      <w:r w:rsidRPr="0006719A">
        <w:rPr>
          <w:sz w:val="16"/>
          <w:szCs w:val="26"/>
        </w:rPr>
        <w:t xml:space="preserve"> the satellite remains in orbit. Ideally, the process is automatic, with manual inter </w:t>
      </w:r>
      <w:proofErr w:type="spellStart"/>
      <w:r w:rsidRPr="0006719A">
        <w:rPr>
          <w:sz w:val="16"/>
          <w:szCs w:val="26"/>
        </w:rPr>
        <w:t>vention</w:t>
      </w:r>
      <w:proofErr w:type="spellEnd"/>
      <w:r w:rsidRPr="0006719A">
        <w:rPr>
          <w:sz w:val="16"/>
          <w:szCs w:val="2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06719A">
        <w:rPr>
          <w:rStyle w:val="StyleUnderline"/>
          <w:sz w:val="26"/>
          <w:szCs w:val="26"/>
        </w:rPr>
        <w:t xml:space="preserve">if the satellite </w:t>
      </w:r>
      <w:r w:rsidRPr="0006719A">
        <w:rPr>
          <w:rStyle w:val="Emphasis"/>
          <w:sz w:val="26"/>
          <w:szCs w:val="26"/>
        </w:rPr>
        <w:t>cannot be matched</w:t>
      </w:r>
      <w:r w:rsidRPr="0006719A">
        <w:rPr>
          <w:sz w:val="16"/>
          <w:szCs w:val="26"/>
        </w:rPr>
        <w:t xml:space="preserve"> to a partially correlated or uncorrelated track, </w:t>
      </w:r>
      <w:r w:rsidRPr="0006719A">
        <w:rPr>
          <w:rStyle w:val="StyleUnderline"/>
          <w:sz w:val="26"/>
          <w:szCs w:val="26"/>
        </w:rPr>
        <w:t>the</w:t>
      </w:r>
      <w:r w:rsidRPr="0006719A">
        <w:rPr>
          <w:sz w:val="16"/>
          <w:szCs w:val="26"/>
        </w:rPr>
        <w:t xml:space="preserve"> satellite </w:t>
      </w:r>
      <w:r w:rsidRPr="0006719A">
        <w:rPr>
          <w:rStyle w:val="StyleUnderline"/>
          <w:sz w:val="26"/>
          <w:szCs w:val="26"/>
        </w:rPr>
        <w:t>information continues to age. If it reaches 30 days</w:t>
      </w:r>
      <w:r w:rsidRPr="0006719A">
        <w:rPr>
          <w:sz w:val="16"/>
          <w:szCs w:val="26"/>
        </w:rPr>
        <w:t xml:space="preserve"> without a match, </w:t>
      </w:r>
      <w:r w:rsidRPr="0006719A">
        <w:rPr>
          <w:rStyle w:val="StyleUnderline"/>
          <w:sz w:val="26"/>
          <w:szCs w:val="26"/>
        </w:rPr>
        <w:t>the satellite is placed on the lost list</w:t>
      </w:r>
      <w:r w:rsidRPr="0006719A">
        <w:rPr>
          <w:sz w:val="16"/>
          <w:szCs w:val="26"/>
        </w:rPr>
        <w:t xml:space="preserve">. Risk Prediction One of </w:t>
      </w:r>
      <w:r w:rsidRPr="0006719A">
        <w:rPr>
          <w:rStyle w:val="Emphasis"/>
          <w:sz w:val="26"/>
          <w:szCs w:val="26"/>
        </w:rPr>
        <w:t>the most visible uses</w:t>
      </w:r>
      <w:r w:rsidRPr="0006719A">
        <w:rPr>
          <w:rStyle w:val="StyleUnderline"/>
          <w:sz w:val="26"/>
          <w:szCs w:val="26"/>
        </w:rPr>
        <w:t xml:space="preserve"> of the catalog is to warn about </w:t>
      </w:r>
      <w:r w:rsidRPr="0006719A">
        <w:rPr>
          <w:rStyle w:val="Emphasis"/>
          <w:sz w:val="26"/>
          <w:szCs w:val="26"/>
        </w:rPr>
        <w:t>collision risks</w:t>
      </w:r>
      <w:r w:rsidRPr="0006719A">
        <w:rPr>
          <w:rStyle w:val="StyleUnderline"/>
          <w:sz w:val="26"/>
          <w:szCs w:val="26"/>
        </w:rPr>
        <w:t xml:space="preserve"> for </w:t>
      </w:r>
      <w:r w:rsidRPr="0006719A">
        <w:rPr>
          <w:rStyle w:val="Emphasis"/>
          <w:sz w:val="26"/>
          <w:szCs w:val="26"/>
        </w:rPr>
        <w:t>active payloads</w:t>
      </w:r>
      <w:r w:rsidRPr="0006719A">
        <w:rPr>
          <w:rStyle w:val="StyleUnderline"/>
          <w:sz w:val="26"/>
          <w:szCs w:val="26"/>
        </w:rPr>
        <w:t>. This function predicts</w:t>
      </w:r>
      <w:r w:rsidRPr="0006719A">
        <w:rPr>
          <w:sz w:val="16"/>
          <w:szCs w:val="26"/>
        </w:rPr>
        <w:t xml:space="preserve"> potential </w:t>
      </w:r>
      <w:r w:rsidRPr="0006719A">
        <w:rPr>
          <w:rStyle w:val="Emphasis"/>
          <w:sz w:val="26"/>
          <w:szCs w:val="26"/>
        </w:rPr>
        <w:t>close approaches</w:t>
      </w:r>
      <w:r w:rsidRPr="0006719A">
        <w:rPr>
          <w:sz w:val="16"/>
          <w:szCs w:val="26"/>
        </w:rPr>
        <w:t xml:space="preserve"> three to five days </w:t>
      </w:r>
      <w:r w:rsidRPr="0006719A">
        <w:rPr>
          <w:rStyle w:val="StyleUnderline"/>
          <w:sz w:val="26"/>
          <w:szCs w:val="26"/>
        </w:rPr>
        <w:t>in advance to allow</w:t>
      </w:r>
      <w:r w:rsidRPr="0006719A">
        <w:rPr>
          <w:sz w:val="16"/>
          <w:szCs w:val="26"/>
        </w:rPr>
        <w:t xml:space="preserve"> time to plan </w:t>
      </w:r>
      <w:r w:rsidRPr="0006719A">
        <w:rPr>
          <w:rStyle w:val="StyleUnderline"/>
          <w:sz w:val="26"/>
          <w:szCs w:val="26"/>
        </w:rPr>
        <w:t>avoidance maneuvers</w:t>
      </w:r>
      <w:r w:rsidRPr="0006719A">
        <w:rPr>
          <w:sz w:val="16"/>
          <w:szCs w:val="26"/>
        </w:rPr>
        <w:t xml:space="preserve">, if necessary. </w:t>
      </w:r>
      <w:r w:rsidRPr="0006719A">
        <w:rPr>
          <w:rStyle w:val="StyleUnderline"/>
          <w:sz w:val="26"/>
          <w:szCs w:val="26"/>
        </w:rPr>
        <w:t>Unplanned maneuvers</w:t>
      </w:r>
      <w:r w:rsidRPr="0006719A">
        <w:rPr>
          <w:sz w:val="16"/>
          <w:szCs w:val="26"/>
        </w:rPr>
        <w:t xml:space="preserve"> may </w:t>
      </w:r>
      <w:r w:rsidRPr="0006719A">
        <w:rPr>
          <w:rStyle w:val="Emphasis"/>
          <w:sz w:val="26"/>
          <w:szCs w:val="26"/>
        </w:rPr>
        <w:t>disturb normal operations</w:t>
      </w:r>
      <w:r w:rsidRPr="0006719A">
        <w:rPr>
          <w:rStyle w:val="StyleUnderline"/>
          <w:sz w:val="26"/>
          <w:szCs w:val="26"/>
        </w:rPr>
        <w:t xml:space="preserve"> and </w:t>
      </w:r>
      <w:r w:rsidRPr="0006719A">
        <w:rPr>
          <w:rStyle w:val="Emphasis"/>
          <w:sz w:val="26"/>
          <w:szCs w:val="26"/>
        </w:rPr>
        <w:t>deplete resources</w:t>
      </w:r>
      <w:r w:rsidRPr="0006719A">
        <w:rPr>
          <w:rStyle w:val="StyleUnderline"/>
          <w:sz w:val="26"/>
          <w:szCs w:val="26"/>
        </w:rPr>
        <w:t xml:space="preserve"> for future maneuvers, so one would like</w:t>
      </w:r>
      <w:r w:rsidRPr="0006719A">
        <w:rPr>
          <w:sz w:val="16"/>
          <w:szCs w:val="26"/>
        </w:rPr>
        <w:t xml:space="preserve"> to have </w:t>
      </w:r>
      <w:r w:rsidRPr="0006719A">
        <w:rPr>
          <w:rStyle w:val="Emphasis"/>
          <w:sz w:val="26"/>
          <w:szCs w:val="26"/>
        </w:rPr>
        <w:t>high confidence</w:t>
      </w:r>
      <w:r w:rsidRPr="0006719A">
        <w:rPr>
          <w:rStyle w:val="StyleUnderline"/>
          <w:sz w:val="26"/>
          <w:szCs w:val="26"/>
        </w:rPr>
        <w:t xml:space="preserve"> in the collision</w:t>
      </w:r>
      <w:r w:rsidRPr="0006719A">
        <w:rPr>
          <w:sz w:val="16"/>
          <w:szCs w:val="26"/>
        </w:rPr>
        <w:t xml:space="preserve">-risk </w:t>
      </w:r>
      <w:r w:rsidRPr="0006719A">
        <w:rPr>
          <w:rStyle w:val="StyleUnderline"/>
          <w:sz w:val="26"/>
          <w:szCs w:val="26"/>
        </w:rPr>
        <w:t xml:space="preserve">predictions. The </w:t>
      </w:r>
      <w:r w:rsidRPr="0006719A">
        <w:rPr>
          <w:rStyle w:val="Emphasis"/>
          <w:sz w:val="26"/>
          <w:szCs w:val="26"/>
        </w:rPr>
        <w:t>reliability</w:t>
      </w:r>
      <w:r w:rsidRPr="0006719A">
        <w:rPr>
          <w:sz w:val="16"/>
          <w:szCs w:val="26"/>
        </w:rPr>
        <w:t xml:space="preserve"> of the predictions </w:t>
      </w:r>
      <w:r w:rsidRPr="0006719A">
        <w:rPr>
          <w:rStyle w:val="StyleUnderline"/>
          <w:sz w:val="26"/>
          <w:szCs w:val="26"/>
        </w:rPr>
        <w:t xml:space="preserve">depends directly on the </w:t>
      </w:r>
      <w:r w:rsidRPr="0006719A">
        <w:rPr>
          <w:rStyle w:val="Emphasis"/>
          <w:sz w:val="26"/>
          <w:szCs w:val="26"/>
        </w:rPr>
        <w:t>accuracy</w:t>
      </w:r>
      <w:r w:rsidRPr="0006719A">
        <w:rPr>
          <w:sz w:val="16"/>
          <w:szCs w:val="26"/>
        </w:rPr>
        <w:t xml:space="preserve"> of the orbit calculation, </w:t>
      </w:r>
      <w:r w:rsidRPr="0006719A">
        <w:rPr>
          <w:rStyle w:val="StyleUnderline"/>
          <w:sz w:val="26"/>
          <w:szCs w:val="26"/>
        </w:rPr>
        <w:t>which</w:t>
      </w:r>
      <w:r w:rsidRPr="0006719A">
        <w:rPr>
          <w:sz w:val="16"/>
          <w:szCs w:val="26"/>
        </w:rPr>
        <w:t xml:space="preserve"> in turn </w:t>
      </w:r>
      <w:r w:rsidRPr="0006719A">
        <w:rPr>
          <w:rStyle w:val="StyleUnderline"/>
          <w:sz w:val="26"/>
          <w:szCs w:val="26"/>
        </w:rPr>
        <w:t xml:space="preserve">depends on the </w:t>
      </w:r>
      <w:r w:rsidRPr="0006719A">
        <w:rPr>
          <w:rStyle w:val="Emphasis"/>
          <w:sz w:val="26"/>
          <w:szCs w:val="26"/>
        </w:rPr>
        <w:t>quality</w:t>
      </w:r>
      <w:r w:rsidRPr="0006719A">
        <w:rPr>
          <w:rStyle w:val="StyleUnderline"/>
          <w:sz w:val="26"/>
          <w:szCs w:val="26"/>
        </w:rPr>
        <w:t xml:space="preserve"> and </w:t>
      </w:r>
      <w:r w:rsidRPr="0006719A">
        <w:rPr>
          <w:rStyle w:val="Emphasis"/>
          <w:sz w:val="26"/>
          <w:szCs w:val="26"/>
        </w:rPr>
        <w:t>quantity</w:t>
      </w:r>
      <w:r w:rsidRPr="0006719A">
        <w:rPr>
          <w:rStyle w:val="StyleUnderline"/>
          <w:sz w:val="26"/>
          <w:szCs w:val="26"/>
        </w:rPr>
        <w:t xml:space="preserve"> of the tracking data</w:t>
      </w:r>
      <w:r w:rsidRPr="0006719A">
        <w:rPr>
          <w:sz w:val="16"/>
          <w:szCs w:val="26"/>
        </w:rPr>
        <w:t xml:space="preserve">, which is limited by the capability of the Space Surveillance Network. Simply put, </w:t>
      </w:r>
      <w:r w:rsidRPr="0006719A">
        <w:rPr>
          <w:rStyle w:val="StyleUnderline"/>
          <w:sz w:val="26"/>
          <w:szCs w:val="26"/>
        </w:rPr>
        <w:t xml:space="preserve">there are not enough </w:t>
      </w:r>
      <w:r w:rsidRPr="0006719A">
        <w:rPr>
          <w:rStyle w:val="Emphasis"/>
          <w:sz w:val="26"/>
          <w:szCs w:val="26"/>
        </w:rPr>
        <w:t>tracking resources</w:t>
      </w:r>
      <w:r w:rsidRPr="0006719A">
        <w:rPr>
          <w:sz w:val="16"/>
          <w:szCs w:val="26"/>
        </w:rPr>
        <w:t xml:space="preserve"> in the network </w:t>
      </w:r>
      <w:r w:rsidRPr="0006719A">
        <w:rPr>
          <w:rStyle w:val="StyleUnderline"/>
          <w:sz w:val="26"/>
          <w:szCs w:val="26"/>
        </w:rPr>
        <w:t xml:space="preserve">to achieve </w:t>
      </w:r>
      <w:r w:rsidRPr="0006719A">
        <w:rPr>
          <w:rStyle w:val="Emphasis"/>
          <w:sz w:val="26"/>
          <w:szCs w:val="26"/>
        </w:rPr>
        <w:t>high-quality orbits</w:t>
      </w:r>
      <w:r w:rsidRPr="0006719A">
        <w:rPr>
          <w:rStyle w:val="StyleUnderline"/>
          <w:sz w:val="26"/>
          <w:szCs w:val="26"/>
        </w:rPr>
        <w:t xml:space="preserve"> for every object in the catalog</w:t>
      </w:r>
      <w:r w:rsidRPr="0006719A">
        <w:rPr>
          <w:sz w:val="16"/>
          <w:szCs w:val="26"/>
        </w:rPr>
        <w:t xml:space="preserve">. Furthermore, many </w:t>
      </w:r>
      <w:r w:rsidRPr="0006719A">
        <w:rPr>
          <w:rStyle w:val="StyleUnderline"/>
          <w:sz w:val="26"/>
          <w:szCs w:val="26"/>
        </w:rPr>
        <w:t xml:space="preserve">smaller objects can only be tracked by the most </w:t>
      </w:r>
      <w:r w:rsidRPr="0006719A">
        <w:rPr>
          <w:rStyle w:val="Emphasis"/>
          <w:sz w:val="26"/>
          <w:szCs w:val="26"/>
        </w:rPr>
        <w:t>sensitive radars</w:t>
      </w:r>
      <w:r w:rsidRPr="0006719A">
        <w:rPr>
          <w:rStyle w:val="StyleUnderline"/>
          <w:sz w:val="26"/>
          <w:szCs w:val="26"/>
        </w:rPr>
        <w:t>, and this</w:t>
      </w:r>
      <w:r w:rsidRPr="0006719A">
        <w:rPr>
          <w:sz w:val="16"/>
          <w:szCs w:val="26"/>
        </w:rPr>
        <w:t xml:space="preserve"> tracking </w:t>
      </w:r>
      <w:r w:rsidRPr="0006719A">
        <w:rPr>
          <w:rStyle w:val="StyleUnderline"/>
          <w:sz w:val="26"/>
          <w:szCs w:val="26"/>
        </w:rPr>
        <w:t>is infrequent. Most objects</w:t>
      </w:r>
      <w:r w:rsidRPr="0006719A">
        <w:rPr>
          <w:sz w:val="16"/>
          <w:szCs w:val="26"/>
        </w:rPr>
        <w:t xml:space="preserve"> in the catalog </w:t>
      </w:r>
      <w:r w:rsidRPr="0006719A">
        <w:rPr>
          <w:rStyle w:val="StyleUnderline"/>
          <w:sz w:val="26"/>
          <w:szCs w:val="26"/>
        </w:rPr>
        <w:t xml:space="preserve">are considered </w:t>
      </w:r>
      <w:r w:rsidRPr="0006719A">
        <w:rPr>
          <w:rStyle w:val="Emphasis"/>
          <w:sz w:val="26"/>
          <w:szCs w:val="26"/>
        </w:rPr>
        <w:t>debris</w:t>
      </w:r>
      <w:r w:rsidRPr="0006719A">
        <w:rPr>
          <w:rStyle w:val="StyleUnderline"/>
          <w:sz w:val="26"/>
          <w:szCs w:val="26"/>
        </w:rPr>
        <w:t>, which can neither maneuver</w:t>
      </w:r>
      <w:r w:rsidRPr="0006719A">
        <w:rPr>
          <w:sz w:val="16"/>
          <w:szCs w:val="26"/>
        </w:rPr>
        <w:t xml:space="preserve"> nor broadcast telemetry. On the other hand, some </w:t>
      </w:r>
      <w:r w:rsidRPr="0006719A">
        <w:rPr>
          <w:rStyle w:val="StyleUnderline"/>
          <w:sz w:val="26"/>
          <w:szCs w:val="26"/>
        </w:rPr>
        <w:t xml:space="preserve">satellite operators </w:t>
      </w:r>
      <w:r w:rsidRPr="0006719A">
        <w:rPr>
          <w:rStyle w:val="Emphasis"/>
          <w:sz w:val="26"/>
          <w:szCs w:val="26"/>
        </w:rPr>
        <w:t>depend exclusively</w:t>
      </w:r>
      <w:r w:rsidRPr="0006719A">
        <w:rPr>
          <w:rStyle w:val="StyleUnderline"/>
          <w:sz w:val="26"/>
          <w:szCs w:val="26"/>
        </w:rPr>
        <w:t xml:space="preserve"> on the</w:t>
      </w:r>
      <w:r w:rsidRPr="0006719A">
        <w:rPr>
          <w:sz w:val="16"/>
          <w:szCs w:val="26"/>
        </w:rPr>
        <w:t xml:space="preserve"> satellite </w:t>
      </w:r>
      <w:r w:rsidRPr="0006719A">
        <w:rPr>
          <w:rStyle w:val="StyleUnderline"/>
          <w:sz w:val="26"/>
          <w:szCs w:val="26"/>
        </w:rPr>
        <w:t xml:space="preserve">catalog to know </w:t>
      </w:r>
      <w:r w:rsidRPr="0006719A">
        <w:rPr>
          <w:rStyle w:val="Emphasis"/>
          <w:sz w:val="26"/>
          <w:szCs w:val="26"/>
        </w:rPr>
        <w:t>where their satellites are</w:t>
      </w:r>
      <w:r w:rsidRPr="0006719A">
        <w:rPr>
          <w:rStyle w:val="StyleUnderline"/>
          <w:sz w:val="26"/>
          <w:szCs w:val="26"/>
        </w:rPr>
        <w:t>, and users</w:t>
      </w:r>
      <w:r w:rsidRPr="0006719A">
        <w:rPr>
          <w:sz w:val="16"/>
          <w:szCs w:val="26"/>
        </w:rPr>
        <w:t xml:space="preserve"> of the satellite orbital data </w:t>
      </w:r>
      <w:r w:rsidRPr="0006719A">
        <w:rPr>
          <w:rStyle w:val="StyleUnderline"/>
          <w:sz w:val="26"/>
          <w:szCs w:val="26"/>
        </w:rPr>
        <w:t>depend on the catalog to know when</w:t>
      </w:r>
      <w:r w:rsidRPr="0006719A">
        <w:rPr>
          <w:sz w:val="16"/>
          <w:szCs w:val="26"/>
        </w:rPr>
        <w:t xml:space="preserve"> the </w:t>
      </w:r>
      <w:r w:rsidRPr="0006719A">
        <w:rPr>
          <w:rStyle w:val="StyleUnderline"/>
          <w:sz w:val="26"/>
          <w:szCs w:val="26"/>
        </w:rPr>
        <w:t>satellites will be within view. This</w:t>
      </w:r>
      <w:r w:rsidRPr="0006719A">
        <w:rPr>
          <w:sz w:val="16"/>
          <w:szCs w:val="26"/>
        </w:rPr>
        <w:t xml:space="preserve"> situation </w:t>
      </w:r>
      <w:r w:rsidRPr="0006719A">
        <w:rPr>
          <w:rStyle w:val="StyleUnderline"/>
          <w:sz w:val="26"/>
          <w:szCs w:val="26"/>
        </w:rPr>
        <w:t xml:space="preserve">creates a </w:t>
      </w:r>
      <w:r w:rsidRPr="0006719A">
        <w:rPr>
          <w:rStyle w:val="Emphasis"/>
          <w:sz w:val="26"/>
          <w:szCs w:val="26"/>
        </w:rPr>
        <w:t>challenging problem</w:t>
      </w:r>
      <w:r w:rsidRPr="0006719A">
        <w:rPr>
          <w:rStyle w:val="StyleUnderline"/>
          <w:sz w:val="26"/>
          <w:szCs w:val="26"/>
        </w:rPr>
        <w:t xml:space="preserve"> in balancing S</w:t>
      </w:r>
      <w:r w:rsidRPr="0006719A">
        <w:rPr>
          <w:sz w:val="16"/>
          <w:szCs w:val="26"/>
        </w:rPr>
        <w:t xml:space="preserve">pace </w:t>
      </w:r>
      <w:r w:rsidRPr="0006719A">
        <w:rPr>
          <w:rStyle w:val="StyleUnderline"/>
          <w:sz w:val="26"/>
          <w:szCs w:val="26"/>
        </w:rPr>
        <w:t>S</w:t>
      </w:r>
      <w:r w:rsidRPr="0006719A">
        <w:rPr>
          <w:sz w:val="16"/>
          <w:szCs w:val="26"/>
        </w:rPr>
        <w:t xml:space="preserve">urveillance </w:t>
      </w:r>
      <w:r w:rsidRPr="0006719A">
        <w:rPr>
          <w:rStyle w:val="StyleUnderline"/>
          <w:sz w:val="26"/>
          <w:szCs w:val="26"/>
        </w:rPr>
        <w:t>N</w:t>
      </w:r>
      <w:r w:rsidRPr="0006719A">
        <w:rPr>
          <w:sz w:val="16"/>
          <w:szCs w:val="26"/>
        </w:rPr>
        <w:t xml:space="preserve">etwork resources </w:t>
      </w:r>
      <w:r w:rsidRPr="0006719A">
        <w:rPr>
          <w:rStyle w:val="StyleUnderline"/>
          <w:sz w:val="26"/>
          <w:szCs w:val="26"/>
        </w:rPr>
        <w:t xml:space="preserve">to support the </w:t>
      </w:r>
      <w:r w:rsidRPr="0006719A">
        <w:rPr>
          <w:rStyle w:val="Emphasis"/>
          <w:sz w:val="26"/>
          <w:szCs w:val="26"/>
        </w:rPr>
        <w:t>collision-warning</w:t>
      </w:r>
      <w:r w:rsidRPr="0006719A">
        <w:rPr>
          <w:rStyle w:val="StyleUnderline"/>
          <w:sz w:val="26"/>
          <w:szCs w:val="26"/>
        </w:rPr>
        <w:t xml:space="preserve"> task</w:t>
      </w:r>
      <w:r w:rsidRPr="0006719A">
        <w:rPr>
          <w:sz w:val="16"/>
          <w:szCs w:val="26"/>
        </w:rPr>
        <w:t xml:space="preserve"> (tracking as many potential hazards as possible) </w:t>
      </w:r>
      <w:r w:rsidRPr="0006719A">
        <w:rPr>
          <w:rStyle w:val="StyleUnderline"/>
          <w:sz w:val="26"/>
          <w:szCs w:val="26"/>
        </w:rPr>
        <w:t>while</w:t>
      </w:r>
      <w:r w:rsidRPr="0006719A">
        <w:rPr>
          <w:sz w:val="16"/>
          <w:szCs w:val="26"/>
        </w:rPr>
        <w:t xml:space="preserve"> also </w:t>
      </w:r>
      <w:r w:rsidRPr="0006719A">
        <w:rPr>
          <w:rStyle w:val="StyleUnderline"/>
          <w:sz w:val="26"/>
          <w:szCs w:val="26"/>
        </w:rPr>
        <w:t xml:space="preserve">providing </w:t>
      </w:r>
      <w:r w:rsidRPr="0006719A">
        <w:rPr>
          <w:rStyle w:val="Emphasis"/>
          <w:sz w:val="26"/>
          <w:szCs w:val="26"/>
        </w:rPr>
        <w:t>highly accurate</w:t>
      </w:r>
      <w:r w:rsidRPr="0006719A">
        <w:rPr>
          <w:rStyle w:val="StyleUnderline"/>
          <w:sz w:val="26"/>
          <w:szCs w:val="26"/>
        </w:rPr>
        <w:t xml:space="preserve"> support to</w:t>
      </w:r>
      <w:r w:rsidRPr="0006719A">
        <w:rPr>
          <w:sz w:val="16"/>
          <w:szCs w:val="26"/>
        </w:rPr>
        <w:t xml:space="preserve"> operational </w:t>
      </w:r>
      <w:r w:rsidRPr="0006719A">
        <w:rPr>
          <w:rStyle w:val="StyleUnderline"/>
          <w:sz w:val="26"/>
          <w:szCs w:val="26"/>
        </w:rPr>
        <w:t>satellites</w:t>
      </w:r>
      <w:r w:rsidRPr="0006719A">
        <w:rPr>
          <w:sz w:val="16"/>
          <w:szCs w:val="26"/>
        </w:rPr>
        <w:t xml:space="preserve"> (tracking the spacecraft as precisely as possible). </w:t>
      </w:r>
      <w:r w:rsidRPr="0006719A">
        <w:rPr>
          <w:rStyle w:val="StyleUnderline"/>
          <w:sz w:val="26"/>
          <w:szCs w:val="26"/>
        </w:rPr>
        <w:t>The practical solution is</w:t>
      </w:r>
      <w:r w:rsidRPr="0006719A">
        <w:rPr>
          <w:sz w:val="16"/>
          <w:szCs w:val="26"/>
        </w:rPr>
        <w:t xml:space="preserve"> to perform </w:t>
      </w:r>
      <w:r w:rsidRPr="0006719A">
        <w:rPr>
          <w:rStyle w:val="StyleUnderline"/>
          <w:sz w:val="26"/>
          <w:szCs w:val="26"/>
        </w:rPr>
        <w:t xml:space="preserve">collision </w:t>
      </w:r>
      <w:r w:rsidRPr="0006719A">
        <w:rPr>
          <w:rStyle w:val="Emphasis"/>
          <w:sz w:val="26"/>
          <w:szCs w:val="26"/>
        </w:rPr>
        <w:t>risk assessment</w:t>
      </w:r>
      <w:r w:rsidRPr="0006719A">
        <w:rPr>
          <w:rStyle w:val="StyleUnderline"/>
          <w:sz w:val="26"/>
          <w:szCs w:val="26"/>
        </w:rPr>
        <w:t xml:space="preserve"> using a</w:t>
      </w:r>
      <w:r w:rsidRPr="0006719A">
        <w:rPr>
          <w:sz w:val="16"/>
          <w:szCs w:val="26"/>
        </w:rPr>
        <w:t xml:space="preserve"> large </w:t>
      </w:r>
      <w:r w:rsidRPr="0006719A">
        <w:rPr>
          <w:rStyle w:val="StyleUnderline"/>
          <w:sz w:val="26"/>
          <w:szCs w:val="26"/>
        </w:rPr>
        <w:t>screening radius to ensure no</w:t>
      </w:r>
      <w:r w:rsidRPr="0006719A">
        <w:rPr>
          <w:sz w:val="16"/>
          <w:szCs w:val="26"/>
        </w:rPr>
        <w:t xml:space="preserve"> close </w:t>
      </w:r>
      <w:r w:rsidRPr="0006719A">
        <w:rPr>
          <w:rStyle w:val="StyleUnderline"/>
          <w:sz w:val="26"/>
          <w:szCs w:val="26"/>
        </w:rPr>
        <w:t>approaches are missed</w:t>
      </w:r>
      <w:r w:rsidRPr="0006719A">
        <w:rPr>
          <w:sz w:val="16"/>
          <w:szCs w:val="2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06719A">
        <w:rPr>
          <w:rStyle w:val="StyleUnderline"/>
          <w:sz w:val="26"/>
          <w:szCs w:val="26"/>
        </w:rPr>
        <w:t xml:space="preserve">When the danger has passed, the object reverts to a normal tracking level. </w:t>
      </w:r>
      <w:r w:rsidRPr="0006719A">
        <w:rPr>
          <w:rStyle w:val="Emphasis"/>
          <w:sz w:val="26"/>
          <w:szCs w:val="26"/>
        </w:rPr>
        <w:t>Collisions</w:t>
      </w:r>
      <w:r w:rsidRPr="0006719A">
        <w:rPr>
          <w:rStyle w:val="StyleUnderline"/>
          <w:sz w:val="26"/>
          <w:szCs w:val="26"/>
        </w:rPr>
        <w:t xml:space="preserve"> and </w:t>
      </w:r>
      <w:r w:rsidRPr="0006719A">
        <w:rPr>
          <w:rStyle w:val="Emphasis"/>
          <w:sz w:val="26"/>
          <w:szCs w:val="26"/>
        </w:rPr>
        <w:t>spontaneous breakups</w:t>
      </w:r>
      <w:r w:rsidRPr="0006719A">
        <w:rPr>
          <w:rStyle w:val="StyleUnderline"/>
          <w:sz w:val="26"/>
          <w:szCs w:val="26"/>
        </w:rPr>
        <w:t xml:space="preserve"> do happen</w:t>
      </w:r>
      <w:r w:rsidRPr="0006719A">
        <w:rPr>
          <w:sz w:val="16"/>
          <w:szCs w:val="26"/>
        </w:rPr>
        <w:t xml:space="preserve">. The first satellite breakup occurred on June 29, 1961, when </w:t>
      </w:r>
      <w:r w:rsidRPr="0006719A">
        <w:rPr>
          <w:rStyle w:val="StyleUnderline"/>
          <w:sz w:val="26"/>
          <w:szCs w:val="26"/>
        </w:rPr>
        <w:t xml:space="preserve">residual fuel in an </w:t>
      </w:r>
      <w:proofErr w:type="spellStart"/>
      <w:r w:rsidRPr="0006719A">
        <w:rPr>
          <w:rStyle w:val="StyleUnderline"/>
          <w:sz w:val="26"/>
          <w:szCs w:val="26"/>
        </w:rPr>
        <w:t>Ablestar</w:t>
      </w:r>
      <w:proofErr w:type="spellEnd"/>
      <w:r w:rsidRPr="0006719A">
        <w:rPr>
          <w:sz w:val="16"/>
          <w:szCs w:val="26"/>
        </w:rPr>
        <w:t xml:space="preserve"> rocket </w:t>
      </w:r>
      <w:r w:rsidRPr="0006719A">
        <w:rPr>
          <w:rStyle w:val="StyleUnderline"/>
          <w:sz w:val="26"/>
          <w:szCs w:val="26"/>
        </w:rPr>
        <w:t xml:space="preserve">body </w:t>
      </w:r>
      <w:r w:rsidRPr="0006719A">
        <w:rPr>
          <w:rStyle w:val="Emphasis"/>
          <w:sz w:val="26"/>
          <w:szCs w:val="26"/>
        </w:rPr>
        <w:t>exploded</w:t>
      </w:r>
      <w:r w:rsidRPr="0006719A">
        <w:rPr>
          <w:rStyle w:val="StyleUnderline"/>
          <w:sz w:val="26"/>
          <w:szCs w:val="26"/>
        </w:rPr>
        <w:t>, creating</w:t>
      </w:r>
      <w:r w:rsidRPr="0006719A">
        <w:rPr>
          <w:sz w:val="16"/>
          <w:szCs w:val="26"/>
        </w:rPr>
        <w:t xml:space="preserve"> 296 </w:t>
      </w:r>
      <w:r w:rsidRPr="0006719A">
        <w:rPr>
          <w:rStyle w:val="StyleUnderline"/>
          <w:sz w:val="26"/>
          <w:szCs w:val="26"/>
        </w:rPr>
        <w:t>trackable</w:t>
      </w:r>
      <w:r w:rsidRPr="0006719A">
        <w:rPr>
          <w:sz w:val="16"/>
          <w:szCs w:val="26"/>
        </w:rPr>
        <w:t xml:space="preserve"> pieces of </w:t>
      </w:r>
      <w:r w:rsidRPr="0006719A">
        <w:rPr>
          <w:rStyle w:val="StyleUnderline"/>
          <w:sz w:val="26"/>
          <w:szCs w:val="26"/>
        </w:rPr>
        <w:t>debris</w:t>
      </w:r>
      <w:r w:rsidRPr="0006719A">
        <w:rPr>
          <w:sz w:val="16"/>
          <w:szCs w:val="26"/>
        </w:rPr>
        <w:t xml:space="preserve">. Since that time, </w:t>
      </w:r>
      <w:r w:rsidRPr="0006719A">
        <w:rPr>
          <w:rStyle w:val="StyleUnderline"/>
          <w:sz w:val="26"/>
          <w:szCs w:val="26"/>
        </w:rPr>
        <w:t xml:space="preserve">there have been </w:t>
      </w:r>
      <w:r w:rsidRPr="0006719A">
        <w:rPr>
          <w:rStyle w:val="Emphasis"/>
          <w:sz w:val="26"/>
          <w:szCs w:val="26"/>
        </w:rPr>
        <w:t>more than 200</w:t>
      </w:r>
      <w:r w:rsidRPr="0006719A">
        <w:rPr>
          <w:rStyle w:val="StyleUnderline"/>
          <w:sz w:val="26"/>
          <w:szCs w:val="26"/>
        </w:rPr>
        <w:t xml:space="preserve"> satellite breakups, the most notable being the </w:t>
      </w:r>
      <w:r w:rsidRPr="0006719A">
        <w:rPr>
          <w:rStyle w:val="Emphasis"/>
          <w:sz w:val="26"/>
          <w:szCs w:val="26"/>
        </w:rPr>
        <w:t>missile intercept</w:t>
      </w:r>
      <w:r w:rsidRPr="0006719A">
        <w:rPr>
          <w:sz w:val="16"/>
          <w:szCs w:val="26"/>
        </w:rPr>
        <w:t xml:space="preserve"> of the Fengyun-1C satellite, </w:t>
      </w:r>
      <w:r w:rsidRPr="0006719A">
        <w:rPr>
          <w:rStyle w:val="StyleUnderline"/>
          <w:sz w:val="26"/>
          <w:szCs w:val="26"/>
        </w:rPr>
        <w:t>which created</w:t>
      </w:r>
      <w:r w:rsidRPr="0006719A">
        <w:rPr>
          <w:sz w:val="16"/>
          <w:szCs w:val="26"/>
        </w:rPr>
        <w:t xml:space="preserve"> more than </w:t>
      </w:r>
      <w:r w:rsidRPr="0006719A">
        <w:rPr>
          <w:rStyle w:val="StyleUnderline"/>
          <w:sz w:val="26"/>
          <w:szCs w:val="26"/>
        </w:rPr>
        <w:t>3300 trackable fragments</w:t>
      </w:r>
      <w:r w:rsidRPr="0006719A">
        <w:rPr>
          <w:sz w:val="16"/>
          <w:szCs w:val="2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06719A">
        <w:rPr>
          <w:sz w:val="16"/>
          <w:szCs w:val="26"/>
        </w:rPr>
        <w:t>JSpOC</w:t>
      </w:r>
      <w:proofErr w:type="spellEnd"/>
      <w:r w:rsidRPr="0006719A">
        <w:rPr>
          <w:sz w:val="16"/>
          <w:szCs w:val="26"/>
        </w:rPr>
        <w:t xml:space="preserve"> then attempt to link uncorrelated tracks from different sensors to </w:t>
      </w:r>
      <w:r w:rsidRPr="0006719A">
        <w:rPr>
          <w:sz w:val="16"/>
          <w:szCs w:val="26"/>
        </w:rPr>
        <w:lastRenderedPageBreak/>
        <w:t xml:space="preserve">form a candidate orbit. </w:t>
      </w:r>
      <w:r w:rsidRPr="0006719A">
        <w:rPr>
          <w:rStyle w:val="Emphasis"/>
          <w:sz w:val="26"/>
          <w:szCs w:val="26"/>
        </w:rPr>
        <w:t>Subsequent tracking</w:t>
      </w:r>
      <w:r w:rsidRPr="0006719A">
        <w:rPr>
          <w:rStyle w:val="StyleUnderline"/>
          <w:sz w:val="26"/>
          <w:szCs w:val="26"/>
        </w:rPr>
        <w:t xml:space="preserve"> improves</w:t>
      </w:r>
      <w:r w:rsidRPr="0006719A">
        <w:rPr>
          <w:sz w:val="16"/>
          <w:szCs w:val="26"/>
        </w:rPr>
        <w:t xml:space="preserve"> the </w:t>
      </w:r>
      <w:r w:rsidRPr="0006719A">
        <w:rPr>
          <w:rStyle w:val="StyleUnderline"/>
          <w:sz w:val="26"/>
          <w:szCs w:val="26"/>
        </w:rPr>
        <w:t>orbit to the point that the object can be named</w:t>
      </w:r>
      <w:r w:rsidRPr="0006719A">
        <w:rPr>
          <w:sz w:val="16"/>
          <w:szCs w:val="26"/>
        </w:rPr>
        <w:t xml:space="preserve"> and </w:t>
      </w:r>
      <w:r w:rsidRPr="0006719A">
        <w:rPr>
          <w:rStyle w:val="StyleUnderline"/>
          <w:sz w:val="26"/>
          <w:szCs w:val="26"/>
        </w:rPr>
        <w:t>numbered and moved into the catalog</w:t>
      </w:r>
      <w:r w:rsidRPr="0006719A">
        <w:rPr>
          <w:sz w:val="16"/>
          <w:szCs w:val="26"/>
        </w:rPr>
        <w:t xml:space="preserve"> for automatic maintenance.</w:t>
      </w:r>
    </w:p>
    <w:p w14:paraId="4B2E91D3" w14:textId="77777777" w:rsidR="00A03EC5" w:rsidRPr="0006719A" w:rsidRDefault="00A03EC5" w:rsidP="00A03EC5">
      <w:pPr>
        <w:pStyle w:val="Heading4"/>
      </w:pPr>
      <w:r w:rsidRPr="0006719A">
        <w:t>10 - Circumvention – there’s 0 enforcement mechanisms – treaty rulings aren’t binding, lack of uniformity, and precedent.</w:t>
      </w:r>
    </w:p>
    <w:p w14:paraId="549D3B12" w14:textId="77777777" w:rsidR="00A03EC5" w:rsidRPr="0006719A" w:rsidRDefault="00A03EC5" w:rsidP="00A03EC5">
      <w:pPr>
        <w:rPr>
          <w:sz w:val="16"/>
          <w:szCs w:val="26"/>
        </w:rPr>
      </w:pPr>
      <w:r w:rsidRPr="0006719A">
        <w:rPr>
          <w:sz w:val="16"/>
          <w:szCs w:val="26"/>
        </w:rPr>
        <w:t xml:space="preserve">Christina </w:t>
      </w:r>
      <w:proofErr w:type="spellStart"/>
      <w:r w:rsidRPr="0006719A">
        <w:rPr>
          <w:b/>
          <w:bCs/>
          <w:szCs w:val="26"/>
          <w:u w:val="single"/>
        </w:rPr>
        <w:t>Isnardi</w:t>
      </w:r>
      <w:proofErr w:type="spellEnd"/>
      <w:r w:rsidRPr="0006719A">
        <w:rPr>
          <w:b/>
          <w:bCs/>
          <w:szCs w:val="26"/>
          <w:u w:val="single"/>
        </w:rPr>
        <w:t xml:space="preserve"> 20</w:t>
      </w:r>
      <w:r w:rsidRPr="0006719A">
        <w:rPr>
          <w:sz w:val="16"/>
          <w:szCs w:val="26"/>
        </w:rPr>
        <w:t>, Articles Editor for the Columbia Journal of Transnational Law and a founding member of the Columbia Air &amp; Space Law Association, 4/2/</w:t>
      </w:r>
      <w:r w:rsidRPr="0006719A">
        <w:rPr>
          <w:b/>
          <w:bCs/>
          <w:sz w:val="16"/>
          <w:szCs w:val="26"/>
        </w:rPr>
        <w:t>20</w:t>
      </w:r>
      <w:r w:rsidRPr="0006719A">
        <w:rPr>
          <w:sz w:val="16"/>
          <w:szCs w:val="26"/>
        </w:rPr>
        <w:t xml:space="preserve">, "Problems with Enforcing International Space Law on Private Actors — Columbia Journal of Transnational Law," Columbia Journal of Transnational Law, </w:t>
      </w:r>
      <w:hyperlink r:id="rId20" w:history="1">
        <w:r w:rsidRPr="0006719A">
          <w:rPr>
            <w:rStyle w:val="Hyperlink"/>
            <w:sz w:val="16"/>
            <w:szCs w:val="26"/>
          </w:rPr>
          <w:t>https://www.jtl.columbia.edu/journal-articles/problems-with-enforcing-international-space-law-on-private-actors</w:t>
        </w:r>
      </w:hyperlink>
      <w:r w:rsidRPr="0006719A">
        <w:rPr>
          <w:sz w:val="16"/>
          <w:szCs w:val="26"/>
        </w:rPr>
        <w:t xml:space="preserve"> </w:t>
      </w:r>
    </w:p>
    <w:p w14:paraId="2EEFFF33" w14:textId="77777777" w:rsidR="00A03EC5" w:rsidRPr="0006719A" w:rsidRDefault="00A03EC5" w:rsidP="00A03EC5">
      <w:pPr>
        <w:rPr>
          <w:rStyle w:val="StyleUnderline"/>
          <w:sz w:val="16"/>
          <w:szCs w:val="26"/>
          <w:u w:val="none"/>
        </w:rPr>
      </w:pPr>
      <w:r w:rsidRPr="0006719A">
        <w:rPr>
          <w:sz w:val="16"/>
          <w:szCs w:val="26"/>
        </w:rPr>
        <w:t xml:space="preserve">Even if </w:t>
      </w:r>
      <w:r w:rsidRPr="0006719A">
        <w:rPr>
          <w:rStyle w:val="StyleUnderline"/>
          <w:sz w:val="26"/>
          <w:szCs w:val="26"/>
        </w:rPr>
        <w:t>private actors</w:t>
      </w:r>
      <w:r w:rsidRPr="0006719A">
        <w:rPr>
          <w:sz w:val="16"/>
          <w:szCs w:val="26"/>
        </w:rPr>
        <w:t xml:space="preserve"> did fall under the purview of international space law, </w:t>
      </w:r>
      <w:r w:rsidRPr="0006719A">
        <w:rPr>
          <w:rStyle w:val="Emphasis"/>
          <w:sz w:val="26"/>
          <w:szCs w:val="26"/>
        </w:rPr>
        <w:t xml:space="preserve">international space law has inadequate enforcement </w:t>
      </w:r>
      <w:r w:rsidRPr="0006719A">
        <w:rPr>
          <w:rStyle w:val="StyleUnderline"/>
          <w:sz w:val="26"/>
          <w:szCs w:val="26"/>
        </w:rPr>
        <w:t>mechanisms</w:t>
      </w:r>
      <w:r w:rsidRPr="0006719A">
        <w:rPr>
          <w:sz w:val="16"/>
          <w:szCs w:val="26"/>
        </w:rPr>
        <w:t xml:space="preserve"> to </w:t>
      </w:r>
      <w:proofErr w:type="gramStart"/>
      <w:r w:rsidRPr="0006719A">
        <w:rPr>
          <w:sz w:val="16"/>
          <w:szCs w:val="26"/>
        </w:rPr>
        <w:t>actually implement</w:t>
      </w:r>
      <w:proofErr w:type="gramEnd"/>
      <w:r w:rsidRPr="0006719A">
        <w:rPr>
          <w:sz w:val="16"/>
          <w:szCs w:val="26"/>
        </w:rPr>
        <w:t xml:space="preserve"> these laws. Much like how the treaties generally were intended to outline a framework for the rights and obligations of States Parties specifically, </w:t>
      </w:r>
      <w:r w:rsidRPr="0006719A">
        <w:rPr>
          <w:rStyle w:val="StyleUnderline"/>
          <w:sz w:val="26"/>
          <w:szCs w:val="26"/>
        </w:rPr>
        <w:t xml:space="preserve">the enforcement mechanisms of these treaties also intend </w:t>
      </w:r>
      <w:proofErr w:type="gramStart"/>
      <w:r w:rsidRPr="0006719A">
        <w:rPr>
          <w:rStyle w:val="StyleUnderline"/>
          <w:sz w:val="26"/>
          <w:szCs w:val="26"/>
        </w:rPr>
        <w:t>that states</w:t>
      </w:r>
      <w:proofErr w:type="gramEnd"/>
      <w:r w:rsidRPr="0006719A">
        <w:rPr>
          <w:rStyle w:val="StyleUnderline"/>
          <w:sz w:val="26"/>
          <w:szCs w:val="26"/>
        </w:rPr>
        <w:t xml:space="preserve"> be the only entities allowed to submit or defend claims</w:t>
      </w:r>
      <w:r w:rsidRPr="0006719A">
        <w:rPr>
          <w:sz w:val="16"/>
          <w:szCs w:val="26"/>
        </w:rPr>
        <w:t xml:space="preserve">. </w:t>
      </w:r>
      <w:r w:rsidRPr="0006719A">
        <w:rPr>
          <w:rStyle w:val="StyleUnderline"/>
          <w:sz w:val="26"/>
          <w:szCs w:val="26"/>
        </w:rPr>
        <w:t>The five international space treaties for the most part lack any sort of dispute resolution organ at all</w:t>
      </w:r>
      <w:r w:rsidRPr="0006719A">
        <w:rPr>
          <w:sz w:val="16"/>
          <w:szCs w:val="26"/>
        </w:rPr>
        <w:t xml:space="preserve">. The two treaties that do have these organs are riddled with inadequacies that allow private actors to avoid being subject to these dispute resolution frameworks. 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 1. Enforcement Infrastructure within the Space Treaties Only two of the five treaties explicitly list enforcement authorities provided for by the treaty: the Liability Convention and the Registration Convention. </w:t>
      </w:r>
      <w:r w:rsidRPr="0006719A">
        <w:rPr>
          <w:rStyle w:val="StyleUnderline"/>
          <w:sz w:val="26"/>
          <w:szCs w:val="26"/>
        </w:rPr>
        <w:t>The</w:t>
      </w:r>
      <w:r w:rsidRPr="0006719A">
        <w:rPr>
          <w:sz w:val="16"/>
          <w:szCs w:val="26"/>
        </w:rPr>
        <w:t xml:space="preserve"> remaining three treaties (the </w:t>
      </w:r>
      <w:r w:rsidRPr="0006719A">
        <w:rPr>
          <w:rStyle w:val="StyleUnderline"/>
          <w:sz w:val="26"/>
          <w:szCs w:val="26"/>
        </w:rPr>
        <w:t>Outer Space Treaty, the Rescue Convention, and the Moon Agreement</w:t>
      </w:r>
      <w:r w:rsidRPr="0006719A">
        <w:rPr>
          <w:sz w:val="16"/>
          <w:szCs w:val="26"/>
        </w:rPr>
        <w:t xml:space="preserve">) </w:t>
      </w:r>
      <w:r w:rsidRPr="0006719A">
        <w:rPr>
          <w:rStyle w:val="Emphasis"/>
          <w:sz w:val="26"/>
          <w:szCs w:val="26"/>
        </w:rPr>
        <w:t xml:space="preserve">provide </w:t>
      </w:r>
      <w:proofErr w:type="gramStart"/>
      <w:r w:rsidRPr="0006719A">
        <w:rPr>
          <w:rStyle w:val="Emphasis"/>
          <w:sz w:val="26"/>
          <w:szCs w:val="26"/>
        </w:rPr>
        <w:t>that states</w:t>
      </w:r>
      <w:proofErr w:type="gramEnd"/>
      <w:r w:rsidRPr="0006719A">
        <w:rPr>
          <w:rStyle w:val="Emphasis"/>
          <w:sz w:val="26"/>
          <w:szCs w:val="26"/>
        </w:rPr>
        <w:t xml:space="preserve"> retain legal authority</w:t>
      </w:r>
      <w:r w:rsidRPr="0006719A">
        <w:rPr>
          <w:rStyle w:val="StyleUnderline"/>
          <w:sz w:val="26"/>
          <w:szCs w:val="26"/>
        </w:rPr>
        <w:t xml:space="preserve"> over persons and objects launched into space from their territory and provide jurisdiction to the respective states.</w:t>
      </w:r>
      <w:r w:rsidRPr="0006719A">
        <w:rPr>
          <w:sz w:val="16"/>
          <w:szCs w:val="26"/>
        </w:rPr>
        <w:t xml:space="preserve">135 </w:t>
      </w:r>
      <w:r w:rsidRPr="0006719A">
        <w:rPr>
          <w:rStyle w:val="StyleUnderline"/>
          <w:sz w:val="26"/>
          <w:szCs w:val="26"/>
        </w:rPr>
        <w:t>It is the responsibility of the states to provide courts or tribunals to adjudicate any matters that arise from violations of these treaties</w:t>
      </w:r>
      <w:r w:rsidRPr="0006719A">
        <w:rPr>
          <w:sz w:val="16"/>
          <w:szCs w:val="26"/>
        </w:rPr>
        <w:t xml:space="preserve">. The Liability Convention and the Registration Convention’s enforcement capabilities, or their lack thereof, are described in turn below. a. </w:t>
      </w:r>
      <w:r w:rsidRPr="0006719A">
        <w:rPr>
          <w:rStyle w:val="StyleUnderline"/>
          <w:sz w:val="26"/>
          <w:szCs w:val="26"/>
        </w:rPr>
        <w:t>The Liability Convention</w:t>
      </w:r>
      <w:r w:rsidRPr="0006719A">
        <w:rPr>
          <w:sz w:val="16"/>
          <w:szCs w:val="26"/>
        </w:rPr>
        <w:t xml:space="preserve">’s Claims Commission </w:t>
      </w:r>
      <w:proofErr w:type="gramStart"/>
      <w:r w:rsidRPr="0006719A">
        <w:rPr>
          <w:rStyle w:val="StyleUnderline"/>
          <w:sz w:val="26"/>
          <w:szCs w:val="26"/>
        </w:rPr>
        <w:t>The</w:t>
      </w:r>
      <w:proofErr w:type="gramEnd"/>
      <w:r w:rsidRPr="0006719A">
        <w:rPr>
          <w:rStyle w:val="StyleUnderline"/>
          <w:sz w:val="26"/>
          <w:szCs w:val="26"/>
        </w:rPr>
        <w:t xml:space="preserve"> Liability Convention’s Claims Commission provides for the only outer-space specific means of alternative dispute resolution</w:t>
      </w:r>
      <w:r w:rsidRPr="0006719A">
        <w:rPr>
          <w:sz w:val="16"/>
          <w:szCs w:val="26"/>
        </w:rPr>
        <w:t xml:space="preserve">.136 Articles IX through XX establish the dispute settlement system. The system mandates a diplomatic stage before providing for an arbitration stage before the Claims Commission, which is the body that makes decisions regarding the merits of the claim and the compensation awarded.137 Since the Convention entered into force in 1972, this conflict resolution procedure has only been invoked once (in the Soviet Cosmos 954 crash, explained supra). This case was resolved in the mandatory diplomatic phase, so the Claims Commission has yet to preside over any conflicts.138 However, even if the Claims Commission does have the opportunity to hear claims, the conflict resolution system is inhibited by major shortcomings. </w:t>
      </w:r>
      <w:r w:rsidRPr="0006719A">
        <w:rPr>
          <w:rStyle w:val="StyleUnderline"/>
          <w:sz w:val="26"/>
          <w:szCs w:val="26"/>
        </w:rPr>
        <w:t>First, the Convention does not provide the Claims Commission with the same authority of a judicial court</w:t>
      </w:r>
      <w:r w:rsidRPr="0006719A">
        <w:rPr>
          <w:sz w:val="16"/>
          <w:szCs w:val="26"/>
        </w:rPr>
        <w:t xml:space="preserve">.139 </w:t>
      </w:r>
      <w:r w:rsidRPr="0006719A">
        <w:rPr>
          <w:rStyle w:val="StyleUnderline"/>
          <w:sz w:val="26"/>
          <w:szCs w:val="26"/>
        </w:rPr>
        <w:t>One effect of this quasi-judicial structure is that the Commission’s decisions are not binding unless both parties have agreed otherwise</w:t>
      </w:r>
      <w:r w:rsidRPr="0006719A">
        <w:rPr>
          <w:sz w:val="16"/>
          <w:szCs w:val="26"/>
        </w:rPr>
        <w:t xml:space="preserve">.140 Without such an agreement, </w:t>
      </w:r>
      <w:r w:rsidRPr="0006719A">
        <w:rPr>
          <w:rStyle w:val="StyleUnderline"/>
          <w:sz w:val="26"/>
          <w:szCs w:val="26"/>
        </w:rPr>
        <w:t xml:space="preserve">the decision is </w:t>
      </w:r>
      <w:r w:rsidRPr="0006719A">
        <w:rPr>
          <w:rStyle w:val="Emphasis"/>
          <w:sz w:val="26"/>
          <w:szCs w:val="26"/>
        </w:rPr>
        <w:t>only advisory</w:t>
      </w:r>
      <w:r w:rsidRPr="0006719A">
        <w:rPr>
          <w:sz w:val="16"/>
          <w:szCs w:val="26"/>
        </w:rPr>
        <w:t xml:space="preserve">.141 </w:t>
      </w:r>
      <w:r w:rsidRPr="0006719A">
        <w:rPr>
          <w:rStyle w:val="StyleUnderline"/>
          <w:sz w:val="26"/>
          <w:szCs w:val="26"/>
        </w:rPr>
        <w:t>This allows the launching state that is hostile to the victim state a simple way to avoid repercussions for injuries caused by its space object</w:t>
      </w:r>
      <w:r w:rsidRPr="0006719A">
        <w:rPr>
          <w:sz w:val="16"/>
          <w:szCs w:val="26"/>
        </w:rPr>
        <w:t xml:space="preserve">.142 </w:t>
      </w:r>
      <w:r w:rsidRPr="0006719A">
        <w:rPr>
          <w:rStyle w:val="StyleUnderline"/>
          <w:sz w:val="26"/>
          <w:szCs w:val="26"/>
        </w:rPr>
        <w:t xml:space="preserve">Second, the dispute resolution system provided in the Convention only allows for </w:t>
      </w:r>
      <w:r w:rsidRPr="0006719A">
        <w:rPr>
          <w:rStyle w:val="StyleUnderline"/>
          <w:sz w:val="26"/>
          <w:szCs w:val="26"/>
        </w:rPr>
        <w:lastRenderedPageBreak/>
        <w:t>the participation of states</w:t>
      </w:r>
      <w:r w:rsidRPr="0006719A">
        <w:rPr>
          <w:sz w:val="16"/>
          <w:szCs w:val="26"/>
        </w:rPr>
        <w:t xml:space="preserve">.143 </w:t>
      </w:r>
      <w:r w:rsidRPr="0006719A">
        <w:rPr>
          <w:rStyle w:val="StyleUnderline"/>
          <w:sz w:val="26"/>
          <w:szCs w:val="26"/>
        </w:rPr>
        <w:t>Consequently, the dispute resolution framework has been “highly criticized and rendered useless”</w:t>
      </w:r>
      <w:r w:rsidRPr="0006719A">
        <w:rPr>
          <w:sz w:val="16"/>
          <w:szCs w:val="26"/>
        </w:rPr>
        <w:t xml:space="preserve">144 </w:t>
      </w:r>
      <w:r w:rsidRPr="0006719A">
        <w:rPr>
          <w:rStyle w:val="StyleUnderline"/>
          <w:sz w:val="26"/>
          <w:szCs w:val="26"/>
        </w:rPr>
        <w:t xml:space="preserve">as it </w:t>
      </w:r>
      <w:r w:rsidRPr="0006719A">
        <w:rPr>
          <w:rStyle w:val="Emphasis"/>
          <w:sz w:val="26"/>
          <w:szCs w:val="26"/>
        </w:rPr>
        <w:t>provides no direct enforcement authority over private actors</w:t>
      </w:r>
      <w:r w:rsidRPr="0006719A">
        <w:rPr>
          <w:rStyle w:val="StyleUnderline"/>
          <w:sz w:val="26"/>
          <w:szCs w:val="26"/>
        </w:rPr>
        <w:t xml:space="preserve">. </w:t>
      </w:r>
      <w:r w:rsidRPr="0006719A">
        <w:rPr>
          <w:sz w:val="16"/>
          <w:szCs w:val="26"/>
        </w:rPr>
        <w:t xml:space="preserve">b. The Registration Convention’s International Registry </w:t>
      </w:r>
      <w:proofErr w:type="gramStart"/>
      <w:r w:rsidRPr="0006719A">
        <w:rPr>
          <w:sz w:val="16"/>
          <w:szCs w:val="26"/>
        </w:rPr>
        <w:t>The</w:t>
      </w:r>
      <w:proofErr w:type="gramEnd"/>
      <w:r w:rsidRPr="0006719A">
        <w:rPr>
          <w:sz w:val="16"/>
          <w:szCs w:val="26"/>
        </w:rPr>
        <w:t xml:space="preserve"> Registration Convention does provide some international involvement in enforcement, but it is not nearly as robust as in the Liability Convention. The Registration Convention requires that “[t]he Secretary-General of the United Nations . . . maintain[s] a Register in which the information furnished [by the launching States] shall be recorded.”145 However, this register is compiled based on records provided by states, so state involvement in enforcement is crucial to this international registry</w:t>
      </w:r>
      <w:r w:rsidRPr="0006719A">
        <w:rPr>
          <w:rStyle w:val="StyleUnderline"/>
          <w:sz w:val="26"/>
          <w:szCs w:val="26"/>
        </w:rPr>
        <w:t>. The ability to enforce the provisions of the Registration Convention on a private actor is therefore only as strong as the enforcement efforts of the state that holds jurisdiction over that private actor</w:t>
      </w:r>
      <w:r w:rsidRPr="0006719A">
        <w:rPr>
          <w:sz w:val="16"/>
          <w:szCs w:val="26"/>
        </w:rPr>
        <w:t xml:space="preserve">. Even if these state enforcement efforts were strong, only sixty-four states have ratified the Registration Convention (as of December 2017), making it the second least ratified treaty of the space treaties.146 </w:t>
      </w:r>
      <w:r w:rsidRPr="0006719A">
        <w:rPr>
          <w:rStyle w:val="StyleUnderline"/>
          <w:sz w:val="26"/>
          <w:szCs w:val="26"/>
        </w:rPr>
        <w:t>Because this Convention has not solidified its regulations into customary international law, its lack of widespread ratification undoubtedly reduces the ability to enforce its provisions even if it had the requisite enforcement mechanisms</w:t>
      </w:r>
      <w:r w:rsidRPr="0006719A">
        <w:rPr>
          <w:sz w:val="16"/>
          <w:szCs w:val="26"/>
        </w:rPr>
        <w:t xml:space="preserve">. Looking at </w:t>
      </w:r>
      <w:proofErr w:type="gramStart"/>
      <w:r w:rsidRPr="0006719A">
        <w:rPr>
          <w:sz w:val="16"/>
          <w:szCs w:val="26"/>
        </w:rPr>
        <w:t>all of</w:t>
      </w:r>
      <w:proofErr w:type="gramEnd"/>
      <w:r w:rsidRPr="0006719A">
        <w:rPr>
          <w:sz w:val="16"/>
          <w:szCs w:val="26"/>
        </w:rPr>
        <w:t xml:space="preserve"> the international space treaties collectively, there is a notable absence of regulatory and licensing provisions that states must follow to enforce law domestically. As the Outer Space Treaty requires that states retain responsibility over all activity launched from their state, it is peculiar that the treaty does not explicitly designate how states should authorize and supervise these activities.147 Allowing states to take complete control over the </w:t>
      </w:r>
      <w:proofErr w:type="gramStart"/>
      <w:r w:rsidRPr="0006719A">
        <w:rPr>
          <w:sz w:val="16"/>
          <w:szCs w:val="26"/>
        </w:rPr>
        <w:t>manner in which</w:t>
      </w:r>
      <w:proofErr w:type="gramEnd"/>
      <w:r w:rsidRPr="0006719A">
        <w:rPr>
          <w:sz w:val="16"/>
          <w:szCs w:val="26"/>
        </w:rPr>
        <w:t xml:space="preserve"> they authorize and supervise the launch of space activities has allowed a wide range of enforcement levels between states. For instance, some states issue a single license for all space activities while other states issue a single license for only specific space activities.148 National laws regarding the scope of jurisdiction have also varied across states. </w:t>
      </w:r>
      <w:r w:rsidRPr="0006719A">
        <w:rPr>
          <w:rStyle w:val="StyleUnderline"/>
          <w:sz w:val="26"/>
          <w:szCs w:val="26"/>
        </w:rPr>
        <w:t xml:space="preserve">Some states assert jurisdiction over where an object is launched, while other states assert jurisdiction over the nationality of the private actor that launched the space object.149 This lack of uniformity in national space law may incentivize private actors to choose a state to launch their space objects from based on the </w:t>
      </w:r>
      <w:r w:rsidRPr="0006719A">
        <w:rPr>
          <w:rStyle w:val="Emphasis"/>
          <w:sz w:val="26"/>
          <w:szCs w:val="26"/>
        </w:rPr>
        <w:t>enforcement policies that are most beneficial</w:t>
      </w:r>
      <w:r w:rsidRPr="0006719A">
        <w:rPr>
          <w:rStyle w:val="StyleUnderline"/>
          <w:sz w:val="26"/>
          <w:szCs w:val="26"/>
        </w:rPr>
        <w:t xml:space="preserve"> to it. </w:t>
      </w:r>
      <w:r w:rsidRPr="0006719A">
        <w:rPr>
          <w:sz w:val="16"/>
          <w:szCs w:val="26"/>
        </w:rPr>
        <w:t xml:space="preserve">2. Regulatory Enforcement Capabilities of UNCOPUOS and Other Intergovernmental Bodies Outside of the flawed enforcement mechanisms drafted in the Liability Convention and the Registration Convention, the U.N. intergovernmental body that oversees them, UNCOPUOS, may be seen to bring private actors in conformity with international space law. However, </w:t>
      </w:r>
      <w:r w:rsidRPr="0006719A">
        <w:rPr>
          <w:rStyle w:val="StyleUnderline"/>
          <w:sz w:val="26"/>
          <w:szCs w:val="26"/>
        </w:rPr>
        <w:t>UNCOPUOS lacks true enforcement abilities,</w:t>
      </w:r>
      <w:r w:rsidRPr="0006719A">
        <w:rPr>
          <w:sz w:val="16"/>
          <w:szCs w:val="26"/>
        </w:rPr>
        <w:t xml:space="preserve"> described in Part II.B.2.a below. Also, other international organizations that are involved in the regulation of space activities, namely the World Trade Organization (“WTO”), the International Telecommunication Union (“ITU”), the World Intellectual Property Organization (“WIPO”), the U.N. Educational, Scientific and Cultural Organization (“UNESCO”), and the International Institute for the Unification of Private Law (“UNIDROIT”), provide only marginally stronger enforcement over specific space activity matters and provide little assistance in regulating private actors specifically.150 a. UNCOPUOS Since its establishment in 1959, UNCOPUOS remains the only committee of the General Assembly that deals exclusively with “international cooperation in the peaceful uses of outer space” and with “monitor[</w:t>
      </w:r>
      <w:proofErr w:type="spellStart"/>
      <w:r w:rsidRPr="0006719A">
        <w:rPr>
          <w:sz w:val="16"/>
          <w:szCs w:val="26"/>
        </w:rPr>
        <w:t>ing</w:t>
      </w:r>
      <w:proofErr w:type="spellEnd"/>
      <w:r w:rsidRPr="0006719A">
        <w:rPr>
          <w:sz w:val="16"/>
          <w:szCs w:val="26"/>
        </w:rPr>
        <w:t xml:space="preserve">] . . . developments related to the exploration of outer space.”151 The Committee has ninety-two members, making it one of the largest Committees in the United Nations.152 It consists of two subcommittees: the Scientific and Technical Subcommittee (“STSC”) and the Legal Subcommittee.153 The STSC meets every year for two weeks to discuss issues concerning the scientific and technical aspects of space activities.154 The Legal Subcommittee also meets every year for two weeks, but to discuss legal issues concerning the same topic.155 UNCOPUOS is overseen by a bureau that consists of five offices: Chair, Vice-Chair, Rapporteur, Chair of the STSC, and Chair of the Legal Subcommittee.156 While this infrastructure may be seen as robust, it </w:t>
      </w:r>
      <w:r w:rsidRPr="0006719A">
        <w:rPr>
          <w:rStyle w:val="StyleUnderline"/>
          <w:sz w:val="26"/>
          <w:szCs w:val="26"/>
        </w:rPr>
        <w:t>has little legal effect</w:t>
      </w:r>
      <w:r w:rsidRPr="0006719A">
        <w:rPr>
          <w:sz w:val="16"/>
          <w:szCs w:val="26"/>
        </w:rPr>
        <w:t xml:space="preserve">. UNCOPUOS works to (1) encourage more countries to accede to the five space treaties and (2) encourage more members of the five treaties to implement the treaties’ obligations through national space law. As such, the only way in which UNCOPUOS can enforce the provisions of space treaties that </w:t>
      </w:r>
      <w:r w:rsidRPr="0006719A">
        <w:rPr>
          <w:rStyle w:val="StyleUnderline"/>
          <w:sz w:val="26"/>
          <w:szCs w:val="26"/>
        </w:rPr>
        <w:t>do not possess internal enforcement authorities is to conduct “diplomatic maneuvering.</w:t>
      </w:r>
      <w:r w:rsidRPr="0006719A">
        <w:rPr>
          <w:sz w:val="16"/>
          <w:szCs w:val="26"/>
        </w:rPr>
        <w:t xml:space="preserve">”157 To encourage more countries to accede to the treaties, UNCOPUOS formed a working group in 2012 that established a report to strengthen international mechanisms for cooperation with international space law.158 To encourage national legislation that complies with the international space treaties, UNCOPUOS consulted with UNGA for </w:t>
      </w:r>
      <w:r w:rsidRPr="0006719A">
        <w:rPr>
          <w:sz w:val="16"/>
          <w:szCs w:val="26"/>
        </w:rPr>
        <w:lastRenderedPageBreak/>
        <w:t xml:space="preserve">it to adopt a resolution concerning recommendations on national legislation.159 However, </w:t>
      </w:r>
      <w:r w:rsidRPr="0006719A">
        <w:rPr>
          <w:rStyle w:val="StyleUnderline"/>
          <w:sz w:val="26"/>
          <w:szCs w:val="26"/>
        </w:rPr>
        <w:t>it is the prerogative of the states to follow through with these recommendations to actually create enforceable law</w:t>
      </w:r>
      <w:r w:rsidRPr="0006719A">
        <w:rPr>
          <w:sz w:val="16"/>
          <w:szCs w:val="26"/>
        </w:rPr>
        <w:t xml:space="preserve">. </w:t>
      </w:r>
      <w:r w:rsidRPr="0006719A">
        <w:rPr>
          <w:rStyle w:val="StyleUnderline"/>
          <w:sz w:val="26"/>
          <w:szCs w:val="26"/>
        </w:rPr>
        <w:t xml:space="preserve">Even UNCOPUOS’s strongest enforcement capability, diplomatic maneuvering, is inhibited by </w:t>
      </w:r>
      <w:proofErr w:type="gramStart"/>
      <w:r w:rsidRPr="0006719A">
        <w:rPr>
          <w:rStyle w:val="StyleUnderline"/>
          <w:sz w:val="26"/>
          <w:szCs w:val="26"/>
        </w:rPr>
        <w:t>a number of</w:t>
      </w:r>
      <w:proofErr w:type="gramEnd"/>
      <w:r w:rsidRPr="0006719A">
        <w:rPr>
          <w:rStyle w:val="StyleUnderline"/>
          <w:sz w:val="26"/>
          <w:szCs w:val="26"/>
        </w:rPr>
        <w:t xml:space="preserve"> factors</w:t>
      </w:r>
      <w:r w:rsidRPr="0006719A">
        <w:rPr>
          <w:sz w:val="16"/>
          <w:szCs w:val="26"/>
        </w:rPr>
        <w:t xml:space="preserve">. First, UNCOPUOS is governed by strict procedural rules that stunt its ability to produce resolutions.160 </w:t>
      </w:r>
      <w:r w:rsidRPr="0006719A">
        <w:rPr>
          <w:rStyle w:val="StyleUnderline"/>
          <w:sz w:val="26"/>
          <w:szCs w:val="26"/>
        </w:rPr>
        <w:t>Resolutions require unanimous approving or abstaining votes from all voting members in order to pass</w:t>
      </w:r>
      <w:r w:rsidRPr="0006719A">
        <w:rPr>
          <w:sz w:val="16"/>
          <w:szCs w:val="26"/>
        </w:rPr>
        <w:t xml:space="preserve">.161 In some instances, </w:t>
      </w:r>
      <w:r w:rsidRPr="0006719A">
        <w:rPr>
          <w:rStyle w:val="StyleUnderline"/>
          <w:sz w:val="26"/>
          <w:szCs w:val="26"/>
        </w:rPr>
        <w:t>this vote by consensus has taken UNCOPUOS almost a decade to pass resolutions on crucial issues</w:t>
      </w:r>
      <w:r w:rsidRPr="0006719A">
        <w:rPr>
          <w:sz w:val="16"/>
          <w:szCs w:val="26"/>
        </w:rPr>
        <w:t xml:space="preserve">.162 For instance, UNCOPUOS took nearly ten years to settle principles concerning direct broadcasting and remote sensing163—an obstructive delay for the rapidly developing industry. Second, </w:t>
      </w:r>
      <w:r w:rsidRPr="0006719A">
        <w:rPr>
          <w:rStyle w:val="StyleUnderline"/>
          <w:sz w:val="26"/>
          <w:szCs w:val="26"/>
        </w:rPr>
        <w:t>UNCOPUOS is further constrained by the political motives of its voting members, who have voted against credible proposals simply because they were introduced by a political rival</w:t>
      </w:r>
      <w:r w:rsidRPr="0006719A">
        <w:rPr>
          <w:sz w:val="16"/>
          <w:szCs w:val="26"/>
        </w:rPr>
        <w:t>.164 These factors serve as impediments for the only committee on international cooperation relating to outer space to implement real legal change.</w:t>
      </w:r>
    </w:p>
    <w:p w14:paraId="481E2350" w14:textId="77777777" w:rsidR="00A03EC5" w:rsidRPr="0006719A" w:rsidRDefault="00A03EC5" w:rsidP="00A03EC5">
      <w:pPr>
        <w:keepNext/>
        <w:keepLines/>
        <w:spacing w:before="200"/>
        <w:outlineLvl w:val="3"/>
        <w:rPr>
          <w:rFonts w:eastAsiaTheme="majorEastAsia" w:cstheme="majorBidi"/>
          <w:b/>
          <w:iCs/>
          <w:szCs w:val="26"/>
        </w:rPr>
      </w:pPr>
      <w:r w:rsidRPr="0006719A">
        <w:rPr>
          <w:rFonts w:eastAsiaTheme="majorEastAsia" w:cstheme="majorBidi"/>
          <w:b/>
          <w:iCs/>
          <w:szCs w:val="26"/>
        </w:rPr>
        <w:t xml:space="preserve">11 - Space norms </w:t>
      </w:r>
      <w:proofErr w:type="gramStart"/>
      <w:r w:rsidRPr="0006719A">
        <w:rPr>
          <w:rFonts w:eastAsiaTheme="majorEastAsia" w:cstheme="majorBidi"/>
          <w:b/>
          <w:iCs/>
          <w:szCs w:val="26"/>
          <w:u w:val="single"/>
        </w:rPr>
        <w:t>fail</w:t>
      </w:r>
      <w:proofErr w:type="gramEnd"/>
      <w:r w:rsidRPr="0006719A">
        <w:rPr>
          <w:rFonts w:eastAsiaTheme="majorEastAsia" w:cstheme="majorBidi"/>
          <w:b/>
          <w:iCs/>
          <w:szCs w:val="26"/>
        </w:rPr>
        <w:t xml:space="preserve"> and the plan </w:t>
      </w:r>
      <w:r w:rsidRPr="0006719A">
        <w:rPr>
          <w:rFonts w:eastAsiaTheme="majorEastAsia" w:cstheme="majorBidi"/>
          <w:b/>
          <w:iCs/>
          <w:szCs w:val="26"/>
          <w:u w:val="single"/>
        </w:rPr>
        <w:t>doesn’t establish consensus</w:t>
      </w:r>
      <w:r w:rsidRPr="0006719A">
        <w:rPr>
          <w:rFonts w:eastAsiaTheme="majorEastAsia" w:cstheme="majorBidi"/>
          <w:b/>
          <w:iCs/>
          <w:szCs w:val="26"/>
        </w:rPr>
        <w:t xml:space="preserve">, it just </w:t>
      </w:r>
      <w:r w:rsidRPr="0006719A">
        <w:rPr>
          <w:rFonts w:eastAsiaTheme="majorEastAsia" w:cstheme="majorBidi"/>
          <w:b/>
          <w:iCs/>
          <w:szCs w:val="26"/>
          <w:u w:val="single"/>
        </w:rPr>
        <w:t>adds</w:t>
      </w:r>
      <w:r w:rsidRPr="0006719A">
        <w:rPr>
          <w:rFonts w:eastAsiaTheme="majorEastAsia" w:cstheme="majorBidi"/>
          <w:b/>
          <w:iCs/>
          <w:szCs w:val="26"/>
        </w:rPr>
        <w:t xml:space="preserve"> a conflicting interpretation to an </w:t>
      </w:r>
      <w:r w:rsidRPr="0006719A">
        <w:rPr>
          <w:rFonts w:eastAsiaTheme="majorEastAsia" w:cstheme="majorBidi"/>
          <w:b/>
          <w:iCs/>
          <w:szCs w:val="26"/>
          <w:u w:val="single"/>
        </w:rPr>
        <w:t>already fractured</w:t>
      </w:r>
      <w:r w:rsidRPr="0006719A">
        <w:rPr>
          <w:rFonts w:eastAsiaTheme="majorEastAsia" w:cstheme="majorBidi"/>
          <w:b/>
          <w:iCs/>
          <w:szCs w:val="26"/>
        </w:rPr>
        <w:t xml:space="preserve"> set of ideas about space</w:t>
      </w:r>
    </w:p>
    <w:p w14:paraId="473DA175" w14:textId="77777777" w:rsidR="00A03EC5" w:rsidRPr="0006719A" w:rsidRDefault="00A03EC5" w:rsidP="00A03EC5">
      <w:pPr>
        <w:rPr>
          <w:sz w:val="16"/>
          <w:szCs w:val="26"/>
        </w:rPr>
      </w:pPr>
      <w:proofErr w:type="spellStart"/>
      <w:r w:rsidRPr="0006719A">
        <w:rPr>
          <w:b/>
          <w:bCs/>
          <w:szCs w:val="26"/>
          <w:u w:val="single"/>
        </w:rPr>
        <w:t>Lambakis</w:t>
      </w:r>
      <w:proofErr w:type="spellEnd"/>
      <w:r w:rsidRPr="0006719A">
        <w:rPr>
          <w:b/>
          <w:bCs/>
          <w:szCs w:val="26"/>
          <w:u w:val="single"/>
        </w:rPr>
        <w:t xml:space="preserve"> 18</w:t>
      </w:r>
      <w:r w:rsidRPr="0006719A">
        <w:rPr>
          <w:sz w:val="16"/>
          <w:szCs w:val="26"/>
        </w:rPr>
        <w:t xml:space="preserve"> (Dr. Steven - Director of Space Studies and Senior Defense Analyst at the National Institute for Public Policy, Ph.D. at Catholic University, and Managing Editor of Comparative Strategy, “Foreign Space Capabilities: Implications for U.S. National Security”, Comparative Strategy, Volume 37, Issue 2, p. 135) </w:t>
      </w:r>
    </w:p>
    <w:p w14:paraId="2267E6D6" w14:textId="77777777" w:rsidR="00A03EC5" w:rsidRPr="0006719A" w:rsidRDefault="00A03EC5" w:rsidP="00A03EC5">
      <w:pPr>
        <w:rPr>
          <w:sz w:val="16"/>
          <w:szCs w:val="26"/>
        </w:rPr>
      </w:pPr>
      <w:r w:rsidRPr="0006719A">
        <w:rPr>
          <w:sz w:val="16"/>
          <w:szCs w:val="26"/>
        </w:rPr>
        <w:t xml:space="preserve">A recent unclassified national security space strategy report provides no indication that the Obama Administration was preparing to actively counter the space capabilities of adversaries; rather, the Obama Administration apparently was attempting to balance its highly idealistic language with the potential realities of conflict. Yet it must be pointed out that </w:t>
      </w:r>
      <w:r w:rsidRPr="0006719A">
        <w:rPr>
          <w:szCs w:val="26"/>
          <w:u w:val="single"/>
        </w:rPr>
        <w:t>U.S. leadership</w:t>
      </w:r>
      <w:r w:rsidRPr="0006719A">
        <w:rPr>
          <w:sz w:val="16"/>
          <w:szCs w:val="26"/>
        </w:rPr>
        <w:t xml:space="preserve"> in the world today </w:t>
      </w:r>
      <w:r w:rsidRPr="0006719A">
        <w:rPr>
          <w:szCs w:val="26"/>
          <w:u w:val="single"/>
        </w:rPr>
        <w:t xml:space="preserve">is predicated heavily on its </w:t>
      </w:r>
      <w:r w:rsidRPr="0006719A">
        <w:rPr>
          <w:b/>
          <w:iCs/>
          <w:szCs w:val="26"/>
          <w:u w:val="single"/>
          <w:bdr w:val="single" w:sz="8" w:space="0" w:color="auto"/>
        </w:rPr>
        <w:t>military might</w:t>
      </w:r>
      <w:r w:rsidRPr="0006719A">
        <w:rPr>
          <w:szCs w:val="26"/>
          <w:u w:val="single"/>
        </w:rPr>
        <w:t xml:space="preserve">. Leading by </w:t>
      </w:r>
      <w:r w:rsidRPr="0006719A">
        <w:rPr>
          <w:b/>
          <w:iCs/>
          <w:szCs w:val="26"/>
          <w:u w:val="single"/>
          <w:bdr w:val="single" w:sz="8" w:space="0" w:color="auto"/>
        </w:rPr>
        <w:t>example without strength</w:t>
      </w:r>
      <w:r w:rsidRPr="0006719A">
        <w:rPr>
          <w:sz w:val="16"/>
          <w:szCs w:val="26"/>
        </w:rPr>
        <w:t xml:space="preserve"> to bear against those who would transgress U.S. interests </w:t>
      </w:r>
      <w:r w:rsidRPr="0006719A">
        <w:rPr>
          <w:szCs w:val="26"/>
          <w:u w:val="single"/>
        </w:rPr>
        <w:t xml:space="preserve">would most likely lead the nation to </w:t>
      </w:r>
      <w:r w:rsidRPr="0006719A">
        <w:rPr>
          <w:b/>
          <w:iCs/>
          <w:szCs w:val="26"/>
          <w:u w:val="single"/>
          <w:bdr w:val="single" w:sz="8" w:space="0" w:color="auto"/>
        </w:rPr>
        <w:t>retreat</w:t>
      </w:r>
      <w:r w:rsidRPr="0006719A">
        <w:rPr>
          <w:szCs w:val="26"/>
          <w:u w:val="single"/>
        </w:rPr>
        <w:t xml:space="preserve"> from the defense of its interests</w:t>
      </w:r>
      <w:r w:rsidRPr="0006719A">
        <w:rPr>
          <w:sz w:val="16"/>
          <w:szCs w:val="26"/>
        </w:rPr>
        <w:t xml:space="preserve">. Moreover, </w:t>
      </w:r>
      <w:r w:rsidRPr="0006719A">
        <w:rPr>
          <w:szCs w:val="26"/>
          <w:u w:val="single"/>
        </w:rPr>
        <w:t xml:space="preserve">such a </w:t>
      </w:r>
      <w:r w:rsidRPr="0006719A">
        <w:rPr>
          <w:b/>
          <w:iCs/>
          <w:szCs w:val="26"/>
          <w:u w:val="single"/>
          <w:bdr w:val="single" w:sz="8" w:space="0" w:color="auto"/>
        </w:rPr>
        <w:t>display of weakness</w:t>
      </w:r>
      <w:r w:rsidRPr="0006719A">
        <w:rPr>
          <w:szCs w:val="26"/>
          <w:u w:val="single"/>
        </w:rPr>
        <w:t xml:space="preserve"> could </w:t>
      </w:r>
      <w:r w:rsidRPr="0006719A">
        <w:rPr>
          <w:b/>
          <w:iCs/>
          <w:szCs w:val="26"/>
          <w:u w:val="single"/>
          <w:bdr w:val="single" w:sz="8" w:space="0" w:color="auto"/>
        </w:rPr>
        <w:t>lead to attacks</w:t>
      </w:r>
      <w:r w:rsidRPr="0006719A">
        <w:rPr>
          <w:szCs w:val="26"/>
          <w:u w:val="single"/>
        </w:rPr>
        <w:t xml:space="preserve"> on the </w:t>
      </w:r>
      <w:r w:rsidRPr="0006719A">
        <w:rPr>
          <w:b/>
          <w:iCs/>
          <w:szCs w:val="26"/>
          <w:u w:val="single"/>
          <w:bdr w:val="single" w:sz="8" w:space="0" w:color="auto"/>
        </w:rPr>
        <w:t>U</w:t>
      </w:r>
      <w:r w:rsidRPr="0006719A">
        <w:rPr>
          <w:sz w:val="16"/>
          <w:szCs w:val="26"/>
        </w:rPr>
        <w:t xml:space="preserve">nited </w:t>
      </w:r>
      <w:r w:rsidRPr="0006719A">
        <w:rPr>
          <w:b/>
          <w:iCs/>
          <w:szCs w:val="26"/>
          <w:u w:val="single"/>
          <w:bdr w:val="single" w:sz="8" w:space="0" w:color="auto"/>
        </w:rPr>
        <w:t>S</w:t>
      </w:r>
      <w:r w:rsidRPr="0006719A">
        <w:rPr>
          <w:sz w:val="16"/>
          <w:szCs w:val="26"/>
        </w:rPr>
        <w:t xml:space="preserve">tates. </w:t>
      </w:r>
      <w:r w:rsidRPr="0006719A">
        <w:rPr>
          <w:b/>
          <w:iCs/>
          <w:szCs w:val="26"/>
          <w:u w:val="single"/>
          <w:bdr w:val="single" w:sz="8" w:space="0" w:color="auto"/>
        </w:rPr>
        <w:t>History</w:t>
      </w:r>
      <w:r w:rsidRPr="0006719A">
        <w:rPr>
          <w:szCs w:val="26"/>
          <w:u w:val="single"/>
        </w:rPr>
        <w:t xml:space="preserve"> does </w:t>
      </w:r>
      <w:r w:rsidRPr="0006719A">
        <w:rPr>
          <w:b/>
          <w:iCs/>
          <w:szCs w:val="26"/>
          <w:u w:val="single"/>
          <w:bdr w:val="single" w:sz="8" w:space="0" w:color="auto"/>
        </w:rPr>
        <w:t>not</w:t>
      </w:r>
      <w:r w:rsidRPr="0006719A">
        <w:rPr>
          <w:szCs w:val="26"/>
          <w:u w:val="single"/>
        </w:rPr>
        <w:t xml:space="preserve"> tell us that merely leading by example through living responsibly and peacefully is the best way to defend the nation. Why would we expect this tactic to work in space?</w:t>
      </w:r>
      <w:r w:rsidRPr="0006719A">
        <w:rPr>
          <w:sz w:val="16"/>
          <w:szCs w:val="26"/>
        </w:rPr>
        <w:t xml:space="preserve"> Today, counter-space operations against U.S. assets are getting attention, but there seems to be no attention given to providing the United States with capabilities to counter the hostile space activities of other nations. </w:t>
      </w:r>
      <w:r w:rsidRPr="0006719A">
        <w:rPr>
          <w:szCs w:val="26"/>
          <w:u w:val="single"/>
        </w:rPr>
        <w:t>There is significant discussion</w:t>
      </w:r>
      <w:r w:rsidRPr="0006719A">
        <w:rPr>
          <w:sz w:val="16"/>
          <w:szCs w:val="26"/>
        </w:rPr>
        <w:t xml:space="preserve"> in official circles today </w:t>
      </w:r>
      <w:r w:rsidRPr="0006719A">
        <w:rPr>
          <w:szCs w:val="26"/>
          <w:u w:val="single"/>
        </w:rPr>
        <w:t xml:space="preserve">about bolstering behavioral norms in space. But to </w:t>
      </w:r>
      <w:r w:rsidRPr="0006719A">
        <w:rPr>
          <w:b/>
          <w:iCs/>
          <w:szCs w:val="26"/>
          <w:u w:val="single"/>
          <w:bdr w:val="single" w:sz="8" w:space="0" w:color="auto"/>
        </w:rPr>
        <w:t>whose “norms”</w:t>
      </w:r>
      <w:r w:rsidRPr="0006719A">
        <w:rPr>
          <w:szCs w:val="26"/>
          <w:u w:val="single"/>
        </w:rPr>
        <w:t xml:space="preserve"> will nations adhere?</w:t>
      </w:r>
      <w:r w:rsidRPr="0006719A">
        <w:rPr>
          <w:sz w:val="16"/>
          <w:szCs w:val="26"/>
        </w:rPr>
        <w:t xml:space="preserve"> As the U.S. Deputy Assistant Secretary of Defense for Space, Doug </w:t>
      </w:r>
      <w:proofErr w:type="spellStart"/>
      <w:r w:rsidRPr="0006719A">
        <w:rPr>
          <w:sz w:val="16"/>
          <w:szCs w:val="26"/>
        </w:rPr>
        <w:t>Loverro</w:t>
      </w:r>
      <w:proofErr w:type="spellEnd"/>
      <w:r w:rsidRPr="0006719A">
        <w:rPr>
          <w:sz w:val="16"/>
          <w:szCs w:val="26"/>
        </w:rPr>
        <w:t xml:space="preserve"> put it, “we don’t want people shooting at satellites, we don’t believe that’s a good thing for mankind.”280 It has also been said that the establishment of norms “serves as a reminder that any battle for control over the use of space to support military operations begins well before forces begin to mobilize on Earth.”281 </w:t>
      </w:r>
      <w:r w:rsidRPr="0006719A">
        <w:rPr>
          <w:szCs w:val="26"/>
          <w:u w:val="single"/>
        </w:rPr>
        <w:t xml:space="preserve">We </w:t>
      </w:r>
      <w:r w:rsidRPr="0006719A">
        <w:rPr>
          <w:b/>
          <w:iCs/>
          <w:szCs w:val="26"/>
          <w:u w:val="single"/>
          <w:bdr w:val="single" w:sz="8" w:space="0" w:color="auto"/>
        </w:rPr>
        <w:t>cannot assume</w:t>
      </w:r>
      <w:r w:rsidRPr="0006719A">
        <w:rPr>
          <w:sz w:val="16"/>
          <w:szCs w:val="26"/>
        </w:rPr>
        <w:t xml:space="preserve">, however, </w:t>
      </w:r>
      <w:r w:rsidRPr="0006719A">
        <w:rPr>
          <w:szCs w:val="26"/>
          <w:u w:val="single"/>
        </w:rPr>
        <w:t xml:space="preserve">that the norms which other states adopt will be </w:t>
      </w:r>
      <w:r w:rsidRPr="0006719A">
        <w:rPr>
          <w:b/>
          <w:iCs/>
          <w:szCs w:val="26"/>
          <w:u w:val="single"/>
          <w:bdr w:val="single" w:sz="8" w:space="0" w:color="auto"/>
        </w:rPr>
        <w:t>those norms we deem appropriate</w:t>
      </w:r>
      <w:r w:rsidRPr="0006719A">
        <w:rPr>
          <w:szCs w:val="26"/>
          <w:u w:val="single"/>
        </w:rPr>
        <w:t xml:space="preserve"> to ensure peaceful actions and safe behavior in space. The last decade is </w:t>
      </w:r>
      <w:r w:rsidRPr="0006719A">
        <w:rPr>
          <w:b/>
          <w:iCs/>
          <w:szCs w:val="26"/>
          <w:u w:val="single"/>
          <w:bdr w:val="single" w:sz="8" w:space="0" w:color="auto"/>
        </w:rPr>
        <w:t>replete</w:t>
      </w:r>
      <w:r w:rsidRPr="0006719A">
        <w:rPr>
          <w:szCs w:val="26"/>
          <w:u w:val="single"/>
        </w:rPr>
        <w:t xml:space="preserve"> with examples of other countries</w:t>
      </w:r>
      <w:r w:rsidRPr="0006719A">
        <w:rPr>
          <w:sz w:val="16"/>
          <w:szCs w:val="26"/>
        </w:rPr>
        <w:t xml:space="preserve">, some of which are potential adversaries of the United States, </w:t>
      </w:r>
      <w:r w:rsidRPr="0006719A">
        <w:rPr>
          <w:szCs w:val="26"/>
          <w:u w:val="single"/>
        </w:rPr>
        <w:t>practicing direct ascent ASAT maneuvers</w:t>
      </w:r>
      <w:r w:rsidRPr="0006719A">
        <w:rPr>
          <w:sz w:val="16"/>
          <w:szCs w:val="26"/>
        </w:rPr>
        <w:t xml:space="preserve">; one of these was destructive, demonstrating co-orbital ASAT operations, and practicing reversible interference through jamming of radio signals or dazzling infrared sensors. </w:t>
      </w:r>
      <w:r w:rsidRPr="0006719A">
        <w:rPr>
          <w:szCs w:val="26"/>
          <w:u w:val="single"/>
        </w:rPr>
        <w:t xml:space="preserve">The norm of </w:t>
      </w:r>
      <w:r w:rsidRPr="0006719A">
        <w:rPr>
          <w:b/>
          <w:iCs/>
          <w:szCs w:val="26"/>
          <w:u w:val="single"/>
          <w:bdr w:val="single" w:sz="8" w:space="0" w:color="auto"/>
        </w:rPr>
        <w:t>self-serving behavior</w:t>
      </w:r>
      <w:r w:rsidRPr="0006719A">
        <w:rPr>
          <w:szCs w:val="26"/>
          <w:u w:val="single"/>
        </w:rPr>
        <w:t xml:space="preserve"> that </w:t>
      </w:r>
      <w:r w:rsidRPr="0006719A">
        <w:rPr>
          <w:b/>
          <w:iCs/>
          <w:szCs w:val="26"/>
          <w:u w:val="single"/>
          <w:bdr w:val="single" w:sz="8" w:space="0" w:color="auto"/>
        </w:rPr>
        <w:t>advances national goals</w:t>
      </w:r>
      <w:r w:rsidRPr="0006719A">
        <w:rPr>
          <w:szCs w:val="26"/>
          <w:u w:val="single"/>
        </w:rPr>
        <w:t xml:space="preserve"> is </w:t>
      </w:r>
      <w:r w:rsidRPr="0006719A">
        <w:rPr>
          <w:b/>
          <w:iCs/>
          <w:szCs w:val="26"/>
          <w:u w:val="single"/>
          <w:bdr w:val="single" w:sz="8" w:space="0" w:color="auto"/>
        </w:rPr>
        <w:t>the norm</w:t>
      </w:r>
      <w:r w:rsidRPr="0006719A">
        <w:rPr>
          <w:szCs w:val="26"/>
          <w:u w:val="single"/>
        </w:rPr>
        <w:t xml:space="preserve"> that has been </w:t>
      </w:r>
      <w:r w:rsidRPr="0006719A">
        <w:rPr>
          <w:b/>
          <w:iCs/>
          <w:szCs w:val="26"/>
          <w:u w:val="single"/>
          <w:bdr w:val="single" w:sz="8" w:space="0" w:color="auto"/>
        </w:rPr>
        <w:t>most obvious</w:t>
      </w:r>
      <w:r w:rsidRPr="0006719A">
        <w:rPr>
          <w:szCs w:val="26"/>
          <w:u w:val="single"/>
        </w:rPr>
        <w:t xml:space="preserve"> in international relations for centuries. </w:t>
      </w:r>
      <w:proofErr w:type="gramStart"/>
      <w:r w:rsidRPr="0006719A">
        <w:rPr>
          <w:szCs w:val="26"/>
          <w:u w:val="single"/>
        </w:rPr>
        <w:t>And,</w:t>
      </w:r>
      <w:proofErr w:type="gramEnd"/>
      <w:r w:rsidRPr="0006719A">
        <w:rPr>
          <w:szCs w:val="26"/>
          <w:u w:val="single"/>
        </w:rPr>
        <w:t xml:space="preserve"> this norm has been </w:t>
      </w:r>
      <w:r w:rsidRPr="0006719A">
        <w:rPr>
          <w:b/>
          <w:iCs/>
          <w:szCs w:val="26"/>
          <w:u w:val="single"/>
          <w:bdr w:val="single" w:sz="8" w:space="0" w:color="auto"/>
        </w:rPr>
        <w:t>reflected in space</w:t>
      </w:r>
      <w:r w:rsidRPr="0006719A">
        <w:rPr>
          <w:szCs w:val="26"/>
          <w:u w:val="single"/>
        </w:rPr>
        <w:t xml:space="preserve"> over the past 10 years. Are efforts to create benign “rules of the road” likely to </w:t>
      </w:r>
      <w:r w:rsidRPr="0006719A">
        <w:rPr>
          <w:b/>
          <w:iCs/>
          <w:szCs w:val="26"/>
          <w:u w:val="single"/>
          <w:bdr w:val="single" w:sz="8" w:space="0" w:color="auto"/>
        </w:rPr>
        <w:t>replace</w:t>
      </w:r>
      <w:r w:rsidRPr="0006719A">
        <w:rPr>
          <w:szCs w:val="26"/>
          <w:u w:val="single"/>
        </w:rPr>
        <w:t xml:space="preserve"> this norm?</w:t>
      </w:r>
      <w:r w:rsidRPr="0006719A">
        <w:rPr>
          <w:sz w:val="16"/>
          <w:szCs w:val="26"/>
        </w:rPr>
        <w:t xml:space="preserve"> While possible </w:t>
      </w:r>
      <w:r w:rsidRPr="0006719A">
        <w:rPr>
          <w:sz w:val="16"/>
          <w:szCs w:val="26"/>
        </w:rPr>
        <w:lastRenderedPageBreak/>
        <w:t xml:space="preserve">in principle, </w:t>
      </w:r>
      <w:r w:rsidRPr="0006719A">
        <w:rPr>
          <w:szCs w:val="26"/>
          <w:u w:val="single"/>
        </w:rPr>
        <w:t xml:space="preserve">it seems </w:t>
      </w:r>
      <w:r w:rsidRPr="0006719A">
        <w:rPr>
          <w:b/>
          <w:iCs/>
          <w:szCs w:val="26"/>
          <w:u w:val="single"/>
          <w:bdr w:val="single" w:sz="8" w:space="0" w:color="auto"/>
        </w:rPr>
        <w:t>extremely unlikely</w:t>
      </w:r>
      <w:r w:rsidRPr="0006719A">
        <w:rPr>
          <w:sz w:val="16"/>
          <w:szCs w:val="26"/>
        </w:rPr>
        <w:t xml:space="preserve">, and would be highly imprudent to assume as a basis for defense planning. </w:t>
      </w:r>
      <w:r w:rsidRPr="0006719A">
        <w:rPr>
          <w:szCs w:val="26"/>
          <w:u w:val="single"/>
        </w:rPr>
        <w:t>Another norm</w:t>
      </w:r>
      <w:r w:rsidRPr="0006719A">
        <w:rPr>
          <w:sz w:val="16"/>
          <w:szCs w:val="26"/>
        </w:rPr>
        <w:t xml:space="preserve"> that characterizes the current age and should inform our thinking about space </w:t>
      </w:r>
      <w:r w:rsidRPr="0006719A">
        <w:rPr>
          <w:szCs w:val="26"/>
          <w:u w:val="single"/>
        </w:rPr>
        <w:t>is invasion of sovereign nations</w:t>
      </w:r>
      <w:r w:rsidRPr="0006719A">
        <w:rPr>
          <w:sz w:val="16"/>
          <w:szCs w:val="26"/>
        </w:rPr>
        <w:t xml:space="preserve">. In February 2014, Russia’s president Vladimir Putin invaded Ukraine, starting with the </w:t>
      </w:r>
      <w:r w:rsidRPr="0006719A">
        <w:rPr>
          <w:szCs w:val="26"/>
          <w:u w:val="single"/>
        </w:rPr>
        <w:t>annexation of Crimea</w:t>
      </w:r>
      <w:r w:rsidRPr="0006719A">
        <w:rPr>
          <w:sz w:val="16"/>
          <w:szCs w:val="26"/>
        </w:rPr>
        <w:t xml:space="preserve"> (part of Ukraine). Since the invasion, more than 10,000 Ukrainians have been killed. This </w:t>
      </w:r>
      <w:r w:rsidRPr="0006719A">
        <w:rPr>
          <w:szCs w:val="26"/>
          <w:u w:val="single"/>
        </w:rPr>
        <w:t xml:space="preserve">has happened </w:t>
      </w:r>
      <w:r w:rsidRPr="0006719A">
        <w:rPr>
          <w:b/>
          <w:iCs/>
          <w:szCs w:val="26"/>
          <w:u w:val="single"/>
          <w:bdr w:val="single" w:sz="8" w:space="0" w:color="auto"/>
        </w:rPr>
        <w:t>despite</w:t>
      </w:r>
      <w:r w:rsidRPr="0006719A">
        <w:rPr>
          <w:szCs w:val="26"/>
          <w:u w:val="single"/>
        </w:rPr>
        <w:t xml:space="preserve"> international norms</w:t>
      </w:r>
      <w:r w:rsidRPr="0006719A">
        <w:rPr>
          <w:sz w:val="16"/>
          <w:szCs w:val="26"/>
        </w:rPr>
        <w:t xml:space="preserve">, treaties, and agreements that condemn such aggressive behavior and consider it to be politically shameful; indeed, </w:t>
      </w:r>
      <w:r w:rsidRPr="0006719A">
        <w:rPr>
          <w:szCs w:val="26"/>
          <w:u w:val="single"/>
        </w:rPr>
        <w:t xml:space="preserve">international agreements and shaming speeches have been </w:t>
      </w:r>
      <w:r w:rsidRPr="0006719A">
        <w:rPr>
          <w:b/>
          <w:iCs/>
          <w:szCs w:val="26"/>
          <w:u w:val="single"/>
          <w:bdr w:val="single" w:sz="8" w:space="0" w:color="auto"/>
        </w:rPr>
        <w:t>entirely ineffectual</w:t>
      </w:r>
      <w:r w:rsidRPr="0006719A">
        <w:rPr>
          <w:sz w:val="16"/>
          <w:szCs w:val="26"/>
        </w:rPr>
        <w:t xml:space="preserve">. The Ukrainians either did not consider that such a transgression could </w:t>
      </w:r>
      <w:proofErr w:type="gramStart"/>
      <w:r w:rsidRPr="0006719A">
        <w:rPr>
          <w:sz w:val="16"/>
          <w:szCs w:val="26"/>
        </w:rPr>
        <w:t>occur, or</w:t>
      </w:r>
      <w:proofErr w:type="gramEnd"/>
      <w:r w:rsidRPr="0006719A">
        <w:rPr>
          <w:sz w:val="16"/>
          <w:szCs w:val="26"/>
        </w:rPr>
        <w:t xml:space="preserve"> believed that the world would rally to their side to push back the invasion. Neither belief, of course, was </w:t>
      </w:r>
      <w:proofErr w:type="gramStart"/>
      <w:r w:rsidRPr="0006719A">
        <w:rPr>
          <w:sz w:val="16"/>
          <w:szCs w:val="26"/>
        </w:rPr>
        <w:t>based in reality</w:t>
      </w:r>
      <w:proofErr w:type="gramEnd"/>
      <w:r w:rsidRPr="0006719A">
        <w:rPr>
          <w:sz w:val="16"/>
          <w:szCs w:val="26"/>
        </w:rPr>
        <w:t xml:space="preserve">. All that matters today are the facts on the ground—i.e., the nature of the regimes confronting us and the strategies they are pursuing. There are broad national security implications of not having access to space. On land, at sea, and in the air, the United States customarily strives for peaceful, safe, and responsible behavior to avoid accidents, ensure international tensions do not flare up, and essentially collaborate with other states to ensure a stable, predictable environment—but it does so </w:t>
      </w:r>
      <w:proofErr w:type="gramStart"/>
      <w:r w:rsidRPr="0006719A">
        <w:rPr>
          <w:sz w:val="16"/>
          <w:szCs w:val="26"/>
        </w:rPr>
        <w:t>armed</w:t>
      </w:r>
      <w:proofErr w:type="gramEnd"/>
      <w:r w:rsidRPr="0006719A">
        <w:rPr>
          <w:sz w:val="16"/>
          <w:szCs w:val="26"/>
        </w:rPr>
        <w:t xml:space="preserve"> all the same, prepared to defend interests in each of those environments. Why? </w:t>
      </w:r>
      <w:r w:rsidRPr="0006719A">
        <w:rPr>
          <w:szCs w:val="26"/>
          <w:u w:val="single"/>
        </w:rPr>
        <w:t xml:space="preserve">Because </w:t>
      </w:r>
      <w:r w:rsidRPr="0006719A">
        <w:rPr>
          <w:b/>
          <w:iCs/>
          <w:szCs w:val="26"/>
          <w:u w:val="single"/>
          <w:bdr w:val="single" w:sz="8" w:space="0" w:color="auto"/>
        </w:rPr>
        <w:t>history is replete</w:t>
      </w:r>
      <w:r w:rsidRPr="0006719A">
        <w:rPr>
          <w:szCs w:val="26"/>
          <w:u w:val="single"/>
        </w:rPr>
        <w:t xml:space="preserve"> with </w:t>
      </w:r>
      <w:r w:rsidRPr="0006719A">
        <w:rPr>
          <w:b/>
          <w:iCs/>
          <w:szCs w:val="26"/>
          <w:u w:val="single"/>
          <w:bdr w:val="single" w:sz="8" w:space="0" w:color="auto"/>
        </w:rPr>
        <w:t>violations</w:t>
      </w:r>
      <w:r w:rsidRPr="0006719A">
        <w:rPr>
          <w:szCs w:val="26"/>
          <w:u w:val="single"/>
        </w:rPr>
        <w:t xml:space="preserve"> of </w:t>
      </w:r>
      <w:r w:rsidRPr="0006719A">
        <w:rPr>
          <w:b/>
          <w:iCs/>
          <w:szCs w:val="26"/>
          <w:u w:val="single"/>
          <w:bdr w:val="single" w:sz="8" w:space="0" w:color="auto"/>
        </w:rPr>
        <w:t>broken</w:t>
      </w:r>
      <w:r w:rsidRPr="0006719A">
        <w:rPr>
          <w:szCs w:val="26"/>
          <w:u w:val="single"/>
        </w:rPr>
        <w:t xml:space="preserve"> conventions and international </w:t>
      </w:r>
      <w:r w:rsidRPr="0006719A">
        <w:rPr>
          <w:b/>
          <w:iCs/>
          <w:szCs w:val="26"/>
          <w:u w:val="single"/>
          <w:bdr w:val="single" w:sz="8" w:space="0" w:color="auto"/>
        </w:rPr>
        <w:t>agreements</w:t>
      </w:r>
      <w:r w:rsidRPr="0006719A">
        <w:rPr>
          <w:szCs w:val="26"/>
          <w:u w:val="single"/>
        </w:rPr>
        <w:t xml:space="preserve">, and because </w:t>
      </w:r>
      <w:r w:rsidRPr="0006719A">
        <w:rPr>
          <w:b/>
          <w:iCs/>
          <w:szCs w:val="26"/>
          <w:u w:val="single"/>
          <w:bdr w:val="single" w:sz="8" w:space="0" w:color="auto"/>
        </w:rPr>
        <w:t>peace does not last</w:t>
      </w:r>
      <w:r w:rsidRPr="0006719A">
        <w:rPr>
          <w:sz w:val="16"/>
          <w:szCs w:val="26"/>
        </w:rPr>
        <w:t>.</w:t>
      </w:r>
    </w:p>
    <w:p w14:paraId="070F77B6" w14:textId="77777777" w:rsidR="00A03EC5" w:rsidRPr="0006719A" w:rsidRDefault="00A03EC5" w:rsidP="00A03EC5">
      <w:pPr>
        <w:pStyle w:val="Heading4"/>
      </w:pPr>
      <w:r w:rsidRPr="0006719A">
        <w:t xml:space="preserve">12 - No space PTD – no sovereignty. </w:t>
      </w:r>
    </w:p>
    <w:p w14:paraId="77703E08" w14:textId="77777777" w:rsidR="00A03EC5" w:rsidRPr="0006719A" w:rsidRDefault="00A03EC5" w:rsidP="00A03EC5">
      <w:pPr>
        <w:rPr>
          <w:sz w:val="16"/>
          <w:szCs w:val="26"/>
        </w:rPr>
      </w:pPr>
      <w:proofErr w:type="spellStart"/>
      <w:r w:rsidRPr="0006719A">
        <w:rPr>
          <w:rStyle w:val="Heading4Char"/>
          <w:u w:val="single"/>
        </w:rPr>
        <w:t>Jonckheere</w:t>
      </w:r>
      <w:proofErr w:type="spellEnd"/>
      <w:r w:rsidRPr="0006719A">
        <w:rPr>
          <w:rStyle w:val="Heading4Char"/>
          <w:u w:val="single"/>
        </w:rPr>
        <w:t xml:space="preserve"> 18</w:t>
      </w:r>
      <w:r w:rsidRPr="0006719A">
        <w:rPr>
          <w:sz w:val="16"/>
          <w:szCs w:val="26"/>
        </w:rPr>
        <w:t xml:space="preserve"> – Master’s Dissertation on Public and International Law, </w:t>
      </w:r>
      <w:proofErr w:type="spellStart"/>
      <w:r w:rsidRPr="0006719A">
        <w:rPr>
          <w:sz w:val="16"/>
          <w:szCs w:val="26"/>
        </w:rPr>
        <w:t>Evarist</w:t>
      </w:r>
      <w:proofErr w:type="spellEnd"/>
      <w:r w:rsidRPr="0006719A">
        <w:rPr>
          <w:sz w:val="16"/>
          <w:szCs w:val="26"/>
        </w:rPr>
        <w:t xml:space="preserve"> Ghent University. (</w:t>
      </w:r>
      <w:proofErr w:type="spellStart"/>
      <w:r w:rsidRPr="0006719A">
        <w:rPr>
          <w:sz w:val="16"/>
          <w:szCs w:val="26"/>
        </w:rPr>
        <w:t>Evarist</w:t>
      </w:r>
      <w:proofErr w:type="spellEnd"/>
      <w:r w:rsidRPr="0006719A">
        <w:rPr>
          <w:sz w:val="16"/>
          <w:szCs w:val="26"/>
        </w:rPr>
        <w:t xml:space="preserve"> </w:t>
      </w:r>
      <w:proofErr w:type="spellStart"/>
      <w:r w:rsidRPr="0006719A">
        <w:rPr>
          <w:sz w:val="16"/>
          <w:szCs w:val="26"/>
        </w:rPr>
        <w:t>Jonckheere</w:t>
      </w:r>
      <w:proofErr w:type="spellEnd"/>
      <w:r w:rsidRPr="0006719A">
        <w:rPr>
          <w:sz w:val="16"/>
          <w:szCs w:val="26"/>
        </w:rPr>
        <w:t xml:space="preserve">, reviewed by </w:t>
      </w:r>
      <w:proofErr w:type="spellStart"/>
      <w:r w:rsidRPr="0006719A">
        <w:rPr>
          <w:sz w:val="16"/>
          <w:szCs w:val="26"/>
        </w:rPr>
        <w:t>Maes</w:t>
      </w:r>
      <w:proofErr w:type="spellEnd"/>
      <w:r w:rsidRPr="0006719A">
        <w:rPr>
          <w:sz w:val="16"/>
          <w:szCs w:val="26"/>
        </w:rPr>
        <w:t xml:space="preserve"> Frank and René </w:t>
      </w:r>
      <w:proofErr w:type="spellStart"/>
      <w:r w:rsidRPr="0006719A">
        <w:rPr>
          <w:sz w:val="16"/>
          <w:szCs w:val="26"/>
        </w:rPr>
        <w:t>Oosterlinck</w:t>
      </w:r>
      <w:proofErr w:type="spellEnd"/>
      <w:r w:rsidRPr="0006719A">
        <w:rPr>
          <w:sz w:val="16"/>
          <w:szCs w:val="26"/>
        </w:rPr>
        <w:t xml:space="preserve">, professors at </w:t>
      </w:r>
      <w:proofErr w:type="spellStart"/>
      <w:r w:rsidRPr="0006719A">
        <w:rPr>
          <w:sz w:val="16"/>
          <w:szCs w:val="26"/>
        </w:rPr>
        <w:t>Evarist</w:t>
      </w:r>
      <w:proofErr w:type="spellEnd"/>
      <w:r w:rsidRPr="0006719A">
        <w:rPr>
          <w:sz w:val="16"/>
          <w:szCs w:val="26"/>
        </w:rPr>
        <w:t xml:space="preserve"> Ghent University, “The Privatization of Outer Space and the Consequences for Space Law”, May 2018)</w:t>
      </w:r>
    </w:p>
    <w:p w14:paraId="2808AC99" w14:textId="77777777" w:rsidR="00A03EC5" w:rsidRPr="0006719A" w:rsidRDefault="00A03EC5" w:rsidP="00A03EC5">
      <w:pPr>
        <w:rPr>
          <w:sz w:val="16"/>
          <w:szCs w:val="26"/>
        </w:rPr>
      </w:pPr>
      <w:r w:rsidRPr="0006719A">
        <w:rPr>
          <w:sz w:val="16"/>
          <w:szCs w:val="26"/>
        </w:rPr>
        <w:t xml:space="preserve">121 </w:t>
      </w:r>
      <w:r w:rsidRPr="0006719A">
        <w:rPr>
          <w:rStyle w:val="StyleUnderline"/>
          <w:sz w:val="26"/>
          <w:szCs w:val="26"/>
        </w:rPr>
        <w:t>The common</w:t>
      </w:r>
      <w:r w:rsidRPr="0006719A">
        <w:rPr>
          <w:sz w:val="16"/>
          <w:szCs w:val="26"/>
        </w:rPr>
        <w:t xml:space="preserve"> heritage of mankind </w:t>
      </w:r>
      <w:r w:rsidRPr="0006719A">
        <w:rPr>
          <w:rStyle w:val="StyleUnderline"/>
          <w:sz w:val="26"/>
          <w:szCs w:val="26"/>
        </w:rPr>
        <w:t>principle</w:t>
      </w:r>
      <w:r w:rsidRPr="0006719A">
        <w:rPr>
          <w:sz w:val="16"/>
          <w:szCs w:val="26"/>
        </w:rPr>
        <w:t xml:space="preserve"> has been </w:t>
      </w:r>
      <w:r w:rsidRPr="0006719A">
        <w:rPr>
          <w:rStyle w:val="StyleUnderline"/>
          <w:sz w:val="26"/>
          <w:szCs w:val="26"/>
        </w:rPr>
        <w:t>applied throughout history in the form of the ‘public trust’ doctrine.</w:t>
      </w:r>
      <w:r w:rsidRPr="0006719A">
        <w:rPr>
          <w:sz w:val="16"/>
          <w:szCs w:val="26"/>
        </w:rPr>
        <w:t xml:space="preserve">122 However, this </w:t>
      </w:r>
      <w:r w:rsidRPr="0006719A">
        <w:rPr>
          <w:rStyle w:val="StyleUnderline"/>
          <w:sz w:val="26"/>
          <w:szCs w:val="26"/>
        </w:rPr>
        <w:t xml:space="preserve">application </w:t>
      </w:r>
      <w:r w:rsidRPr="0006719A">
        <w:rPr>
          <w:rStyle w:val="Emphasis"/>
          <w:sz w:val="26"/>
          <w:szCs w:val="26"/>
        </w:rPr>
        <w:t xml:space="preserve">is problematic in outer space. </w:t>
      </w:r>
      <w:r w:rsidRPr="0006719A">
        <w:rPr>
          <w:sz w:val="16"/>
          <w:szCs w:val="26"/>
        </w:rPr>
        <w:t xml:space="preserve">The </w:t>
      </w:r>
      <w:r w:rsidRPr="0006719A">
        <w:rPr>
          <w:rStyle w:val="StyleUnderline"/>
          <w:sz w:val="26"/>
          <w:szCs w:val="26"/>
        </w:rPr>
        <w:t>doctrine proposes</w:t>
      </w:r>
      <w:r w:rsidRPr="0006719A">
        <w:rPr>
          <w:sz w:val="16"/>
          <w:szCs w:val="26"/>
        </w:rPr>
        <w:t xml:space="preserve"> that </w:t>
      </w:r>
      <w:r w:rsidRPr="0006719A">
        <w:rPr>
          <w:rStyle w:val="StyleUnderline"/>
          <w:sz w:val="26"/>
          <w:szCs w:val="26"/>
        </w:rPr>
        <w:t>states possess all the property rights of the common areas.</w:t>
      </w:r>
      <w:r w:rsidRPr="0006719A">
        <w:rPr>
          <w:sz w:val="16"/>
          <w:szCs w:val="26"/>
        </w:rPr>
        <w:t xml:space="preserve"> While these states remain the owners, they can subsequently convey usage rights of the property to its residents – possibly private enterprises. </w:t>
      </w:r>
      <w:r w:rsidRPr="0006719A">
        <w:rPr>
          <w:rStyle w:val="StyleUnderline"/>
          <w:sz w:val="26"/>
          <w:szCs w:val="26"/>
        </w:rPr>
        <w:t xml:space="preserve">This results in a division between the rights of the state and the rights conveyed to its residents. Both parties have their own interests in owning the area and using its resources, but the state’s interest is the </w:t>
      </w:r>
      <w:r w:rsidRPr="0006719A">
        <w:rPr>
          <w:rStyle w:val="Emphasis"/>
          <w:sz w:val="26"/>
          <w:szCs w:val="26"/>
        </w:rPr>
        <w:t>primary concern</w:t>
      </w:r>
      <w:r w:rsidRPr="0006719A">
        <w:rPr>
          <w:rStyle w:val="StyleUnderline"/>
          <w:sz w:val="26"/>
          <w:szCs w:val="26"/>
        </w:rPr>
        <w:t>.</w:t>
      </w:r>
      <w:r w:rsidRPr="0006719A">
        <w:rPr>
          <w:sz w:val="16"/>
          <w:szCs w:val="26"/>
        </w:rPr>
        <w:t xml:space="preserve"> Article I of the </w:t>
      </w:r>
      <w:r w:rsidRPr="0006719A">
        <w:rPr>
          <w:rStyle w:val="Emphasis"/>
          <w:sz w:val="26"/>
          <w:szCs w:val="26"/>
        </w:rPr>
        <w:t xml:space="preserve">Outer Space Treaty </w:t>
      </w:r>
      <w:r w:rsidRPr="0006719A">
        <w:rPr>
          <w:rStyle w:val="StyleUnderline"/>
          <w:sz w:val="26"/>
          <w:szCs w:val="26"/>
        </w:rPr>
        <w:t>seemingly creates</w:t>
      </w:r>
      <w:r w:rsidRPr="0006719A">
        <w:rPr>
          <w:sz w:val="16"/>
          <w:szCs w:val="26"/>
        </w:rPr>
        <w:t xml:space="preserve"> such a </w:t>
      </w:r>
      <w:r w:rsidRPr="0006719A">
        <w:rPr>
          <w:rStyle w:val="StyleUnderline"/>
          <w:sz w:val="26"/>
          <w:szCs w:val="26"/>
        </w:rPr>
        <w:t>public trust</w:t>
      </w:r>
      <w:r w:rsidRPr="0006719A">
        <w:rPr>
          <w:sz w:val="16"/>
          <w:szCs w:val="26"/>
        </w:rPr>
        <w:t xml:space="preserve"> situation. </w:t>
      </w:r>
      <w:r w:rsidRPr="0006719A">
        <w:rPr>
          <w:rStyle w:val="Emphasis"/>
          <w:sz w:val="26"/>
          <w:szCs w:val="26"/>
        </w:rPr>
        <w:t>However</w:t>
      </w:r>
      <w:r w:rsidRPr="0006719A">
        <w:rPr>
          <w:rStyle w:val="StyleUnderline"/>
          <w:sz w:val="26"/>
          <w:szCs w:val="26"/>
        </w:rPr>
        <w:t xml:space="preserve">, states </w:t>
      </w:r>
      <w:r w:rsidRPr="0006719A">
        <w:rPr>
          <w:rStyle w:val="Emphasis"/>
          <w:sz w:val="26"/>
          <w:szCs w:val="26"/>
        </w:rPr>
        <w:t xml:space="preserve">do not have the purposed sovereignty over outer space </w:t>
      </w:r>
      <w:r w:rsidRPr="0006719A">
        <w:rPr>
          <w:rStyle w:val="StyleUnderline"/>
          <w:sz w:val="26"/>
          <w:szCs w:val="26"/>
        </w:rPr>
        <w:t xml:space="preserve">that is </w:t>
      </w:r>
      <w:r w:rsidRPr="0006719A">
        <w:rPr>
          <w:rStyle w:val="Emphasis"/>
          <w:sz w:val="26"/>
          <w:szCs w:val="26"/>
        </w:rPr>
        <w:t>necessary</w:t>
      </w:r>
      <w:r w:rsidRPr="0006719A">
        <w:rPr>
          <w:rStyle w:val="StyleUnderline"/>
          <w:sz w:val="26"/>
          <w:szCs w:val="26"/>
        </w:rPr>
        <w:t xml:space="preserve"> in the public trust doctrine. Sovereign control</w:t>
      </w:r>
      <w:r w:rsidRPr="0006719A">
        <w:rPr>
          <w:sz w:val="16"/>
          <w:szCs w:val="26"/>
        </w:rPr>
        <w:t xml:space="preserve"> over real property </w:t>
      </w:r>
      <w:r w:rsidRPr="0006719A">
        <w:rPr>
          <w:rStyle w:val="StyleUnderline"/>
          <w:sz w:val="26"/>
          <w:szCs w:val="26"/>
        </w:rPr>
        <w:t>by a state is needed before any rights can be conferred</w:t>
      </w:r>
      <w:r w:rsidRPr="0006719A">
        <w:rPr>
          <w:sz w:val="16"/>
          <w:szCs w:val="26"/>
        </w:rPr>
        <w:t xml:space="preserve"> to private actors. </w:t>
      </w:r>
      <w:r w:rsidRPr="0006719A">
        <w:rPr>
          <w:rStyle w:val="Emphasis"/>
          <w:sz w:val="26"/>
          <w:szCs w:val="26"/>
        </w:rPr>
        <w:t>States do not have this control in outer space</w:t>
      </w:r>
      <w:r w:rsidRPr="0006719A">
        <w:rPr>
          <w:sz w:val="16"/>
          <w:szCs w:val="26"/>
        </w:rPr>
        <w:t xml:space="preserve"> and as a result, states would not be able to recognize private ownership there.</w:t>
      </w:r>
    </w:p>
    <w:p w14:paraId="6FD22E70" w14:textId="77777777" w:rsidR="00A03EC5" w:rsidRPr="0006719A" w:rsidRDefault="00A03EC5" w:rsidP="00A03EC5">
      <w:pPr>
        <w:pStyle w:val="Heading3"/>
      </w:pPr>
      <w:r w:rsidRPr="0006719A">
        <w:lastRenderedPageBreak/>
        <w:t>1NC – Debris</w:t>
      </w:r>
    </w:p>
    <w:p w14:paraId="6D4C7C1D" w14:textId="77777777" w:rsidR="00A03EC5" w:rsidRPr="0006719A" w:rsidRDefault="00A03EC5" w:rsidP="00A03EC5">
      <w:pPr>
        <w:pStyle w:val="Heading4"/>
      </w:pPr>
      <w:r w:rsidRPr="0006719A">
        <w:t xml:space="preserve">1 - No debris cascades—This </w:t>
      </w:r>
      <w:proofErr w:type="spellStart"/>
      <w:r w:rsidRPr="0006719A">
        <w:t>ev</w:t>
      </w:r>
      <w:proofErr w:type="spellEnd"/>
      <w:r w:rsidRPr="0006719A">
        <w:t xml:space="preserve"> answers all </w:t>
      </w:r>
      <w:proofErr w:type="spellStart"/>
      <w:r w:rsidRPr="0006719A">
        <w:t>aff</w:t>
      </w:r>
      <w:proofErr w:type="spellEnd"/>
      <w:r w:rsidRPr="0006719A">
        <w:t xml:space="preserve"> warrants.</w:t>
      </w:r>
    </w:p>
    <w:p w14:paraId="2A426770" w14:textId="77777777" w:rsidR="00A03EC5" w:rsidRPr="0006719A" w:rsidRDefault="00A03EC5" w:rsidP="00A03EC5">
      <w:pPr>
        <w:rPr>
          <w:sz w:val="16"/>
          <w:szCs w:val="26"/>
        </w:rPr>
      </w:pPr>
      <w:proofErr w:type="spellStart"/>
      <w:r w:rsidRPr="0006719A">
        <w:rPr>
          <w:rStyle w:val="Style13ptBold"/>
          <w:szCs w:val="26"/>
          <w:u w:val="single"/>
        </w:rPr>
        <w:t>Fange</w:t>
      </w:r>
      <w:proofErr w:type="spellEnd"/>
      <w:r w:rsidRPr="0006719A">
        <w:rPr>
          <w:rStyle w:val="Style13ptBold"/>
          <w:szCs w:val="26"/>
          <w:u w:val="single"/>
        </w:rPr>
        <w:t xml:space="preserve"> 17</w:t>
      </w:r>
      <w:r w:rsidRPr="0006719A">
        <w:rPr>
          <w:sz w:val="16"/>
          <w:szCs w:val="26"/>
        </w:rPr>
        <w:t xml:space="preserve"> (Daniel Von </w:t>
      </w:r>
      <w:proofErr w:type="spellStart"/>
      <w:r w:rsidRPr="0006719A">
        <w:rPr>
          <w:sz w:val="16"/>
          <w:szCs w:val="26"/>
        </w:rPr>
        <w:t>Fange</w:t>
      </w:r>
      <w:proofErr w:type="spellEnd"/>
      <w:r w:rsidRPr="0006719A">
        <w:rPr>
          <w:sz w:val="16"/>
          <w:szCs w:val="26"/>
        </w:rPr>
        <w:t xml:space="preserve">, Web Application Engineer, Founder and Owner of </w:t>
      </w:r>
      <w:proofErr w:type="spellStart"/>
      <w:r w:rsidRPr="0006719A">
        <w:rPr>
          <w:sz w:val="16"/>
          <w:szCs w:val="26"/>
        </w:rPr>
        <w:t>LeanCoder</w:t>
      </w:r>
      <w:proofErr w:type="spellEnd"/>
      <w:r w:rsidRPr="0006719A">
        <w:rPr>
          <w:sz w:val="16"/>
          <w:szCs w:val="26"/>
        </w:rPr>
        <w:t>, Full Stack, Polyglot Web Developer, “Kessler Syndrome is Over Hyped”, 5/21/2017, http://braino.org/essays/kessler_syndrome_is_over_hyped/)</w:t>
      </w:r>
    </w:p>
    <w:p w14:paraId="5086F3C0" w14:textId="77777777" w:rsidR="00A03EC5" w:rsidRPr="0006719A" w:rsidRDefault="00A03EC5" w:rsidP="00A03EC5">
      <w:pPr>
        <w:rPr>
          <w:rStyle w:val="StyleUnderline"/>
          <w:sz w:val="16"/>
          <w:szCs w:val="26"/>
          <w:u w:val="none"/>
        </w:rPr>
      </w:pPr>
      <w:r w:rsidRPr="0006719A">
        <w:rPr>
          <w:rStyle w:val="StyleUnderline"/>
          <w:sz w:val="26"/>
          <w:szCs w:val="26"/>
        </w:rPr>
        <w:t xml:space="preserve">Kessler Syndrome is </w:t>
      </w:r>
      <w:r w:rsidRPr="0006719A">
        <w:rPr>
          <w:rStyle w:val="Emphasis"/>
          <w:sz w:val="26"/>
          <w:szCs w:val="26"/>
        </w:rPr>
        <w:t>overhyped</w:t>
      </w:r>
      <w:r w:rsidRPr="0006719A">
        <w:rPr>
          <w:rStyle w:val="StyleUnderline"/>
          <w:sz w:val="26"/>
          <w:szCs w:val="26"/>
        </w:rPr>
        <w:t xml:space="preserve">. A </w:t>
      </w:r>
      <w:r w:rsidRPr="0006719A">
        <w:rPr>
          <w:rStyle w:val="Emphasis"/>
          <w:sz w:val="26"/>
          <w:szCs w:val="26"/>
        </w:rPr>
        <w:t>chorus of online commenters</w:t>
      </w:r>
      <w:r w:rsidRPr="0006719A">
        <w:rPr>
          <w:rStyle w:val="StyleUnderline"/>
          <w:sz w:val="26"/>
          <w:szCs w:val="26"/>
        </w:rPr>
        <w:t xml:space="preserve"> great any news of upcoming low earth orbit satellites with worry that humanity will to lose access to space</w:t>
      </w:r>
      <w:r w:rsidRPr="0006719A">
        <w:rPr>
          <w:sz w:val="16"/>
          <w:szCs w:val="26"/>
        </w:rPr>
        <w:t xml:space="preserve">. I now think </w:t>
      </w:r>
      <w:r w:rsidRPr="0006719A">
        <w:rPr>
          <w:rStyle w:val="StyleUnderline"/>
          <w:sz w:val="26"/>
          <w:szCs w:val="26"/>
        </w:rPr>
        <w:t xml:space="preserve">they are </w:t>
      </w:r>
      <w:r w:rsidRPr="0006719A">
        <w:rPr>
          <w:rStyle w:val="Emphasis"/>
          <w:sz w:val="26"/>
          <w:szCs w:val="26"/>
        </w:rPr>
        <w:t>wrong</w:t>
      </w:r>
      <w:r w:rsidRPr="0006719A">
        <w:rPr>
          <w:sz w:val="16"/>
          <w:szCs w:val="26"/>
        </w:rPr>
        <w:t xml:space="preserve">. What is Kessler Syndrome? Here’s the popular view on Kessler Syndrome. </w:t>
      </w:r>
      <w:proofErr w:type="gramStart"/>
      <w:r w:rsidRPr="0006719A">
        <w:rPr>
          <w:sz w:val="16"/>
          <w:szCs w:val="26"/>
        </w:rPr>
        <w:t>Every once in a while</w:t>
      </w:r>
      <w:proofErr w:type="gramEnd"/>
      <w:r w:rsidRPr="0006719A">
        <w:rPr>
          <w:sz w:val="16"/>
          <w:szCs w:val="26"/>
        </w:rPr>
        <w:t xml:space="preserve">, a piece of junk in space hits a satellite. This single impact destroys the </w:t>
      </w:r>
      <w:proofErr w:type="gramStart"/>
      <w:r w:rsidRPr="0006719A">
        <w:rPr>
          <w:sz w:val="16"/>
          <w:szCs w:val="26"/>
        </w:rPr>
        <w:t>satellite, and</w:t>
      </w:r>
      <w:proofErr w:type="gramEnd"/>
      <w:r w:rsidRPr="0006719A">
        <w:rPr>
          <w:sz w:val="16"/>
          <w:szCs w:val="2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06719A">
        <w:rPr>
          <w:rStyle w:val="StyleUnderline"/>
          <w:sz w:val="26"/>
          <w:szCs w:val="26"/>
        </w:rPr>
        <w:t>Is Kessler Syndrome likely to happen?</w:t>
      </w:r>
      <w:r w:rsidRPr="0006719A">
        <w:rPr>
          <w:rStyle w:val="StyleUnderline"/>
          <w:sz w:val="16"/>
          <w:szCs w:val="26"/>
          <w:u w:val="none"/>
        </w:rPr>
        <w:t xml:space="preserve"> </w:t>
      </w:r>
      <w:r w:rsidRPr="0006719A">
        <w:rPr>
          <w:sz w:val="16"/>
          <w:szCs w:val="26"/>
        </w:rPr>
        <w:t xml:space="preserve">I had to stop everything and spend an afternoon doing back-of-the-napkin math to know how big the threat is. To estimate, we need to know where the stuff in space is, how much mass is there, and how long it would take to deorbit. </w:t>
      </w:r>
      <w:r w:rsidRPr="0006719A">
        <w:rPr>
          <w:rStyle w:val="StyleUnderline"/>
          <w:sz w:val="26"/>
          <w:szCs w:val="26"/>
        </w:rPr>
        <w:t>The orbital area around earth can be broken down into four regions.</w:t>
      </w:r>
      <w:r w:rsidRPr="0006719A">
        <w:rPr>
          <w:rStyle w:val="StyleUnderline"/>
          <w:sz w:val="16"/>
          <w:szCs w:val="26"/>
          <w:u w:val="none"/>
        </w:rPr>
        <w:t xml:space="preserve"> </w:t>
      </w:r>
      <w:r w:rsidRPr="0006719A">
        <w:rPr>
          <w:rStyle w:val="Emphasis"/>
          <w:sz w:val="26"/>
          <w:szCs w:val="26"/>
        </w:rPr>
        <w:t>Low LEO</w:t>
      </w:r>
      <w:r w:rsidRPr="0006719A">
        <w:rPr>
          <w:rStyle w:val="StyleUnderline"/>
          <w:sz w:val="26"/>
          <w:szCs w:val="26"/>
        </w:rPr>
        <w:t xml:space="preserve"> - Up to about 400km. Things that orbit here burn up in the earth’s atmosphere quickly - between a few months to two years</w:t>
      </w:r>
      <w:r w:rsidRPr="0006719A">
        <w:rPr>
          <w:sz w:val="16"/>
          <w:szCs w:val="26"/>
        </w:rPr>
        <w:t xml:space="preserve">. The space station operates at the high end of this range. It loses about a kilometer of altitude a month and if not pushed higher every few months, would soon burn up. </w:t>
      </w:r>
      <w:r w:rsidRPr="0006719A">
        <w:rPr>
          <w:rStyle w:val="StyleUnderline"/>
          <w:sz w:val="26"/>
          <w:szCs w:val="26"/>
        </w:rPr>
        <w:t xml:space="preserve">For all practical purposes, Low LEO </w:t>
      </w:r>
      <w:r w:rsidRPr="0006719A">
        <w:rPr>
          <w:rStyle w:val="Emphasis"/>
          <w:sz w:val="26"/>
          <w:szCs w:val="26"/>
        </w:rPr>
        <w:t>doesn’t matter</w:t>
      </w:r>
      <w:r w:rsidRPr="0006719A">
        <w:rPr>
          <w:rStyle w:val="StyleUnderline"/>
          <w:sz w:val="26"/>
          <w:szCs w:val="26"/>
        </w:rPr>
        <w:t xml:space="preserve"> for Kessler Syndrome. If Low LEO was ever full of space junk, we’d just wait</w:t>
      </w:r>
      <w:r w:rsidRPr="0006719A">
        <w:rPr>
          <w:sz w:val="16"/>
          <w:szCs w:val="26"/>
        </w:rPr>
        <w:t xml:space="preserve"> a year and a half, </w:t>
      </w:r>
      <w:r w:rsidRPr="0006719A">
        <w:rPr>
          <w:rStyle w:val="StyleUnderline"/>
          <w:sz w:val="26"/>
          <w:szCs w:val="26"/>
        </w:rPr>
        <w:t>and the problem would be over</w:t>
      </w:r>
      <w:r w:rsidRPr="0006719A">
        <w:rPr>
          <w:sz w:val="16"/>
          <w:szCs w:val="26"/>
        </w:rPr>
        <w:t xml:space="preserve">. </w:t>
      </w:r>
      <w:r w:rsidRPr="0006719A">
        <w:rPr>
          <w:rStyle w:val="Emphasis"/>
          <w:sz w:val="26"/>
          <w:szCs w:val="26"/>
        </w:rPr>
        <w:t>High LEO</w:t>
      </w:r>
      <w:r w:rsidRPr="0006719A">
        <w:rPr>
          <w:rStyle w:val="StyleUnderline"/>
          <w:sz w:val="26"/>
          <w:szCs w:val="26"/>
        </w:rPr>
        <w:t xml:space="preserve"> - 400km to 2000km. This where most heavy satellites and most space junk orbits</w:t>
      </w:r>
      <w:r w:rsidRPr="0006719A">
        <w:rPr>
          <w:sz w:val="16"/>
          <w:szCs w:val="26"/>
        </w:rPr>
        <w:t xml:space="preserve">. The air is thin enough here that satellites only go down slowly, and they have a much farther distance to fall. </w:t>
      </w:r>
      <w:r w:rsidRPr="0006719A">
        <w:rPr>
          <w:rStyle w:val="StyleUnderline"/>
          <w:sz w:val="26"/>
          <w:szCs w:val="26"/>
        </w:rPr>
        <w:t>It can take 50 years for stuff here to get down. This is where Kessler Syndrome could be an issue</w:t>
      </w:r>
      <w:r w:rsidRPr="0006719A">
        <w:rPr>
          <w:sz w:val="16"/>
          <w:szCs w:val="26"/>
        </w:rPr>
        <w:t xml:space="preserve">. </w:t>
      </w:r>
      <w:r w:rsidRPr="0006719A">
        <w:rPr>
          <w:rStyle w:val="Emphasis"/>
          <w:sz w:val="26"/>
          <w:szCs w:val="26"/>
        </w:rPr>
        <w:t>Mid Orbit</w:t>
      </w:r>
      <w:r w:rsidRPr="0006719A">
        <w:rPr>
          <w:rStyle w:val="StyleUnderline"/>
          <w:sz w:val="26"/>
          <w:szCs w:val="26"/>
        </w:rPr>
        <w:t xml:space="preserve"> - </w:t>
      </w:r>
      <w:r w:rsidRPr="0006719A">
        <w:rPr>
          <w:rStyle w:val="Emphasis"/>
          <w:sz w:val="26"/>
          <w:szCs w:val="26"/>
        </w:rPr>
        <w:t>GPS</w:t>
      </w:r>
      <w:r w:rsidRPr="0006719A">
        <w:rPr>
          <w:rStyle w:val="StyleUnderline"/>
          <w:sz w:val="26"/>
          <w:szCs w:val="26"/>
        </w:rPr>
        <w:t xml:space="preserve"> satellites and other navigation satellites travel here in lonely, long lives. The </w:t>
      </w:r>
      <w:r w:rsidRPr="0006719A">
        <w:rPr>
          <w:rStyle w:val="Emphasis"/>
          <w:sz w:val="26"/>
          <w:szCs w:val="26"/>
        </w:rPr>
        <w:t>volume of space is so huge</w:t>
      </w:r>
      <w:r w:rsidRPr="0006719A">
        <w:rPr>
          <w:rStyle w:val="StyleUnderline"/>
          <w:sz w:val="26"/>
          <w:szCs w:val="26"/>
        </w:rPr>
        <w:t xml:space="preserve">, and the </w:t>
      </w:r>
      <w:r w:rsidRPr="0006719A">
        <w:rPr>
          <w:rStyle w:val="Emphasis"/>
          <w:sz w:val="26"/>
          <w:szCs w:val="26"/>
        </w:rPr>
        <w:t>number of satellites so few</w:t>
      </w:r>
      <w:r w:rsidRPr="0006719A">
        <w:rPr>
          <w:rStyle w:val="StyleUnderline"/>
          <w:sz w:val="26"/>
          <w:szCs w:val="26"/>
        </w:rPr>
        <w:t xml:space="preserve">, that we </w:t>
      </w:r>
      <w:r w:rsidRPr="0006719A">
        <w:rPr>
          <w:rStyle w:val="Emphasis"/>
          <w:sz w:val="26"/>
          <w:szCs w:val="26"/>
        </w:rPr>
        <w:t>don’t need to worry</w:t>
      </w:r>
      <w:r w:rsidRPr="0006719A">
        <w:rPr>
          <w:rStyle w:val="StyleUnderline"/>
          <w:sz w:val="26"/>
          <w:szCs w:val="26"/>
        </w:rPr>
        <w:t xml:space="preserve"> about Kessler </w:t>
      </w:r>
      <w:r w:rsidRPr="0006719A">
        <w:rPr>
          <w:rStyle w:val="Emphasis"/>
          <w:sz w:val="26"/>
          <w:szCs w:val="26"/>
        </w:rPr>
        <w:t>here</w:t>
      </w:r>
      <w:r w:rsidRPr="0006719A">
        <w:rPr>
          <w:sz w:val="16"/>
          <w:szCs w:val="26"/>
        </w:rPr>
        <w:t xml:space="preserve">. </w:t>
      </w:r>
      <w:r w:rsidRPr="0006719A">
        <w:rPr>
          <w:rStyle w:val="Emphasis"/>
          <w:sz w:val="26"/>
          <w:szCs w:val="26"/>
        </w:rPr>
        <w:t>GEO</w:t>
      </w:r>
      <w:r w:rsidRPr="0006719A">
        <w:rPr>
          <w:rStyle w:val="StyleUnderline"/>
          <w:sz w:val="26"/>
          <w:szCs w:val="26"/>
        </w:rPr>
        <w:t xml:space="preserve"> - If you put a satellite far enough out from earth, the speed that the satellite travels around the earth will match the speed of the surface of the earth rotating under it</w:t>
      </w:r>
      <w:r w:rsidRPr="0006719A">
        <w:rPr>
          <w:sz w:val="16"/>
          <w:szCs w:val="26"/>
        </w:rPr>
        <w:t xml:space="preserve">. From the ground, the satellite will appear to hang motionless. </w:t>
      </w:r>
      <w:proofErr w:type="gramStart"/>
      <w:r w:rsidRPr="0006719A">
        <w:rPr>
          <w:sz w:val="16"/>
          <w:szCs w:val="26"/>
        </w:rPr>
        <w:t>Usually</w:t>
      </w:r>
      <w:proofErr w:type="gramEnd"/>
      <w:r w:rsidRPr="0006719A">
        <w:rPr>
          <w:sz w:val="16"/>
          <w:szCs w:val="2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06719A">
        <w:rPr>
          <w:rStyle w:val="StyleUnderline"/>
          <w:sz w:val="26"/>
          <w:szCs w:val="26"/>
        </w:rPr>
        <w:t>GEO orbit is roughly a ring 384,400 km around. However, all</w:t>
      </w:r>
      <w:r w:rsidRPr="0006719A">
        <w:rPr>
          <w:sz w:val="16"/>
          <w:szCs w:val="26"/>
        </w:rPr>
        <w:t xml:space="preserve"> the </w:t>
      </w:r>
      <w:r w:rsidRPr="0006719A">
        <w:rPr>
          <w:rStyle w:val="StyleUnderline"/>
          <w:sz w:val="26"/>
          <w:szCs w:val="26"/>
        </w:rPr>
        <w:t>satellites here are moving the same direction at the same speed - debris doesn’t get free velocity</w:t>
      </w:r>
      <w:r w:rsidRPr="0006719A">
        <w:rPr>
          <w:sz w:val="16"/>
          <w:szCs w:val="26"/>
        </w:rPr>
        <w:t xml:space="preserve"> from the speed of the satellites. </w:t>
      </w:r>
      <w:r w:rsidRPr="0006719A">
        <w:rPr>
          <w:rStyle w:val="StyleUnderline"/>
          <w:sz w:val="26"/>
          <w:szCs w:val="26"/>
        </w:rPr>
        <w:t xml:space="preserve">Also, it’s quite expensive to get a satellite here, and so there aren’t many, only about </w:t>
      </w:r>
      <w:r w:rsidRPr="0006719A">
        <w:rPr>
          <w:rStyle w:val="Emphasis"/>
          <w:sz w:val="26"/>
          <w:szCs w:val="26"/>
        </w:rPr>
        <w:t>one satellite per 1000km</w:t>
      </w:r>
      <w:r w:rsidRPr="0006719A">
        <w:rPr>
          <w:rStyle w:val="StyleUnderline"/>
          <w:sz w:val="26"/>
          <w:szCs w:val="26"/>
        </w:rPr>
        <w:t xml:space="preserve"> of the ring. Kessler is </w:t>
      </w:r>
      <w:r w:rsidRPr="0006719A">
        <w:rPr>
          <w:rStyle w:val="Emphasis"/>
          <w:sz w:val="26"/>
          <w:szCs w:val="26"/>
        </w:rPr>
        <w:t>not a problem</w:t>
      </w:r>
      <w:r w:rsidRPr="0006719A">
        <w:rPr>
          <w:rStyle w:val="StyleUnderline"/>
          <w:sz w:val="26"/>
          <w:szCs w:val="26"/>
        </w:rPr>
        <w:t xml:space="preserve"> here</w:t>
      </w:r>
      <w:r w:rsidRPr="0006719A">
        <w:rPr>
          <w:sz w:val="16"/>
          <w:szCs w:val="26"/>
        </w:rPr>
        <w:t xml:space="preserve">. How bad could Kessler Syndrome in High LEO be? Let’s </w:t>
      </w:r>
      <w:r w:rsidRPr="0006719A">
        <w:rPr>
          <w:rStyle w:val="StyleUnderline"/>
          <w:sz w:val="26"/>
          <w:szCs w:val="26"/>
        </w:rPr>
        <w:t xml:space="preserve">imagine a </w:t>
      </w:r>
      <w:proofErr w:type="gramStart"/>
      <w:r w:rsidRPr="0006719A">
        <w:rPr>
          <w:rStyle w:val="Emphasis"/>
          <w:sz w:val="26"/>
          <w:szCs w:val="26"/>
        </w:rPr>
        <w:t>worst case</w:t>
      </w:r>
      <w:proofErr w:type="gramEnd"/>
      <w:r w:rsidRPr="0006719A">
        <w:rPr>
          <w:rStyle w:val="StyleUnderline"/>
          <w:sz w:val="26"/>
          <w:szCs w:val="26"/>
        </w:rPr>
        <w:t xml:space="preserve"> scenario</w:t>
      </w:r>
      <w:r w:rsidRPr="0006719A">
        <w:rPr>
          <w:sz w:val="16"/>
          <w:szCs w:val="26"/>
        </w:rPr>
        <w:t xml:space="preserve">. </w:t>
      </w:r>
      <w:r w:rsidRPr="0006719A">
        <w:rPr>
          <w:rStyle w:val="StyleUnderline"/>
          <w:sz w:val="26"/>
          <w:szCs w:val="26"/>
        </w:rPr>
        <w:t>An evil alien</w:t>
      </w:r>
      <w:r w:rsidRPr="0006719A">
        <w:rPr>
          <w:sz w:val="16"/>
          <w:szCs w:val="26"/>
        </w:rPr>
        <w:t xml:space="preserve"> intelligence </w:t>
      </w:r>
      <w:r w:rsidRPr="0006719A">
        <w:rPr>
          <w:rStyle w:val="StyleUnderline"/>
          <w:sz w:val="26"/>
          <w:szCs w:val="26"/>
        </w:rPr>
        <w:t>chops up everything in High LEO, turning it into 1cm cubes of death</w:t>
      </w:r>
      <w:r w:rsidRPr="0006719A">
        <w:rPr>
          <w:sz w:val="16"/>
          <w:szCs w:val="26"/>
        </w:rPr>
        <w:t xml:space="preserve"> orbiting at 1000km, </w:t>
      </w:r>
      <w:r w:rsidRPr="0006719A">
        <w:rPr>
          <w:rStyle w:val="StyleUnderline"/>
          <w:sz w:val="26"/>
          <w:szCs w:val="26"/>
        </w:rPr>
        <w:t>spread</w:t>
      </w:r>
      <w:r w:rsidRPr="0006719A">
        <w:rPr>
          <w:sz w:val="16"/>
          <w:szCs w:val="26"/>
        </w:rPr>
        <w:t xml:space="preserve"> as </w:t>
      </w:r>
      <w:r w:rsidRPr="0006719A">
        <w:rPr>
          <w:rStyle w:val="StyleUnderline"/>
          <w:sz w:val="26"/>
          <w:szCs w:val="26"/>
        </w:rPr>
        <w:t>evenly</w:t>
      </w:r>
      <w:r w:rsidRPr="0006719A">
        <w:rPr>
          <w:sz w:val="16"/>
          <w:szCs w:val="26"/>
        </w:rPr>
        <w:t xml:space="preserve"> across the surface of this sphere as orbital mechanics would allow. </w:t>
      </w:r>
      <w:r w:rsidRPr="0006719A">
        <w:rPr>
          <w:rStyle w:val="StyleUnderline"/>
          <w:sz w:val="26"/>
          <w:szCs w:val="26"/>
        </w:rPr>
        <w:t>Is humanity cut off from space?</w:t>
      </w:r>
      <w:r w:rsidRPr="0006719A">
        <w:rPr>
          <w:rStyle w:val="StyleUnderline"/>
          <w:sz w:val="16"/>
          <w:szCs w:val="26"/>
          <w:u w:val="none"/>
        </w:rPr>
        <w:t xml:space="preserve"> </w:t>
      </w:r>
      <w:r w:rsidRPr="0006719A">
        <w:rPr>
          <w:sz w:val="16"/>
          <w:szCs w:val="26"/>
        </w:rPr>
        <w:t xml:space="preserve">I’m guessing </w:t>
      </w:r>
      <w:r w:rsidRPr="0006719A">
        <w:rPr>
          <w:rStyle w:val="StyleUnderline"/>
          <w:sz w:val="26"/>
          <w:szCs w:val="26"/>
        </w:rPr>
        <w:t>the world has launched</w:t>
      </w:r>
      <w:r w:rsidRPr="0006719A">
        <w:rPr>
          <w:sz w:val="16"/>
          <w:szCs w:val="26"/>
        </w:rPr>
        <w:t xml:space="preserve"> about </w:t>
      </w:r>
      <w:r w:rsidRPr="0006719A">
        <w:rPr>
          <w:rStyle w:val="StyleUnderline"/>
          <w:sz w:val="26"/>
          <w:szCs w:val="26"/>
        </w:rPr>
        <w:t>10,000 tons of satellites total</w:t>
      </w:r>
      <w:r w:rsidRPr="0006719A">
        <w:rPr>
          <w:sz w:val="16"/>
          <w:szCs w:val="26"/>
        </w:rPr>
        <w:t xml:space="preserve">. For guessing purposes, </w:t>
      </w:r>
      <w:r w:rsidRPr="0006719A">
        <w:rPr>
          <w:rStyle w:val="StyleUnderline"/>
          <w:sz w:val="26"/>
          <w:szCs w:val="26"/>
        </w:rPr>
        <w:t>I’ll assume 2,500 tons of satellites</w:t>
      </w:r>
      <w:r w:rsidRPr="0006719A">
        <w:rPr>
          <w:sz w:val="16"/>
          <w:szCs w:val="26"/>
        </w:rPr>
        <w:t xml:space="preserve"> and junk </w:t>
      </w:r>
      <w:r w:rsidRPr="0006719A">
        <w:rPr>
          <w:rStyle w:val="StyleUnderline"/>
          <w:sz w:val="26"/>
          <w:szCs w:val="26"/>
        </w:rPr>
        <w:t xml:space="preserve">currently in </w:t>
      </w:r>
      <w:r w:rsidRPr="0006719A">
        <w:rPr>
          <w:rStyle w:val="StyleUnderline"/>
          <w:sz w:val="26"/>
          <w:szCs w:val="26"/>
        </w:rPr>
        <w:lastRenderedPageBreak/>
        <w:t>High LEO</w:t>
      </w:r>
      <w:r w:rsidRPr="0006719A">
        <w:rPr>
          <w:sz w:val="16"/>
          <w:szCs w:val="26"/>
        </w:rPr>
        <w:t xml:space="preserve">. If satellites are made of aluminum, with a density of 2.70 g/cm3, </w:t>
      </w:r>
      <w:r w:rsidRPr="0006719A">
        <w:rPr>
          <w:rStyle w:val="StyleUnderline"/>
          <w:sz w:val="26"/>
          <w:szCs w:val="26"/>
        </w:rPr>
        <w:t xml:space="preserve">then that’s </w:t>
      </w:r>
      <w:r w:rsidRPr="0006719A">
        <w:rPr>
          <w:rStyle w:val="Emphasis"/>
          <w:sz w:val="26"/>
          <w:szCs w:val="26"/>
        </w:rPr>
        <w:t>839,985,870 1cm cubes</w:t>
      </w:r>
      <w:r w:rsidRPr="0006719A">
        <w:rPr>
          <w:sz w:val="16"/>
          <w:szCs w:val="26"/>
        </w:rPr>
        <w:t xml:space="preserve">. A sphere for an orbit of 1,000km has a surface area of 682,752,000 square KM. </w:t>
      </w:r>
      <w:proofErr w:type="gramStart"/>
      <w:r w:rsidRPr="0006719A">
        <w:rPr>
          <w:sz w:val="16"/>
          <w:szCs w:val="26"/>
        </w:rPr>
        <w:t>So</w:t>
      </w:r>
      <w:proofErr w:type="gramEnd"/>
      <w:r w:rsidRPr="0006719A">
        <w:rPr>
          <w:sz w:val="16"/>
          <w:szCs w:val="26"/>
        </w:rPr>
        <w:t xml:space="preserve"> </w:t>
      </w:r>
      <w:r w:rsidRPr="0006719A">
        <w:rPr>
          <w:rStyle w:val="StyleUnderline"/>
          <w:sz w:val="26"/>
          <w:szCs w:val="26"/>
        </w:rPr>
        <w:t>there would be one cube</w:t>
      </w:r>
      <w:r w:rsidRPr="0006719A">
        <w:rPr>
          <w:sz w:val="16"/>
          <w:szCs w:val="26"/>
        </w:rPr>
        <w:t xml:space="preserve"> of junk </w:t>
      </w:r>
      <w:r w:rsidRPr="0006719A">
        <w:rPr>
          <w:rStyle w:val="StyleUnderline"/>
          <w:sz w:val="26"/>
          <w:szCs w:val="26"/>
        </w:rPr>
        <w:t xml:space="preserve">per .81 square KM. If a rocket traveled through that, its odds of hitting that cube are </w:t>
      </w:r>
      <w:r w:rsidRPr="0006719A">
        <w:rPr>
          <w:rStyle w:val="Emphasis"/>
          <w:sz w:val="26"/>
          <w:szCs w:val="26"/>
        </w:rPr>
        <w:t>tiny - less than 1 in 10,000</w:t>
      </w:r>
      <w:r w:rsidRPr="0006719A">
        <w:rPr>
          <w:sz w:val="16"/>
          <w:szCs w:val="26"/>
        </w:rPr>
        <w:t xml:space="preserve">. So </w:t>
      </w:r>
      <w:r w:rsidRPr="0006719A">
        <w:rPr>
          <w:rStyle w:val="Emphasis"/>
          <w:sz w:val="26"/>
          <w:szCs w:val="26"/>
        </w:rPr>
        <w:t>even in the worst case, we don’t lose access to space</w:t>
      </w:r>
      <w:r w:rsidRPr="0006719A">
        <w:rPr>
          <w:sz w:val="16"/>
          <w:szCs w:val="26"/>
        </w:rPr>
        <w:t xml:space="preserve">. Now though you can travel through the debris, you couldn’t keep a satellite alive for long in this orbit of death. </w:t>
      </w:r>
      <w:r w:rsidRPr="0006719A">
        <w:rPr>
          <w:rStyle w:val="StyleUnderline"/>
          <w:sz w:val="26"/>
          <w:szCs w:val="26"/>
        </w:rPr>
        <w:t>Kessler</w:t>
      </w:r>
      <w:r w:rsidRPr="0006719A">
        <w:rPr>
          <w:sz w:val="16"/>
          <w:szCs w:val="26"/>
        </w:rPr>
        <w:t xml:space="preserve"> Syndrome </w:t>
      </w:r>
      <w:r w:rsidRPr="0006719A">
        <w:rPr>
          <w:rStyle w:val="StyleUnderline"/>
          <w:sz w:val="26"/>
          <w:szCs w:val="26"/>
        </w:rPr>
        <w:t xml:space="preserve">at its worst just prevents us from putting satellites in </w:t>
      </w:r>
      <w:r w:rsidRPr="0006719A">
        <w:rPr>
          <w:rStyle w:val="Emphasis"/>
          <w:sz w:val="26"/>
          <w:szCs w:val="26"/>
        </w:rPr>
        <w:t>certain orbits</w:t>
      </w:r>
      <w:r w:rsidRPr="0006719A">
        <w:rPr>
          <w:sz w:val="16"/>
          <w:szCs w:val="26"/>
        </w:rPr>
        <w:t xml:space="preserve">. </w:t>
      </w:r>
      <w:r w:rsidRPr="0006719A">
        <w:rPr>
          <w:rStyle w:val="StyleUnderline"/>
          <w:sz w:val="26"/>
          <w:szCs w:val="26"/>
        </w:rPr>
        <w:t xml:space="preserve">In </w:t>
      </w:r>
      <w:r w:rsidRPr="0006719A">
        <w:rPr>
          <w:rStyle w:val="Emphasis"/>
          <w:sz w:val="26"/>
          <w:szCs w:val="26"/>
        </w:rPr>
        <w:t>real life</w:t>
      </w:r>
      <w:r w:rsidRPr="0006719A">
        <w:rPr>
          <w:rStyle w:val="StyleUnderline"/>
          <w:sz w:val="26"/>
          <w:szCs w:val="26"/>
        </w:rPr>
        <w:t xml:space="preserve">, there’s a </w:t>
      </w:r>
      <w:r w:rsidRPr="0006719A">
        <w:rPr>
          <w:rStyle w:val="Emphasis"/>
          <w:sz w:val="26"/>
          <w:szCs w:val="26"/>
        </w:rPr>
        <w:t>lot of factors</w:t>
      </w:r>
      <w:r w:rsidRPr="0006719A">
        <w:rPr>
          <w:rStyle w:val="StyleUnderline"/>
          <w:sz w:val="26"/>
          <w:szCs w:val="26"/>
        </w:rPr>
        <w:t xml:space="preserve"> that make Kessler syndrome </w:t>
      </w:r>
      <w:r w:rsidRPr="0006719A">
        <w:rPr>
          <w:rStyle w:val="Emphasis"/>
          <w:sz w:val="26"/>
          <w:szCs w:val="26"/>
        </w:rPr>
        <w:t>even less of a problem</w:t>
      </w:r>
      <w:r w:rsidRPr="0006719A">
        <w:rPr>
          <w:rStyle w:val="StyleUnderline"/>
          <w:sz w:val="26"/>
          <w:szCs w:val="26"/>
        </w:rPr>
        <w:t xml:space="preserve"> than our worst case though experiment.</w:t>
      </w:r>
    </w:p>
    <w:p w14:paraId="6441F233" w14:textId="77777777" w:rsidR="00A03EC5" w:rsidRPr="0006719A" w:rsidRDefault="00A03EC5" w:rsidP="00A03EC5">
      <w:pPr>
        <w:pStyle w:val="ListParagraph"/>
        <w:numPr>
          <w:ilvl w:val="0"/>
          <w:numId w:val="17"/>
        </w:numPr>
        <w:rPr>
          <w:szCs w:val="26"/>
        </w:rPr>
      </w:pPr>
      <w:r w:rsidRPr="0006719A">
        <w:rPr>
          <w:rStyle w:val="StyleUnderline"/>
          <w:sz w:val="26"/>
          <w:szCs w:val="26"/>
        </w:rPr>
        <w:t xml:space="preserve">Debris would be </w:t>
      </w:r>
      <w:r w:rsidRPr="0006719A">
        <w:rPr>
          <w:rStyle w:val="Emphasis"/>
          <w:sz w:val="26"/>
          <w:szCs w:val="26"/>
        </w:rPr>
        <w:t>spread</w:t>
      </w:r>
      <w:r w:rsidRPr="0006719A">
        <w:rPr>
          <w:rStyle w:val="StyleUnderline"/>
          <w:sz w:val="26"/>
          <w:szCs w:val="26"/>
        </w:rPr>
        <w:t xml:space="preserve"> over a </w:t>
      </w:r>
      <w:r w:rsidRPr="0006719A">
        <w:rPr>
          <w:rStyle w:val="Emphasis"/>
          <w:sz w:val="26"/>
          <w:szCs w:val="26"/>
        </w:rPr>
        <w:t>volume</w:t>
      </w:r>
      <w:r w:rsidRPr="0006719A">
        <w:rPr>
          <w:rStyle w:val="StyleUnderline"/>
          <w:sz w:val="26"/>
          <w:szCs w:val="26"/>
        </w:rPr>
        <w:t xml:space="preserve"> of space, not a </w:t>
      </w:r>
      <w:r w:rsidRPr="0006719A">
        <w:rPr>
          <w:rStyle w:val="Emphasis"/>
          <w:sz w:val="26"/>
          <w:szCs w:val="26"/>
        </w:rPr>
        <w:t>single orbital surface</w:t>
      </w:r>
      <w:r w:rsidRPr="0006719A">
        <w:rPr>
          <w:rStyle w:val="StyleUnderline"/>
          <w:sz w:val="26"/>
          <w:szCs w:val="26"/>
        </w:rPr>
        <w:t xml:space="preserve">, making collisions </w:t>
      </w:r>
      <w:r w:rsidRPr="0006719A">
        <w:rPr>
          <w:rStyle w:val="Emphasis"/>
          <w:sz w:val="26"/>
          <w:szCs w:val="26"/>
        </w:rPr>
        <w:t>orders of magnitudes less likely</w:t>
      </w:r>
      <w:r w:rsidRPr="0006719A">
        <w:rPr>
          <w:szCs w:val="26"/>
        </w:rPr>
        <w:t>.</w:t>
      </w:r>
    </w:p>
    <w:p w14:paraId="50F58C7B" w14:textId="77777777" w:rsidR="00A03EC5" w:rsidRPr="0006719A" w:rsidRDefault="00A03EC5" w:rsidP="00A03EC5">
      <w:pPr>
        <w:pStyle w:val="ListParagraph"/>
        <w:numPr>
          <w:ilvl w:val="0"/>
          <w:numId w:val="17"/>
        </w:numPr>
        <w:rPr>
          <w:szCs w:val="26"/>
        </w:rPr>
      </w:pPr>
      <w:r w:rsidRPr="0006719A">
        <w:rPr>
          <w:rStyle w:val="StyleUnderline"/>
          <w:sz w:val="26"/>
          <w:szCs w:val="26"/>
        </w:rPr>
        <w:t xml:space="preserve">Most impact debris will have a </w:t>
      </w:r>
      <w:r w:rsidRPr="0006719A">
        <w:rPr>
          <w:rStyle w:val="Emphasis"/>
          <w:sz w:val="26"/>
          <w:szCs w:val="26"/>
        </w:rPr>
        <w:t>slower orbital velocity</w:t>
      </w:r>
      <w:r w:rsidRPr="0006719A">
        <w:rPr>
          <w:rStyle w:val="StyleUnderline"/>
          <w:sz w:val="26"/>
          <w:szCs w:val="26"/>
        </w:rPr>
        <w:t xml:space="preserve"> than either of its original pieces - this makes it deorbit </w:t>
      </w:r>
      <w:r w:rsidRPr="0006719A">
        <w:rPr>
          <w:rStyle w:val="Emphasis"/>
          <w:sz w:val="26"/>
          <w:szCs w:val="26"/>
        </w:rPr>
        <w:t>much sooner</w:t>
      </w:r>
      <w:r w:rsidRPr="0006719A">
        <w:rPr>
          <w:szCs w:val="26"/>
        </w:rPr>
        <w:t>.</w:t>
      </w:r>
    </w:p>
    <w:p w14:paraId="771B317B" w14:textId="77777777" w:rsidR="00A03EC5" w:rsidRPr="0006719A" w:rsidRDefault="00A03EC5" w:rsidP="00A03EC5">
      <w:pPr>
        <w:pStyle w:val="ListParagraph"/>
        <w:numPr>
          <w:ilvl w:val="0"/>
          <w:numId w:val="17"/>
        </w:numPr>
        <w:rPr>
          <w:szCs w:val="26"/>
        </w:rPr>
      </w:pPr>
      <w:r w:rsidRPr="0006719A">
        <w:rPr>
          <w:rStyle w:val="StyleUnderline"/>
          <w:sz w:val="26"/>
          <w:szCs w:val="26"/>
        </w:rPr>
        <w:t xml:space="preserve">Any collision will create large and small objects. Small objects are much more affected by atmospheric drag and deorbit faster, even in a </w:t>
      </w:r>
      <w:r w:rsidRPr="0006719A">
        <w:rPr>
          <w:rStyle w:val="Emphasis"/>
          <w:sz w:val="26"/>
          <w:szCs w:val="26"/>
        </w:rPr>
        <w:t>few months</w:t>
      </w:r>
      <w:r w:rsidRPr="0006719A">
        <w:rPr>
          <w:rStyle w:val="StyleUnderline"/>
          <w:sz w:val="26"/>
          <w:szCs w:val="26"/>
        </w:rPr>
        <w:t xml:space="preserve"> from high LEO. Larger objects can be </w:t>
      </w:r>
      <w:r w:rsidRPr="0006719A">
        <w:rPr>
          <w:rStyle w:val="Emphasis"/>
          <w:sz w:val="26"/>
          <w:szCs w:val="26"/>
        </w:rPr>
        <w:t>tracked</w:t>
      </w:r>
      <w:r w:rsidRPr="0006719A">
        <w:rPr>
          <w:rStyle w:val="StyleUnderline"/>
          <w:sz w:val="26"/>
          <w:szCs w:val="26"/>
        </w:rPr>
        <w:t xml:space="preserve"> by </w:t>
      </w:r>
      <w:proofErr w:type="gramStart"/>
      <w:r w:rsidRPr="0006719A">
        <w:rPr>
          <w:rStyle w:val="StyleUnderline"/>
          <w:sz w:val="26"/>
          <w:szCs w:val="26"/>
        </w:rPr>
        <w:t>earth based</w:t>
      </w:r>
      <w:proofErr w:type="gramEnd"/>
      <w:r w:rsidRPr="0006719A">
        <w:rPr>
          <w:rStyle w:val="StyleUnderline"/>
          <w:sz w:val="26"/>
          <w:szCs w:val="26"/>
        </w:rPr>
        <w:t xml:space="preserve"> radar and </w:t>
      </w:r>
      <w:r w:rsidRPr="0006719A">
        <w:rPr>
          <w:rStyle w:val="Emphasis"/>
          <w:sz w:val="26"/>
          <w:szCs w:val="26"/>
        </w:rPr>
        <w:t>avoided</w:t>
      </w:r>
      <w:r w:rsidRPr="0006719A">
        <w:rPr>
          <w:szCs w:val="26"/>
        </w:rPr>
        <w:t>.</w:t>
      </w:r>
    </w:p>
    <w:p w14:paraId="694643FA" w14:textId="77777777" w:rsidR="00A03EC5" w:rsidRPr="0006719A" w:rsidRDefault="00A03EC5" w:rsidP="00A03EC5">
      <w:pPr>
        <w:pStyle w:val="ListParagraph"/>
        <w:numPr>
          <w:ilvl w:val="0"/>
          <w:numId w:val="17"/>
        </w:numPr>
        <w:rPr>
          <w:szCs w:val="26"/>
        </w:rPr>
      </w:pPr>
      <w:r w:rsidRPr="0006719A">
        <w:rPr>
          <w:rStyle w:val="StyleUnderline"/>
          <w:sz w:val="26"/>
          <w:szCs w:val="26"/>
        </w:rPr>
        <w:t xml:space="preserve">The planned big new constellations are </w:t>
      </w:r>
      <w:r w:rsidRPr="0006719A">
        <w:rPr>
          <w:rStyle w:val="Emphasis"/>
          <w:sz w:val="26"/>
          <w:szCs w:val="26"/>
        </w:rPr>
        <w:t>not in High LEO</w:t>
      </w:r>
      <w:r w:rsidRPr="0006719A">
        <w:rPr>
          <w:rStyle w:val="StyleUnderline"/>
          <w:sz w:val="26"/>
          <w:szCs w:val="26"/>
        </w:rPr>
        <w:t xml:space="preserve">, but in </w:t>
      </w:r>
      <w:r w:rsidRPr="0006719A">
        <w:rPr>
          <w:rStyle w:val="Emphasis"/>
          <w:sz w:val="26"/>
          <w:szCs w:val="26"/>
        </w:rPr>
        <w:t>Low LEO</w:t>
      </w:r>
      <w:r w:rsidRPr="0006719A">
        <w:rPr>
          <w:rStyle w:val="StyleUnderline"/>
          <w:sz w:val="26"/>
          <w:szCs w:val="26"/>
        </w:rPr>
        <w:t xml:space="preserve"> for faster communications with the earth. They </w:t>
      </w:r>
      <w:r w:rsidRPr="0006719A">
        <w:rPr>
          <w:rStyle w:val="Emphasis"/>
          <w:sz w:val="26"/>
          <w:szCs w:val="26"/>
        </w:rPr>
        <w:t>aren’t an issue</w:t>
      </w:r>
      <w:r w:rsidRPr="0006719A">
        <w:rPr>
          <w:rStyle w:val="StyleUnderline"/>
          <w:sz w:val="26"/>
          <w:szCs w:val="26"/>
        </w:rPr>
        <w:t xml:space="preserve"> for Kessler</w:t>
      </w:r>
      <w:r w:rsidRPr="0006719A">
        <w:rPr>
          <w:szCs w:val="26"/>
        </w:rPr>
        <w:t>.</w:t>
      </w:r>
    </w:p>
    <w:p w14:paraId="47AAB73F" w14:textId="77777777" w:rsidR="00A03EC5" w:rsidRPr="0006719A" w:rsidRDefault="00A03EC5" w:rsidP="00A03EC5">
      <w:pPr>
        <w:pStyle w:val="ListParagraph"/>
        <w:numPr>
          <w:ilvl w:val="0"/>
          <w:numId w:val="17"/>
        </w:numPr>
        <w:rPr>
          <w:rStyle w:val="StyleUnderline"/>
          <w:sz w:val="26"/>
          <w:szCs w:val="26"/>
        </w:rPr>
      </w:pPr>
      <w:r w:rsidRPr="0006719A">
        <w:rPr>
          <w:rStyle w:val="StyleUnderline"/>
          <w:sz w:val="26"/>
          <w:szCs w:val="26"/>
        </w:rPr>
        <w:t>Most importantly, all new</w:t>
      </w:r>
      <w:r w:rsidRPr="0006719A">
        <w:rPr>
          <w:sz w:val="16"/>
          <w:szCs w:val="26"/>
        </w:rPr>
        <w:t xml:space="preserve"> satellite </w:t>
      </w:r>
      <w:r w:rsidRPr="0006719A">
        <w:rPr>
          <w:rStyle w:val="StyleUnderline"/>
          <w:sz w:val="26"/>
          <w:szCs w:val="26"/>
        </w:rPr>
        <w:t>launches since the</w:t>
      </w:r>
      <w:r w:rsidRPr="0006719A">
        <w:rPr>
          <w:sz w:val="16"/>
          <w:szCs w:val="26"/>
        </w:rPr>
        <w:t xml:space="preserve"> 19</w:t>
      </w:r>
      <w:r w:rsidRPr="0006719A">
        <w:rPr>
          <w:rStyle w:val="Emphasis"/>
          <w:sz w:val="26"/>
          <w:szCs w:val="26"/>
        </w:rPr>
        <w:t>90’s</w:t>
      </w:r>
      <w:r w:rsidRPr="0006719A">
        <w:rPr>
          <w:rStyle w:val="StyleUnderline"/>
          <w:sz w:val="26"/>
          <w:szCs w:val="26"/>
        </w:rPr>
        <w:t xml:space="preserve"> </w:t>
      </w:r>
      <w:proofErr w:type="gramStart"/>
      <w:r w:rsidRPr="0006719A">
        <w:rPr>
          <w:rStyle w:val="StyleUnderline"/>
          <w:sz w:val="26"/>
          <w:szCs w:val="26"/>
        </w:rPr>
        <w:t>are</w:t>
      </w:r>
      <w:proofErr w:type="gramEnd"/>
      <w:r w:rsidRPr="0006719A">
        <w:rPr>
          <w:rStyle w:val="StyleUnderline"/>
          <w:sz w:val="26"/>
          <w:szCs w:val="26"/>
        </w:rPr>
        <w:t xml:space="preserve"> required to include a plan to get rid of the satellite at the end of its useful life (usually by deorbiting)</w:t>
      </w:r>
    </w:p>
    <w:p w14:paraId="7B44B52A" w14:textId="77777777" w:rsidR="00A03EC5" w:rsidRPr="0006719A" w:rsidRDefault="00A03EC5" w:rsidP="00A03EC5"/>
    <w:p w14:paraId="15E6FED3" w14:textId="77777777" w:rsidR="00A03EC5" w:rsidRPr="0006719A" w:rsidRDefault="00A03EC5" w:rsidP="00A03EC5">
      <w:pPr>
        <w:keepNext/>
        <w:keepLines/>
        <w:spacing w:before="200"/>
        <w:contextualSpacing/>
        <w:outlineLvl w:val="3"/>
        <w:rPr>
          <w:rFonts w:eastAsia="Malgun Gothic"/>
          <w:b/>
          <w:iCs/>
        </w:rPr>
      </w:pPr>
      <w:r w:rsidRPr="0006719A">
        <w:rPr>
          <w:rFonts w:eastAsia="Malgun Gothic"/>
          <w:b/>
          <w:iCs/>
        </w:rPr>
        <w:t xml:space="preserve">2 - Probability – 0.1% chance of a collision. </w:t>
      </w:r>
    </w:p>
    <w:p w14:paraId="59CAB426" w14:textId="77777777" w:rsidR="00A03EC5" w:rsidRPr="0006719A" w:rsidRDefault="00A03EC5" w:rsidP="00A03EC5">
      <w:pPr>
        <w:rPr>
          <w:rFonts w:eastAsia="Calibri"/>
          <w:sz w:val="16"/>
        </w:rPr>
      </w:pPr>
      <w:r w:rsidRPr="0006719A">
        <w:rPr>
          <w:rFonts w:eastAsia="Calibri"/>
          <w:sz w:val="16"/>
        </w:rPr>
        <w:t xml:space="preserve">Alexander William </w:t>
      </w:r>
      <w:r w:rsidRPr="0006719A">
        <w:rPr>
          <w:rFonts w:eastAsia="Calibri"/>
          <w:b/>
          <w:bCs/>
          <w:u w:val="single"/>
        </w:rPr>
        <w:t>Salter 16</w:t>
      </w:r>
      <w:r w:rsidRPr="0006719A">
        <w:rPr>
          <w:rFonts w:eastAsia="Calibri"/>
          <w:sz w:val="16"/>
        </w:rPr>
        <w:t xml:space="preserve">, </w:t>
      </w:r>
      <w:r w:rsidRPr="0006719A">
        <w:rPr>
          <w:rFonts w:eastAsia="Calibri"/>
          <w:b/>
          <w:bCs/>
          <w:sz w:val="16"/>
        </w:rPr>
        <w:t>Economics Professor at Texas Tech</w:t>
      </w:r>
      <w:r w:rsidRPr="0006719A">
        <w:rPr>
          <w:rFonts w:eastAsia="Calibri"/>
          <w:sz w:val="16"/>
        </w:rPr>
        <w:t xml:space="preserve">, </w:t>
      </w:r>
      <w:r w:rsidRPr="0006719A">
        <w:rPr>
          <w:rFonts w:eastAsia="Calibri"/>
          <w:b/>
          <w:bCs/>
          <w:sz w:val="16"/>
        </w:rPr>
        <w:t>’16</w:t>
      </w:r>
      <w:r w:rsidRPr="0006719A">
        <w:rPr>
          <w:rFonts w:eastAsia="Calibri"/>
          <w:sz w:val="16"/>
        </w:rPr>
        <w:t xml:space="preserve">, “SPACE DEBRIS: A LAW AND ECONOMICS ANALYSIS OF THE ORBITAL COMMONS” 19 STAN. TECH. L. REV. 221 *numbers replaced with English words </w:t>
      </w:r>
    </w:p>
    <w:p w14:paraId="506E0B4B" w14:textId="77777777" w:rsidR="00A03EC5" w:rsidRPr="0006719A" w:rsidRDefault="00A03EC5" w:rsidP="00A03EC5">
      <w:pPr>
        <w:rPr>
          <w:rFonts w:eastAsia="Calibri"/>
          <w:sz w:val="16"/>
        </w:rPr>
      </w:pPr>
      <w:r w:rsidRPr="0006719A">
        <w:rPr>
          <w:rFonts w:eastAsia="Calibri"/>
          <w:u w:val="single"/>
        </w:rPr>
        <w:t>The probability of a collision is</w:t>
      </w:r>
      <w:r w:rsidRPr="0006719A">
        <w:rPr>
          <w:rFonts w:eastAsia="Calibri"/>
          <w:sz w:val="16"/>
        </w:rPr>
        <w:t xml:space="preserve"> currently </w:t>
      </w:r>
      <w:r w:rsidRPr="0006719A">
        <w:rPr>
          <w:rFonts w:eastAsia="Calibri"/>
          <w:b/>
          <w:iCs/>
          <w:u w:val="single"/>
          <w:bdr w:val="single" w:sz="8" w:space="0" w:color="auto"/>
        </w:rPr>
        <w:t>low</w:t>
      </w:r>
      <w:r w:rsidRPr="0006719A">
        <w:rPr>
          <w:rFonts w:eastAsia="Calibri"/>
          <w:sz w:val="16"/>
        </w:rPr>
        <w:t xml:space="preserve">. Bradley and Wein estimate that </w:t>
      </w:r>
      <w:r w:rsidRPr="0006719A">
        <w:rPr>
          <w:rFonts w:eastAsia="Calibri"/>
          <w:u w:val="single"/>
        </w:rPr>
        <w:t>the</w:t>
      </w:r>
      <w:r w:rsidRPr="0006719A">
        <w:rPr>
          <w:rFonts w:eastAsia="Calibri"/>
          <w:sz w:val="16"/>
        </w:rPr>
        <w:t xml:space="preserve"> </w:t>
      </w:r>
      <w:r w:rsidRPr="0006719A">
        <w:rPr>
          <w:rFonts w:eastAsia="Calibri"/>
          <w:b/>
          <w:iCs/>
          <w:u w:val="single"/>
          <w:bdr w:val="single" w:sz="8" w:space="0" w:color="auto"/>
        </w:rPr>
        <w:t>maximum probability</w:t>
      </w:r>
      <w:r w:rsidRPr="0006719A">
        <w:rPr>
          <w:rFonts w:eastAsia="Calibri"/>
          <w:sz w:val="16"/>
        </w:rPr>
        <w:t xml:space="preserve"> in LEO </w:t>
      </w:r>
      <w:r w:rsidRPr="0006719A">
        <w:rPr>
          <w:rFonts w:eastAsia="Calibri"/>
          <w:u w:val="single"/>
        </w:rPr>
        <w:t xml:space="preserve">of a collision over the lifetime of a spacecraft remains </w:t>
      </w:r>
      <w:r w:rsidRPr="0006719A">
        <w:rPr>
          <w:rFonts w:eastAsia="Calibri"/>
          <w:b/>
          <w:iCs/>
          <w:u w:val="single"/>
          <w:bdr w:val="single" w:sz="8" w:space="0" w:color="auto"/>
        </w:rPr>
        <w:t>below one in one thousand</w:t>
      </w:r>
      <w:r w:rsidRPr="0006719A">
        <w:rPr>
          <w:rFonts w:eastAsia="Calibri"/>
          <w:sz w:val="16"/>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8B40EE5" w14:textId="77777777" w:rsidR="00A03EC5" w:rsidRPr="0006719A" w:rsidRDefault="00A03EC5" w:rsidP="00A03EC5">
      <w:pPr>
        <w:rPr>
          <w:rFonts w:eastAsia="Calibri"/>
          <w:sz w:val="16"/>
        </w:rPr>
      </w:pPr>
    </w:p>
    <w:p w14:paraId="1EAC2815" w14:textId="77777777" w:rsidR="00A03EC5" w:rsidRPr="0006719A" w:rsidRDefault="00A03EC5" w:rsidP="00A03EC5">
      <w:pPr>
        <w:pStyle w:val="Heading4"/>
        <w:rPr>
          <w:rFonts w:cs="Calibri"/>
        </w:rPr>
      </w:pPr>
      <w:r w:rsidRPr="0006719A">
        <w:rPr>
          <w:rFonts w:cs="Calibri"/>
        </w:rPr>
        <w:t xml:space="preserve">3 - No Kessler - takes </w:t>
      </w:r>
      <w:r w:rsidRPr="0006719A">
        <w:rPr>
          <w:rFonts w:cs="Calibri"/>
          <w:u w:val="single"/>
        </w:rPr>
        <w:t>centuries</w:t>
      </w:r>
      <w:r w:rsidRPr="0006719A">
        <w:rPr>
          <w:rFonts w:cs="Calibri"/>
        </w:rPr>
        <w:t xml:space="preserve"> and </w:t>
      </w:r>
      <w:r w:rsidRPr="0006719A">
        <w:rPr>
          <w:rFonts w:cs="Calibri"/>
          <w:u w:val="single"/>
        </w:rPr>
        <w:t>mitigation</w:t>
      </w:r>
      <w:r w:rsidRPr="0006719A">
        <w:rPr>
          <w:rFonts w:cs="Calibri"/>
        </w:rPr>
        <w:t xml:space="preserve"> checks. </w:t>
      </w:r>
    </w:p>
    <w:p w14:paraId="4D8A6CA5" w14:textId="77777777" w:rsidR="00A03EC5" w:rsidRPr="0006719A" w:rsidRDefault="00A03EC5" w:rsidP="00A03EC5">
      <w:pPr>
        <w:rPr>
          <w:sz w:val="16"/>
          <w:szCs w:val="26"/>
        </w:rPr>
      </w:pPr>
      <w:r w:rsidRPr="0006719A">
        <w:rPr>
          <w:sz w:val="16"/>
          <w:szCs w:val="26"/>
        </w:rPr>
        <w:t xml:space="preserve">Hugh </w:t>
      </w:r>
      <w:r w:rsidRPr="0006719A">
        <w:rPr>
          <w:rStyle w:val="Style13ptBold"/>
          <w:szCs w:val="26"/>
          <w:u w:val="single"/>
        </w:rPr>
        <w:t>Lewis 15</w:t>
      </w:r>
      <w:r w:rsidRPr="0006719A">
        <w:rPr>
          <w:sz w:val="16"/>
          <w:szCs w:val="26"/>
        </w:rPr>
        <w:t xml:space="preserve">. Senior Lecturer in Aerospace Engineering at the University of Southampton, “Space debris, Kessler Syndrome, and the unreasonable expectation of certainty.” Room, </w:t>
      </w:r>
      <w:hyperlink r:id="rId21" w:history="1">
        <w:r w:rsidRPr="0006719A">
          <w:rPr>
            <w:rStyle w:val="Hyperlink"/>
            <w:sz w:val="16"/>
            <w:szCs w:val="26"/>
          </w:rPr>
          <w:t>https://room.eu.com/article/Space_debris_Kessler_Syndrome_and_the_unreasonable_expectation_of_certainty</w:t>
        </w:r>
      </w:hyperlink>
    </w:p>
    <w:p w14:paraId="5276C690" w14:textId="77777777" w:rsidR="00A03EC5" w:rsidRPr="0006719A" w:rsidRDefault="00A03EC5" w:rsidP="00A03EC5">
      <w:pPr>
        <w:rPr>
          <w:sz w:val="16"/>
          <w:szCs w:val="26"/>
        </w:rPr>
      </w:pPr>
      <w:r w:rsidRPr="0006719A">
        <w:rPr>
          <w:sz w:val="16"/>
          <w:szCs w:val="26"/>
        </w:rPr>
        <w:lastRenderedPageBreak/>
        <w:t xml:space="preserve">There is now widespread awareness of the space debris problem amongst policymakers, scientists, </w:t>
      </w:r>
      <w:proofErr w:type="gramStart"/>
      <w:r w:rsidRPr="0006719A">
        <w:rPr>
          <w:sz w:val="16"/>
          <w:szCs w:val="26"/>
        </w:rPr>
        <w:t>engineers</w:t>
      </w:r>
      <w:proofErr w:type="gramEnd"/>
      <w:r w:rsidRPr="0006719A">
        <w:rPr>
          <w:sz w:val="16"/>
          <w:szCs w:val="26"/>
        </w:rPr>
        <w:t xml:space="preserve"> and the public. Thanks to pivotal work by J.C. </w:t>
      </w:r>
      <w:proofErr w:type="spellStart"/>
      <w:r w:rsidRPr="0006719A">
        <w:rPr>
          <w:sz w:val="16"/>
          <w:szCs w:val="26"/>
        </w:rPr>
        <w:t>Liou</w:t>
      </w:r>
      <w:proofErr w:type="spellEnd"/>
      <w:r w:rsidRPr="0006719A">
        <w:rPr>
          <w:sz w:val="16"/>
          <w:szCs w:val="2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06719A">
        <w:rPr>
          <w:rStyle w:val="StyleUnderline"/>
          <w:sz w:val="26"/>
          <w:szCs w:val="26"/>
        </w:rPr>
        <w:t>In spite of</w:t>
      </w:r>
      <w:proofErr w:type="gramEnd"/>
      <w:r w:rsidRPr="0006719A">
        <w:rPr>
          <w:rStyle w:val="StyleUnderline"/>
          <w:sz w:val="26"/>
          <w:szCs w:val="26"/>
        </w:rPr>
        <w:t xml:space="preserve"> </w:t>
      </w:r>
      <w:r w:rsidRPr="0006719A">
        <w:rPr>
          <w:sz w:val="16"/>
          <w:szCs w:val="26"/>
        </w:rPr>
        <w:t xml:space="preserve">several commentators </w:t>
      </w:r>
      <w:r w:rsidRPr="0006719A">
        <w:rPr>
          <w:rStyle w:val="StyleUnderline"/>
          <w:sz w:val="26"/>
          <w:szCs w:val="26"/>
        </w:rPr>
        <w:t>warning</w:t>
      </w:r>
      <w:r w:rsidRPr="0006719A">
        <w:rPr>
          <w:sz w:val="16"/>
          <w:szCs w:val="26"/>
        </w:rPr>
        <w:t xml:space="preserve"> that these collisions are just the start </w:t>
      </w:r>
      <w:r w:rsidRPr="0006719A">
        <w:rPr>
          <w:rStyle w:val="StyleUnderline"/>
          <w:sz w:val="26"/>
          <w:szCs w:val="26"/>
        </w:rPr>
        <w:t>of</w:t>
      </w:r>
      <w:r w:rsidRPr="0006719A">
        <w:rPr>
          <w:sz w:val="16"/>
          <w:szCs w:val="26"/>
        </w:rPr>
        <w:t xml:space="preserve"> a collision cascade that will render access to low Earth orbit all but impossible – a process commonly referred to as the ‘</w:t>
      </w:r>
      <w:r w:rsidRPr="0006719A">
        <w:rPr>
          <w:rStyle w:val="Emphasis"/>
          <w:sz w:val="26"/>
          <w:szCs w:val="26"/>
        </w:rPr>
        <w:t>Kessler</w:t>
      </w:r>
      <w:r w:rsidRPr="0006719A">
        <w:rPr>
          <w:rStyle w:val="StyleUnderline"/>
          <w:sz w:val="26"/>
          <w:szCs w:val="26"/>
        </w:rPr>
        <w:t xml:space="preserve"> Syndrome’</w:t>
      </w:r>
      <w:r w:rsidRPr="0006719A">
        <w:rPr>
          <w:sz w:val="16"/>
          <w:szCs w:val="26"/>
        </w:rPr>
        <w:t xml:space="preserve"> after the debris scientist Donald Kessler – </w:t>
      </w:r>
      <w:r w:rsidRPr="0006719A">
        <w:rPr>
          <w:rStyle w:val="StyleUnderline"/>
          <w:sz w:val="26"/>
          <w:szCs w:val="26"/>
        </w:rPr>
        <w:t xml:space="preserve">the reality is not likely to be on the scale of these predictions or the events depicted in </w:t>
      </w:r>
      <w:r w:rsidRPr="0006719A">
        <w:rPr>
          <w:rStyle w:val="Emphasis"/>
          <w:sz w:val="26"/>
          <w:szCs w:val="26"/>
        </w:rPr>
        <w:t>the film Gravity</w:t>
      </w:r>
      <w:r w:rsidRPr="0006719A">
        <w:rPr>
          <w:rStyle w:val="StyleUnderline"/>
          <w:sz w:val="26"/>
          <w:szCs w:val="26"/>
        </w:rPr>
        <w:t>.</w:t>
      </w:r>
      <w:r w:rsidRPr="0006719A">
        <w:rPr>
          <w:sz w:val="16"/>
          <w:szCs w:val="26"/>
        </w:rPr>
        <w:t xml:space="preserve"> Indeed, </w:t>
      </w:r>
      <w:r w:rsidRPr="0006719A">
        <w:rPr>
          <w:rStyle w:val="StyleUnderline"/>
          <w:sz w:val="26"/>
          <w:szCs w:val="26"/>
        </w:rPr>
        <w:t>results presented by the Inter-Agency Space Debris Coordination Committee (</w:t>
      </w:r>
      <w:r w:rsidRPr="0006719A">
        <w:rPr>
          <w:rStyle w:val="Emphasis"/>
          <w:sz w:val="26"/>
          <w:szCs w:val="26"/>
        </w:rPr>
        <w:t>IADC</w:t>
      </w:r>
      <w:r w:rsidRPr="0006719A">
        <w:rPr>
          <w:rStyle w:val="StyleUnderline"/>
          <w:sz w:val="26"/>
          <w:szCs w:val="26"/>
        </w:rPr>
        <w:t>)</w:t>
      </w:r>
      <w:r w:rsidRPr="0006719A">
        <w:rPr>
          <w:sz w:val="16"/>
          <w:szCs w:val="26"/>
        </w:rPr>
        <w:t xml:space="preserve"> at the Sixth European Conference </w:t>
      </w:r>
      <w:r w:rsidRPr="0006719A">
        <w:rPr>
          <w:rStyle w:val="StyleUnderline"/>
          <w:sz w:val="26"/>
          <w:szCs w:val="26"/>
        </w:rPr>
        <w:t xml:space="preserve">on Space Debris show an expected increase in the debris population of only 30% after </w:t>
      </w:r>
      <w:r w:rsidRPr="0006719A">
        <w:rPr>
          <w:rStyle w:val="Emphasis"/>
          <w:sz w:val="26"/>
          <w:szCs w:val="26"/>
        </w:rPr>
        <w:t>200 years</w:t>
      </w:r>
      <w:r w:rsidRPr="0006719A">
        <w:rPr>
          <w:rStyle w:val="StyleUnderline"/>
          <w:sz w:val="26"/>
          <w:szCs w:val="26"/>
        </w:rPr>
        <w:t xml:space="preserve"> with continued launch activity. </w:t>
      </w:r>
      <w:r w:rsidRPr="0006719A">
        <w:rPr>
          <w:rStyle w:val="Emphasis"/>
          <w:sz w:val="26"/>
          <w:szCs w:val="26"/>
        </w:rPr>
        <w:t>Collisions</w:t>
      </w:r>
      <w:r w:rsidRPr="0006719A">
        <w:rPr>
          <w:rStyle w:val="StyleUnderline"/>
          <w:sz w:val="26"/>
          <w:szCs w:val="26"/>
        </w:rPr>
        <w:t xml:space="preserve"> are still predicted to occur, but this is far from the </w:t>
      </w:r>
      <w:r w:rsidRPr="0006719A">
        <w:rPr>
          <w:rStyle w:val="Emphasis"/>
          <w:sz w:val="26"/>
          <w:szCs w:val="26"/>
        </w:rPr>
        <w:t>catastrophic scenario</w:t>
      </w:r>
      <w:r w:rsidRPr="0006719A">
        <w:rPr>
          <w:rStyle w:val="StyleUnderline"/>
          <w:sz w:val="26"/>
          <w:szCs w:val="26"/>
        </w:rPr>
        <w:t xml:space="preserve"> feared by some.</w:t>
      </w:r>
      <w:r w:rsidRPr="0006719A">
        <w:rPr>
          <w:sz w:val="16"/>
          <w:szCs w:val="26"/>
        </w:rPr>
        <w:t xml:space="preserve"> </w:t>
      </w:r>
      <w:r w:rsidRPr="0006719A">
        <w:rPr>
          <w:rStyle w:val="StyleUnderline"/>
          <w:sz w:val="26"/>
          <w:szCs w:val="26"/>
        </w:rPr>
        <w:t>Constraining</w:t>
      </w:r>
      <w:r w:rsidRPr="0006719A">
        <w:rPr>
          <w:sz w:val="16"/>
          <w:szCs w:val="26"/>
        </w:rPr>
        <w:t xml:space="preserve"> </w:t>
      </w:r>
      <w:r w:rsidRPr="0006719A">
        <w:rPr>
          <w:rStyle w:val="StyleUnderline"/>
          <w:sz w:val="26"/>
          <w:szCs w:val="26"/>
        </w:rPr>
        <w:t>the</w:t>
      </w:r>
      <w:r w:rsidRPr="0006719A">
        <w:rPr>
          <w:sz w:val="16"/>
          <w:szCs w:val="26"/>
        </w:rPr>
        <w:t xml:space="preserve"> population </w:t>
      </w:r>
      <w:r w:rsidRPr="0006719A">
        <w:rPr>
          <w:rStyle w:val="StyleUnderline"/>
          <w:sz w:val="26"/>
          <w:szCs w:val="26"/>
        </w:rPr>
        <w:t>increase</w:t>
      </w:r>
      <w:r w:rsidRPr="0006719A">
        <w:rPr>
          <w:sz w:val="16"/>
          <w:szCs w:val="26"/>
        </w:rPr>
        <w:t xml:space="preserve"> to a modest level </w:t>
      </w:r>
      <w:r w:rsidRPr="0006719A">
        <w:rPr>
          <w:rStyle w:val="StyleUnderline"/>
          <w:sz w:val="26"/>
          <w:szCs w:val="26"/>
        </w:rPr>
        <w:t>can be achieved</w:t>
      </w:r>
      <w:r w:rsidRPr="0006719A">
        <w:rPr>
          <w:sz w:val="16"/>
          <w:szCs w:val="26"/>
        </w:rPr>
        <w:t xml:space="preserve">, the IADC suggested, </w:t>
      </w:r>
      <w:r w:rsidRPr="0006719A">
        <w:rPr>
          <w:rStyle w:val="StyleUnderline"/>
          <w:sz w:val="26"/>
          <w:szCs w:val="26"/>
        </w:rPr>
        <w:t>through</w:t>
      </w:r>
      <w:r w:rsidRPr="0006719A">
        <w:rPr>
          <w:sz w:val="16"/>
          <w:szCs w:val="26"/>
        </w:rPr>
        <w:t xml:space="preserve"> widespread and good compliance with </w:t>
      </w:r>
      <w:r w:rsidRPr="0006719A">
        <w:rPr>
          <w:rStyle w:val="Emphasis"/>
          <w:sz w:val="26"/>
          <w:szCs w:val="26"/>
        </w:rPr>
        <w:t>existing</w:t>
      </w:r>
      <w:r w:rsidRPr="0006719A">
        <w:rPr>
          <w:rStyle w:val="StyleUnderline"/>
          <w:sz w:val="26"/>
          <w:szCs w:val="26"/>
        </w:rPr>
        <w:t xml:space="preserve"> space debris </w:t>
      </w:r>
      <w:r w:rsidRPr="0006719A">
        <w:rPr>
          <w:rStyle w:val="Emphasis"/>
          <w:sz w:val="26"/>
          <w:szCs w:val="26"/>
        </w:rPr>
        <w:t>mitigation guidelines</w:t>
      </w:r>
      <w:r w:rsidRPr="0006719A">
        <w:rPr>
          <w:sz w:val="16"/>
          <w:szCs w:val="2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06719A">
        <w:rPr>
          <w:sz w:val="16"/>
          <w:szCs w:val="26"/>
        </w:rPr>
        <w:t>in spite of</w:t>
      </w:r>
      <w:proofErr w:type="gramEnd"/>
      <w:r w:rsidRPr="0006719A">
        <w:rPr>
          <w:sz w:val="16"/>
          <w:szCs w:val="26"/>
        </w:rPr>
        <w:t xml:space="preserve"> these robust efforts merits the investigation of additional measures to address the debris threat, according to the IADC.</w:t>
      </w:r>
    </w:p>
    <w:p w14:paraId="31AC6D3D" w14:textId="77777777" w:rsidR="00A03EC5" w:rsidRPr="0006719A" w:rsidRDefault="00A03EC5" w:rsidP="00A03EC5">
      <w:pPr>
        <w:rPr>
          <w:rFonts w:eastAsia="Calibri"/>
          <w:sz w:val="16"/>
        </w:rPr>
      </w:pPr>
    </w:p>
    <w:p w14:paraId="3EE7785B" w14:textId="77777777" w:rsidR="00A03EC5" w:rsidRPr="0006719A" w:rsidRDefault="00A03EC5" w:rsidP="00A03EC5">
      <w:pPr>
        <w:pStyle w:val="Heading4"/>
      </w:pPr>
      <w:r w:rsidRPr="0006719A">
        <w:t xml:space="preserve">4 - Space debris </w:t>
      </w:r>
      <w:r w:rsidRPr="0006719A">
        <w:rPr>
          <w:u w:val="single"/>
        </w:rPr>
        <w:t>isn’t a threat</w:t>
      </w:r>
      <w:r w:rsidRPr="0006719A">
        <w:t xml:space="preserve"> - current </w:t>
      </w:r>
      <w:r w:rsidRPr="0006719A">
        <w:rPr>
          <w:u w:val="single"/>
        </w:rPr>
        <w:t>monitoring systems</w:t>
      </w:r>
      <w:r w:rsidRPr="0006719A">
        <w:t xml:space="preserve"> and </w:t>
      </w:r>
      <w:r w:rsidRPr="0006719A">
        <w:rPr>
          <w:u w:val="single"/>
        </w:rPr>
        <w:t>rules</w:t>
      </w:r>
      <w:r w:rsidRPr="0006719A">
        <w:t xml:space="preserve"> solve.</w:t>
      </w:r>
    </w:p>
    <w:p w14:paraId="51010191" w14:textId="77777777" w:rsidR="00A03EC5" w:rsidRPr="0006719A" w:rsidRDefault="00A03EC5" w:rsidP="00A03EC5">
      <w:pPr>
        <w:rPr>
          <w:sz w:val="16"/>
          <w:szCs w:val="26"/>
        </w:rPr>
      </w:pPr>
      <w:r w:rsidRPr="0006719A">
        <w:rPr>
          <w:sz w:val="16"/>
          <w:szCs w:val="26"/>
        </w:rPr>
        <w:t xml:space="preserve">Dave </w:t>
      </w:r>
      <w:r w:rsidRPr="0006719A">
        <w:rPr>
          <w:rStyle w:val="Style13ptBold"/>
          <w:szCs w:val="26"/>
          <w:u w:val="single"/>
        </w:rPr>
        <w:t>Mosher 18</w:t>
      </w:r>
      <w:r w:rsidRPr="0006719A">
        <w:rPr>
          <w:sz w:val="16"/>
          <w:szCs w:val="26"/>
        </w:rPr>
        <w:t xml:space="preserve">. Journalist for Business Insider, citing Jesse </w:t>
      </w:r>
      <w:proofErr w:type="spellStart"/>
      <w:r w:rsidRPr="0006719A">
        <w:rPr>
          <w:sz w:val="16"/>
          <w:szCs w:val="26"/>
        </w:rPr>
        <w:t>Gossner</w:t>
      </w:r>
      <w:proofErr w:type="spellEnd"/>
      <w:r w:rsidRPr="0006719A">
        <w:rPr>
          <w:sz w:val="16"/>
          <w:szCs w:val="26"/>
        </w:rPr>
        <w:t>, an orbital-mechanics engineer who teaches at the US Air Force's Advanced Space Operations School/ 8-30-2018, "A space junk disaster could cut off human access to space. Here's how." https://www.businessinsider.com/space-junk-kessler-syndrome-chain-reaction-prevention-2018-3</w:t>
      </w:r>
    </w:p>
    <w:p w14:paraId="2EA5EE98" w14:textId="77777777" w:rsidR="00A03EC5" w:rsidRPr="0006719A" w:rsidRDefault="00A03EC5" w:rsidP="00A03EC5">
      <w:pPr>
        <w:rPr>
          <w:sz w:val="16"/>
          <w:szCs w:val="26"/>
        </w:rPr>
      </w:pPr>
      <w:r w:rsidRPr="0006719A">
        <w:rPr>
          <w:sz w:val="16"/>
          <w:szCs w:val="26"/>
        </w:rPr>
        <w:t xml:space="preserve">The Kessler syndrome plays center-stage in the movie "Gravity," in which an accidental space collision endangers a crew aboard a large space station. But </w:t>
      </w:r>
      <w:proofErr w:type="spellStart"/>
      <w:r w:rsidRPr="0006719A">
        <w:rPr>
          <w:sz w:val="16"/>
          <w:szCs w:val="26"/>
        </w:rPr>
        <w:t>Gossner</w:t>
      </w:r>
      <w:proofErr w:type="spellEnd"/>
      <w:r w:rsidRPr="0006719A">
        <w:rPr>
          <w:sz w:val="16"/>
          <w:szCs w:val="26"/>
        </w:rPr>
        <w:t xml:space="preserve"> said that type of </w:t>
      </w:r>
      <w:r w:rsidRPr="0006719A">
        <w:rPr>
          <w:rStyle w:val="StyleUnderline"/>
          <w:sz w:val="26"/>
          <w:szCs w:val="26"/>
        </w:rPr>
        <w:t xml:space="preserve">a </w:t>
      </w:r>
      <w:r w:rsidRPr="0006719A">
        <w:rPr>
          <w:rStyle w:val="Emphasis"/>
          <w:sz w:val="26"/>
          <w:szCs w:val="26"/>
        </w:rPr>
        <w:t>runaway space-junk catastrophe</w:t>
      </w:r>
      <w:r w:rsidRPr="0006719A">
        <w:rPr>
          <w:rStyle w:val="StyleUnderline"/>
          <w:sz w:val="26"/>
          <w:szCs w:val="26"/>
        </w:rPr>
        <w:t xml:space="preserve"> is </w:t>
      </w:r>
      <w:r w:rsidRPr="0006719A">
        <w:rPr>
          <w:rStyle w:val="Emphasis"/>
          <w:sz w:val="26"/>
          <w:szCs w:val="26"/>
        </w:rPr>
        <w:t>unlikely</w:t>
      </w:r>
      <w:r w:rsidRPr="0006719A">
        <w:rPr>
          <w:sz w:val="16"/>
          <w:szCs w:val="26"/>
        </w:rPr>
        <w:t xml:space="preserve">. "Right </w:t>
      </w:r>
      <w:proofErr w:type="gramStart"/>
      <w:r w:rsidRPr="0006719A">
        <w:rPr>
          <w:sz w:val="16"/>
          <w:szCs w:val="26"/>
        </w:rPr>
        <w:t>now</w:t>
      </w:r>
      <w:proofErr w:type="gramEnd"/>
      <w:r w:rsidRPr="0006719A">
        <w:rPr>
          <w:sz w:val="16"/>
          <w:szCs w:val="26"/>
        </w:rPr>
        <w:t xml:space="preserve"> I don't think we're close to that," he said. "I'm not saying we couldn't get there, and I'm not saying we don't need to be smart and manage the problem. But </w:t>
      </w:r>
      <w:r w:rsidRPr="0006719A">
        <w:rPr>
          <w:rStyle w:val="StyleUnderline"/>
          <w:sz w:val="26"/>
          <w:szCs w:val="26"/>
        </w:rPr>
        <w:t xml:space="preserve">I don't see it </w:t>
      </w:r>
      <w:r w:rsidRPr="0006719A">
        <w:rPr>
          <w:rStyle w:val="Emphasis"/>
          <w:sz w:val="26"/>
          <w:szCs w:val="26"/>
        </w:rPr>
        <w:t>ever</w:t>
      </w:r>
      <w:r w:rsidRPr="0006719A">
        <w:rPr>
          <w:rStyle w:val="StyleUnderline"/>
          <w:sz w:val="26"/>
          <w:szCs w:val="26"/>
        </w:rPr>
        <w:t xml:space="preserve"> becoming, anytime soon, an </w:t>
      </w:r>
      <w:r w:rsidRPr="0006719A">
        <w:rPr>
          <w:rStyle w:val="Emphasis"/>
          <w:sz w:val="26"/>
          <w:szCs w:val="26"/>
        </w:rPr>
        <w:t>unmanageable problem</w:t>
      </w:r>
      <w:r w:rsidRPr="0006719A">
        <w:rPr>
          <w:sz w:val="16"/>
          <w:szCs w:val="26"/>
        </w:rPr>
        <w:t xml:space="preserve">." There is no current system to remove old satellites or sweep up bits of debris </w:t>
      </w:r>
      <w:proofErr w:type="gramStart"/>
      <w:r w:rsidRPr="0006719A">
        <w:rPr>
          <w:sz w:val="16"/>
          <w:szCs w:val="26"/>
        </w:rPr>
        <w:t>in order to</w:t>
      </w:r>
      <w:proofErr w:type="gramEnd"/>
      <w:r w:rsidRPr="0006719A">
        <w:rPr>
          <w:sz w:val="16"/>
          <w:szCs w:val="26"/>
        </w:rPr>
        <w:t xml:space="preserve"> prevent a Kessler event. Instead, </w:t>
      </w:r>
      <w:r w:rsidRPr="0006719A">
        <w:rPr>
          <w:rStyle w:val="StyleUnderline"/>
          <w:sz w:val="26"/>
          <w:szCs w:val="26"/>
        </w:rPr>
        <w:t xml:space="preserve">space debris is </w:t>
      </w:r>
      <w:r w:rsidRPr="0006719A">
        <w:rPr>
          <w:rStyle w:val="Emphasis"/>
          <w:sz w:val="26"/>
          <w:szCs w:val="26"/>
        </w:rPr>
        <w:t>monitored from Earth</w:t>
      </w:r>
      <w:r w:rsidRPr="0006719A">
        <w:rPr>
          <w:sz w:val="16"/>
          <w:szCs w:val="26"/>
        </w:rPr>
        <w:t xml:space="preserve">, and </w:t>
      </w:r>
      <w:r w:rsidRPr="0006719A">
        <w:rPr>
          <w:rStyle w:val="Emphasis"/>
          <w:sz w:val="26"/>
          <w:szCs w:val="26"/>
        </w:rPr>
        <w:t>new rules</w:t>
      </w:r>
      <w:r w:rsidRPr="0006719A">
        <w:rPr>
          <w:rStyle w:val="StyleUnderline"/>
          <w:sz w:val="26"/>
          <w:szCs w:val="26"/>
        </w:rPr>
        <w:t xml:space="preserve"> require satellites in low-Earth orbit be </w:t>
      </w:r>
      <w:r w:rsidRPr="0006719A">
        <w:rPr>
          <w:rStyle w:val="Emphasis"/>
          <w:sz w:val="26"/>
          <w:szCs w:val="26"/>
        </w:rPr>
        <w:t>deorbited</w:t>
      </w:r>
      <w:r w:rsidRPr="0006719A">
        <w:rPr>
          <w:rStyle w:val="StyleUnderline"/>
          <w:sz w:val="26"/>
          <w:szCs w:val="26"/>
        </w:rPr>
        <w:t xml:space="preserve"> after 25 years so they </w:t>
      </w:r>
      <w:r w:rsidRPr="0006719A">
        <w:rPr>
          <w:rStyle w:val="Emphasis"/>
          <w:sz w:val="26"/>
          <w:szCs w:val="26"/>
        </w:rPr>
        <w:t>don't</w:t>
      </w:r>
      <w:r w:rsidRPr="0006719A">
        <w:rPr>
          <w:sz w:val="16"/>
          <w:szCs w:val="26"/>
        </w:rPr>
        <w:t xml:space="preserve"> wind up </w:t>
      </w:r>
      <w:r w:rsidRPr="0006719A">
        <w:rPr>
          <w:rStyle w:val="Emphasis"/>
          <w:sz w:val="26"/>
          <w:szCs w:val="26"/>
        </w:rPr>
        <w:t>add</w:t>
      </w:r>
      <w:r w:rsidRPr="0006719A">
        <w:rPr>
          <w:sz w:val="16"/>
          <w:szCs w:val="26"/>
        </w:rPr>
        <w:t xml:space="preserve">ing </w:t>
      </w:r>
      <w:r w:rsidRPr="0006719A">
        <w:rPr>
          <w:rStyle w:val="Emphasis"/>
          <w:sz w:val="26"/>
          <w:szCs w:val="26"/>
        </w:rPr>
        <w:t>more space junk</w:t>
      </w:r>
      <w:r w:rsidRPr="0006719A">
        <w:rPr>
          <w:rStyle w:val="StyleUnderline"/>
          <w:sz w:val="26"/>
          <w:szCs w:val="26"/>
        </w:rPr>
        <w:t xml:space="preserve">. "Our current plan is to </w:t>
      </w:r>
      <w:r w:rsidRPr="0006719A">
        <w:rPr>
          <w:rStyle w:val="Emphasis"/>
          <w:sz w:val="26"/>
          <w:szCs w:val="26"/>
        </w:rPr>
        <w:t>manage the problem</w:t>
      </w:r>
      <w:r w:rsidRPr="0006719A">
        <w:rPr>
          <w:rStyle w:val="StyleUnderline"/>
          <w:sz w:val="26"/>
          <w:szCs w:val="26"/>
        </w:rPr>
        <w:t xml:space="preserve"> and </w:t>
      </w:r>
      <w:r w:rsidRPr="0006719A">
        <w:rPr>
          <w:rStyle w:val="Emphasis"/>
          <w:sz w:val="26"/>
          <w:szCs w:val="26"/>
        </w:rPr>
        <w:t>not let it get that far</w:t>
      </w:r>
      <w:r w:rsidRPr="0006719A">
        <w:rPr>
          <w:sz w:val="16"/>
          <w:szCs w:val="26"/>
        </w:rPr>
        <w:t xml:space="preserve">," </w:t>
      </w:r>
      <w:proofErr w:type="spellStart"/>
      <w:r w:rsidRPr="0006719A">
        <w:rPr>
          <w:sz w:val="16"/>
          <w:szCs w:val="26"/>
        </w:rPr>
        <w:t>Gossner</w:t>
      </w:r>
      <w:proofErr w:type="spellEnd"/>
      <w:r w:rsidRPr="0006719A">
        <w:rPr>
          <w:sz w:val="16"/>
          <w:szCs w:val="26"/>
        </w:rPr>
        <w:t xml:space="preserve"> said. "</w:t>
      </w:r>
      <w:r w:rsidRPr="0006719A">
        <w:rPr>
          <w:rStyle w:val="StyleUnderline"/>
          <w:sz w:val="26"/>
          <w:szCs w:val="26"/>
        </w:rPr>
        <w:t xml:space="preserve">I don't think that we're even </w:t>
      </w:r>
      <w:r w:rsidRPr="0006719A">
        <w:rPr>
          <w:rStyle w:val="Emphasis"/>
          <w:sz w:val="26"/>
          <w:szCs w:val="26"/>
        </w:rPr>
        <w:t>close</w:t>
      </w:r>
      <w:r w:rsidRPr="0006719A">
        <w:rPr>
          <w:rStyle w:val="StyleUnderline"/>
          <w:sz w:val="26"/>
          <w:szCs w:val="26"/>
        </w:rPr>
        <w:t xml:space="preserve"> to needing to </w:t>
      </w:r>
      <w:r w:rsidRPr="0006719A">
        <w:rPr>
          <w:rStyle w:val="Emphasis"/>
          <w:sz w:val="26"/>
          <w:szCs w:val="26"/>
        </w:rPr>
        <w:t>actively remove stuff</w:t>
      </w:r>
      <w:r w:rsidRPr="0006719A">
        <w:rPr>
          <w:rStyle w:val="StyleUnderline"/>
          <w:sz w:val="26"/>
          <w:szCs w:val="26"/>
        </w:rPr>
        <w:t>. There's lots of research being done on that</w:t>
      </w:r>
      <w:r w:rsidRPr="0006719A">
        <w:rPr>
          <w:sz w:val="16"/>
          <w:szCs w:val="26"/>
        </w:rPr>
        <w:t xml:space="preserve">, and maybe </w:t>
      </w:r>
      <w:proofErr w:type="spellStart"/>
      <w:r w:rsidRPr="0006719A">
        <w:rPr>
          <w:sz w:val="16"/>
          <w:szCs w:val="26"/>
        </w:rPr>
        <w:t>some day</w:t>
      </w:r>
      <w:proofErr w:type="spellEnd"/>
      <w:r w:rsidRPr="0006719A">
        <w:rPr>
          <w:sz w:val="16"/>
          <w:szCs w:val="26"/>
        </w:rPr>
        <w:t xml:space="preserve"> that will happen, </w:t>
      </w:r>
      <w:r w:rsidRPr="0006719A">
        <w:rPr>
          <w:rStyle w:val="StyleUnderline"/>
          <w:sz w:val="26"/>
          <w:szCs w:val="26"/>
        </w:rPr>
        <w:t>but I think that — at this point</w:t>
      </w:r>
      <w:r w:rsidRPr="0006719A">
        <w:rPr>
          <w:sz w:val="16"/>
          <w:szCs w:val="26"/>
        </w:rPr>
        <w:t xml:space="preserve">, and in my humble opinion — </w:t>
      </w:r>
      <w:r w:rsidRPr="0006719A">
        <w:rPr>
          <w:rStyle w:val="StyleUnderline"/>
          <w:sz w:val="26"/>
          <w:szCs w:val="26"/>
        </w:rPr>
        <w:t xml:space="preserve">an </w:t>
      </w:r>
      <w:r w:rsidRPr="0006719A">
        <w:rPr>
          <w:rStyle w:val="Emphasis"/>
          <w:sz w:val="26"/>
          <w:szCs w:val="26"/>
        </w:rPr>
        <w:t>unnecessary expense</w:t>
      </w:r>
      <w:r w:rsidRPr="0006719A">
        <w:rPr>
          <w:sz w:val="16"/>
          <w:szCs w:val="26"/>
        </w:rPr>
        <w:t>."</w:t>
      </w:r>
    </w:p>
    <w:p w14:paraId="2EBF0BAC" w14:textId="77777777" w:rsidR="00A03EC5" w:rsidRPr="0006719A" w:rsidRDefault="00A03EC5" w:rsidP="00A03EC5"/>
    <w:p w14:paraId="722F7FC7" w14:textId="77777777" w:rsidR="00A03EC5" w:rsidRPr="0006719A" w:rsidRDefault="00A03EC5" w:rsidP="00A03EC5">
      <w:pPr>
        <w:rPr>
          <w:rFonts w:eastAsia="Calibri"/>
          <w:sz w:val="16"/>
        </w:rPr>
      </w:pPr>
    </w:p>
    <w:p w14:paraId="2345DB46" w14:textId="77777777" w:rsidR="00A03EC5" w:rsidRPr="0006719A" w:rsidRDefault="00A03EC5" w:rsidP="00A03EC5"/>
    <w:p w14:paraId="49F9C826" w14:textId="77777777" w:rsidR="00A03EC5" w:rsidRPr="0006719A" w:rsidRDefault="00A03EC5" w:rsidP="00A03EC5"/>
    <w:p w14:paraId="0E802ABB" w14:textId="77777777" w:rsidR="00A03EC5" w:rsidRPr="0006719A" w:rsidRDefault="00A03EC5" w:rsidP="00A03EC5">
      <w:pPr>
        <w:pStyle w:val="Heading3"/>
      </w:pPr>
      <w:r w:rsidRPr="0006719A">
        <w:lastRenderedPageBreak/>
        <w:t>1NC – Space War</w:t>
      </w:r>
    </w:p>
    <w:p w14:paraId="65F40200" w14:textId="77777777" w:rsidR="00A03EC5" w:rsidRPr="0006719A" w:rsidRDefault="00A03EC5" w:rsidP="00A03EC5">
      <w:pPr>
        <w:pStyle w:val="Heading4"/>
        <w:rPr>
          <w:rFonts w:cs="Calibri"/>
        </w:rPr>
      </w:pPr>
      <w:r w:rsidRPr="0006719A">
        <w:rPr>
          <w:rFonts w:cs="Calibri"/>
        </w:rPr>
        <w:t>1 - Interdependence checks space war.</w:t>
      </w:r>
    </w:p>
    <w:p w14:paraId="5CFDB16F" w14:textId="77777777" w:rsidR="00A03EC5" w:rsidRPr="0006719A" w:rsidRDefault="00A03EC5" w:rsidP="00A03EC5">
      <w:pPr>
        <w:rPr>
          <w:sz w:val="16"/>
          <w:szCs w:val="26"/>
        </w:rPr>
      </w:pPr>
      <w:r w:rsidRPr="0006719A">
        <w:rPr>
          <w:rFonts w:eastAsiaTheme="majorEastAsia" w:cstheme="majorBidi"/>
          <w:b/>
          <w:iCs/>
          <w:szCs w:val="26"/>
          <w:u w:val="single"/>
        </w:rPr>
        <w:t>Hall 15</w:t>
      </w:r>
      <w:r w:rsidRPr="0006719A">
        <w:rPr>
          <w:sz w:val="16"/>
          <w:szCs w:val="26"/>
        </w:rPr>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2" w:history="1">
        <w:r w:rsidRPr="0006719A">
          <w:rPr>
            <w:rStyle w:val="Hyperlink"/>
            <w:sz w:val="16"/>
            <w:szCs w:val="26"/>
          </w:rPr>
          <w:t>https://www.thecipherbrief.com/article/5-reasons-%E2%80%9Cspace-war%E2%80%9D-isn%E2%80%99t-scary-it-sounds</w:t>
        </w:r>
      </w:hyperlink>
      <w:r w:rsidRPr="0006719A">
        <w:rPr>
          <w:sz w:val="16"/>
          <w:szCs w:val="26"/>
        </w:rPr>
        <w:t>] recut Adam</w:t>
      </w:r>
    </w:p>
    <w:p w14:paraId="0B8CDDB2" w14:textId="77777777" w:rsidR="00A03EC5" w:rsidRPr="0006719A" w:rsidRDefault="00A03EC5" w:rsidP="00A03EC5">
      <w:pPr>
        <w:pStyle w:val="ListParagraph"/>
        <w:numPr>
          <w:ilvl w:val="0"/>
          <w:numId w:val="16"/>
        </w:numPr>
        <w:rPr>
          <w:sz w:val="16"/>
          <w:szCs w:val="16"/>
        </w:rPr>
      </w:pPr>
      <w:r w:rsidRPr="0006719A">
        <w:rPr>
          <w:sz w:val="16"/>
          <w:szCs w:val="16"/>
        </w:rPr>
        <w:t xml:space="preserve">If you are also reading the </w:t>
      </w:r>
      <w:proofErr w:type="spellStart"/>
      <w:r w:rsidRPr="0006719A">
        <w:rPr>
          <w:sz w:val="16"/>
          <w:szCs w:val="16"/>
        </w:rPr>
        <w:t>Pavur</w:t>
      </w:r>
      <w:proofErr w:type="spellEnd"/>
      <w:r w:rsidRPr="0006719A">
        <w:rPr>
          <w:sz w:val="16"/>
          <w:szCs w:val="16"/>
        </w:rPr>
        <w:t xml:space="preserve"> </w:t>
      </w:r>
      <w:proofErr w:type="gramStart"/>
      <w:r w:rsidRPr="0006719A">
        <w:rPr>
          <w:sz w:val="16"/>
          <w:szCs w:val="16"/>
        </w:rPr>
        <w:t>evidence</w:t>
      </w:r>
      <w:proofErr w:type="gramEnd"/>
      <w:r w:rsidRPr="0006719A">
        <w:rPr>
          <w:sz w:val="16"/>
          <w:szCs w:val="16"/>
        </w:rPr>
        <w:t xml:space="preserve"> then unhighlight the debris stuff</w:t>
      </w:r>
    </w:p>
    <w:p w14:paraId="3621BE7F" w14:textId="77777777" w:rsidR="00A03EC5" w:rsidRPr="0006719A" w:rsidRDefault="00A03EC5" w:rsidP="00A03EC5">
      <w:pPr>
        <w:rPr>
          <w:sz w:val="16"/>
          <w:szCs w:val="26"/>
        </w:rPr>
      </w:pPr>
      <w:r w:rsidRPr="0006719A">
        <w:rPr>
          <w:sz w:val="16"/>
          <w:szCs w:val="26"/>
        </w:rPr>
        <w:t xml:space="preserve">1. </w:t>
      </w:r>
      <w:r w:rsidRPr="0006719A">
        <w:rPr>
          <w:rStyle w:val="StyleUnderline"/>
          <w:sz w:val="26"/>
          <w:szCs w:val="26"/>
        </w:rPr>
        <w:t>An ASAT attack would likely be part of a larger, terrestrial attack</w:t>
      </w:r>
      <w:r w:rsidRPr="0006719A">
        <w:rPr>
          <w:sz w:val="16"/>
          <w:szCs w:val="26"/>
        </w:rPr>
        <w:t xml:space="preserve">.  An </w:t>
      </w:r>
      <w:r w:rsidRPr="0006719A">
        <w:rPr>
          <w:rStyle w:val="StyleUnderline"/>
          <w:sz w:val="26"/>
          <w:szCs w:val="26"/>
        </w:rPr>
        <w:t xml:space="preserve">attack on space assets would be no different than an attack on territory or other assets on earth. </w:t>
      </w:r>
      <w:r w:rsidRPr="0006719A">
        <w:rPr>
          <w:sz w:val="16"/>
          <w:szCs w:val="26"/>
        </w:rPr>
        <w:t xml:space="preserve">This means that </w:t>
      </w:r>
      <w:r w:rsidRPr="0006719A">
        <w:rPr>
          <w:rStyle w:val="StyleUnderline"/>
          <w:sz w:val="26"/>
          <w:szCs w:val="26"/>
        </w:rPr>
        <w:t>no space war would stay limited to space</w:t>
      </w:r>
      <w:r w:rsidRPr="0006719A">
        <w:rPr>
          <w:sz w:val="16"/>
          <w:szCs w:val="26"/>
        </w:rPr>
        <w:t xml:space="preserve">. An ASAT campaign </w:t>
      </w:r>
      <w:r w:rsidRPr="0006719A">
        <w:rPr>
          <w:rStyle w:val="StyleUnderline"/>
          <w:sz w:val="26"/>
          <w:szCs w:val="26"/>
        </w:rPr>
        <w:t>would be part of a larger conventional military conflict that would play out on earth.</w:t>
      </w:r>
    </w:p>
    <w:p w14:paraId="4795D6E4" w14:textId="77777777" w:rsidR="00A03EC5" w:rsidRPr="0006719A" w:rsidRDefault="00A03EC5" w:rsidP="00A03EC5">
      <w:pPr>
        <w:rPr>
          <w:rStyle w:val="StyleUnderline"/>
          <w:sz w:val="26"/>
          <w:szCs w:val="26"/>
        </w:rPr>
      </w:pPr>
      <w:r w:rsidRPr="0006719A">
        <w:rPr>
          <w:sz w:val="16"/>
          <w:szCs w:val="26"/>
        </w:rPr>
        <w:t xml:space="preserve">2. </w:t>
      </w:r>
      <w:r w:rsidRPr="0006719A">
        <w:rPr>
          <w:rStyle w:val="StyleUnderline"/>
          <w:sz w:val="26"/>
          <w:szCs w:val="26"/>
        </w:rPr>
        <w:t>Every country with ASAT capabilities also needs satellites</w:t>
      </w:r>
      <w:r w:rsidRPr="0006719A">
        <w:rPr>
          <w:sz w:val="16"/>
          <w:szCs w:val="26"/>
        </w:rPr>
        <w:t xml:space="preserve">.  While </w:t>
      </w:r>
      <w:r w:rsidRPr="0006719A">
        <w:rPr>
          <w:rStyle w:val="StyleUnderline"/>
          <w:sz w:val="26"/>
          <w:szCs w:val="26"/>
        </w:rPr>
        <w:t>the United States is the most dependent on military satellites, most other countries need satellites to participate in the global economy</w:t>
      </w:r>
      <w:r w:rsidRPr="0006719A">
        <w:rPr>
          <w:sz w:val="16"/>
          <w:szCs w:val="26"/>
        </w:rPr>
        <w:t xml:space="preserve">. All </w:t>
      </w:r>
      <w:r w:rsidRPr="0006719A">
        <w:rPr>
          <w:rStyle w:val="StyleUnderline"/>
          <w:sz w:val="26"/>
          <w:szCs w:val="26"/>
        </w:rPr>
        <w:t xml:space="preserve">countries that have the technical ability to play in this space – the U.S., Russia, </w:t>
      </w:r>
      <w:proofErr w:type="gramStart"/>
      <w:r w:rsidRPr="0006719A">
        <w:rPr>
          <w:rStyle w:val="StyleUnderline"/>
          <w:sz w:val="26"/>
          <w:szCs w:val="26"/>
        </w:rPr>
        <w:t>China</w:t>
      </w:r>
      <w:proofErr w:type="gramEnd"/>
      <w:r w:rsidRPr="0006719A">
        <w:rPr>
          <w:rStyle w:val="StyleUnderline"/>
          <w:sz w:val="26"/>
          <w:szCs w:val="26"/>
        </w:rPr>
        <w:t xml:space="preserve"> and India</w:t>
      </w:r>
      <w:r w:rsidRPr="0006719A">
        <w:rPr>
          <w:sz w:val="16"/>
          <w:szCs w:val="26"/>
        </w:rPr>
        <w:t xml:space="preserve"> - also </w:t>
      </w:r>
      <w:r w:rsidRPr="0006719A">
        <w:rPr>
          <w:rStyle w:val="StyleUnderline"/>
          <w:sz w:val="26"/>
          <w:szCs w:val="26"/>
        </w:rPr>
        <w:t>have a vested interest in preventing the militarization of space and protecting their own satellites</w:t>
      </w:r>
      <w:r w:rsidRPr="0006719A">
        <w:rPr>
          <w:sz w:val="16"/>
          <w:szCs w:val="26"/>
        </w:rPr>
        <w:t xml:space="preserve">.  If any of those countries were to attack U.S. satellites, it </w:t>
      </w:r>
      <w:r w:rsidRPr="0006719A">
        <w:rPr>
          <w:rStyle w:val="StyleUnderline"/>
          <w:sz w:val="26"/>
          <w:szCs w:val="26"/>
        </w:rPr>
        <w:t>would likely hurt them far more than it would hurt the United States.</w:t>
      </w:r>
    </w:p>
    <w:p w14:paraId="5A61D0FA" w14:textId="77777777" w:rsidR="00A03EC5" w:rsidRPr="0006719A" w:rsidRDefault="00A03EC5" w:rsidP="00A03EC5">
      <w:pPr>
        <w:rPr>
          <w:rStyle w:val="StyleUnderline"/>
          <w:sz w:val="26"/>
          <w:szCs w:val="26"/>
        </w:rPr>
      </w:pPr>
      <w:r w:rsidRPr="0006719A">
        <w:rPr>
          <w:sz w:val="16"/>
          <w:szCs w:val="26"/>
        </w:rPr>
        <w:t xml:space="preserve">3. </w:t>
      </w:r>
      <w:r w:rsidRPr="0006719A">
        <w:rPr>
          <w:rStyle w:val="StyleUnderline"/>
          <w:sz w:val="26"/>
          <w:szCs w:val="26"/>
        </w:rPr>
        <w:t>Destruction of satellites could create a damaging chain reaction</w:t>
      </w:r>
      <w:r w:rsidRPr="0006719A">
        <w:rPr>
          <w:sz w:val="16"/>
          <w:szCs w:val="26"/>
        </w:rPr>
        <w:t xml:space="preserve">. </w:t>
      </w:r>
      <w:r w:rsidRPr="0006719A">
        <w:rPr>
          <w:rStyle w:val="StyleUnderline"/>
          <w:sz w:val="26"/>
          <w:szCs w:val="26"/>
        </w:rPr>
        <w:t>Scientists warn that the violent destruction of satellites could result in an effect called an ablation cascade.  High-velocity debris from a destroyed satellite could crash into other satellites and create more high-velocity debris.</w:t>
      </w:r>
      <w:r w:rsidRPr="0006719A">
        <w:rPr>
          <w:sz w:val="16"/>
          <w:szCs w:val="26"/>
        </w:rPr>
        <w:t xml:space="preserve"> If an </w:t>
      </w:r>
      <w:r w:rsidRPr="0006719A">
        <w:rPr>
          <w:rStyle w:val="StyleUnderline"/>
          <w:sz w:val="26"/>
          <w:szCs w:val="26"/>
        </w:rPr>
        <w:t>ablation cascade were to occur, it could render certain orbital levels completely unusable for centuries.</w:t>
      </w:r>
    </w:p>
    <w:p w14:paraId="759AF317" w14:textId="77777777" w:rsidR="00A03EC5" w:rsidRPr="0006719A" w:rsidRDefault="00A03EC5" w:rsidP="00A03EC5">
      <w:pPr>
        <w:rPr>
          <w:rStyle w:val="StyleUnderline"/>
          <w:sz w:val="26"/>
          <w:szCs w:val="26"/>
        </w:rPr>
      </w:pPr>
      <w:r w:rsidRPr="0006719A">
        <w:rPr>
          <w:sz w:val="16"/>
          <w:szCs w:val="26"/>
        </w:rPr>
        <w:t xml:space="preserve">4. Any country that threatened access to space </w:t>
      </w:r>
      <w:r w:rsidRPr="0006719A">
        <w:rPr>
          <w:rStyle w:val="StyleUnderline"/>
          <w:sz w:val="26"/>
          <w:szCs w:val="26"/>
        </w:rPr>
        <w:t>would threaten the global economy.</w:t>
      </w:r>
      <w:r w:rsidRPr="0006719A">
        <w:rPr>
          <w:sz w:val="16"/>
          <w:szCs w:val="26"/>
        </w:rPr>
        <w:t xml:space="preserve">  Even if a full-blown ablation cascade didn’t occur, </w:t>
      </w:r>
      <w:r w:rsidRPr="0006719A">
        <w:rPr>
          <w:rStyle w:val="StyleUnderline"/>
          <w:sz w:val="26"/>
          <w:szCs w:val="26"/>
        </w:rPr>
        <w:t>an ASAT campaign would cause debris, making operating in space more hazardous</w:t>
      </w:r>
      <w:r w:rsidRPr="0006719A">
        <w:rPr>
          <w:sz w:val="16"/>
          <w:szCs w:val="26"/>
        </w:rPr>
        <w:t xml:space="preserve">.  </w:t>
      </w:r>
      <w:r w:rsidRPr="0006719A">
        <w:rPr>
          <w:rStyle w:val="StyleUnderline"/>
          <w:sz w:val="26"/>
          <w:szCs w:val="26"/>
        </w:rPr>
        <w:t>The global economy relies on satellites and any disruption of operations would be met with worldwide disapproval and severe economic ramifications.</w:t>
      </w:r>
    </w:p>
    <w:p w14:paraId="546CA540" w14:textId="77777777" w:rsidR="00A03EC5" w:rsidRPr="0006719A" w:rsidRDefault="00A03EC5" w:rsidP="00A03EC5">
      <w:pPr>
        <w:rPr>
          <w:rStyle w:val="StyleUnderline"/>
          <w:sz w:val="26"/>
          <w:szCs w:val="26"/>
        </w:rPr>
      </w:pPr>
      <w:r w:rsidRPr="0006719A">
        <w:rPr>
          <w:sz w:val="16"/>
          <w:szCs w:val="26"/>
        </w:rPr>
        <w:t xml:space="preserve">5. International Prohibits the Use of ASAT Weapons. </w:t>
      </w:r>
      <w:r w:rsidRPr="0006719A">
        <w:rPr>
          <w:rStyle w:val="StyleUnderline"/>
          <w:sz w:val="26"/>
          <w:szCs w:val="26"/>
        </w:rPr>
        <w:t>Several international treaties expressly prohibit signatory nations from attacking other countries’ space assets</w:t>
      </w:r>
      <w:r w:rsidRPr="0006719A">
        <w:rPr>
          <w:sz w:val="16"/>
          <w:szCs w:val="26"/>
        </w:rPr>
        <w:t xml:space="preserve">.  </w:t>
      </w:r>
      <w:r w:rsidRPr="0006719A">
        <w:rPr>
          <w:rStyle w:val="StyleUnderline"/>
          <w:sz w:val="26"/>
          <w:szCs w:val="26"/>
        </w:rPr>
        <w:t>It is</w:t>
      </w:r>
      <w:r w:rsidRPr="0006719A">
        <w:rPr>
          <w:sz w:val="16"/>
          <w:szCs w:val="26"/>
        </w:rPr>
        <w:t xml:space="preserve"> </w:t>
      </w:r>
      <w:r w:rsidRPr="0006719A">
        <w:rPr>
          <w:rStyle w:val="StyleUnderline"/>
          <w:sz w:val="26"/>
          <w:szCs w:val="26"/>
        </w:rPr>
        <w:t>generally accepted that space should be treated as a global common area, rather than a military domain.</w:t>
      </w:r>
    </w:p>
    <w:p w14:paraId="670C77AB" w14:textId="77777777" w:rsidR="00A03EC5" w:rsidRPr="0006719A" w:rsidRDefault="00A03EC5" w:rsidP="00A03EC5">
      <w:pPr>
        <w:rPr>
          <w:sz w:val="16"/>
          <w:szCs w:val="26"/>
        </w:rPr>
      </w:pPr>
      <w:r w:rsidRPr="0006719A">
        <w:rPr>
          <w:sz w:val="16"/>
          <w:szCs w:val="26"/>
        </w:rPr>
        <w:t xml:space="preserve">While it remains necessary for military planners to create contingency plans for </w:t>
      </w:r>
      <w:proofErr w:type="gramStart"/>
      <w:r w:rsidRPr="0006719A">
        <w:rPr>
          <w:sz w:val="16"/>
          <w:szCs w:val="26"/>
        </w:rPr>
        <w:t>a,</w:t>
      </w:r>
      <w:proofErr w:type="gramEnd"/>
      <w:r w:rsidRPr="0006719A">
        <w:rPr>
          <w:sz w:val="16"/>
          <w:szCs w:val="26"/>
        </w:rPr>
        <w:t xml:space="preserve"> </w:t>
      </w:r>
      <w:r w:rsidRPr="0006719A">
        <w:rPr>
          <w:rStyle w:val="StyleUnderline"/>
          <w:sz w:val="26"/>
          <w:szCs w:val="26"/>
        </w:rPr>
        <w:t xml:space="preserve">space war </w:t>
      </w:r>
      <w:r w:rsidRPr="0006719A">
        <w:rPr>
          <w:sz w:val="16"/>
          <w:szCs w:val="26"/>
        </w:rPr>
        <w:t xml:space="preserve">it </w:t>
      </w:r>
      <w:r w:rsidRPr="0006719A">
        <w:rPr>
          <w:rStyle w:val="StyleUnderline"/>
          <w:sz w:val="26"/>
          <w:szCs w:val="26"/>
        </w:rPr>
        <w:t>is a highly unlikely scenario</w:t>
      </w:r>
      <w:r w:rsidRPr="0006719A">
        <w:rPr>
          <w:sz w:val="16"/>
          <w:szCs w:val="26"/>
        </w:rPr>
        <w:t xml:space="preserve">.  </w:t>
      </w:r>
      <w:r w:rsidRPr="0006719A">
        <w:rPr>
          <w:rStyle w:val="StyleUnderline"/>
          <w:sz w:val="26"/>
          <w:szCs w:val="26"/>
        </w:rPr>
        <w:t xml:space="preserve">All involved parties are incentivized against attacking.  </w:t>
      </w:r>
      <w:r w:rsidRPr="0006719A">
        <w:rPr>
          <w:sz w:val="16"/>
          <w:szCs w:val="26"/>
        </w:rPr>
        <w:t xml:space="preserve">However, if a space war did occur, it would be part of a larger conflict on Earth.  Those concerned about the potential for war in space should be more concerned about the potential for war, period. </w:t>
      </w:r>
    </w:p>
    <w:p w14:paraId="6457B8C8" w14:textId="77777777" w:rsidR="00A03EC5" w:rsidRPr="0006719A" w:rsidRDefault="00A03EC5" w:rsidP="00A03EC5">
      <w:pPr>
        <w:rPr>
          <w:sz w:val="16"/>
          <w:szCs w:val="26"/>
        </w:rPr>
      </w:pPr>
    </w:p>
    <w:p w14:paraId="1458AC72" w14:textId="77777777" w:rsidR="00A03EC5" w:rsidRPr="0006719A" w:rsidRDefault="00A03EC5" w:rsidP="00A03EC5">
      <w:pPr>
        <w:keepNext/>
        <w:keepLines/>
        <w:spacing w:before="200"/>
        <w:outlineLvl w:val="3"/>
        <w:rPr>
          <w:rFonts w:eastAsiaTheme="majorEastAsia" w:cstheme="majorBidi"/>
          <w:b/>
          <w:iCs/>
        </w:rPr>
      </w:pPr>
      <w:r w:rsidRPr="0006719A">
        <w:rPr>
          <w:rFonts w:eastAsiaTheme="majorEastAsia" w:cstheme="majorBidi"/>
          <w:b/>
          <w:iCs/>
        </w:rPr>
        <w:t xml:space="preserve">2 - No space wars. Insurmountable barriers overwhelm. </w:t>
      </w:r>
    </w:p>
    <w:p w14:paraId="28DC5873" w14:textId="77777777" w:rsidR="00A03EC5" w:rsidRPr="0006719A" w:rsidRDefault="00A03EC5" w:rsidP="00A03EC5">
      <w:pPr>
        <w:rPr>
          <w:sz w:val="16"/>
        </w:rPr>
      </w:pPr>
      <w:proofErr w:type="spellStart"/>
      <w:r w:rsidRPr="0006719A">
        <w:rPr>
          <w:sz w:val="16"/>
        </w:rPr>
        <w:t>Bohumil</w:t>
      </w:r>
      <w:proofErr w:type="spellEnd"/>
      <w:r w:rsidRPr="0006719A">
        <w:rPr>
          <w:sz w:val="16"/>
        </w:rPr>
        <w:t xml:space="preserve"> </w:t>
      </w:r>
      <w:proofErr w:type="spellStart"/>
      <w:r w:rsidRPr="0006719A">
        <w:rPr>
          <w:b/>
          <w:bCs/>
          <w:u w:val="single"/>
        </w:rPr>
        <w:t>Doboš</w:t>
      </w:r>
      <w:proofErr w:type="spellEnd"/>
      <w:r w:rsidRPr="0006719A">
        <w:rPr>
          <w:b/>
          <w:bCs/>
          <w:u w:val="single"/>
        </w:rPr>
        <w:t xml:space="preserve"> 19</w:t>
      </w:r>
      <w:r w:rsidRPr="0006719A">
        <w:rPr>
          <w:sz w:val="16"/>
        </w:rPr>
        <w:t xml:space="preserve">, scholar at the Institute of Political Studies, Faculty of Social Sciences, Charles University in Prague, Czech Republic, and a coordinator of the Geopolitical Studies Research Centre, </w:t>
      </w:r>
      <w:r w:rsidRPr="0006719A">
        <w:rPr>
          <w:b/>
          <w:bCs/>
          <w:sz w:val="16"/>
        </w:rPr>
        <w:t>’19</w:t>
      </w:r>
      <w:r w:rsidRPr="0006719A">
        <w:rPr>
          <w:sz w:val="16"/>
        </w:rPr>
        <w:t xml:space="preserve">, Geopolitics of the Outer Space, Chapter 3: Outer Space as a Military-Diplomatic Field, Pgs. 48-49) </w:t>
      </w:r>
    </w:p>
    <w:p w14:paraId="2839EEBF" w14:textId="77777777" w:rsidR="00A03EC5" w:rsidRPr="0006719A" w:rsidRDefault="00A03EC5" w:rsidP="00A03EC5">
      <w:pPr>
        <w:rPr>
          <w:sz w:val="16"/>
        </w:rPr>
      </w:pPr>
      <w:r w:rsidRPr="0006719A">
        <w:rPr>
          <w:u w:val="single"/>
        </w:rPr>
        <w:t>Despite</w:t>
      </w:r>
      <w:r w:rsidRPr="0006719A">
        <w:rPr>
          <w:sz w:val="16"/>
        </w:rPr>
        <w:t xml:space="preserve"> the </w:t>
      </w:r>
      <w:r w:rsidRPr="0006719A">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6719A">
        <w:rPr>
          <w:sz w:val="16"/>
        </w:rPr>
        <w:t xml:space="preserve"> (Steinberg 2012, p. 255). </w:t>
      </w:r>
      <w:r w:rsidRPr="0006719A">
        <w:rPr>
          <w:b/>
          <w:u w:val="single"/>
        </w:rPr>
        <w:t>In current global international political and technological setting, the utility of space weapons is very limited</w:t>
      </w:r>
      <w:r w:rsidRPr="0006719A">
        <w:rPr>
          <w:sz w:val="16"/>
        </w:rPr>
        <w:t xml:space="preserve">, even if we accept that the ultimate high ground presents the potential to get a decisive tangible military advantage (which is unclear). </w:t>
      </w:r>
      <w:r w:rsidRPr="0006719A">
        <w:rPr>
          <w:u w:val="single"/>
        </w:rPr>
        <w:t>This stands among the reasons for the lack of their utilization so far</w:t>
      </w:r>
      <w:r w:rsidRPr="0006719A">
        <w:rPr>
          <w:sz w:val="16"/>
        </w:rPr>
        <w:t xml:space="preserve">. Last but not the least, it must be pointed out that </w:t>
      </w:r>
      <w:r w:rsidRPr="0006719A">
        <w:rPr>
          <w:u w:val="single"/>
        </w:rPr>
        <w:t xml:space="preserve">the states also develop passive defense systems designed to protect the satellites on orbit or critical capabilities they provide. These </w:t>
      </w:r>
      <w:r w:rsidRPr="0006719A">
        <w:rPr>
          <w:b/>
          <w:u w:val="single"/>
        </w:rPr>
        <w:t>further decrease the utility of space weapons</w:t>
      </w:r>
      <w:r w:rsidRPr="0006719A">
        <w:rPr>
          <w:u w:val="single"/>
        </w:rPr>
        <w:t>.</w:t>
      </w:r>
      <w:r w:rsidRPr="0006719A">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06719A">
        <w:rPr>
          <w:sz w:val="16"/>
        </w:rPr>
        <w:t>Moltz</w:t>
      </w:r>
      <w:proofErr w:type="spellEnd"/>
      <w:r w:rsidRPr="0006719A">
        <w:rPr>
          <w:sz w:val="16"/>
        </w:rPr>
        <w:t xml:space="preserve"> 2014, p. 31). </w:t>
      </w:r>
      <w:r w:rsidRPr="0006719A">
        <w:rPr>
          <w:u w:val="single"/>
        </w:rPr>
        <w:t xml:space="preserve">Finally, we must look at the main obstacles of connection of the outer space and warfare. The first set of barriers is comprised of </w:t>
      </w:r>
      <w:r w:rsidRPr="0006719A">
        <w:rPr>
          <w:b/>
          <w:iCs/>
          <w:u w:val="single"/>
          <w:bdr w:val="single" w:sz="8" w:space="0" w:color="auto"/>
        </w:rPr>
        <w:t>physical obstructions</w:t>
      </w:r>
      <w:r w:rsidRPr="0006719A">
        <w:rPr>
          <w:sz w:val="16"/>
        </w:rPr>
        <w:t xml:space="preserve">. As has been presented in the previous chapter, </w:t>
      </w:r>
      <w:r w:rsidRPr="0006719A">
        <w:rPr>
          <w:u w:val="single"/>
        </w:rPr>
        <w:t>the outer space is very challenging domain to operate in. Environmental factors still present the largest threat to any space military capabilities if compared to any man-made threats</w:t>
      </w:r>
      <w:r w:rsidRPr="0006719A">
        <w:rPr>
          <w:sz w:val="16"/>
        </w:rPr>
        <w:t xml:space="preserve"> (</w:t>
      </w:r>
      <w:proofErr w:type="spellStart"/>
      <w:r w:rsidRPr="0006719A">
        <w:rPr>
          <w:sz w:val="16"/>
        </w:rPr>
        <w:t>Rendleman</w:t>
      </w:r>
      <w:proofErr w:type="spellEnd"/>
      <w:r w:rsidRPr="0006719A">
        <w:rPr>
          <w:sz w:val="16"/>
        </w:rPr>
        <w:t xml:space="preserve"> 2013, p. 79). </w:t>
      </w:r>
      <w:r w:rsidRPr="0006719A">
        <w:rPr>
          <w:u w:val="single"/>
        </w:rPr>
        <w:t>A following issue that hinders military operations in the outer space is the predictability of orbital movemen</w:t>
      </w:r>
      <w:r w:rsidRPr="0006719A">
        <w:rPr>
          <w:sz w:val="16"/>
        </w:rPr>
        <w:t xml:space="preserve">t. </w:t>
      </w:r>
      <w:r w:rsidRPr="0006719A">
        <w:rPr>
          <w:u w:val="single"/>
        </w:rPr>
        <w:t>If the reconnaissance satellite's orbit is known, the terrestrial actor might attempt to hide some critical capabilities-an option that is countered by new surveillance techniques</w:t>
      </w:r>
      <w:r w:rsidRPr="0006719A">
        <w:rPr>
          <w:sz w:val="16"/>
        </w:rPr>
        <w:t xml:space="preserve"> (spectrometers, etc.) (Norris 2010, p. 196)-</w:t>
      </w:r>
      <w:r w:rsidRPr="0006719A">
        <w:rPr>
          <w:u w:val="single"/>
        </w:rPr>
        <w:t>but the hide-and-seek game is on.</w:t>
      </w:r>
      <w:r w:rsidRPr="0006719A">
        <w:rPr>
          <w:sz w:val="16"/>
        </w:rPr>
        <w:t xml:space="preserve"> This same principle is, however, in place for </w:t>
      </w:r>
      <w:r w:rsidRPr="0006719A">
        <w:rPr>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w:t>
      </w:r>
      <w:r w:rsidRPr="0006719A">
        <w:rPr>
          <w:sz w:val="16"/>
        </w:rPr>
        <w:t xml:space="preserve"> </w:t>
      </w:r>
      <w:r w:rsidRPr="0006719A">
        <w:rPr>
          <w:u w:val="single"/>
        </w:rPr>
        <w:t>Another possibility is to attempt to destroy the weapon in orbit. Given the level of development for the ASAT technology, it seems that they will prevail over any possible weapon system for the time to come.</w:t>
      </w:r>
      <w:r w:rsidRPr="0006719A">
        <w:rPr>
          <w:sz w:val="16"/>
        </w:rPr>
        <w:t xml:space="preserve"> </w:t>
      </w:r>
      <w:r w:rsidRPr="0006719A">
        <w:rPr>
          <w:u w:val="single"/>
        </w:rPr>
        <w:t>Next issue</w:t>
      </w:r>
      <w:r w:rsidRPr="0006719A">
        <w:rPr>
          <w:sz w:val="16"/>
        </w:rPr>
        <w:t xml:space="preserve">, directly connected to the first one, </w:t>
      </w:r>
      <w:r w:rsidRPr="0006719A">
        <w:rPr>
          <w:u w:val="single"/>
        </w:rPr>
        <w:t>is the utilization of weak physical protection of space objects that need to be as light as possible to reach the orbit and to be able to withstand harsh conditions of the domain</w:t>
      </w:r>
      <w:r w:rsidRPr="0006719A">
        <w:rPr>
          <w:sz w:val="16"/>
        </w:rPr>
        <w:t xml:space="preserve">. This means that their protection against ASAT weapons is very limited, and, </w:t>
      </w:r>
      <w:r w:rsidRPr="0006719A">
        <w:rPr>
          <w:u w:val="single"/>
        </w:rPr>
        <w:t>whereas some avoidance techniques are being discussed, they are of limited use in case of ASAT attac</w:t>
      </w:r>
      <w:r w:rsidRPr="0006719A">
        <w:rPr>
          <w:sz w:val="16"/>
        </w:rPr>
        <w:t xml:space="preserve">k. </w:t>
      </w:r>
      <w:r w:rsidRPr="0006719A">
        <w:rPr>
          <w:u w:val="single"/>
        </w:rPr>
        <w:t xml:space="preserve">We can thus add to the issue of predictability also the issue of easy destructibility of space weapons and other military hardware </w:t>
      </w:r>
      <w:r w:rsidRPr="0006719A">
        <w:rPr>
          <w:sz w:val="16"/>
        </w:rPr>
        <w:t xml:space="preserve">(Dolman 2005, p. 40; </w:t>
      </w:r>
      <w:proofErr w:type="spellStart"/>
      <w:r w:rsidRPr="0006719A">
        <w:rPr>
          <w:sz w:val="16"/>
        </w:rPr>
        <w:t>Anantatmula</w:t>
      </w:r>
      <w:proofErr w:type="spellEnd"/>
      <w:r w:rsidRPr="0006719A">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06719A">
        <w:rPr>
          <w:u w:val="single"/>
        </w:rPr>
        <w:t>Electromagnetic communication with satellites might be jammed or hacked and the ground facilities infiltrated or destroyed thus rendering the possible space weapons useless</w:t>
      </w:r>
      <w:r w:rsidRPr="0006719A">
        <w:rPr>
          <w:sz w:val="16"/>
        </w:rPr>
        <w:t xml:space="preserve"> (Klein 2006, p. 105; </w:t>
      </w:r>
      <w:proofErr w:type="spellStart"/>
      <w:r w:rsidRPr="0006719A">
        <w:rPr>
          <w:sz w:val="16"/>
        </w:rPr>
        <w:t>Rendleman</w:t>
      </w:r>
      <w:proofErr w:type="spellEnd"/>
      <w:r w:rsidRPr="0006719A">
        <w:rPr>
          <w:sz w:val="16"/>
        </w:rPr>
        <w:t xml:space="preserve"> 2013, p. 81). This issue might be overcome by the establishment of a base controlling these assets outside the Earth-on Moon or lunar orbit, at lunar L-points, etc.-but </w:t>
      </w:r>
      <w:r w:rsidRPr="0006719A">
        <w:rPr>
          <w:u w:val="single"/>
        </w:rPr>
        <w:t xml:space="preserve">this perspective remains, for now, unrealistic. </w:t>
      </w:r>
      <w:r w:rsidRPr="0006719A">
        <w:rPr>
          <w:sz w:val="16"/>
        </w:rPr>
        <w:t xml:space="preserve">Furthermore, </w:t>
      </w:r>
      <w:r w:rsidRPr="0006719A">
        <w:rPr>
          <w:b/>
          <w:u w:val="single"/>
        </w:rPr>
        <w:t>no contemporary actor will risk full space weaponization in the face of possible competition and the possibility of rendering the outer space useless.</w:t>
      </w:r>
      <w:r w:rsidRPr="0006719A">
        <w:rPr>
          <w:u w:val="single"/>
        </w:rPr>
        <w:t xml:space="preserve"> No actor is dominant </w:t>
      </w:r>
      <w:r w:rsidRPr="0006719A">
        <w:rPr>
          <w:u w:val="single"/>
        </w:rPr>
        <w:lastRenderedPageBreak/>
        <w:t>enough to prevent others to challenge any possible attempts to dominate the domain by military means</w:t>
      </w:r>
      <w:r w:rsidRPr="0006719A">
        <w:rPr>
          <w:sz w:val="16"/>
        </w:rPr>
        <w:t xml:space="preserve">. To quote 2016 Stratfor analysis, "(a) war in space would be devastating to all, and </w:t>
      </w:r>
      <w:r w:rsidRPr="0006719A">
        <w:rPr>
          <w:u w:val="single"/>
        </w:rPr>
        <w:t>preventing</w:t>
      </w:r>
      <w:r w:rsidRPr="0006719A">
        <w:rPr>
          <w:sz w:val="16"/>
        </w:rPr>
        <w:t xml:space="preserve"> it, </w:t>
      </w:r>
      <w:r w:rsidRPr="0006719A">
        <w:rPr>
          <w:u w:val="single"/>
        </w:rPr>
        <w:t>rather than finding ways to fight it, will likely remain the goal</w:t>
      </w:r>
      <w:r w:rsidRPr="0006719A">
        <w:rPr>
          <w:sz w:val="16"/>
        </w:rPr>
        <w:t>" (</w:t>
      </w:r>
      <w:proofErr w:type="spellStart"/>
      <w:r w:rsidRPr="0006719A">
        <w:rPr>
          <w:sz w:val="16"/>
        </w:rPr>
        <w:t>Larnrani</w:t>
      </w:r>
      <w:proofErr w:type="spellEnd"/>
      <w:r w:rsidRPr="0006719A">
        <w:rPr>
          <w:sz w:val="16"/>
        </w:rPr>
        <w:t xml:space="preserve"> 20 16). This stands true unless some space actor finds a utility in disrupting the arena for others.</w:t>
      </w:r>
    </w:p>
    <w:p w14:paraId="5188ED5A" w14:textId="77777777" w:rsidR="00A03EC5" w:rsidRPr="0006719A" w:rsidRDefault="00A03EC5" w:rsidP="00A03EC5">
      <w:pPr>
        <w:rPr>
          <w:sz w:val="16"/>
          <w:szCs w:val="26"/>
        </w:rPr>
      </w:pPr>
    </w:p>
    <w:p w14:paraId="0D0678FB" w14:textId="77777777" w:rsidR="00A03EC5" w:rsidRPr="0006719A" w:rsidRDefault="00A03EC5" w:rsidP="00A03EC5">
      <w:pPr>
        <w:pStyle w:val="Heading4"/>
        <w:rPr>
          <w:rFonts w:cs="Calibri"/>
        </w:rPr>
      </w:pPr>
      <w:r w:rsidRPr="0006719A">
        <w:rPr>
          <w:rFonts w:cs="Calibri"/>
        </w:rPr>
        <w:t xml:space="preserve">3 - No </w:t>
      </w:r>
      <w:r w:rsidRPr="0006719A">
        <w:rPr>
          <w:rFonts w:cs="Calibri"/>
          <w:u w:val="single"/>
        </w:rPr>
        <w:t>escalation</w:t>
      </w:r>
      <w:r w:rsidRPr="0006719A">
        <w:rPr>
          <w:rFonts w:cs="Calibri"/>
        </w:rPr>
        <w:t xml:space="preserve"> from satellite attacks.</w:t>
      </w:r>
    </w:p>
    <w:p w14:paraId="4C5BDC25" w14:textId="77777777" w:rsidR="00A03EC5" w:rsidRPr="0006719A" w:rsidRDefault="00A03EC5" w:rsidP="00A03EC5">
      <w:pPr>
        <w:rPr>
          <w:sz w:val="16"/>
          <w:szCs w:val="26"/>
        </w:rPr>
      </w:pPr>
      <w:r w:rsidRPr="0006719A">
        <w:rPr>
          <w:sz w:val="16"/>
          <w:szCs w:val="26"/>
        </w:rPr>
        <w:t xml:space="preserve">Dr. Eric J. </w:t>
      </w:r>
      <w:proofErr w:type="spellStart"/>
      <w:r w:rsidRPr="0006719A">
        <w:rPr>
          <w:rStyle w:val="Style13ptBold"/>
          <w:szCs w:val="26"/>
          <w:u w:val="single"/>
        </w:rPr>
        <w:t>Zarybnisky</w:t>
      </w:r>
      <w:proofErr w:type="spellEnd"/>
      <w:r w:rsidRPr="0006719A">
        <w:rPr>
          <w:rStyle w:val="Style13ptBold"/>
          <w:szCs w:val="26"/>
          <w:u w:val="single"/>
        </w:rPr>
        <w:t xml:space="preserve"> 18</w:t>
      </w:r>
      <w:r w:rsidRPr="0006719A">
        <w:rPr>
          <w:sz w:val="16"/>
          <w:szCs w:val="26"/>
        </w:rP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7B1962A9" w14:textId="77777777" w:rsidR="00A03EC5" w:rsidRPr="0006719A" w:rsidRDefault="00A03EC5" w:rsidP="00A03EC5">
      <w:pPr>
        <w:rPr>
          <w:sz w:val="16"/>
          <w:szCs w:val="26"/>
        </w:rPr>
      </w:pPr>
      <w:r w:rsidRPr="0006719A">
        <w:rPr>
          <w:sz w:val="16"/>
          <w:szCs w:val="2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06719A">
        <w:rPr>
          <w:sz w:val="16"/>
          <w:szCs w:val="26"/>
        </w:rPr>
        <w:t>remains</w:t>
      </w:r>
      <w:proofErr w:type="gramEnd"/>
      <w:r w:rsidRPr="0006719A">
        <w:rPr>
          <w:sz w:val="16"/>
          <w:szCs w:val="26"/>
        </w:rPr>
        <w:t xml:space="preserve"> relevant. Thucydides alludes to the concept of deterrence in his telling of the Peloponnesian War when he describes rivals seeking advantages, such as recruiting allies, to dissuade an adversary from starting or expanding a conflict.6F6 </w:t>
      </w:r>
      <w:r w:rsidRPr="0006719A">
        <w:rPr>
          <w:rStyle w:val="StyleUnderline"/>
          <w:sz w:val="26"/>
          <w:szCs w:val="26"/>
        </w:rPr>
        <w:t xml:space="preserve">Aggression in space was successfully avoided during the Cold War because both sides viewed an attack on military </w:t>
      </w:r>
      <w:r w:rsidRPr="0006719A">
        <w:rPr>
          <w:rStyle w:val="Emphasis"/>
          <w:sz w:val="26"/>
          <w:szCs w:val="26"/>
        </w:rPr>
        <w:t>sat</w:t>
      </w:r>
      <w:r w:rsidRPr="0006719A">
        <w:rPr>
          <w:rStyle w:val="StyleUnderline"/>
          <w:sz w:val="26"/>
          <w:szCs w:val="26"/>
        </w:rPr>
        <w:t>ellite</w:t>
      </w:r>
      <w:r w:rsidRPr="0006719A">
        <w:rPr>
          <w:rStyle w:val="Emphasis"/>
          <w:sz w:val="26"/>
          <w:szCs w:val="26"/>
        </w:rPr>
        <w:t>s</w:t>
      </w:r>
      <w:r w:rsidRPr="0006719A">
        <w:rPr>
          <w:rStyle w:val="StyleUnderline"/>
          <w:sz w:val="26"/>
          <w:szCs w:val="26"/>
        </w:rPr>
        <w:t xml:space="preserve"> as highly escalatory, and such an action would likely result in general nuclear war</w:t>
      </w:r>
      <w:r w:rsidRPr="0006719A">
        <w:rPr>
          <w:sz w:val="16"/>
          <w:szCs w:val="26"/>
        </w:rPr>
        <w:t xml:space="preserve">.7F7 </w:t>
      </w:r>
      <w:r w:rsidRPr="0006719A">
        <w:rPr>
          <w:rStyle w:val="StyleUnderline"/>
          <w:sz w:val="26"/>
          <w:szCs w:val="26"/>
        </w:rPr>
        <w:t xml:space="preserve">In today’s </w:t>
      </w:r>
      <w:r w:rsidRPr="0006719A">
        <w:rPr>
          <w:rStyle w:val="Emphasis"/>
          <w:sz w:val="26"/>
          <w:szCs w:val="26"/>
        </w:rPr>
        <w:t>more nuanced</w:t>
      </w:r>
      <w:r w:rsidRPr="0006719A">
        <w:rPr>
          <w:rStyle w:val="StyleUnderline"/>
          <w:sz w:val="26"/>
          <w:szCs w:val="26"/>
        </w:rPr>
        <w:t xml:space="preserve"> world, attacking satellites, including military </w:t>
      </w:r>
      <w:r w:rsidRPr="0006719A">
        <w:rPr>
          <w:rStyle w:val="Emphasis"/>
          <w:sz w:val="26"/>
          <w:szCs w:val="26"/>
        </w:rPr>
        <w:t>sat</w:t>
      </w:r>
      <w:r w:rsidRPr="0006719A">
        <w:rPr>
          <w:rStyle w:val="StyleUnderline"/>
          <w:sz w:val="26"/>
          <w:szCs w:val="26"/>
        </w:rPr>
        <w:t>ellite</w:t>
      </w:r>
      <w:r w:rsidRPr="0006719A">
        <w:rPr>
          <w:rStyle w:val="Emphasis"/>
          <w:sz w:val="26"/>
          <w:szCs w:val="26"/>
        </w:rPr>
        <w:t>s</w:t>
      </w:r>
      <w:r w:rsidRPr="0006719A">
        <w:rPr>
          <w:rStyle w:val="StyleUnderline"/>
          <w:sz w:val="26"/>
          <w:szCs w:val="26"/>
        </w:rPr>
        <w:t xml:space="preserve">, does </w:t>
      </w:r>
      <w:r w:rsidRPr="0006719A">
        <w:rPr>
          <w:rStyle w:val="Emphasis"/>
          <w:sz w:val="26"/>
          <w:szCs w:val="26"/>
        </w:rPr>
        <w:t>not</w:t>
      </w:r>
      <w:r w:rsidRPr="0006719A">
        <w:rPr>
          <w:rStyle w:val="StyleUnderline"/>
          <w:sz w:val="26"/>
          <w:szCs w:val="26"/>
        </w:rPr>
        <w:t xml:space="preserve"> necessarily result in nuclear war. For instance, foreign countries have used high-powered lasers against American intelligence-gathering </w:t>
      </w:r>
      <w:proofErr w:type="gramStart"/>
      <w:r w:rsidRPr="0006719A">
        <w:rPr>
          <w:rStyle w:val="Emphasis"/>
          <w:sz w:val="26"/>
          <w:szCs w:val="26"/>
        </w:rPr>
        <w:t>sat</w:t>
      </w:r>
      <w:r w:rsidRPr="0006719A">
        <w:rPr>
          <w:rStyle w:val="StyleUnderline"/>
          <w:sz w:val="26"/>
          <w:szCs w:val="26"/>
        </w:rPr>
        <w:t>ellite</w:t>
      </w:r>
      <w:r w:rsidRPr="0006719A">
        <w:rPr>
          <w:rStyle w:val="Emphasis"/>
          <w:sz w:val="26"/>
          <w:szCs w:val="26"/>
        </w:rPr>
        <w:t>s</w:t>
      </w:r>
      <w:r w:rsidRPr="0006719A">
        <w:rPr>
          <w:sz w:val="16"/>
          <w:szCs w:val="26"/>
        </w:rPr>
        <w:t>8F8</w:t>
      </w:r>
      <w:proofErr w:type="gramEnd"/>
      <w:r w:rsidRPr="0006719A">
        <w:rPr>
          <w:sz w:val="16"/>
          <w:szCs w:val="26"/>
        </w:rPr>
        <w:t xml:space="preserve"> </w:t>
      </w:r>
      <w:r w:rsidRPr="0006719A">
        <w:rPr>
          <w:rStyle w:val="StyleUnderline"/>
          <w:sz w:val="26"/>
          <w:szCs w:val="26"/>
        </w:rPr>
        <w:t xml:space="preserve">and the </w:t>
      </w:r>
      <w:r w:rsidRPr="0006719A">
        <w:rPr>
          <w:rStyle w:val="Emphasis"/>
          <w:sz w:val="26"/>
          <w:szCs w:val="26"/>
        </w:rPr>
        <w:t>U</w:t>
      </w:r>
      <w:r w:rsidRPr="0006719A">
        <w:rPr>
          <w:sz w:val="16"/>
          <w:szCs w:val="26"/>
        </w:rPr>
        <w:t xml:space="preserve">nited </w:t>
      </w:r>
      <w:r w:rsidRPr="0006719A">
        <w:rPr>
          <w:rStyle w:val="Emphasis"/>
          <w:sz w:val="26"/>
          <w:szCs w:val="26"/>
        </w:rPr>
        <w:t>S</w:t>
      </w:r>
      <w:r w:rsidRPr="0006719A">
        <w:rPr>
          <w:sz w:val="16"/>
          <w:szCs w:val="26"/>
        </w:rPr>
        <w:t xml:space="preserve">tates </w:t>
      </w:r>
      <w:r w:rsidRPr="0006719A">
        <w:rPr>
          <w:rStyle w:val="StyleUnderline"/>
          <w:sz w:val="26"/>
          <w:szCs w:val="26"/>
        </w:rPr>
        <w:t xml:space="preserve">has been </w:t>
      </w:r>
      <w:r w:rsidRPr="0006719A">
        <w:rPr>
          <w:rStyle w:val="Emphasis"/>
          <w:sz w:val="26"/>
          <w:szCs w:val="26"/>
        </w:rPr>
        <w:t>reluctant to respond, let alone retaliate</w:t>
      </w:r>
      <w:r w:rsidRPr="0006719A">
        <w:rPr>
          <w:rStyle w:val="StyleUnderline"/>
          <w:sz w:val="26"/>
          <w:szCs w:val="26"/>
        </w:rPr>
        <w:t xml:space="preserve"> with </w:t>
      </w:r>
      <w:r w:rsidRPr="0006719A">
        <w:rPr>
          <w:rStyle w:val="Emphasis"/>
          <w:sz w:val="26"/>
          <w:szCs w:val="26"/>
        </w:rPr>
        <w:t>nuc</w:t>
      </w:r>
      <w:r w:rsidRPr="0006719A">
        <w:rPr>
          <w:rStyle w:val="StyleUnderline"/>
          <w:sz w:val="26"/>
          <w:szCs w:val="26"/>
        </w:rPr>
        <w:t>lear weapon</w:t>
      </w:r>
      <w:r w:rsidRPr="0006719A">
        <w:rPr>
          <w:rStyle w:val="Emphasis"/>
          <w:sz w:val="26"/>
          <w:szCs w:val="26"/>
        </w:rPr>
        <w:t>s</w:t>
      </w:r>
      <w:r w:rsidRPr="0006719A">
        <w:rPr>
          <w:rStyle w:val="StyleUnderline"/>
          <w:sz w:val="26"/>
          <w:szCs w:val="26"/>
        </w:rPr>
        <w:t xml:space="preserve">. This </w:t>
      </w:r>
      <w:r w:rsidRPr="0006719A">
        <w:rPr>
          <w:rStyle w:val="Emphasis"/>
          <w:sz w:val="26"/>
          <w:szCs w:val="26"/>
        </w:rPr>
        <w:t>shift in policy</w:t>
      </w:r>
      <w:r w:rsidRPr="0006719A">
        <w:rPr>
          <w:rStyle w:val="StyleUnderline"/>
          <w:sz w:val="26"/>
          <w:szCs w:val="26"/>
        </w:rPr>
        <w:t xml:space="preserve"> is a result of the broader use of gray zone </w:t>
      </w:r>
      <w:r w:rsidRPr="0006719A">
        <w:rPr>
          <w:rStyle w:val="Emphasis"/>
          <w:sz w:val="26"/>
          <w:szCs w:val="26"/>
        </w:rPr>
        <w:t>op</w:t>
      </w:r>
      <w:r w:rsidRPr="0006719A">
        <w:rPr>
          <w:rStyle w:val="StyleUnderline"/>
          <w:sz w:val="26"/>
          <w:szCs w:val="26"/>
        </w:rPr>
        <w:t>eration</w:t>
      </w:r>
      <w:r w:rsidRPr="0006719A">
        <w:rPr>
          <w:rStyle w:val="Emphasis"/>
          <w:sz w:val="26"/>
          <w:szCs w:val="26"/>
        </w:rPr>
        <w:t>s</w:t>
      </w:r>
      <w:r w:rsidRPr="0006719A">
        <w:rPr>
          <w:rStyle w:val="StyleUnderline"/>
          <w:sz w:val="26"/>
          <w:szCs w:val="26"/>
        </w:rPr>
        <w:t xml:space="preserve">, to which countries struggle to respond while </w:t>
      </w:r>
      <w:r w:rsidRPr="0006719A">
        <w:rPr>
          <w:rStyle w:val="Emphasis"/>
          <w:sz w:val="26"/>
          <w:szCs w:val="26"/>
        </w:rPr>
        <w:t>limiting escalation</w:t>
      </w:r>
      <w:r w:rsidRPr="0006719A">
        <w:rPr>
          <w:sz w:val="16"/>
          <w:szCs w:val="26"/>
        </w:rPr>
        <w:t>. Beginning with the fundamentals of deterrence illuminates how it applies to prevention of aggression in space.</w:t>
      </w:r>
    </w:p>
    <w:p w14:paraId="17EAEAD4" w14:textId="77777777" w:rsidR="00A03EC5" w:rsidRPr="0006719A" w:rsidRDefault="00A03EC5" w:rsidP="00A03EC5"/>
    <w:p w14:paraId="2A3F7D31" w14:textId="77777777" w:rsidR="00A03EC5" w:rsidRPr="0006719A" w:rsidRDefault="00A03EC5" w:rsidP="00A03EC5">
      <w:pPr>
        <w:pStyle w:val="Heading4"/>
      </w:pPr>
      <w:r w:rsidRPr="0006719A">
        <w:t>4 - Turn - commercial growth key to internet access.</w:t>
      </w:r>
    </w:p>
    <w:p w14:paraId="60B280CA" w14:textId="77777777" w:rsidR="00A03EC5" w:rsidRPr="0006719A" w:rsidRDefault="00A03EC5" w:rsidP="00A03EC5">
      <w:pPr>
        <w:rPr>
          <w:sz w:val="16"/>
          <w:szCs w:val="26"/>
        </w:rPr>
      </w:pPr>
      <w:r w:rsidRPr="0006719A">
        <w:rPr>
          <w:sz w:val="16"/>
          <w:szCs w:val="26"/>
        </w:rPr>
        <w:t xml:space="preserve">James </w:t>
      </w:r>
      <w:proofErr w:type="spellStart"/>
      <w:r w:rsidRPr="0006719A">
        <w:rPr>
          <w:rStyle w:val="Style13ptBold"/>
          <w:szCs w:val="26"/>
          <w:u w:val="single"/>
        </w:rPr>
        <w:t>Pethokoukis</w:t>
      </w:r>
      <w:proofErr w:type="spellEnd"/>
      <w:r w:rsidRPr="0006719A">
        <w:rPr>
          <w:rStyle w:val="Style13ptBold"/>
          <w:szCs w:val="26"/>
          <w:u w:val="single"/>
        </w:rPr>
        <w:t xml:space="preserve"> 21</w:t>
      </w:r>
      <w:r w:rsidRPr="0006719A">
        <w:rPr>
          <w:sz w:val="16"/>
          <w:szCs w:val="26"/>
        </w:rPr>
        <w:t xml:space="preserve"> [James </w:t>
      </w:r>
      <w:proofErr w:type="spellStart"/>
      <w:r w:rsidRPr="0006719A">
        <w:rPr>
          <w:sz w:val="16"/>
          <w:szCs w:val="26"/>
        </w:rPr>
        <w:t>Pethokoukis</w:t>
      </w:r>
      <w:proofErr w:type="spellEnd"/>
      <w:r w:rsidRPr="0006719A">
        <w:rPr>
          <w:sz w:val="16"/>
          <w:szCs w:val="26"/>
        </w:rPr>
        <w:t xml:space="preserve">, a </w:t>
      </w:r>
      <w:proofErr w:type="gramStart"/>
      <w:r w:rsidRPr="0006719A">
        <w:rPr>
          <w:sz w:val="16"/>
          <w:szCs w:val="26"/>
        </w:rPr>
        <w:t>columnist</w:t>
      </w:r>
      <w:proofErr w:type="gramEnd"/>
      <w:r w:rsidRPr="0006719A">
        <w:rPr>
          <w:sz w:val="16"/>
          <w:szCs w:val="26"/>
        </w:rPr>
        <w:t xml:space="preserve"> and an economic policy analyst, is the Dewitt Wallace Fellow at the American Enterprise Institute, where he writes and edits the </w:t>
      </w:r>
      <w:proofErr w:type="spellStart"/>
      <w:r w:rsidRPr="0006719A">
        <w:rPr>
          <w:sz w:val="16"/>
          <w:szCs w:val="26"/>
        </w:rPr>
        <w:t>AEIdeas</w:t>
      </w:r>
      <w:proofErr w:type="spellEnd"/>
      <w:r w:rsidRPr="0006719A">
        <w:rPr>
          <w:sz w:val="16"/>
          <w:szCs w:val="26"/>
        </w:rPr>
        <w:t xml:space="preserve"> blog and hosts a weekly podcast, “Political Economy with James </w:t>
      </w:r>
      <w:proofErr w:type="spellStart"/>
      <w:r w:rsidRPr="0006719A">
        <w:rPr>
          <w:sz w:val="16"/>
          <w:szCs w:val="26"/>
        </w:rPr>
        <w:t>Pethokoukis</w:t>
      </w:r>
      <w:proofErr w:type="spellEnd"/>
      <w:r w:rsidRPr="0006719A">
        <w:rPr>
          <w:sz w:val="16"/>
          <w:szCs w:val="26"/>
        </w:rPr>
        <w:t xml:space="preserve">.” He is also a columnist for The Week and an official contributor to CNBC. “Why a SpaceX bankruptcy would hurt the global poor” Faster, </w:t>
      </w:r>
      <w:proofErr w:type="gramStart"/>
      <w:r w:rsidRPr="0006719A">
        <w:rPr>
          <w:sz w:val="16"/>
          <w:szCs w:val="26"/>
        </w:rPr>
        <w:t>Please</w:t>
      </w:r>
      <w:proofErr w:type="gramEnd"/>
      <w:r w:rsidRPr="0006719A">
        <w:rPr>
          <w:sz w:val="16"/>
          <w:szCs w:val="26"/>
        </w:rPr>
        <w:t xml:space="preserve">! November 30, </w:t>
      </w:r>
      <w:proofErr w:type="gramStart"/>
      <w:r w:rsidRPr="0006719A">
        <w:rPr>
          <w:sz w:val="16"/>
          <w:szCs w:val="26"/>
        </w:rPr>
        <w:t>2021</w:t>
      </w:r>
      <w:proofErr w:type="gramEnd"/>
      <w:r w:rsidRPr="0006719A">
        <w:rPr>
          <w:sz w:val="16"/>
          <w:szCs w:val="26"/>
        </w:rPr>
        <w:t xml:space="preserve"> </w:t>
      </w:r>
      <w:hyperlink r:id="rId23" w:history="1">
        <w:r w:rsidRPr="0006719A">
          <w:rPr>
            <w:rStyle w:val="Hyperlink"/>
            <w:sz w:val="16"/>
            <w:szCs w:val="26"/>
          </w:rPr>
          <w:t>https://fasterplease.substack.com/p/-why-a-spacex-bankruptcy-would-hurt</w:t>
        </w:r>
      </w:hyperlink>
    </w:p>
    <w:p w14:paraId="3B03A3DE" w14:textId="77777777" w:rsidR="00A03EC5" w:rsidRDefault="00A03EC5" w:rsidP="00A03EC5">
      <w:pPr>
        <w:rPr>
          <w:rStyle w:val="StyleUnderline"/>
          <w:sz w:val="26"/>
          <w:szCs w:val="26"/>
        </w:rPr>
      </w:pPr>
      <w:r w:rsidRPr="0006719A">
        <w:rPr>
          <w:sz w:val="16"/>
          <w:szCs w:val="26"/>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06719A">
        <w:rPr>
          <w:sz w:val="16"/>
          <w:szCs w:val="26"/>
        </w:rPr>
        <w:t>Starlink</w:t>
      </w:r>
      <w:proofErr w:type="spellEnd"/>
      <w:r w:rsidRPr="0006719A">
        <w:rPr>
          <w:sz w:val="16"/>
          <w:szCs w:val="26"/>
        </w:rPr>
        <w:t xml:space="preserve"> are key to that upper bound. (Also: A Morgan Stanley survey of “institutional investors and industry experts” expect SpaceX to become more valuable than Tesla, currently a trillion-dollar company. We’ll see.) </w:t>
      </w:r>
      <w:proofErr w:type="gramStart"/>
      <w:r w:rsidRPr="0006719A">
        <w:rPr>
          <w:sz w:val="16"/>
          <w:szCs w:val="26"/>
        </w:rPr>
        <w:t>So</w:t>
      </w:r>
      <w:proofErr w:type="gramEnd"/>
      <w:r w:rsidRPr="0006719A">
        <w:rPr>
          <w:sz w:val="16"/>
          <w:szCs w:val="26"/>
        </w:rPr>
        <w:t xml:space="preserve"> it’s not surprising that Musk emphasizes the importance of the </w:t>
      </w:r>
      <w:proofErr w:type="spellStart"/>
      <w:r w:rsidRPr="0006719A">
        <w:rPr>
          <w:rStyle w:val="StyleUnderline"/>
          <w:sz w:val="26"/>
          <w:szCs w:val="26"/>
        </w:rPr>
        <w:t>Starlink</w:t>
      </w:r>
      <w:proofErr w:type="spellEnd"/>
      <w:r w:rsidRPr="0006719A">
        <w:rPr>
          <w:rStyle w:val="StyleUnderline"/>
          <w:sz w:val="26"/>
          <w:szCs w:val="26"/>
        </w:rPr>
        <w:t xml:space="preserve"> internet satellite venture here</w:t>
      </w:r>
      <w:r w:rsidRPr="0006719A">
        <w:rPr>
          <w:sz w:val="16"/>
          <w:szCs w:val="26"/>
        </w:rPr>
        <w:t xml:space="preserve">, especially its next incarnation. Now go and Twitter search on the terms “Musk,” “ruining,” and “sky,” and you’ll find plenty of complaints about the </w:t>
      </w:r>
      <w:proofErr w:type="spellStart"/>
      <w:r w:rsidRPr="0006719A">
        <w:rPr>
          <w:sz w:val="16"/>
          <w:szCs w:val="26"/>
        </w:rPr>
        <w:t>Starlink</w:t>
      </w:r>
      <w:proofErr w:type="spellEnd"/>
      <w:r w:rsidRPr="0006719A">
        <w:rPr>
          <w:sz w:val="16"/>
          <w:szCs w:val="26"/>
        </w:rPr>
        <w:t xml:space="preserve"> constellation — </w:t>
      </w:r>
      <w:r w:rsidRPr="0006719A">
        <w:rPr>
          <w:rStyle w:val="StyleUnderline"/>
          <w:sz w:val="26"/>
          <w:szCs w:val="26"/>
        </w:rPr>
        <w:t>with currently more than 1,700 satellites in low-Earth orbit.</w:t>
      </w:r>
      <w:r w:rsidRPr="0006719A">
        <w:rPr>
          <w:sz w:val="16"/>
          <w:szCs w:val="26"/>
        </w:rPr>
        <w:t xml:space="preserve"> For many of these keyboard critics, </w:t>
      </w:r>
      <w:proofErr w:type="spellStart"/>
      <w:r w:rsidRPr="0006719A">
        <w:rPr>
          <w:sz w:val="16"/>
          <w:szCs w:val="26"/>
        </w:rPr>
        <w:t>Starlink</w:t>
      </w:r>
      <w:proofErr w:type="spellEnd"/>
      <w:r w:rsidRPr="0006719A">
        <w:rPr>
          <w:sz w:val="16"/>
          <w:szCs w:val="26"/>
        </w:rPr>
        <w:t xml:space="preserve"> is nothing more than an </w:t>
      </w:r>
      <w:proofErr w:type="spellStart"/>
      <w:r w:rsidRPr="0006719A">
        <w:rPr>
          <w:sz w:val="16"/>
          <w:szCs w:val="26"/>
        </w:rPr>
        <w:t>uberbillionaire's</w:t>
      </w:r>
      <w:proofErr w:type="spellEnd"/>
      <w:r w:rsidRPr="0006719A">
        <w:rPr>
          <w:sz w:val="16"/>
          <w:szCs w:val="26"/>
        </w:rPr>
        <w:t xml:space="preserve"> reckless effort to become an even wealthier </w:t>
      </w:r>
      <w:proofErr w:type="spellStart"/>
      <w:r w:rsidRPr="0006719A">
        <w:rPr>
          <w:sz w:val="16"/>
          <w:szCs w:val="26"/>
        </w:rPr>
        <w:t>uberbillionaire</w:t>
      </w:r>
      <w:proofErr w:type="spellEnd"/>
      <w:r w:rsidRPr="0006719A">
        <w:rPr>
          <w:sz w:val="16"/>
          <w:szCs w:val="26"/>
        </w:rPr>
        <w:t xml:space="preserve">. Or maybe it’s just another </w:t>
      </w:r>
      <w:proofErr w:type="spellStart"/>
      <w:r w:rsidRPr="0006719A">
        <w:rPr>
          <w:sz w:val="16"/>
          <w:szCs w:val="26"/>
        </w:rPr>
        <w:t>Muskian</w:t>
      </w:r>
      <w:proofErr w:type="spellEnd"/>
      <w:r w:rsidRPr="0006719A">
        <w:rPr>
          <w:sz w:val="16"/>
          <w:szCs w:val="26"/>
        </w:rPr>
        <w:t xml:space="preserve"> vanity project, like building rockets to Mars. Either way, these diehard anti-</w:t>
      </w:r>
      <w:proofErr w:type="spellStart"/>
      <w:r w:rsidRPr="0006719A">
        <w:rPr>
          <w:sz w:val="16"/>
          <w:szCs w:val="26"/>
        </w:rPr>
        <w:t>Muskers</w:t>
      </w:r>
      <w:proofErr w:type="spellEnd"/>
      <w:r w:rsidRPr="0006719A">
        <w:rPr>
          <w:sz w:val="16"/>
          <w:szCs w:val="26"/>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06719A">
        <w:rPr>
          <w:sz w:val="16"/>
          <w:szCs w:val="26"/>
        </w:rPr>
        <w:t>Starlink</w:t>
      </w:r>
      <w:proofErr w:type="spellEnd"/>
      <w:r w:rsidRPr="0006719A">
        <w:rPr>
          <w:sz w:val="16"/>
          <w:szCs w:val="26"/>
        </w:rPr>
        <w:t xml:space="preserve"> is unclear, though it seems to be Musk’s goal that the telecom business will one day help fund his Mars ambitions. But the venture isn’t there yet. Last summer, Musk estimated that </w:t>
      </w:r>
      <w:proofErr w:type="spellStart"/>
      <w:r w:rsidRPr="0006719A">
        <w:rPr>
          <w:sz w:val="16"/>
          <w:szCs w:val="26"/>
        </w:rPr>
        <w:t>Starlink</w:t>
      </w:r>
      <w:proofErr w:type="spellEnd"/>
      <w:r w:rsidRPr="0006719A">
        <w:rPr>
          <w:sz w:val="16"/>
          <w:szCs w:val="26"/>
        </w:rPr>
        <w:t xml:space="preserve"> would likely need between $20 billion and $30 billion in investment. "If we succeed in not going bankrupt, then that'll be great, and we can move on from there," Musk said. For now, </w:t>
      </w:r>
      <w:proofErr w:type="spellStart"/>
      <w:r w:rsidRPr="0006719A">
        <w:rPr>
          <w:rStyle w:val="StyleUnderline"/>
          <w:sz w:val="26"/>
          <w:szCs w:val="26"/>
        </w:rPr>
        <w:t>Starlink</w:t>
      </w:r>
      <w:proofErr w:type="spellEnd"/>
      <w:r w:rsidRPr="0006719A">
        <w:rPr>
          <w:rStyle w:val="StyleUnderline"/>
          <w:sz w:val="26"/>
          <w:szCs w:val="26"/>
        </w:rPr>
        <w:t xml:space="preserve"> aims to add another 1,000 satellites a year</w:t>
      </w:r>
      <w:r w:rsidRPr="0006719A">
        <w:rPr>
          <w:sz w:val="16"/>
          <w:szCs w:val="26"/>
        </w:rPr>
        <w:t xml:space="preserve">, even more when Starship is </w:t>
      </w:r>
      <w:r w:rsidRPr="0006719A">
        <w:rPr>
          <w:sz w:val="16"/>
          <w:szCs w:val="26"/>
        </w:rPr>
        <w:lastRenderedPageBreak/>
        <w:t xml:space="preserve">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06719A">
        <w:rPr>
          <w:sz w:val="16"/>
          <w:szCs w:val="26"/>
        </w:rPr>
        <w:t>Starlink</w:t>
      </w:r>
      <w:proofErr w:type="spellEnd"/>
      <w:r w:rsidRPr="0006719A">
        <w:rPr>
          <w:sz w:val="16"/>
          <w:szCs w:val="26"/>
        </w:rPr>
        <w:t xml:space="preserve"> satellites — “the 333-second exposure shows at least 19 satellites passing overhead” — on astronomical observations, via the </w:t>
      </w:r>
      <w:proofErr w:type="spellStart"/>
      <w:r w:rsidRPr="0006719A">
        <w:rPr>
          <w:sz w:val="16"/>
          <w:szCs w:val="26"/>
        </w:rPr>
        <w:t>IFLScience</w:t>
      </w:r>
      <w:proofErr w:type="spellEnd"/>
      <w:r w:rsidRPr="0006719A">
        <w:rPr>
          <w:sz w:val="16"/>
          <w:szCs w:val="26"/>
        </w:rPr>
        <w:t xml:space="preserve"> website: Of course, framing the trade-off as the above picture vs. “better global internet” doesn’t quite capture the benefits of the latter. And they are considerable. </w:t>
      </w:r>
      <w:r w:rsidRPr="0006719A">
        <w:rPr>
          <w:rStyle w:val="StyleUnderline"/>
          <w:sz w:val="26"/>
          <w:szCs w:val="26"/>
        </w:rPr>
        <w:t>There remains a stark digital divide in global internet access. As the World Economic Forum notes: “Globally, only just over half of households (55 percent) have an internet connection, according to UNESCO. In the developed world, 87 percent are connected compared with 47 percent in developing nations, and just 19 percent in the least developed countries.”</w:t>
      </w:r>
      <w:r w:rsidRPr="0006719A">
        <w:rPr>
          <w:sz w:val="16"/>
          <w:szCs w:val="26"/>
        </w:rPr>
        <w:t xml:space="preserve"> It seems </w:t>
      </w:r>
      <w:proofErr w:type="gramStart"/>
      <w:r w:rsidRPr="0006719A">
        <w:rPr>
          <w:sz w:val="16"/>
          <w:szCs w:val="26"/>
        </w:rPr>
        <w:t>pretty clear</w:t>
      </w:r>
      <w:proofErr w:type="gramEnd"/>
      <w:r w:rsidRPr="0006719A">
        <w:rPr>
          <w:sz w:val="16"/>
          <w:szCs w:val="26"/>
        </w:rPr>
        <w:t xml:space="preserve"> that </w:t>
      </w:r>
      <w:r w:rsidRPr="0006719A">
        <w:rPr>
          <w:rStyle w:val="StyleUnderline"/>
          <w:sz w:val="26"/>
          <w:szCs w:val="26"/>
        </w:rPr>
        <w:t>broadband internet access brings considerable economic gains, particularly to poorer countries.</w:t>
      </w:r>
      <w:r w:rsidRPr="0006719A">
        <w:rPr>
          <w:sz w:val="16"/>
          <w:szCs w:val="26"/>
        </w:rPr>
        <w:t xml:space="preserve"> (Musk has specifically said this is a goal of </w:t>
      </w:r>
      <w:proofErr w:type="spellStart"/>
      <w:r w:rsidRPr="0006719A">
        <w:rPr>
          <w:sz w:val="16"/>
          <w:szCs w:val="26"/>
        </w:rPr>
        <w:t>Starlink</w:t>
      </w:r>
      <w:proofErr w:type="spellEnd"/>
      <w:r w:rsidRPr="0006719A">
        <w:rPr>
          <w:sz w:val="16"/>
          <w:szCs w:val="26"/>
        </w:rPr>
        <w:t xml:space="preserve">.) Here are a few examples from the August 2021 analysis “The Economic Impact of Internet Connectivity in Developing Countries” by Jonas </w:t>
      </w:r>
      <w:proofErr w:type="spellStart"/>
      <w:r w:rsidRPr="0006719A">
        <w:rPr>
          <w:sz w:val="16"/>
          <w:szCs w:val="26"/>
        </w:rPr>
        <w:t>Hjort</w:t>
      </w:r>
      <w:proofErr w:type="spellEnd"/>
      <w:r w:rsidRPr="0006719A">
        <w:rPr>
          <w:sz w:val="16"/>
          <w:szCs w:val="26"/>
        </w:rPr>
        <w:t xml:space="preserve"> (Columbia University) and Lin Tian (INSEAD): </w:t>
      </w:r>
      <w:r w:rsidRPr="0006719A">
        <w:rPr>
          <w:rStyle w:val="StyleUnderline"/>
          <w:sz w:val="26"/>
          <w:szCs w:val="26"/>
        </w:rPr>
        <w:t>Quite a few studies convincingly estimate the effect on consumption</w:t>
      </w:r>
      <w:r w:rsidRPr="0006719A">
        <w:rPr>
          <w:sz w:val="16"/>
          <w:szCs w:val="26"/>
        </w:rPr>
        <w:t xml:space="preserve"> of specific internet-enabled technologies (rather than internet connectivity itself) through model-based approaches, and a few do so more directly. </w:t>
      </w:r>
      <w:r w:rsidRPr="0006719A">
        <w:rPr>
          <w:rStyle w:val="StyleUnderline"/>
          <w:sz w:val="26"/>
          <w:szCs w:val="26"/>
        </w:rPr>
        <w:t>Jack &amp; Suri (2014) show that access to mobile money decreased consumption poverty by two percentage points in Kenya.</w:t>
      </w:r>
      <w:r w:rsidRPr="0006719A">
        <w:rPr>
          <w:sz w:val="16"/>
          <w:szCs w:val="26"/>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06719A">
        <w:rPr>
          <w:rStyle w:val="StyleUnderline"/>
          <w:sz w:val="26"/>
          <w:szCs w:val="26"/>
        </w:rPr>
        <w:t xml:space="preserve">Exploiting variation arising from the gradual arrival of submarine cable connections and using nighttime satellite image luminosity as a proxy for economic activity, </w:t>
      </w:r>
      <w:proofErr w:type="spellStart"/>
      <w:r w:rsidRPr="0006719A">
        <w:rPr>
          <w:rStyle w:val="StyleUnderline"/>
          <w:sz w:val="26"/>
          <w:szCs w:val="26"/>
        </w:rPr>
        <w:t>Goldbeck</w:t>
      </w:r>
      <w:proofErr w:type="spellEnd"/>
      <w:r w:rsidRPr="0006719A">
        <w:rPr>
          <w:rStyle w:val="StyleUnderline"/>
          <w:sz w:val="26"/>
          <w:szCs w:val="26"/>
        </w:rPr>
        <w:t xml:space="preserve"> &amp; </w:t>
      </w:r>
      <w:proofErr w:type="spellStart"/>
      <w:r w:rsidRPr="0006719A">
        <w:rPr>
          <w:rStyle w:val="StyleUnderline"/>
          <w:sz w:val="26"/>
          <w:szCs w:val="26"/>
        </w:rPr>
        <w:t>Lindlacher</w:t>
      </w:r>
      <w:proofErr w:type="spellEnd"/>
      <w:r w:rsidRPr="0006719A">
        <w:rPr>
          <w:rStyle w:val="StyleUnderline"/>
          <w:sz w:val="26"/>
          <w:szCs w:val="26"/>
        </w:rPr>
        <w:t xml:space="preserve"> (2021) estimate that basic internet availability leads to about a </w:t>
      </w:r>
      <w:proofErr w:type="gramStart"/>
      <w:r w:rsidRPr="0006719A">
        <w:rPr>
          <w:rStyle w:val="StyleUnderline"/>
          <w:sz w:val="26"/>
          <w:szCs w:val="26"/>
        </w:rPr>
        <w:t>two percentage</w:t>
      </w:r>
      <w:proofErr w:type="gramEnd"/>
      <w:r w:rsidRPr="0006719A">
        <w:rPr>
          <w:rStyle w:val="StyleUnderline"/>
          <w:sz w:val="26"/>
          <w:szCs w:val="26"/>
        </w:rPr>
        <w:t xml:space="preserve"> point increase in economic growth.</w:t>
      </w:r>
      <w:r w:rsidRPr="0006719A">
        <w:rPr>
          <w:sz w:val="16"/>
          <w:szCs w:val="26"/>
        </w:rPr>
        <w:t xml:space="preserve"> As we briefly discussed in Sub-section 3.1.1, </w:t>
      </w:r>
      <w:r w:rsidRPr="0006719A">
        <w:rPr>
          <w:rStyle w:val="StyleUnderline"/>
          <w:sz w:val="26"/>
          <w:szCs w:val="26"/>
        </w:rPr>
        <w:t xml:space="preserve">Bahia et al. (2020) show evidence that the gradual roll-out of mobile broadband in Nigeria between 2010 and 2016 increased labor force participation and employment. The paper also shows that household consumption simultaneously </w:t>
      </w:r>
      <w:proofErr w:type="gramStart"/>
      <w:r w:rsidRPr="0006719A">
        <w:rPr>
          <w:rStyle w:val="StyleUnderline"/>
          <w:sz w:val="26"/>
          <w:szCs w:val="26"/>
        </w:rPr>
        <w:t>increased</w:t>
      </w:r>
      <w:proofErr w:type="gramEnd"/>
      <w:r w:rsidRPr="0006719A">
        <w:rPr>
          <w:rStyle w:val="StyleUnderline"/>
          <w:sz w:val="26"/>
          <w:szCs w:val="26"/>
        </w:rPr>
        <w:t xml:space="preserve"> and poverty decreased. Households that had at least one year of mobile broadband coverage experienced an increase in total consumption of about 6 percent. Masaki et al. (2020) document a similarly striking result.</w:t>
      </w:r>
      <w:r w:rsidRPr="0006719A">
        <w:rPr>
          <w:sz w:val="16"/>
          <w:szCs w:val="26"/>
        </w:rPr>
        <w:t xml:space="preserve"> Combining household expenditure surveys with data on the location of fiber-optic transmission nodes and coverage maps of 3G mobile technology, they show that </w:t>
      </w:r>
      <w:r w:rsidRPr="0006719A">
        <w:rPr>
          <w:rStyle w:val="StyleUnderline"/>
          <w:sz w:val="26"/>
          <w:szCs w:val="26"/>
        </w:rPr>
        <w:t>3G coverage is associated with a 14 percent increase in total consumption and a 10 percent decline in extreme poverty in Senegal.</w:t>
      </w:r>
      <w:r w:rsidRPr="0006719A">
        <w:rPr>
          <w:sz w:val="16"/>
          <w:szCs w:val="26"/>
        </w:rPr>
        <w:t xml:space="preserve"> Finally, </w:t>
      </w:r>
      <w:r w:rsidRPr="0006719A">
        <w:rPr>
          <w:rStyle w:val="StyleUnderline"/>
          <w:sz w:val="26"/>
          <w:szCs w:val="26"/>
        </w:rPr>
        <w:t>Bahia et al. (2021) use a similar empirical approach to study the effect of mobile broadband roll-out in Tanzania and find a comparable increase in household consumption and decline poverty in this setting. The eventual endgame here is that there are going to be many tens of thousands more satellites in orbit, enabling total global internet coverage.</w:t>
      </w:r>
      <w:r w:rsidRPr="0006719A">
        <w:rPr>
          <w:sz w:val="16"/>
          <w:szCs w:val="26"/>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w:t>
      </w:r>
      <w:r w:rsidRPr="0006719A">
        <w:rPr>
          <w:sz w:val="16"/>
          <w:szCs w:val="26"/>
        </w:rPr>
        <w:lastRenderedPageBreak/>
        <w:t xml:space="preserve">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06719A">
        <w:rPr>
          <w:sz w:val="16"/>
          <w:szCs w:val="26"/>
        </w:rPr>
        <w:t>Starlink</w:t>
      </w:r>
      <w:proofErr w:type="spellEnd"/>
      <w:r w:rsidRPr="0006719A">
        <w:rPr>
          <w:sz w:val="16"/>
          <w:szCs w:val="26"/>
        </w:rPr>
        <w:t xml:space="preserve"> funding Musk’s deep-space ambitions. Meanwhile, </w:t>
      </w:r>
      <w:r w:rsidRPr="0006719A">
        <w:rPr>
          <w:rStyle w:val="StyleUnderline"/>
          <w:sz w:val="26"/>
          <w:szCs w:val="26"/>
        </w:rPr>
        <w:t>there will be a lot less global poverty here on Earth than otherwise.</w:t>
      </w:r>
    </w:p>
    <w:p w14:paraId="15B2575D" w14:textId="77777777" w:rsidR="00A03EC5" w:rsidRPr="00F601E6" w:rsidRDefault="00A03EC5" w:rsidP="00A03EC5"/>
    <w:p w14:paraId="2C05E97A" w14:textId="77777777" w:rsidR="008821CC" w:rsidRPr="008821CC" w:rsidRDefault="008821CC" w:rsidP="008821CC"/>
    <w:sectPr w:rsidR="008821CC" w:rsidRPr="008821CC" w:rsidSect="000D32BB">
      <w:headerReference w:type="even"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45AF2" w14:textId="77777777" w:rsidR="00225ABC" w:rsidRDefault="00225ABC" w:rsidP="00042CCD">
      <w:pPr>
        <w:spacing w:after="0" w:line="240" w:lineRule="auto"/>
      </w:pPr>
      <w:r>
        <w:separator/>
      </w:r>
    </w:p>
  </w:endnote>
  <w:endnote w:type="continuationSeparator" w:id="0">
    <w:p w14:paraId="0954CC77" w14:textId="77777777" w:rsidR="00225ABC" w:rsidRDefault="00225ABC"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TimesNewRomanPS">
    <w:altName w:val="Times New Roman"/>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096F6" w14:textId="77777777" w:rsidR="00225ABC" w:rsidRDefault="00225ABC" w:rsidP="00042CCD">
      <w:pPr>
        <w:spacing w:after="0" w:line="240" w:lineRule="auto"/>
      </w:pPr>
      <w:r>
        <w:separator/>
      </w:r>
    </w:p>
  </w:footnote>
  <w:footnote w:type="continuationSeparator" w:id="0">
    <w:p w14:paraId="50036442" w14:textId="77777777" w:rsidR="00225ABC" w:rsidRDefault="00225ABC"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225ABC">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5747D3"/>
    <w:multiLevelType w:val="hybridMultilevel"/>
    <w:tmpl w:val="A45AC11A"/>
    <w:lvl w:ilvl="0" w:tplc="58EA6824">
      <w:start w:val="1"/>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598A3C01"/>
    <w:multiLevelType w:val="hybridMultilevel"/>
    <w:tmpl w:val="9C4C8810"/>
    <w:lvl w:ilvl="0" w:tplc="5A909B3A">
      <w:start w:val="1"/>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5D612283"/>
    <w:multiLevelType w:val="multilevel"/>
    <w:tmpl w:val="7F94C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6"/>
  </w:num>
  <w:num w:numId="14">
    <w:abstractNumId w:val="14"/>
  </w:num>
  <w:num w:numId="15">
    <w:abstractNumId w:val="15"/>
  </w:num>
  <w:num w:numId="16">
    <w:abstractNumId w:val="12"/>
  </w:num>
  <w:num w:numId="17">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6719A"/>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25ABC"/>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48AB"/>
    <w:rsid w:val="00516A88"/>
    <w:rsid w:val="00520081"/>
    <w:rsid w:val="00522065"/>
    <w:rsid w:val="005224F2"/>
    <w:rsid w:val="0053037D"/>
    <w:rsid w:val="00531289"/>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2DB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21CC"/>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240F"/>
    <w:rsid w:val="009B69F5"/>
    <w:rsid w:val="009B7422"/>
    <w:rsid w:val="009C5FF7"/>
    <w:rsid w:val="009C6292"/>
    <w:rsid w:val="009D15DB"/>
    <w:rsid w:val="009D3133"/>
    <w:rsid w:val="009D567F"/>
    <w:rsid w:val="009E13DC"/>
    <w:rsid w:val="009E160D"/>
    <w:rsid w:val="009F1CBB"/>
    <w:rsid w:val="009F3305"/>
    <w:rsid w:val="009F6FB2"/>
    <w:rsid w:val="00A03EC5"/>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3FDF"/>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CF5915"/>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168"/>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64BE1"/>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2D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B2D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B2D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5B2D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5B2DBA"/>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5B2D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DBA"/>
  </w:style>
  <w:style w:type="character" w:customStyle="1" w:styleId="Heading1Char">
    <w:name w:val="Heading 1 Char"/>
    <w:aliases w:val="Pocket Char"/>
    <w:basedOn w:val="DefaultParagraphFont"/>
    <w:link w:val="Heading1"/>
    <w:uiPriority w:val="9"/>
    <w:rsid w:val="005B2DBA"/>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5B2DB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5B2DB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5B2DB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B2DB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5B2DBA"/>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5B2D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2DB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5B2DBA"/>
    <w:rPr>
      <w:color w:val="auto"/>
      <w:u w:val="none"/>
    </w:rPr>
  </w:style>
  <w:style w:type="paragraph" w:styleId="DocumentMap">
    <w:name w:val="Document Map"/>
    <w:basedOn w:val="Normal"/>
    <w:link w:val="DocumentMapChar"/>
    <w:uiPriority w:val="99"/>
    <w:semiHidden/>
    <w:unhideWhenUsed/>
    <w:rsid w:val="005B2D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2DBA"/>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uiPriority w:val="6"/>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ics.org/en/blog/chinas-space-program-about-more-soft-power" TargetMode="External"/><Relationship Id="rId18" Type="http://schemas.openxmlformats.org/officeDocument/2006/relationships/hyperlink" Target="https://commons.und.edu/theses/245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room.eu.com/article/Space_debris_Kessler_Syndrome_and_the_unreasonable_expectation_of_certainty" TargetMode="External"/><Relationship Id="rId7" Type="http://schemas.openxmlformats.org/officeDocument/2006/relationships/settings" Target="settings.xml"/><Relationship Id="rId12" Type="http://schemas.openxmlformats.org/officeDocument/2006/relationships/hyperlink" Target="https://spacenews.com/nasa-postpones-rogozin-visit/" TargetMode="External"/><Relationship Id="rId17" Type="http://schemas.openxmlformats.org/officeDocument/2006/relationships/hyperlink" Target="https://pdfs.semanticscholar.org/0bd4/c4059d5a5ad2faa42ce5977548d900df8f8c.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olitico.com/f/?id=0000016b-6eef-dc80-a3ff-ffff778c0000" TargetMode="External"/><Relationship Id="rId20" Type="http://schemas.openxmlformats.org/officeDocument/2006/relationships/hyperlink" Target="https://www.jtl.columbia.edu/journal-articles/problems-with-enforcing-international-space-law-on-private-acto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3/20/trumps-space-force-gets-the-final-frontier-all-wrong/"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tandfonline.com/doi/pdf/10.1080/01495933.2017.1277121?needAccess=true" TargetMode="External"/><Relationship Id="rId23" Type="http://schemas.openxmlformats.org/officeDocument/2006/relationships/hyperlink" Target="https://fasterplease.substack.com/p/-why-a-spacex-bankruptcy-would-hurt" TargetMode="External"/><Relationship Id="rId10" Type="http://schemas.openxmlformats.org/officeDocument/2006/relationships/endnotes" Target="endnotes.xml"/><Relationship Id="rId19"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atlantic.com/science/archive/2017/01/china-space/497846/" TargetMode="External"/><Relationship Id="rId22" Type="http://schemas.openxmlformats.org/officeDocument/2006/relationships/hyperlink" Target="https://www.thecipherbrief.com/article/5-reasons-%E2%80%9Cspace-war%E2%80%9D-isn%E2%80%99t-scary-it-soun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44</Pages>
  <Words>38431</Words>
  <Characters>219058</Characters>
  <Application>Microsoft Office Word</Application>
  <DocSecurity>0</DocSecurity>
  <Lines>1825</Lines>
  <Paragraphs>513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256976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2022-01-13T21:50:00Z</dcterms:created>
  <dcterms:modified xsi:type="dcterms:W3CDTF">2022-01-13T23:23:00Z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