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63C93" w14:textId="31CB8433" w:rsidR="00BE5BEB" w:rsidRPr="00A1247B" w:rsidRDefault="00BE5BEB" w:rsidP="00BE5BEB">
      <w:pPr>
        <w:pStyle w:val="Heading2"/>
      </w:pPr>
      <w:r w:rsidRPr="00A1247B">
        <w:t>1</w:t>
      </w:r>
    </w:p>
    <w:p w14:paraId="4E54B64A" w14:textId="77777777" w:rsidR="00BE5BEB" w:rsidRPr="00A1247B" w:rsidRDefault="00BE5BEB" w:rsidP="00BE5BEB">
      <w:pPr>
        <w:pStyle w:val="Heading4"/>
      </w:pPr>
      <w:r w:rsidRPr="00A1247B">
        <w:t xml:space="preserve">Interpretation – the Affirmative must present a delineated enforcement mechanism for the Plan. There is no normal means since terms are </w:t>
      </w:r>
      <w:r w:rsidRPr="00A1247B">
        <w:rPr>
          <w:u w:val="single"/>
        </w:rPr>
        <w:t>negotiated contextually</w:t>
      </w:r>
      <w:r w:rsidRPr="00A1247B">
        <w:t xml:space="preserve"> among member states.</w:t>
      </w:r>
    </w:p>
    <w:p w14:paraId="22E21983" w14:textId="77777777" w:rsidR="00BE5BEB" w:rsidRPr="00A1247B" w:rsidRDefault="00BE5BEB" w:rsidP="00BE5BEB">
      <w:pPr>
        <w:rPr>
          <w:sz w:val="16"/>
          <w:szCs w:val="26"/>
        </w:rPr>
      </w:pPr>
      <w:r w:rsidRPr="00A1247B">
        <w:rPr>
          <w:rStyle w:val="Style13ptBold"/>
          <w:szCs w:val="26"/>
          <w:u w:val="single"/>
        </w:rPr>
        <w:t>WTO</w:t>
      </w:r>
      <w:r w:rsidRPr="00A1247B">
        <w:rPr>
          <w:rStyle w:val="Style13ptBold"/>
          <w:sz w:val="16"/>
          <w:szCs w:val="26"/>
        </w:rPr>
        <w:t xml:space="preserve"> </w:t>
      </w:r>
      <w:r w:rsidRPr="00A1247B">
        <w:rPr>
          <w:sz w:val="16"/>
          <w:szCs w:val="26"/>
        </w:rPr>
        <w:t xml:space="preserve">"Whose WTO is it anyway?" </w:t>
      </w:r>
      <w:hyperlink r:id="rId11" w:history="1">
        <w:r w:rsidRPr="00A1247B">
          <w:rPr>
            <w:rStyle w:val="Hyperlink"/>
            <w:sz w:val="16"/>
            <w:szCs w:val="26"/>
          </w:rPr>
          <w:t>https://www.wto.org/english/thewto_e/whatis_e/tif_e/org1_e.htm</w:t>
        </w:r>
      </w:hyperlink>
      <w:r w:rsidRPr="00A1247B">
        <w:rPr>
          <w:sz w:val="16"/>
          <w:szCs w:val="26"/>
        </w:rPr>
        <w:t xml:space="preserve"> //Elmer </w:t>
      </w:r>
    </w:p>
    <w:p w14:paraId="56F98E41" w14:textId="77777777" w:rsidR="00BE5BEB" w:rsidRPr="00A1247B" w:rsidRDefault="00BE5BEB" w:rsidP="00BE5BEB">
      <w:pPr>
        <w:rPr>
          <w:sz w:val="16"/>
          <w:szCs w:val="26"/>
        </w:rPr>
      </w:pPr>
      <w:r w:rsidRPr="00A1247B">
        <w:rPr>
          <w:b/>
          <w:szCs w:val="26"/>
          <w:u w:val="single"/>
        </w:rPr>
        <w:t>When WTO rules impose disciplines</w:t>
      </w:r>
      <w:r w:rsidRPr="00A1247B">
        <w:rPr>
          <w:sz w:val="16"/>
          <w:szCs w:val="26"/>
        </w:rPr>
        <w:t xml:space="preserve"> on countries’ policies, </w:t>
      </w:r>
      <w:r w:rsidRPr="00A1247B">
        <w:rPr>
          <w:b/>
          <w:szCs w:val="26"/>
          <w:u w:val="single"/>
          <w:bdr w:val="single" w:sz="12" w:space="0" w:color="auto"/>
        </w:rPr>
        <w:t>that is the outcome of negotiations among WTO members.</w:t>
      </w:r>
      <w:r w:rsidRPr="00A1247B">
        <w:rPr>
          <w:sz w:val="16"/>
          <w:szCs w:val="26"/>
        </w:rPr>
        <w:t xml:space="preserve"> The rules are </w:t>
      </w:r>
      <w:r w:rsidRPr="00A1247B">
        <w:rPr>
          <w:b/>
          <w:szCs w:val="26"/>
          <w:u w:val="single"/>
        </w:rPr>
        <w:t>enforced</w:t>
      </w:r>
      <w:r w:rsidRPr="00A1247B">
        <w:rPr>
          <w:sz w:val="16"/>
          <w:szCs w:val="26"/>
        </w:rPr>
        <w:t xml:space="preserve"> </w:t>
      </w:r>
      <w:r w:rsidRPr="00A1247B">
        <w:rPr>
          <w:b/>
          <w:szCs w:val="26"/>
          <w:u w:val="single"/>
        </w:rPr>
        <w:t>by</w:t>
      </w:r>
      <w:r w:rsidRPr="00A1247B">
        <w:rPr>
          <w:sz w:val="16"/>
          <w:szCs w:val="26"/>
        </w:rPr>
        <w:t xml:space="preserve"> the </w:t>
      </w:r>
      <w:r w:rsidRPr="00A1247B">
        <w:rPr>
          <w:b/>
          <w:szCs w:val="26"/>
          <w:u w:val="single"/>
        </w:rPr>
        <w:t>members themselves</w:t>
      </w:r>
      <w:r w:rsidRPr="00A1247B">
        <w:rPr>
          <w:sz w:val="16"/>
          <w:szCs w:val="26"/>
        </w:rPr>
        <w:t xml:space="preserve"> </w:t>
      </w:r>
      <w:r w:rsidRPr="00A1247B">
        <w:rPr>
          <w:b/>
          <w:szCs w:val="26"/>
          <w:u w:val="single"/>
          <w:bdr w:val="single" w:sz="12" w:space="0" w:color="auto"/>
        </w:rPr>
        <w:t>under agreed procedures that they negotiated</w:t>
      </w:r>
      <w:r w:rsidRPr="00A1247B">
        <w:rPr>
          <w:sz w:val="16"/>
          <w:szCs w:val="26"/>
        </w:rPr>
        <w:t xml:space="preserve">, </w:t>
      </w:r>
      <w:r w:rsidRPr="00A1247B">
        <w:rPr>
          <w:b/>
          <w:szCs w:val="26"/>
          <w:u w:val="single"/>
          <w:bdr w:val="single" w:sz="12" w:space="0" w:color="auto"/>
        </w:rPr>
        <w:t>including the possibility of trade sanctions</w:t>
      </w:r>
      <w:r w:rsidRPr="00A1247B">
        <w:rPr>
          <w:sz w:val="16"/>
          <w:szCs w:val="26"/>
        </w:rPr>
        <w:t xml:space="preserve">. But those sanctions are imposed by member </w:t>
      </w:r>
      <w:proofErr w:type="gramStart"/>
      <w:r w:rsidRPr="00A1247B">
        <w:rPr>
          <w:sz w:val="16"/>
          <w:szCs w:val="26"/>
        </w:rPr>
        <w:t>countries, and</w:t>
      </w:r>
      <w:proofErr w:type="gramEnd"/>
      <w:r w:rsidRPr="00A1247B">
        <w:rPr>
          <w:sz w:val="16"/>
          <w:szCs w:val="26"/>
        </w:rPr>
        <w:t xml:space="preserve"> authorized by the membership as a whole. This is quite different from other agencies whose bureaucracies can, for example, influence a country’s policy by threatening to withhold credit.</w:t>
      </w:r>
    </w:p>
    <w:p w14:paraId="3ED34162" w14:textId="77777777" w:rsidR="00BE5BEB" w:rsidRPr="00A1247B" w:rsidRDefault="00BE5BEB" w:rsidP="00BE5BEB">
      <w:pPr>
        <w:pStyle w:val="Heading4"/>
      </w:pPr>
      <w:r w:rsidRPr="00A1247B">
        <w:lastRenderedPageBreak/>
        <w:t xml:space="preserve">Violation: they don’t </w:t>
      </w:r>
    </w:p>
    <w:p w14:paraId="49802A69" w14:textId="77777777" w:rsidR="00BE5BEB" w:rsidRPr="00A1247B" w:rsidRDefault="00BE5BEB" w:rsidP="00BE5BEB">
      <w:pPr>
        <w:pStyle w:val="Heading4"/>
      </w:pPr>
      <w:r w:rsidRPr="00A1247B">
        <w:t>Standards</w:t>
      </w:r>
    </w:p>
    <w:p w14:paraId="54E7E7DE" w14:textId="77777777" w:rsidR="00BE5BEB" w:rsidRPr="00A1247B" w:rsidRDefault="00BE5BEB" w:rsidP="00BE5BEB">
      <w:pPr>
        <w:pStyle w:val="Heading4"/>
      </w:pPr>
      <w:r w:rsidRPr="00A1247B">
        <w:t xml:space="preserve">1. </w:t>
      </w:r>
      <w:r w:rsidRPr="00A1247B">
        <w:rPr>
          <w:u w:val="single"/>
        </w:rPr>
        <w:t>Shiftiness</w:t>
      </w:r>
      <w:r w:rsidRPr="00A1247B">
        <w:t xml:space="preserve">- They can redefine the 1AC’s enforcement mechanism in the 1AR which allows them to recontextualize their enforcement mechanism to wriggle out of </w:t>
      </w:r>
      <w:proofErr w:type="gramStart"/>
      <w:r w:rsidRPr="00A1247B">
        <w:t>DA’s</w:t>
      </w:r>
      <w:proofErr w:type="gramEnd"/>
      <w:r w:rsidRPr="00A1247B">
        <w:t xml:space="preserve"> since all DA links are predicated on type of enforcement i.e. sanctions bad </w:t>
      </w:r>
      <w:proofErr w:type="spellStart"/>
      <w:r w:rsidRPr="00A1247B">
        <w:t>das</w:t>
      </w:r>
      <w:proofErr w:type="spellEnd"/>
      <w:r w:rsidRPr="00A1247B">
        <w:t>, domestic politics das off of backlash, information research sharing da if they put monetary punishments, or trade das.</w:t>
      </w:r>
    </w:p>
    <w:p w14:paraId="5FB714CD" w14:textId="77777777" w:rsidR="00BE5BEB" w:rsidRPr="00A1247B" w:rsidRDefault="00BE5BEB" w:rsidP="00BE5BEB">
      <w:pPr>
        <w:pStyle w:val="Heading4"/>
      </w:pPr>
      <w:r w:rsidRPr="00A1247B">
        <w:t xml:space="preserve">2. </w:t>
      </w:r>
      <w:r w:rsidRPr="00A1247B">
        <w:rPr>
          <w:u w:val="single"/>
        </w:rPr>
        <w:t>Real World</w:t>
      </w:r>
      <w:r w:rsidRPr="00A1247B">
        <w:t xml:space="preserve"> - Policy makers will always specify how the mandates of the plan should be endorsed. It also means zero solvency, absent spec, states can circumvent the </w:t>
      </w:r>
      <w:proofErr w:type="spellStart"/>
      <w:r w:rsidRPr="00A1247B">
        <w:t>Aff’s</w:t>
      </w:r>
      <w:proofErr w:type="spellEnd"/>
      <w:r w:rsidRPr="00A1247B">
        <w:t xml:space="preserve"> policy since there is no delineated way to enforce the affirmative which means there’s no way to actualize any of their solvency arguments.</w:t>
      </w:r>
    </w:p>
    <w:p w14:paraId="0DA5DE8F" w14:textId="77777777" w:rsidR="00BE5BEB" w:rsidRPr="00A1247B" w:rsidRDefault="00BE5BEB" w:rsidP="00BE5BEB">
      <w:pPr>
        <w:pStyle w:val="Heading4"/>
      </w:pPr>
      <w:proofErr w:type="spellStart"/>
      <w:r w:rsidRPr="00A1247B">
        <w:t>ESpec</w:t>
      </w:r>
      <w:proofErr w:type="spellEnd"/>
      <w:r w:rsidRPr="00A1247B">
        <w:t xml:space="preserve"> isn’t regressive or arbitrary- it’s an active part of the WTO is central to any advocacy about international IP law since the only uniqueness of a reduction of IP protections is how effective its enforcement is.</w:t>
      </w:r>
    </w:p>
    <w:p w14:paraId="2825889D" w14:textId="77777777" w:rsidR="004A4F6B" w:rsidRPr="00A1247B" w:rsidRDefault="004A4F6B" w:rsidP="004A4F6B">
      <w:pPr>
        <w:pStyle w:val="Heading4"/>
        <w:spacing w:before="2" w:after="2" w:line="240" w:lineRule="auto"/>
        <w:rPr>
          <w:rFonts w:cs="Times New Roman"/>
          <w:b w:val="0"/>
          <w:bCs w:val="0"/>
          <w:color w:val="000000" w:themeColor="text1"/>
        </w:rPr>
      </w:pPr>
      <w:r w:rsidRPr="00A1247B">
        <w:rPr>
          <w:rFonts w:cs="Times New Roman"/>
          <w:color w:val="000000" w:themeColor="text1"/>
        </w:rPr>
        <w:t>Paradigm:</w:t>
      </w:r>
    </w:p>
    <w:p w14:paraId="42F6A941" w14:textId="77777777" w:rsidR="004A4F6B" w:rsidRPr="00A1247B" w:rsidRDefault="004A4F6B" w:rsidP="004A4F6B">
      <w:pPr>
        <w:pStyle w:val="Heading4"/>
        <w:spacing w:before="2" w:after="2" w:line="240" w:lineRule="auto"/>
        <w:rPr>
          <w:rFonts w:cs="Times New Roman"/>
          <w:b w:val="0"/>
          <w:bCs w:val="0"/>
          <w:color w:val="000000" w:themeColor="text1"/>
        </w:rPr>
      </w:pPr>
      <w:r w:rsidRPr="00A1247B">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0BC801A0" w14:textId="77777777" w:rsidR="004A4F6B" w:rsidRPr="00A1247B" w:rsidRDefault="004A4F6B" w:rsidP="004A4F6B">
      <w:pPr>
        <w:pStyle w:val="Heading4"/>
        <w:rPr>
          <w:b w:val="0"/>
          <w:bCs w:val="0"/>
        </w:rPr>
      </w:pPr>
      <w:r w:rsidRPr="00A1247B">
        <w:t xml:space="preserve">DTD – Time spent on theory </w:t>
      </w:r>
      <w:proofErr w:type="spellStart"/>
      <w:proofErr w:type="gramStart"/>
      <w:r w:rsidRPr="00A1247B">
        <w:t>cant</w:t>
      </w:r>
      <w:proofErr w:type="spellEnd"/>
      <w:proofErr w:type="gramEnd"/>
      <w:r w:rsidRPr="00A1247B">
        <w:t xml:space="preserve"> be compensated for, the 1nc was already skewed, and its key to deterring abuse.</w:t>
      </w:r>
    </w:p>
    <w:p w14:paraId="12F316E4" w14:textId="77777777" w:rsidR="004A4F6B" w:rsidRPr="00A1247B" w:rsidRDefault="004A4F6B" w:rsidP="004A4F6B">
      <w:pPr>
        <w:pStyle w:val="Heading4"/>
        <w:rPr>
          <w:b w:val="0"/>
          <w:bCs w:val="0"/>
        </w:rPr>
      </w:pPr>
      <w:r w:rsidRPr="00A1247B">
        <w:t xml:space="preserve">Prefer Competing </w:t>
      </w:r>
      <w:proofErr w:type="spellStart"/>
      <w:r w:rsidRPr="00A1247B">
        <w:t>interps</w:t>
      </w:r>
      <w:proofErr w:type="spellEnd"/>
      <w:r w:rsidRPr="00A1247B">
        <w:t xml:space="preserve"> - </w:t>
      </w:r>
    </w:p>
    <w:p w14:paraId="12C1F269" w14:textId="77777777" w:rsidR="004A4F6B" w:rsidRPr="00A1247B" w:rsidRDefault="004A4F6B" w:rsidP="004A4F6B">
      <w:pPr>
        <w:pStyle w:val="Heading4"/>
        <w:rPr>
          <w:b w:val="0"/>
          <w:bCs w:val="0"/>
        </w:rPr>
      </w:pPr>
      <w:r w:rsidRPr="00A1247B">
        <w:t>1. reasonability is arbitrary and invites judge intervention.</w:t>
      </w:r>
    </w:p>
    <w:p w14:paraId="357D67DC" w14:textId="77777777" w:rsidR="004A4F6B" w:rsidRPr="00A1247B" w:rsidRDefault="004A4F6B" w:rsidP="004A4F6B">
      <w:pPr>
        <w:pStyle w:val="Heading4"/>
        <w:rPr>
          <w:b w:val="0"/>
          <w:bCs w:val="0"/>
        </w:rPr>
      </w:pPr>
      <w:r w:rsidRPr="00A1247B">
        <w:t>2. it Causes a race to the bottom where debaters push the limit as to how reasonably abusive, they can be.</w:t>
      </w:r>
    </w:p>
    <w:p w14:paraId="270621DD" w14:textId="77777777" w:rsidR="004A4F6B" w:rsidRPr="00A1247B" w:rsidRDefault="004A4F6B" w:rsidP="004A4F6B">
      <w:pPr>
        <w:pStyle w:val="Heading4"/>
        <w:rPr>
          <w:b w:val="0"/>
          <w:bCs w:val="0"/>
        </w:rPr>
      </w:pPr>
      <w:r w:rsidRPr="00A1247B">
        <w:t xml:space="preserve">No RVI’s - </w:t>
      </w:r>
    </w:p>
    <w:p w14:paraId="314DE4F1" w14:textId="77777777" w:rsidR="004A4F6B" w:rsidRPr="00A1247B" w:rsidRDefault="004A4F6B" w:rsidP="004A4F6B">
      <w:pPr>
        <w:pStyle w:val="Heading4"/>
        <w:rPr>
          <w:b w:val="0"/>
          <w:bCs w:val="0"/>
        </w:rPr>
      </w:pPr>
      <w:r w:rsidRPr="00A1247B">
        <w:t xml:space="preserve">1. Chills some debaters from reading theory against abusive </w:t>
      </w:r>
      <w:proofErr w:type="spellStart"/>
      <w:r w:rsidRPr="00A1247B">
        <w:t>postions</w:t>
      </w:r>
      <w:proofErr w:type="spellEnd"/>
      <w:r w:rsidRPr="00A1247B">
        <w:t>.</w:t>
      </w:r>
    </w:p>
    <w:p w14:paraId="1454BA3C" w14:textId="77777777" w:rsidR="004A4F6B" w:rsidRPr="00A1247B" w:rsidRDefault="004A4F6B" w:rsidP="004A4F6B">
      <w:pPr>
        <w:pStyle w:val="Heading4"/>
        <w:rPr>
          <w:b w:val="0"/>
          <w:bCs w:val="0"/>
        </w:rPr>
      </w:pPr>
      <w:r w:rsidRPr="00A1247B">
        <w:t>2. incentivizes theory baiting where you can just bait theory to win.</w:t>
      </w:r>
    </w:p>
    <w:p w14:paraId="2F57BE83" w14:textId="7F228FEE" w:rsidR="00BE5BEB" w:rsidRPr="00A1247B" w:rsidRDefault="004A4F6B" w:rsidP="004A4F6B">
      <w:pPr>
        <w:pStyle w:val="Heading2"/>
      </w:pPr>
      <w:r w:rsidRPr="00A1247B">
        <w:lastRenderedPageBreak/>
        <w:t>2</w:t>
      </w:r>
    </w:p>
    <w:p w14:paraId="381F5543" w14:textId="77777777" w:rsidR="004A4F6B" w:rsidRPr="00A1247B" w:rsidRDefault="004A4F6B" w:rsidP="004A4F6B">
      <w:pPr>
        <w:pStyle w:val="Heading4"/>
        <w:rPr>
          <w:u w:val="single"/>
        </w:rPr>
      </w:pPr>
      <w:r w:rsidRPr="00A1247B">
        <w:t xml:space="preserve">The ROB is to determine the truth </w:t>
      </w:r>
      <w:proofErr w:type="spellStart"/>
      <w:r w:rsidRPr="00A1247B">
        <w:t>of</w:t>
      </w:r>
      <w:proofErr w:type="spellEnd"/>
      <w:r w:rsidRPr="00A1247B">
        <w:t xml:space="preserve"> falsity of the resolution –</w:t>
      </w:r>
    </w:p>
    <w:p w14:paraId="2516AC14" w14:textId="77777777" w:rsidR="004A4F6B" w:rsidRPr="00A1247B" w:rsidRDefault="004A4F6B" w:rsidP="004A4F6B">
      <w:pPr>
        <w:pStyle w:val="Heading4"/>
        <w:rPr>
          <w:rFonts w:eastAsia="Calibri"/>
        </w:rPr>
      </w:pPr>
      <w:r w:rsidRPr="00A1247B">
        <w:t xml:space="preserve">1] Textuality – </w:t>
      </w:r>
      <w:r w:rsidRPr="00A1247B">
        <w:rPr>
          <w:rFonts w:eastAsia="Calibri"/>
        </w:rPr>
        <w:t>five dictionaries</w:t>
      </w:r>
      <w:r w:rsidRPr="00A1247B">
        <w:rPr>
          <w:rFonts w:eastAsia="Calibri"/>
          <w:vertAlign w:val="superscript"/>
        </w:rPr>
        <w:footnoteReference w:id="1"/>
      </w:r>
      <w:r w:rsidRPr="00A1247B">
        <w:rPr>
          <w:rFonts w:eastAsia="Calibri"/>
        </w:rPr>
        <w:t xml:space="preserve"> define to negate as to deny the truth of and affirm</w:t>
      </w:r>
      <w:r w:rsidRPr="00A1247B">
        <w:rPr>
          <w:rFonts w:eastAsia="Calibri"/>
          <w:vertAlign w:val="superscript"/>
        </w:rPr>
        <w:footnoteReference w:id="2"/>
      </w:r>
      <w:r w:rsidRPr="00A1247B">
        <w:rPr>
          <w:rFonts w:eastAsia="Calibri"/>
        </w:rPr>
        <w:t xml:space="preserve"> as to prove true. </w:t>
      </w:r>
    </w:p>
    <w:p w14:paraId="71D452B4" w14:textId="77777777" w:rsidR="004A4F6B" w:rsidRPr="00A1247B" w:rsidRDefault="004A4F6B" w:rsidP="004A4F6B">
      <w:pPr>
        <w:pStyle w:val="Heading4"/>
      </w:pPr>
      <w:r w:rsidRPr="00A1247B">
        <w:t xml:space="preserve">That OW – </w:t>
      </w:r>
    </w:p>
    <w:p w14:paraId="7975C29E" w14:textId="77777777" w:rsidR="004A4F6B" w:rsidRPr="00A1247B" w:rsidRDefault="004A4F6B" w:rsidP="004A4F6B">
      <w:pPr>
        <w:pStyle w:val="Heading4"/>
      </w:pPr>
      <w:r w:rsidRPr="00A1247B">
        <w:rPr>
          <w:rFonts w:eastAsia="Calibri"/>
        </w:rPr>
        <w:t xml:space="preserve">a] </w:t>
      </w:r>
      <w:r w:rsidRPr="00A1247B">
        <w:t xml:space="preserve">Jurisdiction – judges are constrained through their constitutive purpose and proves it’s a side constraint on what arguments they can vote on. </w:t>
      </w:r>
    </w:p>
    <w:p w14:paraId="35B811B9" w14:textId="77777777" w:rsidR="004A4F6B" w:rsidRPr="00A1247B" w:rsidRDefault="004A4F6B" w:rsidP="004A4F6B">
      <w:pPr>
        <w:pStyle w:val="Heading4"/>
      </w:pPr>
      <w:r w:rsidRPr="00A1247B">
        <w:t xml:space="preserve">b] Predictability – people base prep off the pregiven terms in the resolution. </w:t>
      </w:r>
    </w:p>
    <w:p w14:paraId="718CB674" w14:textId="77777777" w:rsidR="004A4F6B" w:rsidRPr="00A1247B" w:rsidRDefault="004A4F6B" w:rsidP="004A4F6B">
      <w:pPr>
        <w:pStyle w:val="Heading4"/>
      </w:pPr>
      <w:r w:rsidRPr="00A1247B">
        <w:t>2] Isomorphism – alternative ROBs aren’t binary truth/false because of topic lit biases which increases intervention and takes the debate out of the hands of debaters.</w:t>
      </w:r>
    </w:p>
    <w:p w14:paraId="3E406E96" w14:textId="77777777" w:rsidR="004A4F6B" w:rsidRPr="00A1247B" w:rsidRDefault="004A4F6B" w:rsidP="004A4F6B">
      <w:pPr>
        <w:pStyle w:val="Heading4"/>
      </w:pPr>
      <w:r w:rsidRPr="00A1247B">
        <w:t xml:space="preserve">3] Inclusion – any offense functions under it </w:t>
      </w:r>
      <w:proofErr w:type="gramStart"/>
      <w:r w:rsidRPr="00A1247B">
        <w:t>as long as</w:t>
      </w:r>
      <w:proofErr w:type="gramEnd"/>
      <w:r w:rsidRPr="00A1247B">
        <w:t xml:space="preserve"> debaters implicate their positions to prove the truth or falsity of the resolution which maximizes substantive clash through ground and is a sequencing question for engaging in debate. </w:t>
      </w:r>
    </w:p>
    <w:p w14:paraId="48DF4071" w14:textId="77777777" w:rsidR="004A4F6B" w:rsidRPr="00A1247B" w:rsidRDefault="004A4F6B" w:rsidP="004A4F6B">
      <w:pPr>
        <w:pStyle w:val="Heading4"/>
      </w:pPr>
      <w:r w:rsidRPr="00A1247B">
        <w:t xml:space="preserve">4] Logic – any statement relies on a conception of truth to function – for example, I’m hungry is the same as its true that I’m hungry – logic is a litmus test for any argument and proves your ROB collapse since it relies on truth. </w:t>
      </w:r>
    </w:p>
    <w:p w14:paraId="37B8019F" w14:textId="77777777" w:rsidR="004A4F6B" w:rsidRPr="00A1247B" w:rsidRDefault="004A4F6B" w:rsidP="004A4F6B">
      <w:pPr>
        <w:pStyle w:val="Heading4"/>
      </w:pPr>
      <w:r w:rsidRPr="00A1247B">
        <w:t xml:space="preserve">Presumption and permissibility </w:t>
      </w:r>
      <w:proofErr w:type="gramStart"/>
      <w:r w:rsidRPr="00A1247B">
        <w:t>negates</w:t>
      </w:r>
      <w:proofErr w:type="gramEnd"/>
      <w:r w:rsidRPr="00A1247B">
        <w:t xml:space="preserve"> – a) more often false than true since I can prove something false in infinite ways b) real world policies require positive justification before being adopted – there’s </w:t>
      </w:r>
      <w:proofErr w:type="spellStart"/>
      <w:r w:rsidRPr="00A1247B">
        <w:t>alwahys</w:t>
      </w:r>
      <w:proofErr w:type="spellEnd"/>
      <w:r w:rsidRPr="00A1247B">
        <w:t xml:space="preserve"> an institutional DA to going through Congress c) ought</w:t>
      </w:r>
      <w:r w:rsidRPr="00A1247B">
        <w:rPr>
          <w:rStyle w:val="FootnoteReference"/>
          <w:rFonts w:asciiTheme="minorHAnsi" w:hAnsiTheme="minorHAnsi" w:cstheme="minorHAnsi"/>
        </w:rPr>
        <w:footnoteReference w:id="3"/>
      </w:r>
      <w:r w:rsidRPr="00A1247B">
        <w:t xml:space="preserve"> means “moral obligation” so the lack of that obligation means the </w:t>
      </w:r>
      <w:proofErr w:type="spellStart"/>
      <w:r w:rsidRPr="00A1247B">
        <w:t>aff</w:t>
      </w:r>
      <w:proofErr w:type="spellEnd"/>
      <w:r w:rsidRPr="00A1247B">
        <w:t xml:space="preserve"> hasn’t fulfilled their burden</w:t>
      </w:r>
    </w:p>
    <w:p w14:paraId="2923110C" w14:textId="77777777" w:rsidR="004A4F6B" w:rsidRPr="00A1247B" w:rsidRDefault="004A4F6B" w:rsidP="004A4F6B">
      <w:pPr>
        <w:pStyle w:val="Heading4"/>
      </w:pPr>
      <w:r w:rsidRPr="00A1247B">
        <w:t xml:space="preserve">Negate – </w:t>
      </w:r>
    </w:p>
    <w:p w14:paraId="4151BC7F" w14:textId="77777777" w:rsidR="004A4F6B" w:rsidRPr="00A1247B" w:rsidRDefault="004A4F6B" w:rsidP="004A4F6B">
      <w:pPr>
        <w:pStyle w:val="Heading4"/>
      </w:pPr>
      <w:r w:rsidRPr="00A1247B">
        <w:t>1] member</w:t>
      </w:r>
      <w:r w:rsidRPr="00A1247B">
        <w:rPr>
          <w:rStyle w:val="FootnoteReference"/>
        </w:rPr>
        <w:footnoteReference w:id="4"/>
      </w:r>
      <w:r w:rsidRPr="00A1247B">
        <w:t xml:space="preserve"> is “</w:t>
      </w:r>
      <w:r w:rsidRPr="00A1247B">
        <w:rPr>
          <w:rStyle w:val="Emphasis"/>
        </w:rPr>
        <w:t>a part or organ of the body, especially a limb</w:t>
      </w:r>
      <w:r w:rsidRPr="00A1247B">
        <w:t>” but an organ can’t have obligations</w:t>
      </w:r>
    </w:p>
    <w:p w14:paraId="77B92462" w14:textId="77777777" w:rsidR="004A4F6B" w:rsidRPr="00A1247B" w:rsidRDefault="004A4F6B" w:rsidP="004A4F6B">
      <w:pPr>
        <w:pStyle w:val="Heading4"/>
      </w:pPr>
      <w:r w:rsidRPr="00A1247B">
        <w:t>2] of</w:t>
      </w:r>
      <w:r w:rsidRPr="00A1247B">
        <w:rPr>
          <w:rStyle w:val="FootnoteReference"/>
        </w:rPr>
        <w:footnoteReference w:id="5"/>
      </w:r>
      <w:r w:rsidRPr="00A1247B">
        <w:t xml:space="preserve"> is to </w:t>
      </w:r>
      <w:r w:rsidRPr="00A1247B">
        <w:rPr>
          <w:rStyle w:val="Emphasis"/>
        </w:rPr>
        <w:t>“expressing an age”</w:t>
      </w:r>
      <w:r w:rsidRPr="00A1247B">
        <w:t xml:space="preserve"> but the </w:t>
      </w:r>
      <w:proofErr w:type="spellStart"/>
      <w:r w:rsidRPr="00A1247B">
        <w:t>rez</w:t>
      </w:r>
      <w:proofErr w:type="spellEnd"/>
      <w:r w:rsidRPr="00A1247B">
        <w:t xml:space="preserve"> doesn’t delineate a length of time</w:t>
      </w:r>
    </w:p>
    <w:p w14:paraId="14B5B20D" w14:textId="77777777" w:rsidR="004A4F6B" w:rsidRPr="00A1247B" w:rsidRDefault="004A4F6B" w:rsidP="004A4F6B">
      <w:pPr>
        <w:pStyle w:val="Heading4"/>
      </w:pPr>
      <w:r w:rsidRPr="00A1247B">
        <w:t>3] the</w:t>
      </w:r>
      <w:r w:rsidRPr="00A1247B">
        <w:rPr>
          <w:rStyle w:val="FootnoteReference"/>
        </w:rPr>
        <w:footnoteReference w:id="6"/>
      </w:r>
      <w:r w:rsidRPr="00A1247B">
        <w:t xml:space="preserve"> is “</w:t>
      </w:r>
      <w:r w:rsidRPr="00A1247B">
        <w:rPr>
          <w:rStyle w:val="Emphasis"/>
        </w:rPr>
        <w:t>denoting a disease or affliction</w:t>
      </w:r>
      <w:r w:rsidRPr="00A1247B">
        <w:t>” but the WTO isn’t a disease</w:t>
      </w:r>
    </w:p>
    <w:p w14:paraId="197C464F" w14:textId="77777777" w:rsidR="004A4F6B" w:rsidRPr="00A1247B" w:rsidRDefault="004A4F6B" w:rsidP="004A4F6B">
      <w:pPr>
        <w:pStyle w:val="Heading4"/>
      </w:pPr>
      <w:r w:rsidRPr="00A1247B">
        <w:t>4] to</w:t>
      </w:r>
      <w:r w:rsidRPr="00A1247B">
        <w:rPr>
          <w:rStyle w:val="FootnoteReference"/>
        </w:rPr>
        <w:footnoteReference w:id="7"/>
      </w:r>
      <w:r w:rsidRPr="00A1247B">
        <w:t xml:space="preserve"> is to </w:t>
      </w:r>
      <w:r w:rsidRPr="00A1247B">
        <w:rPr>
          <w:rStyle w:val="Emphasis"/>
        </w:rPr>
        <w:t>“expressing motion in the direction of (a particular location)”</w:t>
      </w:r>
      <w:r w:rsidRPr="00A1247B">
        <w:t xml:space="preserve"> but the </w:t>
      </w:r>
      <w:proofErr w:type="spellStart"/>
      <w:r w:rsidRPr="00A1247B">
        <w:t>rez</w:t>
      </w:r>
      <w:proofErr w:type="spellEnd"/>
      <w:r w:rsidRPr="00A1247B">
        <w:t xml:space="preserve"> doesn’t have a location</w:t>
      </w:r>
    </w:p>
    <w:p w14:paraId="4FA21745" w14:textId="77777777" w:rsidR="004A4F6B" w:rsidRPr="00A1247B" w:rsidRDefault="004A4F6B" w:rsidP="004A4F6B">
      <w:pPr>
        <w:pStyle w:val="Heading4"/>
      </w:pPr>
      <w:r w:rsidRPr="00A1247B">
        <w:t>5] reduce</w:t>
      </w:r>
      <w:r w:rsidRPr="00A1247B">
        <w:rPr>
          <w:rStyle w:val="FootnoteReference"/>
        </w:rPr>
        <w:footnoteReference w:id="8"/>
      </w:r>
      <w:r w:rsidRPr="00A1247B">
        <w:t xml:space="preserve"> is to </w:t>
      </w:r>
      <w:r w:rsidRPr="00A1247B">
        <w:rPr>
          <w:rStyle w:val="Emphasis"/>
        </w:rPr>
        <w:t>“(of a person) lose weight, typically by dieting”</w:t>
      </w:r>
      <w:r w:rsidRPr="00A1247B">
        <w:t xml:space="preserve"> but IP doesn’t have a body to lose weight. </w:t>
      </w:r>
    </w:p>
    <w:p w14:paraId="1863925A" w14:textId="77777777" w:rsidR="004A4F6B" w:rsidRPr="00A1247B" w:rsidRDefault="004A4F6B" w:rsidP="004A4F6B">
      <w:pPr>
        <w:pStyle w:val="Heading4"/>
      </w:pPr>
      <w:r w:rsidRPr="00A1247B">
        <w:t>6] for</w:t>
      </w:r>
      <w:r w:rsidRPr="00A1247B">
        <w:rPr>
          <w:rStyle w:val="FootnoteReference"/>
        </w:rPr>
        <w:footnoteReference w:id="9"/>
      </w:r>
      <w:r w:rsidRPr="00A1247B">
        <w:t xml:space="preserve"> is “in place of” but medicines aren’t replacing IP. </w:t>
      </w:r>
    </w:p>
    <w:p w14:paraId="3EF249D5" w14:textId="77777777" w:rsidR="004A4F6B" w:rsidRPr="00A1247B" w:rsidRDefault="004A4F6B" w:rsidP="004A4F6B">
      <w:pPr>
        <w:pStyle w:val="Heading4"/>
      </w:pPr>
      <w:r w:rsidRPr="00A1247B">
        <w:lastRenderedPageBreak/>
        <w:t>7] medicine</w:t>
      </w:r>
      <w:r w:rsidRPr="00A1247B">
        <w:rPr>
          <w:rStyle w:val="FootnoteReference"/>
        </w:rPr>
        <w:footnoteReference w:id="10"/>
      </w:r>
      <w:r w:rsidRPr="00A1247B">
        <w:t xml:space="preserve"> is </w:t>
      </w:r>
      <w:r w:rsidRPr="00A1247B">
        <w:rPr>
          <w:rStyle w:val="Emphasis"/>
        </w:rPr>
        <w:t>“(especially among some North American Indian peoples) a spell, charm, or fetish believed to have healing, protective, or other power”</w:t>
      </w:r>
      <w:r w:rsidRPr="00A1247B">
        <w:t xml:space="preserve"> but you can’t have IP for a spell. </w:t>
      </w:r>
    </w:p>
    <w:p w14:paraId="6BF892B9" w14:textId="77777777" w:rsidR="004A4F6B" w:rsidRPr="00A1247B" w:rsidRDefault="004A4F6B" w:rsidP="004A4F6B"/>
    <w:p w14:paraId="679B5D3C" w14:textId="77777777" w:rsidR="00BE5BEB" w:rsidRPr="00A1247B" w:rsidRDefault="00BE5BEB" w:rsidP="00BE5BEB"/>
    <w:p w14:paraId="672A80CF" w14:textId="746A5184" w:rsidR="00BE5BEB" w:rsidRPr="00A1247B" w:rsidRDefault="00BE5BEB" w:rsidP="00BE5BEB">
      <w:pPr>
        <w:pStyle w:val="Heading2"/>
      </w:pPr>
      <w:r w:rsidRPr="00A1247B">
        <w:lastRenderedPageBreak/>
        <w:t>3</w:t>
      </w:r>
    </w:p>
    <w:p w14:paraId="6674FBAD" w14:textId="3B05C384"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Pleasure and pain are the starting point for moral reasoning—they’re our most baseline desires and the only things that explain the intrinsic value of objects or actions.</w:t>
      </w:r>
    </w:p>
    <w:p w14:paraId="30E81ADA" w14:textId="77777777" w:rsidR="00BE5BEB" w:rsidRPr="00A1247B" w:rsidRDefault="00BE5BEB" w:rsidP="00BE5BEB">
      <w:pPr>
        <w:rPr>
          <w:rFonts w:asciiTheme="majorHAnsi" w:hAnsiTheme="majorHAnsi" w:cstheme="majorHAnsi"/>
          <w:sz w:val="16"/>
          <w:szCs w:val="26"/>
        </w:rPr>
      </w:pPr>
      <w:r w:rsidRPr="00A1247B">
        <w:rPr>
          <w:rStyle w:val="Style13ptBold"/>
          <w:rFonts w:asciiTheme="majorHAnsi" w:hAnsiTheme="majorHAnsi" w:cstheme="majorHAnsi"/>
          <w:szCs w:val="26"/>
          <w:u w:val="single"/>
        </w:rPr>
        <w:t>Moen 16</w:t>
      </w:r>
      <w:r w:rsidRPr="00A1247B">
        <w:rPr>
          <w:rFonts w:asciiTheme="majorHAnsi" w:hAnsiTheme="majorHAnsi" w:cstheme="majorHAnsi"/>
          <w:sz w:val="16"/>
          <w:szCs w:val="26"/>
          <w:shd w:val="clear" w:color="auto" w:fill="FFFFFF"/>
        </w:rPr>
        <w:t>, Ole M</w:t>
      </w:r>
      <w:r w:rsidRPr="00A1247B">
        <w:rPr>
          <w:rFonts w:asciiTheme="majorHAnsi" w:hAnsiTheme="majorHAnsi" w:cstheme="majorHAnsi"/>
          <w:sz w:val="16"/>
          <w:szCs w:val="26"/>
        </w:rPr>
        <w:t>artin (PhD, Research Fellow in Philosophy at University of Oslo). "An Argument for Hedonism." Journal of Value Inquiry 50.2 (2016): 267. SM</w:t>
      </w:r>
    </w:p>
    <w:p w14:paraId="17EBFDD6" w14:textId="472EFA68" w:rsidR="00BE5BEB" w:rsidRPr="00A1247B" w:rsidRDefault="00BE5BEB" w:rsidP="00BE5BEB">
      <w:pPr>
        <w:spacing w:line="276" w:lineRule="auto"/>
        <w:rPr>
          <w:rFonts w:asciiTheme="majorHAnsi" w:hAnsiTheme="majorHAnsi" w:cstheme="majorHAnsi"/>
          <w:sz w:val="16"/>
          <w:szCs w:val="26"/>
        </w:rPr>
      </w:pPr>
      <w:r w:rsidRPr="00A1247B">
        <w:rPr>
          <w:rFonts w:asciiTheme="majorHAnsi" w:hAnsiTheme="majorHAnsi" w:cstheme="majorHAnsi"/>
          <w:sz w:val="16"/>
          <w:szCs w:val="26"/>
        </w:rPr>
        <w:t xml:space="preserve">Let us start by observing, empirically, that </w:t>
      </w:r>
      <w:r w:rsidRPr="00A1247B">
        <w:rPr>
          <w:rStyle w:val="Emphasis"/>
          <w:rFonts w:asciiTheme="majorHAnsi" w:hAnsiTheme="majorHAnsi" w:cstheme="majorHAnsi"/>
          <w:sz w:val="26"/>
          <w:szCs w:val="26"/>
        </w:rPr>
        <w:t>a widely shared judgment about intrinsic value</w:t>
      </w:r>
      <w:r w:rsidRPr="00A1247B">
        <w:rPr>
          <w:rFonts w:asciiTheme="majorHAnsi" w:hAnsiTheme="majorHAnsi" w:cstheme="majorHAnsi"/>
          <w:sz w:val="16"/>
          <w:szCs w:val="26"/>
        </w:rPr>
        <w:t xml:space="preserve"> and disvalue </w:t>
      </w:r>
      <w:r w:rsidRPr="00A1247B">
        <w:rPr>
          <w:rStyle w:val="Emphasis"/>
          <w:rFonts w:asciiTheme="majorHAnsi" w:hAnsiTheme="majorHAnsi" w:cstheme="majorHAnsi"/>
          <w:sz w:val="26"/>
          <w:szCs w:val="26"/>
        </w:rPr>
        <w:t xml:space="preserve">is that pleasure is intrinsically </w:t>
      </w:r>
      <w:proofErr w:type="gramStart"/>
      <w:r w:rsidRPr="00A1247B">
        <w:rPr>
          <w:rStyle w:val="Emphasis"/>
          <w:rFonts w:asciiTheme="majorHAnsi" w:hAnsiTheme="majorHAnsi" w:cstheme="majorHAnsi"/>
          <w:sz w:val="26"/>
          <w:szCs w:val="26"/>
        </w:rPr>
        <w:t>valuable</w:t>
      </w:r>
      <w:proofErr w:type="gramEnd"/>
      <w:r w:rsidRPr="00A1247B">
        <w:rPr>
          <w:rStyle w:val="Emphasis"/>
          <w:rFonts w:asciiTheme="majorHAnsi" w:hAnsiTheme="majorHAnsi" w:cstheme="majorHAnsi"/>
          <w:sz w:val="26"/>
          <w:szCs w:val="26"/>
        </w:rPr>
        <w:t xml:space="preserve"> and pain is intrinsically </w:t>
      </w:r>
      <w:proofErr w:type="spellStart"/>
      <w:r w:rsidRPr="00A1247B">
        <w:rPr>
          <w:rStyle w:val="Emphasis"/>
          <w:rFonts w:asciiTheme="majorHAnsi" w:hAnsiTheme="majorHAnsi" w:cstheme="majorHAnsi"/>
          <w:sz w:val="26"/>
          <w:szCs w:val="26"/>
        </w:rPr>
        <w:t>disvaluable</w:t>
      </w:r>
      <w:proofErr w:type="spellEnd"/>
      <w:r w:rsidRPr="00A1247B">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A1247B">
        <w:rPr>
          <w:rStyle w:val="Emphasis"/>
          <w:rFonts w:asciiTheme="majorHAnsi" w:hAnsiTheme="majorHAnsi" w:cstheme="majorHAnsi"/>
          <w:sz w:val="26"/>
          <w:szCs w:val="26"/>
        </w:rPr>
        <w:t>there is something undeniably good about</w:t>
      </w:r>
      <w:r w:rsidRPr="00A1247B">
        <w:rPr>
          <w:rStyle w:val="StyleUnderline"/>
          <w:rFonts w:asciiTheme="majorHAnsi" w:hAnsiTheme="majorHAnsi" w:cstheme="majorHAnsi"/>
          <w:sz w:val="26"/>
          <w:szCs w:val="26"/>
        </w:rPr>
        <w:t xml:space="preserve"> the way </w:t>
      </w:r>
      <w:r w:rsidRPr="00A1247B">
        <w:rPr>
          <w:rStyle w:val="Emphasis"/>
          <w:rFonts w:asciiTheme="majorHAnsi" w:hAnsiTheme="majorHAnsi" w:cstheme="majorHAnsi"/>
          <w:sz w:val="26"/>
          <w:szCs w:val="26"/>
        </w:rPr>
        <w:t>pleasure</w:t>
      </w:r>
      <w:r w:rsidRPr="00A1247B">
        <w:rPr>
          <w:rStyle w:val="StyleUnderline"/>
          <w:rFonts w:asciiTheme="majorHAnsi" w:hAnsiTheme="majorHAnsi" w:cstheme="majorHAnsi"/>
          <w:sz w:val="26"/>
          <w:szCs w:val="26"/>
        </w:rPr>
        <w:t xml:space="preserve"> feels and something undeniably bad about the way pain feels</w:t>
      </w:r>
      <w:r w:rsidRPr="00A1247B">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A1247B">
        <w:rPr>
          <w:rStyle w:val="StyleUnderline"/>
          <w:rFonts w:asciiTheme="majorHAnsi" w:hAnsiTheme="majorHAnsi" w:cstheme="majorHAnsi"/>
          <w:sz w:val="26"/>
          <w:szCs w:val="26"/>
        </w:rPr>
        <w:t>are</w:t>
      </w:r>
      <w:r w:rsidRPr="00A1247B">
        <w:rPr>
          <w:rFonts w:asciiTheme="majorHAnsi" w:hAnsiTheme="majorHAnsi" w:cstheme="majorHAnsi"/>
          <w:sz w:val="16"/>
          <w:szCs w:val="26"/>
        </w:rPr>
        <w:t xml:space="preserve"> here </w:t>
      </w:r>
      <w:r w:rsidRPr="00A1247B">
        <w:rPr>
          <w:rStyle w:val="StyleUnderline"/>
          <w:rFonts w:asciiTheme="majorHAnsi" w:hAnsiTheme="majorHAnsi" w:cstheme="majorHAnsi"/>
          <w:sz w:val="26"/>
          <w:szCs w:val="26"/>
        </w:rPr>
        <w:t>understood inclusively</w:t>
      </w:r>
      <w:r w:rsidRPr="00A1247B">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A1247B">
        <w:rPr>
          <w:rStyle w:val="StyleUnderline"/>
          <w:rFonts w:asciiTheme="majorHAnsi" w:hAnsiTheme="majorHAnsi" w:cstheme="majorHAnsi"/>
          <w:sz w:val="26"/>
          <w:szCs w:val="26"/>
        </w:rPr>
        <w:t xml:space="preserve">, </w:t>
      </w:r>
      <w:r w:rsidRPr="00A1247B">
        <w:rPr>
          <w:rStyle w:val="Emphasis"/>
          <w:rFonts w:asciiTheme="majorHAnsi" w:hAnsiTheme="majorHAnsi" w:cstheme="majorHAnsi"/>
          <w:sz w:val="26"/>
          <w:szCs w:val="26"/>
        </w:rPr>
        <w:t>I might ask: “What for</w:t>
      </w:r>
      <w:r w:rsidRPr="00A1247B">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1247B">
        <w:rPr>
          <w:rFonts w:asciiTheme="majorHAnsi" w:hAnsiTheme="majorHAnsi" w:cstheme="majorHAnsi"/>
          <w:sz w:val="16"/>
          <w:szCs w:val="26"/>
        </w:rPr>
        <w:t>I</w:t>
      </w:r>
      <w:proofErr w:type="gramEnd"/>
      <w:r w:rsidRPr="00A1247B">
        <w:rPr>
          <w:rFonts w:asciiTheme="majorHAnsi" w:hAnsiTheme="majorHAnsi" w:cstheme="majorHAnsi"/>
          <w:sz w:val="16"/>
          <w:szCs w:val="26"/>
        </w:rPr>
        <w:t xml:space="preserve"> then proceed by asking “But what is the pleasure of drinking the soda good for?” the discussion is likely to reach an awkward end. </w:t>
      </w:r>
      <w:r w:rsidRPr="00A1247B">
        <w:rPr>
          <w:rStyle w:val="Emphasis"/>
          <w:rFonts w:asciiTheme="majorHAnsi" w:hAnsiTheme="majorHAnsi" w:cstheme="majorHAnsi"/>
          <w:sz w:val="26"/>
          <w:szCs w:val="26"/>
        </w:rPr>
        <w:t xml:space="preserve">The reason is that </w:t>
      </w:r>
      <w:r w:rsidRPr="00A1247B">
        <w:rPr>
          <w:rStyle w:val="StyleUnderline"/>
          <w:rFonts w:asciiTheme="majorHAnsi" w:hAnsiTheme="majorHAnsi" w:cstheme="majorHAnsi"/>
          <w:sz w:val="26"/>
          <w:szCs w:val="26"/>
        </w:rPr>
        <w:t xml:space="preserve">the </w:t>
      </w:r>
      <w:r w:rsidRPr="00A1247B">
        <w:rPr>
          <w:rStyle w:val="Emphasis"/>
          <w:rFonts w:asciiTheme="majorHAnsi" w:hAnsiTheme="majorHAnsi" w:cstheme="majorHAnsi"/>
          <w:sz w:val="26"/>
          <w:szCs w:val="26"/>
        </w:rPr>
        <w:t>pleasure is not good for anything further</w:t>
      </w:r>
      <w:r w:rsidRPr="00A1247B">
        <w:rPr>
          <w:rStyle w:val="StyleUnderline"/>
          <w:rFonts w:asciiTheme="majorHAnsi" w:hAnsiTheme="majorHAnsi" w:cstheme="majorHAnsi"/>
          <w:sz w:val="26"/>
          <w:szCs w:val="26"/>
        </w:rPr>
        <w:t>; it is simply that for which going to the convenience store and buying the soda is good</w:t>
      </w:r>
      <w:r w:rsidRPr="00A1247B">
        <w:rPr>
          <w:rFonts w:asciiTheme="majorHAnsi" w:hAnsiTheme="majorHAnsi" w:cstheme="majorHAnsi"/>
          <w:sz w:val="16"/>
          <w:szCs w:val="26"/>
        </w:rPr>
        <w:t>. 3 As Aristotle observes: “</w:t>
      </w:r>
      <w:r w:rsidRPr="00A1247B">
        <w:rPr>
          <w:rStyle w:val="Emphasis"/>
          <w:rFonts w:asciiTheme="majorHAnsi" w:hAnsiTheme="majorHAnsi" w:cstheme="majorHAnsi"/>
          <w:sz w:val="26"/>
          <w:szCs w:val="26"/>
        </w:rPr>
        <w:t>We never ask</w:t>
      </w:r>
      <w:r w:rsidRPr="00A1247B">
        <w:rPr>
          <w:rFonts w:asciiTheme="majorHAnsi" w:hAnsiTheme="majorHAnsi" w:cstheme="majorHAnsi"/>
          <w:sz w:val="16"/>
          <w:szCs w:val="26"/>
        </w:rPr>
        <w:t xml:space="preserve"> [a man] </w:t>
      </w:r>
      <w:r w:rsidRPr="00A1247B">
        <w:rPr>
          <w:rStyle w:val="Emphasis"/>
          <w:rFonts w:asciiTheme="majorHAnsi" w:hAnsiTheme="majorHAnsi" w:cstheme="majorHAnsi"/>
          <w:sz w:val="26"/>
          <w:szCs w:val="26"/>
        </w:rPr>
        <w:t>what</w:t>
      </w:r>
      <w:r w:rsidRPr="00A1247B">
        <w:rPr>
          <w:rFonts w:asciiTheme="majorHAnsi" w:hAnsiTheme="majorHAnsi" w:cstheme="majorHAnsi"/>
          <w:sz w:val="16"/>
          <w:szCs w:val="26"/>
        </w:rPr>
        <w:t xml:space="preserve"> his </w:t>
      </w:r>
      <w:r w:rsidRPr="00A1247B">
        <w:rPr>
          <w:rStyle w:val="Emphasis"/>
          <w:rFonts w:asciiTheme="majorHAnsi" w:hAnsiTheme="majorHAnsi" w:cstheme="majorHAnsi"/>
          <w:sz w:val="26"/>
          <w:szCs w:val="26"/>
        </w:rPr>
        <w:t>end is in being pleased, because we assume</w:t>
      </w:r>
      <w:r w:rsidRPr="00A1247B">
        <w:rPr>
          <w:rStyle w:val="StyleUnderline"/>
          <w:rFonts w:asciiTheme="majorHAnsi" w:hAnsiTheme="majorHAnsi" w:cstheme="majorHAnsi"/>
          <w:sz w:val="26"/>
          <w:szCs w:val="26"/>
        </w:rPr>
        <w:t xml:space="preserve"> that </w:t>
      </w:r>
      <w:r w:rsidRPr="00A1247B">
        <w:rPr>
          <w:rStyle w:val="Emphasis"/>
          <w:rFonts w:asciiTheme="majorHAnsi" w:hAnsiTheme="majorHAnsi" w:cstheme="majorHAnsi"/>
          <w:sz w:val="26"/>
          <w:szCs w:val="26"/>
        </w:rPr>
        <w:t>pleasure is</w:t>
      </w:r>
      <w:r w:rsidRPr="00A1247B">
        <w:rPr>
          <w:rStyle w:val="StyleUnderline"/>
          <w:rFonts w:asciiTheme="majorHAnsi" w:hAnsiTheme="majorHAnsi" w:cstheme="majorHAnsi"/>
          <w:sz w:val="26"/>
          <w:szCs w:val="26"/>
        </w:rPr>
        <w:t xml:space="preserve"> choice </w:t>
      </w:r>
      <w:r w:rsidRPr="00A1247B">
        <w:rPr>
          <w:rStyle w:val="Emphasis"/>
          <w:rFonts w:asciiTheme="majorHAnsi" w:hAnsiTheme="majorHAnsi" w:cstheme="majorHAnsi"/>
          <w:sz w:val="26"/>
          <w:szCs w:val="26"/>
        </w:rPr>
        <w:t>worthy in itself</w:t>
      </w:r>
      <w:r w:rsidRPr="00A1247B">
        <w:rPr>
          <w:rFonts w:asciiTheme="majorHAnsi" w:hAnsiTheme="majorHAnsi" w:cstheme="majorHAnsi"/>
          <w:sz w:val="16"/>
          <w:szCs w:val="26"/>
        </w:rPr>
        <w:t xml:space="preserve">.”4 Presumably, a similar story can be told in the case of pains, for if someone </w:t>
      </w:r>
      <w:proofErr w:type="gramStart"/>
      <w:r w:rsidRPr="00A1247B">
        <w:rPr>
          <w:rFonts w:asciiTheme="majorHAnsi" w:hAnsiTheme="majorHAnsi" w:cstheme="majorHAnsi"/>
          <w:sz w:val="16"/>
          <w:szCs w:val="26"/>
        </w:rPr>
        <w:t>says</w:t>
      </w:r>
      <w:proofErr w:type="gramEnd"/>
      <w:r w:rsidRPr="00A1247B">
        <w:rPr>
          <w:rFonts w:asciiTheme="majorHAnsi" w:hAnsiTheme="majorHAnsi" w:cstheme="majorHAnsi"/>
          <w:sz w:val="16"/>
          <w:szCs w:val="26"/>
        </w:rPr>
        <w:t xml:space="preserve"> “This is painful!” we never respond by asking: “And why is that a problem?” We take for granted that </w:t>
      </w:r>
      <w:r w:rsidRPr="00A1247B">
        <w:rPr>
          <w:rStyle w:val="Emphasis"/>
          <w:rFonts w:asciiTheme="majorHAnsi" w:hAnsiTheme="majorHAnsi" w:cstheme="majorHAnsi"/>
          <w:sz w:val="26"/>
          <w:szCs w:val="26"/>
        </w:rPr>
        <w:t>if something is painful, we have a sufficient explanation of why it is bad</w:t>
      </w:r>
      <w:r w:rsidRPr="00A1247B">
        <w:rPr>
          <w:rFonts w:asciiTheme="majorHAnsi" w:hAnsiTheme="majorHAnsi" w:cstheme="majorHAnsi"/>
          <w:sz w:val="16"/>
          <w:szCs w:val="26"/>
        </w:rPr>
        <w:t xml:space="preserve">. If we are onto something in our everyday reasoning about values, it seems that </w:t>
      </w:r>
      <w:r w:rsidRPr="00A1247B">
        <w:rPr>
          <w:rStyle w:val="Emphasis"/>
          <w:rFonts w:asciiTheme="majorHAnsi" w:hAnsiTheme="majorHAnsi" w:cstheme="majorHAnsi"/>
          <w:sz w:val="26"/>
          <w:szCs w:val="26"/>
        </w:rPr>
        <w:t>pleasure</w:t>
      </w:r>
      <w:r w:rsidRPr="00A1247B">
        <w:rPr>
          <w:rStyle w:val="StyleUnderline"/>
          <w:rFonts w:asciiTheme="majorHAnsi" w:hAnsiTheme="majorHAnsi" w:cstheme="majorHAnsi"/>
          <w:sz w:val="26"/>
          <w:szCs w:val="26"/>
        </w:rPr>
        <w:t xml:space="preserve"> and pain are both places where we </w:t>
      </w:r>
      <w:r w:rsidRPr="00A1247B">
        <w:rPr>
          <w:rStyle w:val="Emphasis"/>
          <w:rFonts w:asciiTheme="majorHAnsi" w:hAnsiTheme="majorHAnsi" w:cstheme="majorHAnsi"/>
          <w:sz w:val="26"/>
          <w:szCs w:val="26"/>
        </w:rPr>
        <w:t>reach the end of the line in matters of value</w:t>
      </w:r>
      <w:r w:rsidRPr="00A1247B">
        <w:rPr>
          <w:rFonts w:asciiTheme="majorHAnsi" w:hAnsiTheme="majorHAnsi" w:cstheme="majorHAnsi"/>
          <w:sz w:val="16"/>
          <w:szCs w:val="26"/>
        </w:rPr>
        <w:t xml:space="preserve">. Although </w:t>
      </w:r>
      <w:r w:rsidRPr="00A1247B">
        <w:rPr>
          <w:rStyle w:val="StyleUnderline"/>
          <w:rFonts w:asciiTheme="majorHAnsi" w:hAnsiTheme="majorHAnsi" w:cstheme="majorHAnsi"/>
          <w:sz w:val="26"/>
          <w:szCs w:val="26"/>
        </w:rPr>
        <w:t xml:space="preserve">pleasure and pain thus seem to be good candidates </w:t>
      </w:r>
      <w:r w:rsidRPr="00A1247B">
        <w:rPr>
          <w:rStyle w:val="Emphasis"/>
          <w:rFonts w:asciiTheme="majorHAnsi" w:hAnsiTheme="majorHAnsi" w:cstheme="majorHAnsi"/>
          <w:sz w:val="26"/>
          <w:szCs w:val="26"/>
        </w:rPr>
        <w:t>for intrinsic value</w:t>
      </w:r>
      <w:r w:rsidRPr="00A1247B">
        <w:rPr>
          <w:rStyle w:val="StyleUnderline"/>
          <w:rFonts w:asciiTheme="majorHAnsi" w:hAnsiTheme="majorHAnsi" w:cstheme="majorHAnsi"/>
          <w:sz w:val="26"/>
          <w:szCs w:val="26"/>
        </w:rPr>
        <w:t xml:space="preserve"> and disvalue</w:t>
      </w:r>
      <w:r w:rsidRPr="00A1247B">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A1247B">
        <w:rPr>
          <w:rFonts w:asciiTheme="majorHAnsi" w:hAnsiTheme="majorHAnsi" w:cstheme="majorHAnsi"/>
          <w:sz w:val="16"/>
          <w:szCs w:val="26"/>
        </w:rPr>
        <w:t>disvaluable</w:t>
      </w:r>
      <w:proofErr w:type="spellEnd"/>
      <w:r w:rsidRPr="00A1247B">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A1247B">
        <w:rPr>
          <w:rFonts w:asciiTheme="majorHAnsi" w:hAnsiTheme="majorHAnsi" w:cstheme="majorHAnsi"/>
          <w:sz w:val="16"/>
          <w:szCs w:val="26"/>
        </w:rPr>
        <w:t>disvaluable</w:t>
      </w:r>
      <w:proofErr w:type="spellEnd"/>
      <w:r w:rsidRPr="00A1247B">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A1247B">
        <w:rPr>
          <w:rFonts w:asciiTheme="majorHAnsi" w:hAnsiTheme="majorHAnsi" w:cstheme="majorHAnsi"/>
          <w:sz w:val="16"/>
          <w:szCs w:val="26"/>
        </w:rPr>
        <w:t>–(</w:t>
      </w:r>
      <w:proofErr w:type="gramEnd"/>
      <w:r w:rsidRPr="00A1247B">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A1247B">
        <w:rPr>
          <w:rFonts w:asciiTheme="majorHAnsi" w:hAnsiTheme="majorHAnsi" w:cstheme="majorHAnsi"/>
          <w:sz w:val="16"/>
          <w:szCs w:val="26"/>
        </w:rPr>
        <w:t>in light of</w:t>
      </w:r>
      <w:proofErr w:type="gramEnd"/>
      <w:r w:rsidRPr="00A1247B">
        <w:rPr>
          <w:rFonts w:asciiTheme="majorHAnsi" w:hAnsiTheme="majorHAnsi" w:cstheme="majorHAnsi"/>
          <w:sz w:val="16"/>
          <w:szCs w:val="26"/>
        </w:rPr>
        <w:t xml:space="preserve"> the facts I just mentioned, there is no reason to think that this power relation will be unique. A </w:t>
      </w:r>
      <w:r w:rsidRPr="00A1247B">
        <w:rPr>
          <w:rFonts w:asciiTheme="majorHAnsi" w:hAnsiTheme="majorHAnsi" w:cstheme="majorHAnsi"/>
          <w:sz w:val="16"/>
          <w:szCs w:val="26"/>
        </w:rPr>
        <w:lastRenderedPageBreak/>
        <w:t xml:space="preserve">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A1247B">
        <w:rPr>
          <w:rFonts w:asciiTheme="majorHAnsi" w:hAnsiTheme="majorHAnsi" w:cstheme="majorHAnsi"/>
          <w:sz w:val="16"/>
          <w:szCs w:val="26"/>
        </w:rPr>
        <w:t>taken into account</w:t>
      </w:r>
      <w:proofErr w:type="gramEnd"/>
      <w:r w:rsidRPr="00A1247B">
        <w:rPr>
          <w:rFonts w:asciiTheme="majorHAnsi" w:hAnsiTheme="majorHAnsi" w:cstheme="majorHAnsi"/>
          <w:sz w:val="16"/>
          <w:szCs w:val="2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A1247B">
        <w:rPr>
          <w:rFonts w:asciiTheme="majorHAnsi" w:hAnsiTheme="majorHAnsi" w:cstheme="majorHAnsi"/>
          <w:sz w:val="16"/>
          <w:szCs w:val="26"/>
        </w:rPr>
        <w:t>that rights</w:t>
      </w:r>
      <w:proofErr w:type="gramEnd"/>
      <w:r w:rsidRPr="00A1247B">
        <w:rPr>
          <w:rFonts w:asciiTheme="majorHAnsi" w:hAnsiTheme="majorHAnsi" w:cstheme="majorHAnsi"/>
          <w:sz w:val="16"/>
          <w:szCs w:val="26"/>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A1247B">
        <w:rPr>
          <w:rFonts w:asciiTheme="majorHAnsi" w:hAnsiTheme="majorHAnsi" w:cstheme="majorHAnsi"/>
          <w:sz w:val="16"/>
          <w:szCs w:val="26"/>
        </w:rPr>
        <w:t>standing—a</w:t>
      </w:r>
      <w:proofErr w:type="gramEnd"/>
      <w:r w:rsidRPr="00A1247B">
        <w:rPr>
          <w:rFonts w:asciiTheme="majorHAnsi" w:hAnsiTheme="majorHAnsi" w:cstheme="majorHAnsi"/>
          <w:sz w:val="16"/>
          <w:szCs w:val="2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A1247B">
        <w:rPr>
          <w:rFonts w:asciiTheme="majorHAnsi" w:hAnsiTheme="majorHAnsi" w:cstheme="majorHAnsi"/>
          <w:sz w:val="16"/>
          <w:szCs w:val="26"/>
        </w:rPr>
        <w:t>similar to</w:t>
      </w:r>
      <w:proofErr w:type="gramEnd"/>
      <w:r w:rsidRPr="00A1247B">
        <w:rPr>
          <w:rFonts w:asciiTheme="majorHAnsi" w:hAnsiTheme="majorHAnsi" w:cstheme="majorHAnsi"/>
          <w:sz w:val="16"/>
          <w:szCs w:val="26"/>
        </w:rPr>
        <w:t xml:space="preserve"> Pettit’s. On any other view—and certainly that includes most views recently defended by philosophers—the notion of legal standing will outstrip the power relations that ground Pettit’s theory.</w:t>
      </w:r>
    </w:p>
    <w:p w14:paraId="49ED7BE8" w14:textId="6B9D9863"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The standard is maximizing expected well-being.</w:t>
      </w:r>
    </w:p>
    <w:p w14:paraId="36B74089" w14:textId="77777777" w:rsidR="00BE5BEB" w:rsidRPr="00A1247B" w:rsidRDefault="00BE5BEB" w:rsidP="00BE5BEB">
      <w:pPr>
        <w:rPr>
          <w:sz w:val="16"/>
          <w:szCs w:val="16"/>
        </w:rPr>
      </w:pPr>
      <w:r w:rsidRPr="00A1247B">
        <w:rPr>
          <w:sz w:val="16"/>
          <w:szCs w:val="16"/>
        </w:rPr>
        <w:t>Consequentialism SPEC: NEC (necessary enabler consequentialism) – all moral reasons for acts are provided by facts that the acts are necessary enablers for preventing death.</w:t>
      </w:r>
    </w:p>
    <w:p w14:paraId="669B7F95" w14:textId="46BD530B"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 xml:space="preserve">1. Actor specificity: </w:t>
      </w:r>
    </w:p>
    <w:p w14:paraId="767A5323"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 xml:space="preserve">a. No act-omission distinction—governments are responsible for everything in the public </w:t>
      </w:r>
      <w:proofErr w:type="gramStart"/>
      <w:r w:rsidRPr="00A1247B">
        <w:rPr>
          <w:rFonts w:asciiTheme="majorHAnsi" w:hAnsiTheme="majorHAnsi" w:cstheme="majorHAnsi"/>
        </w:rPr>
        <w:t>sphere</w:t>
      </w:r>
      <w:proofErr w:type="gramEnd"/>
      <w:r w:rsidRPr="00A1247B">
        <w:rPr>
          <w:rFonts w:asciiTheme="majorHAnsi" w:hAnsiTheme="majorHAnsi" w:cstheme="majorHAnsi"/>
        </w:rPr>
        <w:t xml:space="preserve"> so inaction is implicit authorization of action: they have to yes/no bills, which means everything collapse to aggregation.</w:t>
      </w:r>
    </w:p>
    <w:p w14:paraId="4DD46804"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b. No intent-foresight distinction – the actions we take are inevitably informed by predictions from certain mental states, meaning consequences are a collective part of the will.</w:t>
      </w:r>
    </w:p>
    <w:p w14:paraId="68A7367F" w14:textId="77777777" w:rsidR="00BE5BEB" w:rsidRPr="00A1247B" w:rsidRDefault="00BE5BEB" w:rsidP="00BE5BEB">
      <w:pPr>
        <w:pStyle w:val="Heading4"/>
        <w:rPr>
          <w:rFonts w:asciiTheme="majorHAnsi" w:eastAsia="Times New Roman" w:hAnsiTheme="majorHAnsi" w:cstheme="majorHAnsi"/>
          <w:shd w:val="clear" w:color="auto" w:fill="FFFFFF"/>
        </w:rPr>
      </w:pPr>
      <w:r w:rsidRPr="00A1247B">
        <w:rPr>
          <w:rFonts w:asciiTheme="majorHAnsi" w:eastAsia="Times New Roman" w:hAnsiTheme="majorHAnsi" w:cstheme="majorHAnsi"/>
          <w:shd w:val="clear" w:color="auto" w:fill="FFFFFF"/>
        </w:rPr>
        <w:t xml:space="preserve">c. Actor-specificity comes first since different agents have different ethical standings. Takes out util calc indicts since they’re empirically </w:t>
      </w:r>
      <w:proofErr w:type="gramStart"/>
      <w:r w:rsidRPr="00A1247B">
        <w:rPr>
          <w:rFonts w:asciiTheme="majorHAnsi" w:eastAsia="Times New Roman" w:hAnsiTheme="majorHAnsi" w:cstheme="majorHAnsi"/>
          <w:shd w:val="clear" w:color="auto" w:fill="FFFFFF"/>
        </w:rPr>
        <w:t>denied</w:t>
      </w:r>
      <w:proofErr w:type="gramEnd"/>
      <w:r w:rsidRPr="00A1247B">
        <w:rPr>
          <w:rFonts w:asciiTheme="majorHAnsi" w:eastAsia="Times New Roman" w:hAnsiTheme="majorHAnsi" w:cstheme="majorHAnsi"/>
          <w:shd w:val="clear" w:color="auto" w:fill="FFFFFF"/>
        </w:rPr>
        <w:t xml:space="preserve"> and link turns them because the alt would be no action.</w:t>
      </w:r>
    </w:p>
    <w:p w14:paraId="71E28631" w14:textId="5568E3B4"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2. Extinction comes first under any framework.</w:t>
      </w:r>
    </w:p>
    <w:p w14:paraId="1A4300C3" w14:textId="77777777" w:rsidR="00BE5BEB" w:rsidRPr="00A1247B" w:rsidRDefault="00BE5BEB" w:rsidP="00BE5BEB">
      <w:pPr>
        <w:rPr>
          <w:rFonts w:asciiTheme="majorHAnsi" w:hAnsiTheme="majorHAnsi" w:cstheme="majorHAnsi"/>
          <w:sz w:val="16"/>
          <w:szCs w:val="26"/>
        </w:rPr>
      </w:pPr>
      <w:proofErr w:type="spellStart"/>
      <w:r w:rsidRPr="00A1247B">
        <w:rPr>
          <w:rStyle w:val="Style13ptBold"/>
          <w:rFonts w:asciiTheme="majorHAnsi" w:hAnsiTheme="majorHAnsi" w:cstheme="majorHAnsi"/>
          <w:szCs w:val="26"/>
          <w:u w:val="single"/>
        </w:rPr>
        <w:t>Pummer</w:t>
      </w:r>
      <w:proofErr w:type="spellEnd"/>
      <w:r w:rsidRPr="00A1247B">
        <w:rPr>
          <w:rStyle w:val="Style13ptBold"/>
          <w:rFonts w:asciiTheme="majorHAnsi" w:hAnsiTheme="majorHAnsi" w:cstheme="majorHAnsi"/>
          <w:szCs w:val="26"/>
          <w:u w:val="single"/>
        </w:rPr>
        <w:t xml:space="preserve"> 15</w:t>
      </w:r>
      <w:r w:rsidRPr="00A1247B">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1780EF2A" w14:textId="77777777" w:rsidR="00BE5BEB" w:rsidRPr="00A1247B" w:rsidRDefault="00BE5BEB" w:rsidP="00BE5BEB">
      <w:pPr>
        <w:rPr>
          <w:rFonts w:asciiTheme="majorHAnsi" w:hAnsiTheme="majorHAnsi" w:cstheme="majorHAnsi"/>
          <w:sz w:val="16"/>
          <w:szCs w:val="26"/>
        </w:rPr>
      </w:pPr>
      <w:r w:rsidRPr="00A1247B">
        <w:rPr>
          <w:rStyle w:val="StyleUnderline"/>
          <w:rFonts w:asciiTheme="majorHAnsi" w:hAnsiTheme="majorHAnsi" w:cstheme="majorHAnsi"/>
          <w:sz w:val="26"/>
          <w:szCs w:val="26"/>
        </w:rPr>
        <w:lastRenderedPageBreak/>
        <w:t>There appears to be lot of disagreement in moral philosophy. Whether these many apparent disagreements are deep and irresolvable, I believe there is at least one thing it is reasonable to agree on right now</w:t>
      </w:r>
      <w:r w:rsidRPr="00A1247B">
        <w:rPr>
          <w:rFonts w:asciiTheme="majorHAnsi" w:hAnsiTheme="majorHAnsi" w:cstheme="majorHAnsi"/>
          <w:sz w:val="16"/>
          <w:szCs w:val="26"/>
        </w:rPr>
        <w:t>, whatever general moral view we adopt</w:t>
      </w:r>
      <w:r w:rsidRPr="00A1247B">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A1247B">
        <w:rPr>
          <w:rFonts w:asciiTheme="majorHAnsi" w:hAnsiTheme="majorHAnsi" w:cstheme="majorHAnsi"/>
          <w:sz w:val="16"/>
          <w:szCs w:val="26"/>
        </w:rPr>
        <w:t xml:space="preserve"> How we might in fact try to reduce such existential risks is discussed elsewhere. My claim here is only that </w:t>
      </w:r>
      <w:r w:rsidRPr="00A1247B">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A1247B">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A1247B">
        <w:rPr>
          <w:rStyle w:val="StyleUnderline"/>
          <w:rFonts w:asciiTheme="majorHAnsi" w:hAnsiTheme="majorHAnsi" w:cstheme="majorHAnsi"/>
          <w:sz w:val="26"/>
          <w:szCs w:val="26"/>
        </w:rPr>
        <w:t>Clearly one thing that makes an outcome good is that the people in it are doing well. There is little disagreement here.</w:t>
      </w:r>
      <w:r w:rsidRPr="00A1247B">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A1247B">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A1247B">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1247B">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A1247B">
        <w:rPr>
          <w:rStyle w:val="StyleUnderline"/>
          <w:rFonts w:asciiTheme="majorHAnsi" w:hAnsiTheme="majorHAnsi" w:cstheme="majorHAnsi"/>
          <w:sz w:val="26"/>
          <w:szCs w:val="26"/>
        </w:rPr>
        <w:t>high quality</w:t>
      </w:r>
      <w:proofErr w:type="gramEnd"/>
      <w:r w:rsidRPr="00A1247B">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1247B">
        <w:rPr>
          <w:rStyle w:val="Emphasis"/>
          <w:rFonts w:asciiTheme="majorHAnsi" w:hAnsiTheme="majorHAnsi" w:cstheme="majorHAnsi"/>
          <w:sz w:val="26"/>
          <w:szCs w:val="26"/>
        </w:rPr>
        <w:t>that is a huge mistake.</w:t>
      </w:r>
      <w:r w:rsidRPr="00A1247B">
        <w:rPr>
          <w:rFonts w:asciiTheme="majorHAnsi" w:hAnsiTheme="majorHAnsi" w:cstheme="majorHAnsi"/>
          <w:sz w:val="16"/>
          <w:szCs w:val="26"/>
        </w:rPr>
        <w:t xml:space="preserve"> </w:t>
      </w:r>
      <w:r w:rsidRPr="00A1247B">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A1247B">
        <w:rPr>
          <w:rStyle w:val="Emphasis"/>
          <w:rFonts w:asciiTheme="majorHAnsi" w:hAnsiTheme="majorHAnsi" w:cstheme="majorHAnsi"/>
          <w:sz w:val="26"/>
          <w:szCs w:val="26"/>
        </w:rPr>
        <w:t>it is not the view that the latter don’t matter</w:t>
      </w:r>
      <w:r w:rsidRPr="00A1247B">
        <w:rPr>
          <w:rStyle w:val="StyleUnderline"/>
          <w:rFonts w:asciiTheme="majorHAnsi" w:hAnsiTheme="majorHAnsi" w:cstheme="majorHAnsi"/>
          <w:sz w:val="26"/>
          <w:szCs w:val="26"/>
        </w:rPr>
        <w:t>.</w:t>
      </w:r>
      <w:r w:rsidRPr="00A1247B">
        <w:rPr>
          <w:rFonts w:asciiTheme="majorHAnsi" w:hAnsiTheme="majorHAnsi" w:cstheme="majorHAnsi"/>
          <w:sz w:val="16"/>
          <w:szCs w:val="26"/>
        </w:rPr>
        <w:t xml:space="preserve"> Even John Rawls wrote, “</w:t>
      </w:r>
      <w:r w:rsidRPr="00A1247B">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A1247B">
        <w:rPr>
          <w:rFonts w:asciiTheme="majorHAnsi" w:hAnsiTheme="majorHAnsi" w:cstheme="majorHAnsi"/>
          <w:sz w:val="16"/>
          <w:szCs w:val="26"/>
        </w:rPr>
        <w:t xml:space="preserve">” </w:t>
      </w:r>
      <w:r w:rsidRPr="00A1247B">
        <w:rPr>
          <w:rStyle w:val="Emphasis"/>
          <w:rFonts w:asciiTheme="majorHAnsi" w:hAnsiTheme="majorHAnsi" w:cstheme="majorHAnsi"/>
          <w:sz w:val="26"/>
          <w:szCs w:val="26"/>
        </w:rPr>
        <w:t>Minimally plausible versions of deontology and virtue ethics must be concerned in part with promoting the good</w:t>
      </w:r>
      <w:r w:rsidRPr="00A1247B">
        <w:rPr>
          <w:rStyle w:val="StyleUnderline"/>
          <w:rFonts w:asciiTheme="majorHAnsi" w:hAnsiTheme="majorHAnsi" w:cstheme="majorHAnsi"/>
          <w:sz w:val="26"/>
          <w:szCs w:val="26"/>
        </w:rPr>
        <w:t>, from an impartial point of view.</w:t>
      </w:r>
      <w:r w:rsidRPr="00A1247B">
        <w:rPr>
          <w:rFonts w:asciiTheme="majorHAnsi" w:hAnsiTheme="majorHAnsi" w:cstheme="majorHAnsi"/>
          <w:sz w:val="16"/>
          <w:szCs w:val="26"/>
        </w:rPr>
        <w:t xml:space="preserve"> </w:t>
      </w:r>
      <w:r w:rsidRPr="00A1247B">
        <w:rPr>
          <w:rStyle w:val="StyleUnderline"/>
          <w:rFonts w:asciiTheme="majorHAnsi" w:hAnsiTheme="majorHAnsi" w:cstheme="majorHAnsi"/>
          <w:sz w:val="26"/>
          <w:szCs w:val="26"/>
        </w:rPr>
        <w:t>They’d thus imply very strong reasons to reduce existential risk</w:t>
      </w:r>
      <w:r w:rsidRPr="00A1247B">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1247B">
        <w:rPr>
          <w:rStyle w:val="StyleUnderline"/>
          <w:rFonts w:asciiTheme="majorHAnsi" w:hAnsiTheme="majorHAnsi" w:cstheme="majorHAnsi"/>
          <w:sz w:val="26"/>
          <w:szCs w:val="26"/>
        </w:rPr>
        <w:t>Even egoism, the view that each agent should maximize her own good, might imply strong reasons to reduce existential risk.</w:t>
      </w:r>
      <w:r w:rsidRPr="00A1247B">
        <w:rPr>
          <w:rFonts w:asciiTheme="majorHAnsi" w:hAnsiTheme="majorHAnsi" w:cstheme="majorHAnsi"/>
          <w:sz w:val="16"/>
          <w:szCs w:val="26"/>
        </w:rPr>
        <w:t xml:space="preserve"> It will depend, among other things, on what one’s own good </w:t>
      </w:r>
      <w:proofErr w:type="gramStart"/>
      <w:r w:rsidRPr="00A1247B">
        <w:rPr>
          <w:rFonts w:asciiTheme="majorHAnsi" w:hAnsiTheme="majorHAnsi" w:cstheme="majorHAnsi"/>
          <w:sz w:val="16"/>
          <w:szCs w:val="26"/>
        </w:rPr>
        <w:t>consists</w:t>
      </w:r>
      <w:proofErr w:type="gramEnd"/>
      <w:r w:rsidRPr="00A1247B">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w:t>
      </w:r>
      <w:r w:rsidRPr="00A1247B">
        <w:rPr>
          <w:rFonts w:asciiTheme="majorHAnsi" w:hAnsiTheme="majorHAnsi" w:cstheme="majorHAnsi"/>
          <w:sz w:val="16"/>
          <w:szCs w:val="26"/>
        </w:rPr>
        <w:lastRenderedPageBreak/>
        <w:t xml:space="preserve">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1247B">
        <w:rPr>
          <w:rFonts w:asciiTheme="majorHAnsi" w:hAnsiTheme="majorHAnsi" w:cstheme="majorHAnsi"/>
          <w:sz w:val="16"/>
          <w:szCs w:val="26"/>
        </w:rPr>
        <w:t>actually desires</w:t>
      </w:r>
      <w:proofErr w:type="gramEnd"/>
      <w:r w:rsidRPr="00A1247B">
        <w:rPr>
          <w:rFonts w:asciiTheme="majorHAnsi" w:hAnsiTheme="majorHAnsi" w:cstheme="majorHAnsi"/>
          <w:sz w:val="16"/>
          <w:szCs w:val="26"/>
        </w:rPr>
        <w:t xml:space="preserve"> to do that act). </w:t>
      </w:r>
      <w:r w:rsidRPr="00A1247B">
        <w:rPr>
          <w:rStyle w:val="StyleUnderline"/>
          <w:rFonts w:asciiTheme="majorHAnsi" w:hAnsiTheme="majorHAnsi" w:cstheme="majorHAnsi"/>
          <w:sz w:val="26"/>
          <w:szCs w:val="26"/>
        </w:rPr>
        <w:t>To be minimally plausible, egoism will need to be paired with a more sophisticated account of well-being.</w:t>
      </w:r>
      <w:r w:rsidRPr="00A1247B">
        <w:rPr>
          <w:rFonts w:asciiTheme="majorHAnsi" w:hAnsiTheme="majorHAnsi" w:cstheme="majorHAnsi"/>
          <w:sz w:val="16"/>
          <w:szCs w:val="26"/>
        </w:rPr>
        <w:t xml:space="preserve"> To see this, it is enough to consider, as Plato did, the possibility of a ring of invisibility – </w:t>
      </w:r>
      <w:r w:rsidRPr="00A1247B">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1247B">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A1247B">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A1247B">
        <w:rPr>
          <w:rFonts w:asciiTheme="majorHAnsi" w:hAnsiTheme="majorHAnsi" w:cstheme="majorHAnsi"/>
          <w:sz w:val="16"/>
          <w:szCs w:val="26"/>
        </w:rPr>
        <w:t xml:space="preserve"> Add to </w:t>
      </w:r>
      <w:proofErr w:type="gramStart"/>
      <w:r w:rsidRPr="00A1247B">
        <w:rPr>
          <w:rFonts w:asciiTheme="majorHAnsi" w:hAnsiTheme="majorHAnsi" w:cstheme="majorHAnsi"/>
          <w:sz w:val="16"/>
          <w:szCs w:val="26"/>
        </w:rPr>
        <w:t>all of</w:t>
      </w:r>
      <w:proofErr w:type="gramEnd"/>
      <w:r w:rsidRPr="00A1247B">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1247B">
        <w:rPr>
          <w:rStyle w:val="Emphasis"/>
          <w:rFonts w:asciiTheme="majorHAnsi" w:hAnsiTheme="majorHAnsi" w:cstheme="majorHAnsi"/>
          <w:sz w:val="26"/>
          <w:szCs w:val="26"/>
        </w:rPr>
        <w:t xml:space="preserve">We should also </w:t>
      </w:r>
      <w:proofErr w:type="gramStart"/>
      <w:r w:rsidRPr="00A1247B">
        <w:rPr>
          <w:rStyle w:val="Emphasis"/>
          <w:rFonts w:asciiTheme="majorHAnsi" w:hAnsiTheme="majorHAnsi" w:cstheme="majorHAnsi"/>
          <w:sz w:val="26"/>
          <w:szCs w:val="26"/>
        </w:rPr>
        <w:t>take into account</w:t>
      </w:r>
      <w:proofErr w:type="gramEnd"/>
      <w:r w:rsidRPr="00A1247B">
        <w:rPr>
          <w:rStyle w:val="Emphasis"/>
          <w:rFonts w:asciiTheme="majorHAnsi" w:hAnsiTheme="majorHAnsi" w:cstheme="majorHAnsi"/>
          <w:sz w:val="26"/>
          <w:szCs w:val="26"/>
        </w:rPr>
        <w:t xml:space="preserve"> moral uncertainty.</w:t>
      </w:r>
      <w:r w:rsidRPr="00A1247B">
        <w:rPr>
          <w:rFonts w:asciiTheme="majorHAnsi" w:hAnsiTheme="majorHAnsi" w:cstheme="majorHAnsi"/>
          <w:sz w:val="16"/>
          <w:szCs w:val="26"/>
        </w:rPr>
        <w:t xml:space="preserve"> </w:t>
      </w:r>
      <w:r w:rsidRPr="00A1247B">
        <w:rPr>
          <w:rStyle w:val="StyleUnderline"/>
          <w:rFonts w:asciiTheme="majorHAnsi" w:hAnsiTheme="majorHAnsi" w:cstheme="majorHAnsi"/>
          <w:sz w:val="26"/>
          <w:szCs w:val="26"/>
        </w:rPr>
        <w:t>What is it reasonable for one to do, when one is uncertain not (only) about the empirical facts, but also about the moral facts?</w:t>
      </w:r>
      <w:r w:rsidRPr="00A1247B">
        <w:rPr>
          <w:rFonts w:asciiTheme="majorHAnsi" w:hAnsiTheme="majorHAnsi" w:cstheme="majorHAnsi"/>
          <w:sz w:val="16"/>
          <w:szCs w:val="26"/>
        </w:rPr>
        <w:t xml:space="preserve"> I’ve just argued that </w:t>
      </w:r>
      <w:r w:rsidRPr="00A1247B">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A1247B">
        <w:rPr>
          <w:rFonts w:asciiTheme="majorHAnsi" w:hAnsiTheme="majorHAnsi" w:cstheme="majorHAnsi"/>
          <w:sz w:val="16"/>
          <w:szCs w:val="26"/>
        </w:rPr>
        <w:t xml:space="preserve"> But </w:t>
      </w:r>
      <w:r w:rsidRPr="00A1247B">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A1247B">
        <w:rPr>
          <w:rFonts w:asciiTheme="majorHAnsi" w:hAnsiTheme="majorHAnsi" w:cstheme="majorHAnsi"/>
          <w:sz w:val="16"/>
          <w:szCs w:val="26"/>
        </w:rPr>
        <w:t xml:space="preserve">(and 10% sure that one of these other ones is correct), </w:t>
      </w:r>
      <w:r w:rsidRPr="00A1247B">
        <w:rPr>
          <w:rStyle w:val="StyleUnderline"/>
          <w:rFonts w:asciiTheme="majorHAnsi" w:hAnsiTheme="majorHAnsi" w:cstheme="majorHAnsi"/>
          <w:sz w:val="26"/>
          <w:szCs w:val="26"/>
        </w:rPr>
        <w:t xml:space="preserve">they would have </w:t>
      </w:r>
      <w:proofErr w:type="gramStart"/>
      <w:r w:rsidRPr="00A1247B">
        <w:rPr>
          <w:rStyle w:val="StyleUnderline"/>
          <w:rFonts w:asciiTheme="majorHAnsi" w:hAnsiTheme="majorHAnsi" w:cstheme="majorHAnsi"/>
          <w:sz w:val="26"/>
          <w:szCs w:val="26"/>
        </w:rPr>
        <w:t>pretty strong</w:t>
      </w:r>
      <w:proofErr w:type="gramEnd"/>
      <w:r w:rsidRPr="00A1247B">
        <w:rPr>
          <w:rStyle w:val="StyleUnderline"/>
          <w:rFonts w:asciiTheme="majorHAnsi" w:hAnsiTheme="majorHAnsi" w:cstheme="majorHAnsi"/>
          <w:sz w:val="26"/>
          <w:szCs w:val="26"/>
        </w:rPr>
        <w:t xml:space="preserve"> reason, from the standpoint of moral uncertainty, to reduce existential risk.</w:t>
      </w:r>
      <w:r w:rsidRPr="00A1247B">
        <w:rPr>
          <w:rFonts w:asciiTheme="majorHAnsi" w:hAnsiTheme="majorHAnsi" w:cstheme="majorHAnsi"/>
          <w:sz w:val="16"/>
          <w:szCs w:val="26"/>
        </w:rPr>
        <w:t xml:space="preserve"> Perhaps most disturbingly still, </w:t>
      </w:r>
      <w:r w:rsidRPr="00A1247B">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A1247B">
        <w:rPr>
          <w:rFonts w:asciiTheme="majorHAnsi" w:hAnsiTheme="majorHAnsi" w:cstheme="majorHAnsi"/>
          <w:sz w:val="16"/>
          <w:szCs w:val="26"/>
        </w:rPr>
        <w:t xml:space="preserve"> Again, this is largely </w:t>
      </w:r>
      <w:proofErr w:type="gramStart"/>
      <w:r w:rsidRPr="00A1247B">
        <w:rPr>
          <w:rFonts w:asciiTheme="majorHAnsi" w:hAnsiTheme="majorHAnsi" w:cstheme="majorHAnsi"/>
          <w:sz w:val="16"/>
          <w:szCs w:val="26"/>
        </w:rPr>
        <w:t>for the reason that</w:t>
      </w:r>
      <w:proofErr w:type="gramEnd"/>
      <w:r w:rsidRPr="00A1247B">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1247B">
        <w:rPr>
          <w:rStyle w:val="StyleUnderline"/>
          <w:rFonts w:asciiTheme="majorHAnsi" w:hAnsiTheme="majorHAnsi" w:cstheme="majorHAnsi"/>
          <w:sz w:val="26"/>
          <w:szCs w:val="26"/>
        </w:rPr>
        <w:t>It is enough for my claim that there is moral agreement in the relevant sense if</w:t>
      </w:r>
      <w:r w:rsidRPr="00A1247B">
        <w:rPr>
          <w:rFonts w:asciiTheme="majorHAnsi" w:hAnsiTheme="majorHAnsi" w:cstheme="majorHAnsi"/>
          <w:sz w:val="16"/>
          <w:szCs w:val="26"/>
        </w:rPr>
        <w:t xml:space="preserve">, at least given certain empirical claims about what future lives would most likely be like, </w:t>
      </w:r>
      <w:r w:rsidRPr="00A1247B">
        <w:rPr>
          <w:rStyle w:val="Emphasis"/>
          <w:rFonts w:asciiTheme="majorHAnsi" w:hAnsiTheme="majorHAnsi" w:cstheme="majorHAnsi"/>
          <w:sz w:val="26"/>
          <w:szCs w:val="26"/>
        </w:rPr>
        <w:t>all minimally plausible moral views would converge on the conclusion that we should try to save the world</w:t>
      </w:r>
      <w:r w:rsidRPr="00A1247B">
        <w:rPr>
          <w:rStyle w:val="StyleUnderline"/>
          <w:rFonts w:asciiTheme="majorHAnsi" w:hAnsiTheme="majorHAnsi" w:cstheme="majorHAnsi"/>
          <w:sz w:val="26"/>
          <w:szCs w:val="26"/>
        </w:rPr>
        <w:t>.</w:t>
      </w:r>
      <w:r w:rsidRPr="00A1247B">
        <w:rPr>
          <w:rFonts w:asciiTheme="majorHAnsi" w:hAnsiTheme="majorHAnsi" w:cstheme="majorHAnsi"/>
          <w:sz w:val="16"/>
          <w:szCs w:val="26"/>
        </w:rPr>
        <w:t xml:space="preserve"> While there are some non-crazy </w:t>
      </w:r>
      <w:r w:rsidRPr="00A1247B">
        <w:rPr>
          <w:rStyle w:val="StyleUnderline"/>
          <w:rFonts w:asciiTheme="majorHAnsi" w:hAnsiTheme="majorHAnsi" w:cstheme="majorHAnsi"/>
          <w:sz w:val="26"/>
          <w:szCs w:val="26"/>
        </w:rPr>
        <w:t>views that place significantly greater moral weight on avoiding suffering than on promoting happiness</w:t>
      </w:r>
      <w:r w:rsidRPr="00A1247B">
        <w:rPr>
          <w:rFonts w:asciiTheme="majorHAnsi" w:hAnsiTheme="majorHAnsi" w:cstheme="majorHAnsi"/>
          <w:sz w:val="16"/>
          <w:szCs w:val="26"/>
        </w:rPr>
        <w:t xml:space="preserve">, for reasons others have offered (and for independent reasons I won’t get into here unless requested to), they nonetheless </w:t>
      </w:r>
      <w:r w:rsidRPr="00A1247B">
        <w:rPr>
          <w:rStyle w:val="StyleUnderline"/>
          <w:rFonts w:asciiTheme="majorHAnsi" w:hAnsiTheme="majorHAnsi" w:cstheme="majorHAnsi"/>
          <w:sz w:val="26"/>
          <w:szCs w:val="26"/>
        </w:rPr>
        <w:t xml:space="preserve">seem to be </w:t>
      </w:r>
      <w:proofErr w:type="gramStart"/>
      <w:r w:rsidRPr="00A1247B">
        <w:rPr>
          <w:rStyle w:val="StyleUnderline"/>
          <w:rFonts w:asciiTheme="majorHAnsi" w:hAnsiTheme="majorHAnsi" w:cstheme="majorHAnsi"/>
          <w:sz w:val="26"/>
          <w:szCs w:val="26"/>
        </w:rPr>
        <w:t>fairly implausible</w:t>
      </w:r>
      <w:proofErr w:type="gramEnd"/>
      <w:r w:rsidRPr="00A1247B">
        <w:rPr>
          <w:rStyle w:val="StyleUnderline"/>
          <w:rFonts w:asciiTheme="majorHAnsi" w:hAnsiTheme="majorHAnsi" w:cstheme="majorHAnsi"/>
          <w:sz w:val="26"/>
          <w:szCs w:val="26"/>
        </w:rPr>
        <w:t xml:space="preserve"> views.</w:t>
      </w:r>
      <w:r w:rsidRPr="00A1247B">
        <w:rPr>
          <w:rFonts w:asciiTheme="majorHAnsi" w:hAnsiTheme="majorHAnsi" w:cstheme="majorHAnsi"/>
          <w:sz w:val="16"/>
          <w:szCs w:val="26"/>
        </w:rPr>
        <w:t xml:space="preserve"> And </w:t>
      </w:r>
      <w:r w:rsidRPr="00A1247B">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A1247B">
        <w:rPr>
          <w:rStyle w:val="StyleUnderline"/>
          <w:rFonts w:asciiTheme="majorHAnsi" w:hAnsiTheme="majorHAnsi" w:cstheme="majorHAnsi"/>
          <w:sz w:val="26"/>
          <w:szCs w:val="26"/>
        </w:rPr>
        <w:t>descendants, if</w:t>
      </w:r>
      <w:proofErr w:type="gramEnd"/>
      <w:r w:rsidRPr="00A1247B">
        <w:rPr>
          <w:rStyle w:val="StyleUnderline"/>
          <w:rFonts w:asciiTheme="majorHAnsi" w:hAnsiTheme="majorHAnsi" w:cstheme="majorHAnsi"/>
          <w:sz w:val="26"/>
          <w:szCs w:val="26"/>
        </w:rPr>
        <w:t xml:space="preserve"> we allow them to. I suspect that most of us alive today – at least those of us not suffering from </w:t>
      </w:r>
      <w:r w:rsidRPr="00A1247B">
        <w:rPr>
          <w:rStyle w:val="StyleUnderline"/>
          <w:rFonts w:asciiTheme="majorHAnsi" w:hAnsiTheme="majorHAnsi" w:cstheme="majorHAnsi"/>
          <w:sz w:val="26"/>
          <w:szCs w:val="26"/>
        </w:rPr>
        <w:lastRenderedPageBreak/>
        <w:t>extreme illness or poverty – have lives that are well worth living, and that things will continue to improve.</w:t>
      </w:r>
      <w:r w:rsidRPr="00A1247B">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A1247B">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A1247B">
        <w:rPr>
          <w:rFonts w:asciiTheme="majorHAnsi" w:hAnsiTheme="majorHAnsi" w:cstheme="majorHAnsi"/>
          <w:sz w:val="16"/>
          <w:szCs w:val="26"/>
        </w:rPr>
        <w:t xml:space="preserve">We shall soon have even greater powers to transform, not only our surroundings, but ourselves and our successors. </w:t>
      </w:r>
      <w:r w:rsidRPr="00A1247B">
        <w:rPr>
          <w:rStyle w:val="StyleUnderline"/>
          <w:rFonts w:asciiTheme="majorHAnsi" w:hAnsiTheme="majorHAnsi" w:cstheme="majorHAnsi"/>
          <w:sz w:val="26"/>
          <w:szCs w:val="26"/>
        </w:rPr>
        <w:t xml:space="preserve">If we act wisely in the next few centuries, humanity will survive its most dangerous and decisive period. </w:t>
      </w:r>
      <w:r w:rsidRPr="00A1247B">
        <w:rPr>
          <w:rFonts w:asciiTheme="majorHAnsi" w:hAnsiTheme="majorHAnsi" w:cstheme="majorHAnsi"/>
          <w:sz w:val="16"/>
          <w:szCs w:val="26"/>
        </w:rPr>
        <w:t xml:space="preserve">Our descendants could, if necessary, go elsewhere, spreading through this galaxy…. </w:t>
      </w:r>
      <w:r w:rsidRPr="00A1247B">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A1247B">
        <w:rPr>
          <w:rFonts w:asciiTheme="majorHAnsi" w:hAnsiTheme="majorHAnsi" w:cstheme="majorHAnsi"/>
          <w:sz w:val="16"/>
          <w:szCs w:val="26"/>
        </w:rPr>
        <w:t>” (From chapter 36 of On What Matters)</w:t>
      </w:r>
    </w:p>
    <w:p w14:paraId="4863EC2F"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a. Gateway issue - we need to be alive to assign value and debate competing moral theories- extinction literally ends the debate on “ought”.</w:t>
      </w:r>
    </w:p>
    <w:p w14:paraId="3C689D51"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b. moral theories were formulated prior to the Anthropocene and human capacity for collective death so they cannot be relied on in situations of existential risk.</w:t>
      </w:r>
    </w:p>
    <w:p w14:paraId="146808E4"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c. no coherent moral theory can allow for extinction because it means the end of value.</w:t>
      </w:r>
    </w:p>
    <w:p w14:paraId="7629CBD8" w14:textId="4145E346"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3. Intuitions ow – if a very well justified, logical theory concluded "genocide” you wouldn’t say “huh I guess genocide is good” you would abandon it – also proves death outweighs because it’s counterintuitive to say extinction of the whole world doesn’t matter.</w:t>
      </w:r>
    </w:p>
    <w:p w14:paraId="56443A21" w14:textId="1E624535"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4. Theoretically prefer util – its DTA.</w:t>
      </w:r>
    </w:p>
    <w:p w14:paraId="1276D7B0"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 xml:space="preserve">a. Ground – every impact </w:t>
      </w:r>
      <w:proofErr w:type="gramStart"/>
      <w:r w:rsidRPr="00A1247B">
        <w:rPr>
          <w:rFonts w:asciiTheme="majorHAnsi" w:hAnsiTheme="majorHAnsi" w:cstheme="majorHAnsi"/>
        </w:rPr>
        <w:t>functions</w:t>
      </w:r>
      <w:proofErr w:type="gramEnd"/>
      <w:r w:rsidRPr="00A1247B">
        <w:rPr>
          <w:rFonts w:asciiTheme="majorHAnsi" w:hAnsiTheme="majorHAnsi" w:cstheme="majorHAnsi"/>
        </w:rPr>
        <w:t xml:space="preserve"> under util whereas other ethics flow to one side exclusively. </w:t>
      </w:r>
    </w:p>
    <w:p w14:paraId="743D2A4A" w14:textId="77777777" w:rsidR="00BE5BEB" w:rsidRPr="00A1247B" w:rsidRDefault="00BE5BEB" w:rsidP="00BE5BEB">
      <w:pPr>
        <w:pStyle w:val="Heading4"/>
        <w:rPr>
          <w:rFonts w:asciiTheme="majorHAnsi" w:hAnsiTheme="majorHAnsi" w:cstheme="majorHAnsi"/>
        </w:rPr>
      </w:pPr>
      <w:r w:rsidRPr="00A1247B">
        <w:rPr>
          <w:rFonts w:asciiTheme="majorHAnsi" w:hAnsiTheme="majorHAnsi" w:cstheme="majorHAnsi"/>
        </w:rPr>
        <w:t xml:space="preserve">b. Topic lit – most articles are written through the lens of util because they’re crafted for policymakers and the </w:t>
      </w:r>
      <w:proofErr w:type="gramStart"/>
      <w:r w:rsidRPr="00A1247B">
        <w:rPr>
          <w:rFonts w:asciiTheme="majorHAnsi" w:hAnsiTheme="majorHAnsi" w:cstheme="majorHAnsi"/>
        </w:rPr>
        <w:t>general public</w:t>
      </w:r>
      <w:proofErr w:type="gramEnd"/>
      <w:r w:rsidRPr="00A1247B">
        <w:rPr>
          <w:rFonts w:asciiTheme="majorHAnsi" w:hAnsiTheme="majorHAnsi" w:cstheme="majorHAnsi"/>
        </w:rPr>
        <w:t xml:space="preserve"> who take consequences to be important, not philosophy majors. Key to fairness and education.</w:t>
      </w:r>
    </w:p>
    <w:p w14:paraId="0EA3ED9E" w14:textId="7E34C124" w:rsidR="00F757A2" w:rsidRPr="00A1247B" w:rsidRDefault="004A4F6B" w:rsidP="00BE5BEB">
      <w:pPr>
        <w:pStyle w:val="Heading2"/>
      </w:pPr>
      <w:r w:rsidRPr="00A1247B">
        <w:lastRenderedPageBreak/>
        <w:t>4</w:t>
      </w:r>
    </w:p>
    <w:p w14:paraId="6D2D68D2" w14:textId="3AF32C3E" w:rsidR="00E07E45" w:rsidRPr="00A1247B" w:rsidRDefault="00E07E45" w:rsidP="00E07E45">
      <w:pPr>
        <w:pStyle w:val="Heading4"/>
      </w:pPr>
      <w:r w:rsidRPr="00A1247B">
        <w:t>CP Text: The member nations of the World Trade Organization except the People’s Republic of China will reduce intellectual property protections on medicines to the point that discoverable biological elements are not patentable outside of their country of origin as described by 1AC Khor</w:t>
      </w:r>
    </w:p>
    <w:p w14:paraId="48E28B1F" w14:textId="3A0BAE60" w:rsidR="00E07E45" w:rsidRPr="00A1247B" w:rsidRDefault="00E07E45" w:rsidP="00E07E45"/>
    <w:p w14:paraId="14A27E64" w14:textId="77777777" w:rsidR="004A4F6B" w:rsidRPr="00A1247B" w:rsidRDefault="004A4F6B" w:rsidP="004A4F6B">
      <w:pPr>
        <w:pStyle w:val="Heading4"/>
        <w:rPr>
          <w:rFonts w:cs="Calibri"/>
        </w:rPr>
      </w:pPr>
      <w:r w:rsidRPr="00A1247B">
        <w:rPr>
          <w:rFonts w:cs="Calibri"/>
        </w:rPr>
        <w:t xml:space="preserve">Despite </w:t>
      </w:r>
      <w:r w:rsidRPr="00A1247B">
        <w:rPr>
          <w:rFonts w:cs="Calibri"/>
          <w:u w:val="single"/>
        </w:rPr>
        <w:t>growing rivalry</w:t>
      </w:r>
      <w:r w:rsidRPr="00A1247B">
        <w:rPr>
          <w:rFonts w:cs="Calibri"/>
        </w:rPr>
        <w:t xml:space="preserve">, US-China economic </w:t>
      </w:r>
      <w:r w:rsidRPr="00A1247B">
        <w:rPr>
          <w:rFonts w:cs="Calibri"/>
          <w:u w:val="single"/>
        </w:rPr>
        <w:t>interdependence</w:t>
      </w:r>
      <w:r w:rsidRPr="00A1247B">
        <w:rPr>
          <w:rFonts w:cs="Calibri"/>
        </w:rPr>
        <w:t xml:space="preserve"> strong now. Exchange of tech know-how, collaboration science research, and massive US-China STEM pipeline improving relations – but it can </w:t>
      </w:r>
      <w:r w:rsidRPr="00A1247B">
        <w:rPr>
          <w:rFonts w:cs="Calibri"/>
          <w:u w:val="single"/>
        </w:rPr>
        <w:t>easily collapse</w:t>
      </w:r>
      <w:r w:rsidRPr="00A1247B">
        <w:rPr>
          <w:rFonts w:cs="Calibri"/>
        </w:rPr>
        <w:t>.</w:t>
      </w:r>
    </w:p>
    <w:p w14:paraId="38D772F5" w14:textId="77777777" w:rsidR="004A4F6B" w:rsidRPr="00A1247B" w:rsidRDefault="004A4F6B" w:rsidP="004A4F6B">
      <w:pPr>
        <w:rPr>
          <w:sz w:val="16"/>
          <w:szCs w:val="26"/>
        </w:rPr>
      </w:pPr>
      <w:r w:rsidRPr="00A1247B">
        <w:rPr>
          <w:rStyle w:val="Style13ptBold"/>
          <w:szCs w:val="26"/>
          <w:u w:val="single"/>
        </w:rPr>
        <w:t>Hass 21</w:t>
      </w:r>
      <w:r w:rsidRPr="00A1247B">
        <w:rPr>
          <w:sz w:val="16"/>
          <w:szCs w:val="26"/>
        </w:rPr>
        <w:t xml:space="preserve">[Ryan Hass (Senior Fellow - Foreign Policy, Center for East Asia Policy Studies, John L. Thornton China Center The Michael H. </w:t>
      </w:r>
      <w:proofErr w:type="spellStart"/>
      <w:r w:rsidRPr="00A1247B">
        <w:rPr>
          <w:sz w:val="16"/>
          <w:szCs w:val="26"/>
        </w:rPr>
        <w:t>Armacost</w:t>
      </w:r>
      <w:proofErr w:type="spellEnd"/>
      <w:r w:rsidRPr="00A1247B">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12" w:history="1">
        <w:r w:rsidRPr="00A1247B">
          <w:rPr>
            <w:rStyle w:val="Hyperlink"/>
            <w:sz w:val="16"/>
            <w:szCs w:val="26"/>
          </w:rPr>
          <w:t>https://www.brookings.edu/blog/order-from-chaos/2021/08/12/the-new-normal-in-us-china-relations-hardening-competition-and-deep-interdependence/</w:t>
        </w:r>
      </w:hyperlink>
      <w:r w:rsidRPr="00A1247B">
        <w:rPr>
          <w:sz w:val="16"/>
          <w:szCs w:val="26"/>
        </w:rPr>
        <w:t xml:space="preserve"> // belle]</w:t>
      </w:r>
    </w:p>
    <w:p w14:paraId="3C61F66C" w14:textId="77777777" w:rsidR="004A4F6B" w:rsidRPr="00A1247B" w:rsidRDefault="004A4F6B" w:rsidP="004A4F6B">
      <w:pPr>
        <w:rPr>
          <w:sz w:val="16"/>
          <w:szCs w:val="26"/>
        </w:rPr>
      </w:pPr>
      <w:r w:rsidRPr="00A1247B">
        <w:rPr>
          <w:sz w:val="16"/>
          <w:szCs w:val="26"/>
        </w:rPr>
        <w:t xml:space="preserve">The </w:t>
      </w:r>
      <w:r w:rsidRPr="00A1247B">
        <w:rPr>
          <w:rStyle w:val="Emphasis"/>
          <w:sz w:val="26"/>
          <w:szCs w:val="26"/>
        </w:rPr>
        <w:t>intensification of U.S.-China competition</w:t>
      </w:r>
      <w:r w:rsidRPr="00A1247B">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A1247B">
        <w:rPr>
          <w:rStyle w:val="Emphasis"/>
          <w:sz w:val="26"/>
          <w:szCs w:val="26"/>
        </w:rPr>
        <w:t>thick interdependence between the United States and China, even amidst their growing rivalry</w:t>
      </w:r>
      <w:r w:rsidRPr="00A1247B">
        <w:rPr>
          <w:sz w:val="16"/>
          <w:szCs w:val="26"/>
        </w:rPr>
        <w:t xml:space="preserve">. Even on economic issues, where rhetoric and actions around decoupling command the most attention, </w:t>
      </w:r>
      <w:r w:rsidRPr="00A1247B">
        <w:rPr>
          <w:rStyle w:val="Emphasis"/>
          <w:sz w:val="26"/>
          <w:szCs w:val="26"/>
        </w:rPr>
        <w:t>trade and investment data continue to point stubbornly in the direction of deep interdependence</w:t>
      </w:r>
      <w:r w:rsidRPr="00A1247B">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A1247B">
        <w:rPr>
          <w:rStyle w:val="Emphasis"/>
          <w:sz w:val="26"/>
          <w:szCs w:val="26"/>
        </w:rPr>
        <w:t>bilateral competition between the United States and China also is intensifying</w:t>
      </w:r>
      <w:r w:rsidRPr="00A1247B">
        <w:rPr>
          <w:sz w:val="16"/>
          <w:szCs w:val="26"/>
        </w:rPr>
        <w:t xml:space="preserve">. </w:t>
      </w:r>
      <w:r w:rsidRPr="00A1247B">
        <w:rPr>
          <w:rStyle w:val="Emphasis"/>
          <w:sz w:val="26"/>
          <w:szCs w:val="26"/>
        </w:rPr>
        <w:t>Even so, rising bilateral friction has not – at least not yet – undone the deep interdependencies that have built up between the two powers over decades.</w:t>
      </w:r>
      <w:r w:rsidRPr="00A1247B">
        <w:rPr>
          <w:sz w:val="16"/>
          <w:szCs w:val="26"/>
        </w:rPr>
        <w:t xml:space="preserve"> In the economic realm, </w:t>
      </w:r>
      <w:r w:rsidRPr="00A1247B">
        <w:rPr>
          <w:rStyle w:val="Emphasis"/>
          <w:sz w:val="26"/>
          <w:szCs w:val="26"/>
        </w:rPr>
        <w:t>trade and investment ties remain significant</w:t>
      </w:r>
      <w:r w:rsidRPr="00A1247B">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A1247B">
        <w:rPr>
          <w:sz w:val="16"/>
          <w:szCs w:val="26"/>
        </w:rPr>
        <w:t>Chuxing</w:t>
      </w:r>
      <w:proofErr w:type="spellEnd"/>
      <w:r w:rsidRPr="00A1247B">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w:t>
      </w:r>
      <w:r w:rsidRPr="00A1247B">
        <w:rPr>
          <w:sz w:val="16"/>
          <w:szCs w:val="26"/>
        </w:rPr>
        <w:lastRenderedPageBreak/>
        <w:t>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247B">
        <w:rPr>
          <w:rStyle w:val="Emphasis"/>
          <w:sz w:val="26"/>
          <w:szCs w:val="26"/>
        </w:rPr>
        <w:t>. Both countries have sought to disentangle supply chains around sensitive technologies with national security</w:t>
      </w:r>
      <w:r w:rsidRPr="00A1247B">
        <w:rPr>
          <w:sz w:val="16"/>
          <w:szCs w:val="26"/>
        </w:rPr>
        <w:t xml:space="preserve">, and in the American case, human rights dimensions. U.S. officials have sought to raise awareness of the risks for American firms of doing business in Hong Kong and Xinjiang. </w:t>
      </w:r>
      <w:r w:rsidRPr="00A1247B">
        <w:rPr>
          <w:rStyle w:val="Emphasis"/>
          <w:sz w:val="26"/>
          <w:szCs w:val="26"/>
        </w:rPr>
        <w:t>Even so, U.S.-China trade and investment ties remain robust.</w:t>
      </w:r>
      <w:r w:rsidRPr="00A1247B">
        <w:rPr>
          <w:sz w:val="16"/>
          <w:szCs w:val="26"/>
        </w:rPr>
        <w:t xml:space="preserve"> </w:t>
      </w:r>
      <w:r w:rsidRPr="00A1247B">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A1247B">
        <w:rPr>
          <w:rStyle w:val="Emphasis"/>
          <w:b w:val="0"/>
          <w:iCs w:val="0"/>
          <w:sz w:val="16"/>
          <w:szCs w:val="26"/>
          <w:u w:val="none"/>
        </w:rPr>
        <w:t xml:space="preserve"> </w:t>
      </w:r>
      <w:r w:rsidRPr="00A1247B">
        <w:rPr>
          <w:rStyle w:val="Emphasis"/>
          <w:sz w:val="26"/>
          <w:szCs w:val="26"/>
        </w:rPr>
        <w:t xml:space="preserve">U.S. investment firms have been increasing their positions in China, following a global trend. </w:t>
      </w:r>
      <w:r w:rsidRPr="00A1247B">
        <w:rPr>
          <w:sz w:val="16"/>
          <w:szCs w:val="26"/>
        </w:rPr>
        <w:t>BlackRock, J.P. Morgan Chase, Goldman Sachs, and Morgan Stanley have all increased their exposure in China, matching similar efforts by UBS, Nomura Holdings, Credit Suisse, and AXA.</w:t>
      </w:r>
      <w:r w:rsidRPr="00A1247B">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A1247B">
        <w:rPr>
          <w:sz w:val="16"/>
          <w:szCs w:val="26"/>
        </w:rPr>
        <w:t xml:space="preserve"> One leg of the U.S.-China economic relationship that has atrophied in recent years has been </w:t>
      </w:r>
      <w:r w:rsidRPr="00A1247B">
        <w:rPr>
          <w:rStyle w:val="Emphasis"/>
          <w:sz w:val="26"/>
          <w:szCs w:val="26"/>
        </w:rPr>
        <w:t>China’s flow of investment into the United States.</w:t>
      </w:r>
      <w:r w:rsidRPr="00A1247B">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A1247B">
        <w:rPr>
          <w:rStyle w:val="Emphasis"/>
          <w:sz w:val="26"/>
          <w:szCs w:val="26"/>
        </w:rPr>
        <w:t>Another area of U.S.-China interdependence has been knowledge production</w:t>
      </w:r>
      <w:r w:rsidRPr="00A1247B">
        <w:rPr>
          <w:sz w:val="16"/>
          <w:szCs w:val="26"/>
        </w:rPr>
        <w:t>. As U.S.-China technology expert Matt Sheehan has observed, “</w:t>
      </w:r>
      <w:r w:rsidRPr="00A1247B">
        <w:rPr>
          <w:rStyle w:val="Emphasis"/>
          <w:sz w:val="26"/>
          <w:szCs w:val="26"/>
        </w:rPr>
        <w:t>With the rise of Chinese talent and capital, the exchange of technological know-how between the U</w:t>
      </w:r>
      <w:r w:rsidRPr="00A1247B">
        <w:rPr>
          <w:sz w:val="16"/>
          <w:szCs w:val="26"/>
        </w:rPr>
        <w:t>nited</w:t>
      </w:r>
      <w:r w:rsidRPr="00A1247B">
        <w:rPr>
          <w:rStyle w:val="Emphasis"/>
          <w:sz w:val="26"/>
          <w:szCs w:val="26"/>
        </w:rPr>
        <w:t xml:space="preserve"> S</w:t>
      </w:r>
      <w:r w:rsidRPr="00A1247B">
        <w:rPr>
          <w:sz w:val="16"/>
          <w:szCs w:val="26"/>
        </w:rPr>
        <w:t xml:space="preserve">tates </w:t>
      </w:r>
      <w:r w:rsidRPr="00A1247B">
        <w:rPr>
          <w:rStyle w:val="Emphasis"/>
          <w:sz w:val="26"/>
          <w:szCs w:val="26"/>
        </w:rPr>
        <w:t xml:space="preserve">and China now takes place among private businesses and between individuals.” Leading technology companies in both countries have been building research centers in the other. </w:t>
      </w:r>
      <w:r w:rsidRPr="00A1247B">
        <w:rPr>
          <w:sz w:val="16"/>
          <w:szCs w:val="26"/>
        </w:rPr>
        <w:t xml:space="preserve">Alibaba, Baidu, and Tencent have all opened research centers in the United States, just as Apple, Microsoft, Tesla, and other major American technology companies rely upon engineering talent in China. In </w:t>
      </w:r>
      <w:r w:rsidRPr="00A1247B">
        <w:rPr>
          <w:rStyle w:val="Emphasis"/>
          <w:sz w:val="26"/>
          <w:szCs w:val="26"/>
        </w:rPr>
        <w:t>science collaboration</w:t>
      </w:r>
      <w:r w:rsidRPr="00A1247B">
        <w:rPr>
          <w:sz w:val="16"/>
          <w:szCs w:val="26"/>
        </w:rPr>
        <w:t xml:space="preserve">, The Nature Index ranks </w:t>
      </w:r>
      <w:r w:rsidRPr="00A1247B">
        <w:rPr>
          <w:rStyle w:val="Emphasis"/>
          <w:sz w:val="26"/>
          <w:szCs w:val="26"/>
        </w:rPr>
        <w:t>the joint research between the two countries as the world’s most academically fertile</w:t>
      </w:r>
      <w:r w:rsidRPr="00A1247B">
        <w:rPr>
          <w:sz w:val="16"/>
          <w:szCs w:val="26"/>
        </w:rPr>
        <w:t xml:space="preserve">. U.S.-China scientific collaboration grew by more than 10% each year on average between 2015 and 2019. </w:t>
      </w:r>
      <w:r w:rsidRPr="00A1247B">
        <w:rPr>
          <w:rStyle w:val="Emphasis"/>
          <w:sz w:val="26"/>
          <w:szCs w:val="26"/>
        </w:rPr>
        <w:t>Even following the global spread of COVID-19, American and Chinese experts collaborated more during the past year than over the previous five years combined</w:t>
      </w:r>
      <w:r w:rsidRPr="00A1247B">
        <w:rPr>
          <w:sz w:val="16"/>
          <w:szCs w:val="26"/>
        </w:rPr>
        <w:t xml:space="preserve">. This has led to over 100 co-authored articles in leading scientific journals and frequent joint appearances in science-focused workshops and webinars. </w:t>
      </w:r>
      <w:r w:rsidRPr="00A1247B">
        <w:rPr>
          <w:rStyle w:val="Emphasis"/>
          <w:sz w:val="26"/>
          <w:szCs w:val="26"/>
        </w:rPr>
        <w:t>China also is the largest source of international students in the United States</w:t>
      </w:r>
      <w:r w:rsidRPr="00A1247B">
        <w:rPr>
          <w:sz w:val="16"/>
          <w:szCs w:val="26"/>
        </w:rPr>
        <w:t xml:space="preserve">. In the 2019-20 year, there were over 370,000 Chinese students in the U.S., representing 34% of international students in colleges and universities. Up until now, many of the top Chinese students have </w:t>
      </w:r>
      <w:r w:rsidRPr="00A1247B">
        <w:rPr>
          <w:rStyle w:val="Emphasis"/>
          <w:sz w:val="26"/>
          <w:szCs w:val="26"/>
        </w:rPr>
        <w:t>stayed in the United States following graduation and contributed to America’s scientific, technological, and economic development</w:t>
      </w:r>
      <w:r w:rsidRPr="00A1247B">
        <w:rPr>
          <w:sz w:val="16"/>
          <w:szCs w:val="26"/>
        </w:rPr>
        <w:t>. It remains to be seen whether this trend will continue.</w:t>
      </w:r>
    </w:p>
    <w:p w14:paraId="153769C6" w14:textId="77777777" w:rsidR="004A4F6B" w:rsidRPr="00A1247B" w:rsidRDefault="004A4F6B" w:rsidP="004A4F6B">
      <w:pPr>
        <w:rPr>
          <w:sz w:val="16"/>
          <w:szCs w:val="26"/>
        </w:rPr>
      </w:pPr>
    </w:p>
    <w:p w14:paraId="09E190EC" w14:textId="77777777" w:rsidR="004A4F6B" w:rsidRPr="00A1247B" w:rsidRDefault="004A4F6B" w:rsidP="004A4F6B">
      <w:pPr>
        <w:pStyle w:val="Heading4"/>
        <w:rPr>
          <w:rFonts w:cs="Calibri"/>
        </w:rPr>
      </w:pPr>
      <w:r w:rsidRPr="00A1247B">
        <w:rPr>
          <w:rFonts w:cs="Calibri"/>
        </w:rPr>
        <w:lastRenderedPageBreak/>
        <w:t xml:space="preserve">Plan hurts US-China relations – means China goes back on </w:t>
      </w:r>
      <w:proofErr w:type="spellStart"/>
      <w:r w:rsidRPr="00A1247B">
        <w:rPr>
          <w:rFonts w:cs="Calibri"/>
        </w:rPr>
        <w:t>it’s</w:t>
      </w:r>
      <w:proofErr w:type="spellEnd"/>
      <w:r w:rsidRPr="00A1247B">
        <w:rPr>
          <w:rFonts w:cs="Calibri"/>
        </w:rPr>
        <w:t xml:space="preserve"> </w:t>
      </w:r>
      <w:proofErr w:type="gramStart"/>
      <w:r w:rsidRPr="00A1247B">
        <w:rPr>
          <w:rFonts w:cs="Calibri"/>
        </w:rPr>
        <w:t>promise</w:t>
      </w:r>
      <w:proofErr w:type="gramEnd"/>
      <w:r w:rsidRPr="00A1247B">
        <w:rPr>
          <w:rFonts w:cs="Calibri"/>
        </w:rPr>
        <w:t xml:space="preserve"> to regulate IP violations and draws in U.S. crackdown.</w:t>
      </w:r>
    </w:p>
    <w:p w14:paraId="2D8165DB" w14:textId="77777777" w:rsidR="004A4F6B" w:rsidRPr="00A1247B" w:rsidRDefault="004A4F6B" w:rsidP="004A4F6B">
      <w:pPr>
        <w:rPr>
          <w:sz w:val="16"/>
          <w:szCs w:val="26"/>
        </w:rPr>
      </w:pPr>
      <w:r w:rsidRPr="00A1247B">
        <w:rPr>
          <w:rStyle w:val="Style13ptBold"/>
          <w:szCs w:val="26"/>
          <w:u w:val="single"/>
        </w:rPr>
        <w:t>Shape 21</w:t>
      </w:r>
      <w:r w:rsidRPr="00A1247B">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3" w:history="1">
        <w:r w:rsidRPr="00A1247B">
          <w:rPr>
            <w:rStyle w:val="Hyperlink"/>
            <w:sz w:val="16"/>
            <w:szCs w:val="26"/>
          </w:rPr>
          <w:t>https://www.mondaq.com/trademark/1038030/ip-law-looms-large-over-us-china-relations //</w:t>
        </w:r>
      </w:hyperlink>
      <w:r w:rsidRPr="00A1247B">
        <w:rPr>
          <w:sz w:val="16"/>
          <w:szCs w:val="26"/>
        </w:rPr>
        <w:t xml:space="preserve"> belle]</w:t>
      </w:r>
    </w:p>
    <w:p w14:paraId="582D5E45" w14:textId="77777777" w:rsidR="004A4F6B" w:rsidRPr="00A1247B" w:rsidRDefault="004A4F6B" w:rsidP="004A4F6B">
      <w:pPr>
        <w:rPr>
          <w:sz w:val="16"/>
          <w:szCs w:val="26"/>
        </w:rPr>
      </w:pPr>
      <w:r w:rsidRPr="00A1247B">
        <w:rPr>
          <w:sz w:val="16"/>
          <w:szCs w:val="26"/>
        </w:rPr>
        <w:t xml:space="preserve">The </w:t>
      </w:r>
      <w:r w:rsidRPr="00A1247B">
        <w:rPr>
          <w:rStyle w:val="Emphasis"/>
          <w:sz w:val="26"/>
          <w:szCs w:val="26"/>
        </w:rPr>
        <w:t>U.S. and China</w:t>
      </w:r>
      <w:r w:rsidRPr="00A1247B">
        <w:rPr>
          <w:sz w:val="16"/>
          <w:szCs w:val="26"/>
        </w:rP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A1247B">
        <w:rPr>
          <w:sz w:val="16"/>
          <w:szCs w:val="26"/>
        </w:rPr>
        <w:t>Jinping</w:t>
      </w:r>
      <w:proofErr w:type="gramEnd"/>
      <w:r w:rsidRPr="00A1247B">
        <w:rPr>
          <w:sz w:val="16"/>
          <w:szCs w:val="26"/>
        </w:rPr>
        <w:t xml:space="preserve"> and the like. </w:t>
      </w:r>
      <w:r w:rsidRPr="00A1247B">
        <w:rPr>
          <w:rStyle w:val="Emphasis"/>
          <w:sz w:val="26"/>
          <w:szCs w:val="26"/>
        </w:rPr>
        <w:t>Accusations regarding violations of Intellectual Property law were among the biggest flashpoints,</w:t>
      </w:r>
      <w:r w:rsidRPr="00A1247B">
        <w:rPr>
          <w:sz w:val="16"/>
          <w:szCs w:val="26"/>
        </w:rPr>
        <w:t xml:space="preserve"> and ultimately, China announced new regulations concerning IP protection in November 2019 as a conciliatory move. Nearly 14 months later, newly inaugurated President Joe </w:t>
      </w:r>
      <w:r w:rsidRPr="00A1247B">
        <w:rPr>
          <w:rStyle w:val="Emphasis"/>
          <w:sz w:val="26"/>
          <w:szCs w:val="26"/>
        </w:rPr>
        <w:t>Biden has yet to fully clarify his administration's stance toward China.</w:t>
      </w:r>
      <w:r w:rsidRPr="00A1247B">
        <w:rPr>
          <w:sz w:val="16"/>
          <w:szCs w:val="26"/>
        </w:rPr>
        <w:t xml:space="preserve"> However, </w:t>
      </w:r>
      <w:r w:rsidRPr="00A1247B">
        <w:rPr>
          <w:rStyle w:val="Emphasis"/>
          <w:sz w:val="26"/>
          <w:szCs w:val="26"/>
        </w:rPr>
        <w:t xml:space="preserve">it is inevitable that IP rights and their preservation will factor into negotiations between the two economic giants. </w:t>
      </w:r>
      <w:r w:rsidRPr="00A1247B">
        <w:rPr>
          <w:sz w:val="16"/>
          <w:szCs w:val="26"/>
        </w:rPr>
        <w:t xml:space="preserve">A look back at the proposed reforms (and their effects) Reports from CNN at the time claimed that China's prospective IP law reforms focused on making the penalties for IP infringement </w:t>
      </w:r>
      <w:proofErr w:type="gramStart"/>
      <w:r w:rsidRPr="00A1247B">
        <w:rPr>
          <w:sz w:val="16"/>
          <w:szCs w:val="26"/>
        </w:rPr>
        <w:t>more strict</w:t>
      </w:r>
      <w:proofErr w:type="gramEnd"/>
      <w:r w:rsidRPr="00A1247B">
        <w:rPr>
          <w:sz w:val="16"/>
          <w:szCs w:val="26"/>
        </w:rPr>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A1247B">
        <w:rPr>
          <w:rStyle w:val="Emphasis"/>
          <w:sz w:val="26"/>
          <w:szCs w:val="26"/>
        </w:rPr>
        <w:t>two nations agreed in principle</w:t>
      </w:r>
      <w:r w:rsidRPr="00A1247B">
        <w:rPr>
          <w:sz w:val="16"/>
          <w:szCs w:val="26"/>
        </w:rPr>
        <w:t xml:space="preserve"> on "Phase One" of a new trade agreement December 12, 2019, per The Washington Post, and formalized the deal about a month later. The </w:t>
      </w:r>
      <w:r w:rsidRPr="00A1247B">
        <w:rPr>
          <w:rStyle w:val="Emphasis"/>
          <w:sz w:val="26"/>
          <w:szCs w:val="26"/>
        </w:rPr>
        <w:t>U.S. pledged not to impose further tariffs and roll back existing import taxes in return for China's IP reforms and agreement to buy American goods.</w:t>
      </w:r>
      <w:r w:rsidRPr="00A1247B">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A1247B">
        <w:rPr>
          <w:rStyle w:val="Emphasis"/>
          <w:sz w:val="26"/>
          <w:szCs w:val="26"/>
        </w:rPr>
        <w:t>Chinese policies</w:t>
      </w:r>
      <w:r w:rsidRPr="00A1247B">
        <w:rPr>
          <w:sz w:val="16"/>
          <w:szCs w:val="26"/>
        </w:rPr>
        <w:t xml:space="preserve"> which </w:t>
      </w:r>
      <w:r w:rsidRPr="00A1247B">
        <w:rPr>
          <w:rStyle w:val="Emphasis"/>
          <w:sz w:val="26"/>
          <w:szCs w:val="26"/>
        </w:rPr>
        <w:t>offered subsidies</w:t>
      </w:r>
      <w:r w:rsidRPr="00A1247B">
        <w:rPr>
          <w:sz w:val="16"/>
          <w:szCs w:val="26"/>
        </w:rPr>
        <w:t xml:space="preserve"> for certain trademark and </w:t>
      </w:r>
      <w:r w:rsidRPr="00A1247B">
        <w:rPr>
          <w:rStyle w:val="Emphasis"/>
          <w:sz w:val="26"/>
          <w:szCs w:val="26"/>
        </w:rPr>
        <w:t>patent applications helped motivate</w:t>
      </w:r>
      <w:r w:rsidRPr="00A1247B">
        <w:rPr>
          <w:sz w:val="16"/>
          <w:szCs w:val="26"/>
        </w:rPr>
        <w:t xml:space="preserve"> a glut of </w:t>
      </w:r>
      <w:r w:rsidRPr="00A1247B">
        <w:rPr>
          <w:rStyle w:val="Emphasis"/>
          <w:sz w:val="26"/>
          <w:szCs w:val="26"/>
        </w:rPr>
        <w:t xml:space="preserve">fraudulent </w:t>
      </w:r>
      <w:r w:rsidRPr="00A1247B">
        <w:rPr>
          <w:sz w:val="16"/>
          <w:szCs w:val="26"/>
        </w:rPr>
        <w:t xml:space="preserve">and bad-faith </w:t>
      </w:r>
      <w:r w:rsidRPr="00A1247B">
        <w:rPr>
          <w:rStyle w:val="Emphasis"/>
          <w:sz w:val="26"/>
          <w:szCs w:val="26"/>
        </w:rPr>
        <w:t>filings in the last few years</w:t>
      </w:r>
      <w:r w:rsidRPr="00A1247B">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A1247B">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w:t>
      </w:r>
      <w:proofErr w:type="gramStart"/>
      <w:r w:rsidRPr="00A1247B">
        <w:rPr>
          <w:rStyle w:val="Emphasis"/>
          <w:sz w:val="26"/>
          <w:szCs w:val="26"/>
        </w:rPr>
        <w:t>aforementioned trademark</w:t>
      </w:r>
      <w:proofErr w:type="gramEnd"/>
      <w:r w:rsidRPr="00A1247B">
        <w:rPr>
          <w:rStyle w:val="Emphasis"/>
          <w:sz w:val="26"/>
          <w:szCs w:val="26"/>
        </w:rPr>
        <w:t xml:space="preserve"> and patent subsidies, considerable controversy stems from "forced technology transfer" policies. </w:t>
      </w:r>
      <w:r w:rsidRPr="00A1247B">
        <w:rPr>
          <w:sz w:val="16"/>
          <w:szCs w:val="26"/>
        </w:rPr>
        <w:t>According to the University of Oxford's Business Law Blog</w:t>
      </w:r>
      <w:r w:rsidRPr="00A1247B">
        <w:rPr>
          <w:rStyle w:val="Emphasis"/>
          <w:sz w:val="26"/>
          <w:szCs w:val="26"/>
        </w:rPr>
        <w:t xml:space="preserve">, foreign companies looking to do business in China must turn over their technology to </w:t>
      </w:r>
      <w:r w:rsidRPr="00A1247B">
        <w:rPr>
          <w:rStyle w:val="Emphasis"/>
          <w:sz w:val="26"/>
          <w:szCs w:val="26"/>
        </w:rPr>
        <w:lastRenderedPageBreak/>
        <w:t xml:space="preserve">local firms or be denied the right to operate within China. </w:t>
      </w:r>
      <w:r w:rsidRPr="00A1247B">
        <w:rPr>
          <w:sz w:val="16"/>
          <w:szCs w:val="26"/>
        </w:rPr>
        <w:t>This effectively means</w:t>
      </w:r>
      <w:r w:rsidRPr="00A1247B">
        <w:rPr>
          <w:rStyle w:val="Emphasis"/>
          <w:sz w:val="26"/>
          <w:szCs w:val="26"/>
        </w:rPr>
        <w:t xml:space="preserve"> turning over the blueprints (literal or otherwise) to such technology - which is all but equivalent to surrendering the IP. It creates considerable opportunities for infringement, </w:t>
      </w:r>
      <w:proofErr w:type="gramStart"/>
      <w:r w:rsidRPr="00A1247B">
        <w:rPr>
          <w:rStyle w:val="Emphasis"/>
          <w:sz w:val="26"/>
          <w:szCs w:val="26"/>
        </w:rPr>
        <w:t>fraud</w:t>
      </w:r>
      <w:proofErr w:type="gramEnd"/>
      <w:r w:rsidRPr="00A1247B">
        <w:rPr>
          <w:rStyle w:val="Emphasis"/>
          <w:sz w:val="26"/>
          <w:szCs w:val="26"/>
        </w:rPr>
        <w:t xml:space="preserve"> and corruption</w:t>
      </w:r>
      <w:r w:rsidRPr="00A1247B">
        <w:rPr>
          <w:sz w:val="16"/>
          <w:szCs w:val="26"/>
        </w:rPr>
        <w:t>. Also, in disputes with foreign firms, some local IP courts still markedly favor domestic organizations</w:t>
      </w:r>
      <w:r w:rsidRPr="00A1247B">
        <w:rPr>
          <w:rStyle w:val="Emphasis"/>
          <w:sz w:val="26"/>
          <w:szCs w:val="26"/>
        </w:rPr>
        <w:t xml:space="preserve">. Chinese government representatives often resent such accusations of bias or corruption. </w:t>
      </w:r>
      <w:r w:rsidRPr="00A1247B">
        <w:rPr>
          <w:sz w:val="16"/>
          <w:szCs w:val="26"/>
        </w:rPr>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A1247B">
        <w:rPr>
          <w:rStyle w:val="Emphasis"/>
          <w:sz w:val="26"/>
          <w:szCs w:val="26"/>
        </w:rPr>
        <w:t>Biden</w:t>
      </w:r>
      <w:r w:rsidRPr="00A1247B">
        <w:rPr>
          <w:sz w:val="16"/>
          <w:szCs w:val="26"/>
        </w:rPr>
        <w:t xml:space="preserve"> administration </w:t>
      </w:r>
      <w:r w:rsidRPr="00A1247B">
        <w:rPr>
          <w:rStyle w:val="Emphasis"/>
          <w:sz w:val="26"/>
          <w:szCs w:val="26"/>
        </w:rPr>
        <w:t>will not tolerate any signs of lapses in China's IP protections.</w:t>
      </w:r>
      <w:r w:rsidRPr="00A1247B">
        <w:rPr>
          <w:sz w:val="16"/>
          <w:szCs w:val="26"/>
        </w:rPr>
        <w:t xml:space="preserve"> "We need to take on China's abusive, unfair and illegal practices," Yellen said to the Senate Finance Committee at her confirmation hearings. As reported by Bloomberg, she added, </w:t>
      </w:r>
      <w:r w:rsidRPr="00A1247B">
        <w:rPr>
          <w:rStyle w:val="Emphasis"/>
          <w:sz w:val="26"/>
          <w:szCs w:val="26"/>
        </w:rPr>
        <w:t xml:space="preserve">"[China has] been stealing intellectual property and engaging practices that give it an unfair technological </w:t>
      </w:r>
      <w:r w:rsidRPr="00A1247B">
        <w:rPr>
          <w:rStyle w:val="StyleUnderline"/>
          <w:sz w:val="26"/>
          <w:szCs w:val="26"/>
        </w:rPr>
        <w:t xml:space="preserve">advantage, including forced technology transfers. And </w:t>
      </w:r>
      <w:proofErr w:type="gramStart"/>
      <w:r w:rsidRPr="00A1247B">
        <w:rPr>
          <w:rStyle w:val="StyleUnderline"/>
          <w:sz w:val="26"/>
          <w:szCs w:val="26"/>
        </w:rPr>
        <w:t>these .</w:t>
      </w:r>
      <w:proofErr w:type="gramEnd"/>
      <w:r w:rsidRPr="00A1247B">
        <w:rPr>
          <w:rStyle w:val="StyleUnderline"/>
          <w:sz w:val="26"/>
          <w:szCs w:val="26"/>
        </w:rPr>
        <w:t xml:space="preserve"> are practices that we're prepared to use the full array of tools to address." </w:t>
      </w:r>
      <w:r w:rsidRPr="00A1247B">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A1247B">
        <w:rPr>
          <w:sz w:val="16"/>
          <w:szCs w:val="26"/>
        </w:rPr>
        <w:t>This more nuanced approach could yield greater cooperation from Beijing and help repair U.S.-China trade relations, but we will likely not know one way or the other for some time.</w:t>
      </w:r>
      <w:r w:rsidRPr="00A1247B">
        <w:rPr>
          <w:rStyle w:val="Emphasis"/>
          <w:sz w:val="26"/>
          <w:szCs w:val="26"/>
        </w:rPr>
        <w:t xml:space="preserve"> As we saw with the trade war, conflicts between the U.S. and China can quickly escalate and have ripple effects throughout the world. I</w:t>
      </w:r>
      <w:r w:rsidRPr="00A1247B">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5F86637E" w14:textId="77777777" w:rsidR="004A4F6B" w:rsidRPr="00A1247B" w:rsidRDefault="004A4F6B" w:rsidP="004A4F6B">
      <w:pPr>
        <w:rPr>
          <w:rStyle w:val="Emphasis"/>
          <w:sz w:val="26"/>
          <w:szCs w:val="26"/>
        </w:rPr>
      </w:pPr>
    </w:p>
    <w:p w14:paraId="41A3BE3A" w14:textId="77777777" w:rsidR="004A4F6B" w:rsidRPr="00A1247B" w:rsidRDefault="004A4F6B" w:rsidP="004A4F6B">
      <w:pPr>
        <w:pStyle w:val="Heading4"/>
        <w:rPr>
          <w:rFonts w:cs="Calibri"/>
        </w:rPr>
      </w:pPr>
      <w:r w:rsidRPr="00A1247B">
        <w:rPr>
          <w:rFonts w:cs="Calibri"/>
        </w:rPr>
        <w:t xml:space="preserve">AI destabilizing but dialogues key to peaceful AI – anything else risks escalation to nuclear war. </w:t>
      </w:r>
    </w:p>
    <w:p w14:paraId="41C58EA9" w14:textId="77777777" w:rsidR="004A4F6B" w:rsidRPr="00A1247B" w:rsidRDefault="004A4F6B" w:rsidP="004A4F6B">
      <w:pPr>
        <w:rPr>
          <w:sz w:val="16"/>
          <w:szCs w:val="26"/>
        </w:rPr>
      </w:pPr>
      <w:proofErr w:type="spellStart"/>
      <w:r w:rsidRPr="00A1247B">
        <w:rPr>
          <w:rStyle w:val="Style13ptBold"/>
          <w:szCs w:val="26"/>
          <w:u w:val="single"/>
        </w:rPr>
        <w:t>Haotian</w:t>
      </w:r>
      <w:proofErr w:type="spellEnd"/>
      <w:r w:rsidRPr="00A1247B">
        <w:rPr>
          <w:rStyle w:val="Style13ptBold"/>
          <w:szCs w:val="26"/>
          <w:u w:val="single"/>
        </w:rPr>
        <w:t xml:space="preserve"> 21</w:t>
      </w:r>
      <w:r w:rsidRPr="00A1247B">
        <w:rPr>
          <w:sz w:val="16"/>
          <w:szCs w:val="26"/>
        </w:rPr>
        <w:t xml:space="preserve"> [Qi </w:t>
      </w:r>
      <w:proofErr w:type="spellStart"/>
      <w:r w:rsidRPr="00A1247B">
        <w:rPr>
          <w:sz w:val="16"/>
          <w:szCs w:val="26"/>
        </w:rPr>
        <w:t>Haotian</w:t>
      </w:r>
      <w:proofErr w:type="spellEnd"/>
      <w:r w:rsidRPr="00A1247B">
        <w:rPr>
          <w:sz w:val="16"/>
          <w:szCs w:val="26"/>
        </w:rPr>
        <w:t xml:space="preserve">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4" w:history="1">
        <w:r w:rsidRPr="00A1247B">
          <w:rPr>
            <w:rStyle w:val="Hyperlink"/>
            <w:sz w:val="16"/>
            <w:szCs w:val="26"/>
          </w:rPr>
          <w:t>https://www.usip.org/sites/default/files/2021-04/pw_172-enhancing_us-china_strategic_stability_in_an_era_of_strategic_competition_us_and_chinese_perspectives.pdf</w:t>
        </w:r>
      </w:hyperlink>
      <w:r w:rsidRPr="00A1247B">
        <w:rPr>
          <w:sz w:val="16"/>
          <w:szCs w:val="26"/>
        </w:rPr>
        <w:t xml:space="preserve">   // belle]</w:t>
      </w:r>
    </w:p>
    <w:p w14:paraId="52FED032" w14:textId="77777777" w:rsidR="004A4F6B" w:rsidRPr="00A1247B" w:rsidRDefault="004A4F6B" w:rsidP="004A4F6B">
      <w:pPr>
        <w:rPr>
          <w:sz w:val="16"/>
          <w:szCs w:val="26"/>
        </w:rPr>
      </w:pPr>
      <w:r w:rsidRPr="00A1247B">
        <w:rPr>
          <w:sz w:val="16"/>
          <w:szCs w:val="26"/>
        </w:rPr>
        <w:t xml:space="preserve">The rapid decision-making features of </w:t>
      </w:r>
      <w:r w:rsidRPr="00A1247B">
        <w:rPr>
          <w:rStyle w:val="Emphasis"/>
          <w:sz w:val="26"/>
          <w:szCs w:val="26"/>
        </w:rPr>
        <w:t>AI can be</w:t>
      </w:r>
      <w:r w:rsidRPr="00A1247B">
        <w:rPr>
          <w:sz w:val="16"/>
          <w:szCs w:val="26"/>
        </w:rPr>
        <w:t xml:space="preserve"> yet another </w:t>
      </w:r>
      <w:r w:rsidRPr="00A1247B">
        <w:rPr>
          <w:rStyle w:val="Emphasis"/>
          <w:sz w:val="26"/>
          <w:szCs w:val="26"/>
        </w:rPr>
        <w:t>destabilizing</w:t>
      </w:r>
      <w:r w:rsidRPr="00A1247B">
        <w:rPr>
          <w:sz w:val="16"/>
          <w:szCs w:val="26"/>
        </w:rPr>
        <w:t xml:space="preserve"> factor. AI’s advantage in speed can be detrimental if it unnecessarily accelerates the </w:t>
      </w:r>
      <w:r w:rsidRPr="00A1247B">
        <w:rPr>
          <w:rStyle w:val="Emphasis"/>
          <w:sz w:val="26"/>
          <w:szCs w:val="26"/>
        </w:rPr>
        <w:t>escalation of conflicts from crisis to war</w:t>
      </w:r>
      <w:r w:rsidRPr="00A1247B">
        <w:rPr>
          <w:sz w:val="16"/>
          <w:szCs w:val="26"/>
        </w:rPr>
        <w:t xml:space="preserve">, or even from </w:t>
      </w:r>
      <w:r w:rsidRPr="00A1247B">
        <w:rPr>
          <w:rStyle w:val="Emphasis"/>
          <w:sz w:val="26"/>
          <w:szCs w:val="26"/>
        </w:rPr>
        <w:t>conventional war to nuclear</w:t>
      </w:r>
      <w:r w:rsidRPr="00A1247B">
        <w:rPr>
          <w:sz w:val="16"/>
          <w:szCs w:val="26"/>
        </w:rPr>
        <w:t xml:space="preserve"> confrontation. Furthermore, improvements in ISR capabilities can narrow the window for diplomatic mediation and reduce the time available for crisis management. AI, however, </w:t>
      </w:r>
      <w:r w:rsidRPr="00A1247B">
        <w:rPr>
          <w:rStyle w:val="Emphasis"/>
          <w:sz w:val="26"/>
          <w:szCs w:val="26"/>
        </w:rPr>
        <w:t>can also have a stabilizing effect</w:t>
      </w:r>
      <w:r w:rsidRPr="00A1247B">
        <w:rPr>
          <w:sz w:val="16"/>
          <w:szCs w:val="26"/>
        </w:rPr>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w:t>
      </w:r>
      <w:r w:rsidRPr="00A1247B">
        <w:rPr>
          <w:sz w:val="16"/>
          <w:szCs w:val="26"/>
        </w:rPr>
        <w:lastRenderedPageBreak/>
        <w:t xml:space="preserve">evolutionary learning can help stabilize strategic relations and mutual deterrence by demonstrating to decision-makers the consequences of certain behaviors and actions. </w:t>
      </w:r>
      <w:r w:rsidRPr="00A1247B">
        <w:rPr>
          <w:rStyle w:val="Emphasis"/>
          <w:sz w:val="26"/>
          <w:szCs w:val="26"/>
        </w:rPr>
        <w:t>CONCRETE STEPS TO TAKE</w:t>
      </w:r>
      <w:r w:rsidRPr="00A1247B">
        <w:rPr>
          <w:sz w:val="16"/>
          <w:szCs w:val="26"/>
        </w:rPr>
        <w:t xml:space="preserve"> IN THE NEAR TERM As the </w:t>
      </w:r>
      <w:r w:rsidRPr="00A1247B">
        <w:rPr>
          <w:rStyle w:val="StyleUnderline"/>
          <w:sz w:val="26"/>
          <w:szCs w:val="26"/>
        </w:rPr>
        <w:t>U</w:t>
      </w:r>
      <w:r w:rsidRPr="00A1247B">
        <w:rPr>
          <w:sz w:val="16"/>
          <w:szCs w:val="26"/>
        </w:rPr>
        <w:t xml:space="preserve">nited </w:t>
      </w:r>
      <w:r w:rsidRPr="00A1247B">
        <w:rPr>
          <w:rStyle w:val="StyleUnderline"/>
          <w:sz w:val="26"/>
          <w:szCs w:val="26"/>
        </w:rPr>
        <w:t>S</w:t>
      </w:r>
      <w:r w:rsidRPr="00A1247B">
        <w:rPr>
          <w:sz w:val="16"/>
          <w:szCs w:val="26"/>
        </w:rPr>
        <w:t xml:space="preserve">tates </w:t>
      </w:r>
      <w:r w:rsidRPr="00A1247B">
        <w:rPr>
          <w:rStyle w:val="StyleUnderline"/>
          <w:sz w:val="26"/>
          <w:szCs w:val="26"/>
        </w:rPr>
        <w:t>and China</w:t>
      </w:r>
      <w:r w:rsidRPr="00A1247B">
        <w:rPr>
          <w:sz w:val="16"/>
          <w:szCs w:val="26"/>
        </w:rPr>
        <w:t xml:space="preserve"> pursue the incorporation of AI into their military forces, they have a shared interest in avoiding both intended and unintended escalations caused by AI-enabled systems. The two countries </w:t>
      </w:r>
      <w:r w:rsidRPr="00A1247B">
        <w:rPr>
          <w:rStyle w:val="StyleUnderline"/>
          <w:sz w:val="26"/>
          <w:szCs w:val="26"/>
        </w:rPr>
        <w:t>should establish systematic confidence-building measures</w:t>
      </w:r>
      <w:r w:rsidRPr="00A1247B">
        <w:rPr>
          <w:sz w:val="16"/>
          <w:szCs w:val="26"/>
        </w:rPr>
        <w:t xml:space="preserve"> and develop a </w:t>
      </w:r>
      <w:r w:rsidRPr="00A1247B">
        <w:rPr>
          <w:rStyle w:val="Emphasis"/>
          <w:sz w:val="26"/>
          <w:szCs w:val="26"/>
        </w:rPr>
        <w:t>shared understanding of what a future AI-enabled military transformation</w:t>
      </w:r>
      <w:r w:rsidRPr="00A1247B">
        <w:rPr>
          <w:sz w:val="16"/>
          <w:szCs w:val="26"/>
        </w:rPr>
        <w:t xml:space="preserve"> might entail as well as its strategic impacts. While it may be difficult for the United States and China to agree on certain questions—such as how to tailor defense tools for AI systems that span multiple military domains—the two sides can still work together to find common ground and jointly explore applications for AI to strengthen strategic stability. </w:t>
      </w:r>
      <w:r w:rsidRPr="00A1247B">
        <w:rPr>
          <w:rStyle w:val="Emphasis"/>
          <w:sz w:val="26"/>
          <w:szCs w:val="26"/>
        </w:rPr>
        <w:t>Although dialogue exists between industry experts</w:t>
      </w:r>
      <w:r w:rsidRPr="00A1247B">
        <w:rPr>
          <w:sz w:val="16"/>
          <w:szCs w:val="26"/>
        </w:rPr>
        <w:t xml:space="preserve">, academics, and think tanks in both countries, </w:t>
      </w:r>
      <w:r w:rsidRPr="00A1247B">
        <w:rPr>
          <w:rStyle w:val="Emphasis"/>
          <w:sz w:val="26"/>
          <w:szCs w:val="26"/>
        </w:rPr>
        <w:t>more direct exchanges among diplomats, military leaders, AI researchers, and multidisciplinary scholars is crucial for fostering mutual understanding and opening avenues for cooperation</w:t>
      </w:r>
      <w:r w:rsidRPr="00A1247B">
        <w:rPr>
          <w:sz w:val="16"/>
          <w:szCs w:val="26"/>
        </w:rPr>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A1247B">
        <w:rPr>
          <w:rStyle w:val="Emphasis"/>
          <w:sz w:val="26"/>
          <w:szCs w:val="26"/>
        </w:rPr>
        <w:t>two sides should establish a systematic dialogue mechanism to exchange views on emerging concerns</w:t>
      </w:r>
      <w:r w:rsidRPr="00A1247B">
        <w:rPr>
          <w:sz w:val="16"/>
          <w:szCs w:val="26"/>
        </w:rPr>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A1247B">
        <w:rPr>
          <w:rStyle w:val="Emphasis"/>
          <w:sz w:val="26"/>
          <w:szCs w:val="26"/>
        </w:rPr>
        <w:t>China and the United States should increase transparency and enhance mutual understanding by sharing their respective AI strategies, doctrines, and other related documents</w:t>
      </w:r>
      <w:r w:rsidRPr="00A1247B">
        <w:rPr>
          <w:sz w:val="16"/>
          <w:szCs w:val="26"/>
        </w:rPr>
        <w:t xml:space="preserve">. The two should also set limitations on the deployment of AI weapon systems in sensitive areas and exercise restraint in employing AI in strategic command and control systems, particularly with respect to nuclear weapons. Furthermore, </w:t>
      </w:r>
      <w:r w:rsidRPr="00A1247B">
        <w:rPr>
          <w:rStyle w:val="Emphasis"/>
          <w:sz w:val="26"/>
          <w:szCs w:val="26"/>
        </w:rPr>
        <w:t>they should formulate bilateral or multilateral agreements that prohibit attacks on nuclear C4ISR systems</w:t>
      </w:r>
      <w:r w:rsidRPr="00A1247B">
        <w:rPr>
          <w:sz w:val="16"/>
          <w:szCs w:val="26"/>
        </w:rPr>
        <w:t>. Finally, they should work to prevent the use of autonomous weapons against other countries’ strategic assets, including missile submarines, intercontinental ballistic missiles, and second-strike countermeasure systems.</w:t>
      </w:r>
    </w:p>
    <w:p w14:paraId="1485F019" w14:textId="77777777" w:rsidR="004A4F6B" w:rsidRPr="00A1247B" w:rsidRDefault="004A4F6B" w:rsidP="004A4F6B">
      <w:pPr>
        <w:rPr>
          <w:sz w:val="16"/>
          <w:szCs w:val="26"/>
        </w:rPr>
      </w:pPr>
    </w:p>
    <w:p w14:paraId="5E910390" w14:textId="36E68A07" w:rsidR="00E556E8" w:rsidRPr="00A1247B" w:rsidRDefault="00E556E8" w:rsidP="00E556E8">
      <w:pPr>
        <w:pStyle w:val="Heading2"/>
      </w:pPr>
      <w:r w:rsidRPr="00A1247B">
        <w:lastRenderedPageBreak/>
        <w:t>5</w:t>
      </w:r>
    </w:p>
    <w:p w14:paraId="7C4296FB" w14:textId="77777777" w:rsidR="00E556E8" w:rsidRPr="00A1247B" w:rsidRDefault="00E556E8" w:rsidP="00E556E8">
      <w:pPr>
        <w:pStyle w:val="Heading4"/>
      </w:pPr>
      <w:r w:rsidRPr="00A1247B">
        <w:t xml:space="preserve">The US is the world leader in biotech – China is </w:t>
      </w:r>
      <w:r w:rsidRPr="00A1247B">
        <w:rPr>
          <w:u w:val="single"/>
        </w:rPr>
        <w:t>narrowing</w:t>
      </w:r>
      <w:r w:rsidRPr="00A1247B">
        <w:t xml:space="preserve"> the gap – biotech allows geopolitical and economic advantages.</w:t>
      </w:r>
    </w:p>
    <w:p w14:paraId="21A71C10" w14:textId="77777777" w:rsidR="00E556E8" w:rsidRPr="00A1247B" w:rsidRDefault="00E556E8" w:rsidP="00E556E8">
      <w:pPr>
        <w:rPr>
          <w:sz w:val="16"/>
        </w:rPr>
      </w:pPr>
      <w:r w:rsidRPr="00A1247B">
        <w:rPr>
          <w:b/>
          <w:bCs/>
          <w:u w:val="single"/>
        </w:rPr>
        <w:t>Moore 20</w:t>
      </w:r>
      <w:r w:rsidRPr="00A1247B">
        <w:rPr>
          <w:sz w:val="16"/>
        </w:rPr>
        <w:t xml:space="preserve">, Scott. </w:t>
      </w:r>
      <w:proofErr w:type="gramStart"/>
      <w:r w:rsidRPr="00A1247B">
        <w:rPr>
          <w:sz w:val="16"/>
        </w:rPr>
        <w:t>“ CHINA’S</w:t>
      </w:r>
      <w:proofErr w:type="gramEnd"/>
      <w:r w:rsidRPr="00A1247B">
        <w:rPr>
          <w:sz w:val="16"/>
        </w:rPr>
        <w:t xml:space="preserve"> ROLE IN THE GLOBAL BIOTECHNOLOGY SECTOR AND IMPLICATIONS FOR U.S. POLICY.” Brookings, Apr. 2020, www.brookings.edu/wp-content/uploads/2020/04/FP_20200427_china_biotechnology_moore.pdf. </w:t>
      </w:r>
    </w:p>
    <w:p w14:paraId="22EC557A" w14:textId="77777777" w:rsidR="00E556E8" w:rsidRPr="00A1247B" w:rsidRDefault="00E556E8" w:rsidP="00E556E8">
      <w:pPr>
        <w:rPr>
          <w:rFonts w:asciiTheme="majorHAnsi" w:hAnsiTheme="majorHAnsi" w:cstheme="majorHAnsi"/>
          <w:sz w:val="16"/>
          <w:szCs w:val="26"/>
        </w:rPr>
      </w:pPr>
      <w:r w:rsidRPr="00A1247B">
        <w:rPr>
          <w:rFonts w:asciiTheme="majorHAnsi" w:hAnsiTheme="majorHAnsi" w:cstheme="majorHAnsi"/>
          <w:sz w:val="16"/>
          <w:szCs w:val="26"/>
        </w:rPr>
        <w:t xml:space="preserve">EXECUTIVE SUMMARY Even by the standards of emerging technologies, </w:t>
      </w:r>
      <w:r w:rsidRPr="00A1247B">
        <w:rPr>
          <w:rFonts w:asciiTheme="majorHAnsi" w:hAnsiTheme="majorHAnsi" w:cstheme="majorHAnsi"/>
          <w:b/>
          <w:bCs/>
          <w:szCs w:val="26"/>
          <w:u w:val="single"/>
        </w:rPr>
        <w:t>biotechnology has the potential to utterly transform geopolitics, economics</w:t>
      </w:r>
      <w:r w:rsidRPr="00A1247B">
        <w:rPr>
          <w:rFonts w:asciiTheme="majorHAnsi" w:hAnsiTheme="majorHAnsi" w:cstheme="majorHAnsi"/>
          <w:sz w:val="16"/>
          <w:szCs w:val="26"/>
        </w:rPr>
        <w:t xml:space="preserve">, and society in the 21st century. </w:t>
      </w:r>
      <w:r w:rsidRPr="00A1247B">
        <w:rPr>
          <w:rFonts w:asciiTheme="majorHAnsi" w:hAnsiTheme="majorHAnsi" w:cstheme="majorHAnsi"/>
          <w:szCs w:val="26"/>
          <w:u w:val="single"/>
        </w:rPr>
        <w:t>Yet while the U</w:t>
      </w:r>
      <w:r w:rsidRPr="00A1247B">
        <w:rPr>
          <w:rFonts w:asciiTheme="majorHAnsi" w:hAnsiTheme="majorHAnsi" w:cstheme="majorHAnsi"/>
          <w:sz w:val="16"/>
          <w:szCs w:val="26"/>
        </w:rPr>
        <w:t xml:space="preserve">nited </w:t>
      </w:r>
      <w:r w:rsidRPr="00A1247B">
        <w:rPr>
          <w:rFonts w:asciiTheme="majorHAnsi" w:hAnsiTheme="majorHAnsi" w:cstheme="majorHAnsi"/>
          <w:szCs w:val="26"/>
          <w:u w:val="single"/>
        </w:rPr>
        <w:t>S</w:t>
      </w:r>
      <w:r w:rsidRPr="00A1247B">
        <w:rPr>
          <w:rFonts w:asciiTheme="majorHAnsi" w:hAnsiTheme="majorHAnsi" w:cstheme="majorHAnsi"/>
          <w:sz w:val="16"/>
          <w:szCs w:val="26"/>
        </w:rPr>
        <w:t xml:space="preserve">tates </w:t>
      </w:r>
      <w:r w:rsidRPr="00A1247B">
        <w:rPr>
          <w:rFonts w:asciiTheme="majorHAnsi" w:hAnsiTheme="majorHAnsi" w:cstheme="majorHAnsi"/>
          <w:szCs w:val="26"/>
          <w:u w:val="single"/>
        </w:rPr>
        <w:t xml:space="preserve">has long been the world leader in most segments of the global biotechnology sector, </w:t>
      </w:r>
      <w:r w:rsidRPr="00A1247B">
        <w:rPr>
          <w:rFonts w:asciiTheme="majorHAnsi" w:hAnsiTheme="majorHAnsi" w:cstheme="majorHAnsi"/>
          <w:b/>
          <w:bCs/>
          <w:szCs w:val="26"/>
          <w:u w:val="single"/>
        </w:rPr>
        <w:t>China is fast becoming a significant player</w:t>
      </w:r>
      <w:r w:rsidRPr="00A1247B">
        <w:rPr>
          <w:rFonts w:asciiTheme="majorHAnsi" w:hAnsiTheme="majorHAnsi" w:cstheme="majorHAnsi"/>
          <w:sz w:val="16"/>
          <w:szCs w:val="26"/>
        </w:rPr>
        <w:t xml:space="preserve">. This brief assesses the implications of China’s changing role in biotechnology for the United States, which span national security, data security, and economic competitiveness. </w:t>
      </w:r>
      <w:r w:rsidRPr="00A1247B">
        <w:rPr>
          <w:rFonts w:asciiTheme="majorHAnsi" w:hAnsiTheme="majorHAnsi" w:cstheme="majorHAnsi"/>
          <w:szCs w:val="26"/>
          <w:u w:val="single"/>
        </w:rPr>
        <w:t>On current trends the United States is likely to remain the world leader in most biotechnology areas</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However, the gap between China and the U.S. is narrowing in the biotechnology sector,</w:t>
      </w:r>
      <w:r w:rsidRPr="00A1247B">
        <w:rPr>
          <w:rFonts w:asciiTheme="majorHAnsi" w:hAnsiTheme="majorHAnsi" w:cstheme="majorHAnsi"/>
          <w:sz w:val="16"/>
          <w:szCs w:val="26"/>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A1247B">
        <w:rPr>
          <w:rFonts w:asciiTheme="majorHAnsi" w:hAnsiTheme="majorHAnsi" w:cstheme="majorHAnsi"/>
          <w:szCs w:val="26"/>
          <w:u w:val="single"/>
        </w:rPr>
        <w:t>Thanks to extensive government funding for biomedical research</w:t>
      </w:r>
      <w:r w:rsidRPr="00A1247B">
        <w:rPr>
          <w:rFonts w:asciiTheme="majorHAnsi" w:hAnsiTheme="majorHAnsi" w:cstheme="majorHAnsi"/>
          <w:sz w:val="16"/>
          <w:szCs w:val="26"/>
        </w:rPr>
        <w:t xml:space="preserve">, an unparalleled ability to translate basic research into commercial products and applications, and strong intellectual property protections, </w:t>
      </w:r>
      <w:r w:rsidRPr="00A1247B">
        <w:rPr>
          <w:rFonts w:asciiTheme="majorHAnsi" w:hAnsiTheme="majorHAnsi" w:cstheme="majorHAnsi"/>
          <w:szCs w:val="26"/>
          <w:u w:val="single"/>
        </w:rPr>
        <w:t xml:space="preserve">the United States has been the dominant global player in </w:t>
      </w:r>
      <w:r w:rsidRPr="00A1247B">
        <w:rPr>
          <w:rFonts w:asciiTheme="majorHAnsi" w:hAnsiTheme="majorHAnsi" w:cstheme="majorHAnsi"/>
          <w:sz w:val="16"/>
          <w:szCs w:val="26"/>
        </w:rPr>
        <w:t xml:space="preserve">developing and commercializing </w:t>
      </w:r>
      <w:r w:rsidRPr="00A1247B">
        <w:rPr>
          <w:rFonts w:asciiTheme="majorHAnsi" w:hAnsiTheme="majorHAnsi" w:cstheme="majorHAnsi"/>
          <w:szCs w:val="26"/>
          <w:u w:val="single"/>
        </w:rPr>
        <w:t>biotechnology for decades</w:t>
      </w:r>
      <w:r w:rsidRPr="00A1247B">
        <w:rPr>
          <w:rFonts w:asciiTheme="majorHAnsi" w:hAnsiTheme="majorHAnsi" w:cstheme="majorHAnsi"/>
          <w:sz w:val="16"/>
          <w:szCs w:val="26"/>
        </w:rPr>
        <w:t xml:space="preserve">.1 This dominance is reflected in the fact that </w:t>
      </w:r>
      <w:r w:rsidRPr="00A1247B">
        <w:rPr>
          <w:rFonts w:asciiTheme="majorHAnsi" w:hAnsiTheme="majorHAnsi" w:cstheme="majorHAnsi"/>
          <w:szCs w:val="26"/>
          <w:u w:val="single"/>
        </w:rPr>
        <w:t>United States accounted for almost half of all biotechnology patents</w:t>
      </w:r>
      <w:r w:rsidRPr="00A1247B">
        <w:rPr>
          <w:rFonts w:asciiTheme="majorHAnsi" w:hAnsiTheme="majorHAnsi" w:cstheme="majorHAnsi"/>
          <w:sz w:val="16"/>
          <w:szCs w:val="26"/>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A1247B">
        <w:rPr>
          <w:rFonts w:asciiTheme="majorHAnsi" w:hAnsiTheme="majorHAnsi" w:cstheme="majorHAnsi"/>
          <w:szCs w:val="26"/>
          <w:u w:val="single"/>
        </w:rPr>
        <w:t>The determination of China’s one-party state to become a leading player in biotechnology is reflected by</w:t>
      </w:r>
      <w:r w:rsidRPr="00A1247B">
        <w:rPr>
          <w:rFonts w:asciiTheme="majorHAnsi" w:hAnsiTheme="majorHAnsi" w:cstheme="majorHAnsi"/>
          <w:sz w:val="16"/>
          <w:szCs w:val="26"/>
        </w:rPr>
        <w:t xml:space="preserve"> the </w:t>
      </w:r>
      <w:r w:rsidRPr="00A1247B">
        <w:rPr>
          <w:rFonts w:asciiTheme="majorHAnsi" w:hAnsiTheme="majorHAnsi" w:cstheme="majorHAnsi"/>
          <w:szCs w:val="26"/>
          <w:u w:val="single"/>
        </w:rPr>
        <w:t>rapid growth in investment in the sector</w:t>
      </w:r>
      <w:r w:rsidRPr="00A1247B">
        <w:rPr>
          <w:rFonts w:asciiTheme="majorHAnsi" w:hAnsiTheme="majorHAnsi" w:cstheme="majorHAnsi"/>
          <w:sz w:val="16"/>
          <w:szCs w:val="26"/>
        </w:rPr>
        <w:t xml:space="preserve">. Some estimates claim that collectively, </w:t>
      </w:r>
      <w:r w:rsidRPr="00A1247B">
        <w:rPr>
          <w:rFonts w:asciiTheme="majorHAnsi" w:hAnsiTheme="majorHAnsi" w:cstheme="majorHAnsi"/>
          <w:b/>
          <w:bCs/>
          <w:szCs w:val="26"/>
          <w:u w:val="single"/>
        </w:rPr>
        <w:t>China’s</w:t>
      </w:r>
      <w:r w:rsidRPr="00A1247B">
        <w:rPr>
          <w:rFonts w:asciiTheme="majorHAnsi" w:hAnsiTheme="majorHAnsi" w:cstheme="majorHAnsi"/>
          <w:sz w:val="16"/>
          <w:szCs w:val="26"/>
        </w:rPr>
        <w:t xml:space="preserve"> central, local, and provincial </w:t>
      </w:r>
      <w:r w:rsidRPr="00A1247B">
        <w:rPr>
          <w:rFonts w:asciiTheme="majorHAnsi" w:hAnsiTheme="majorHAnsi" w:cstheme="majorHAnsi"/>
          <w:b/>
          <w:bCs/>
          <w:szCs w:val="26"/>
          <w:u w:val="single"/>
        </w:rPr>
        <w:t>governments have invested over $100 billion in life sciences</w:t>
      </w:r>
      <w:r w:rsidRPr="00A1247B">
        <w:rPr>
          <w:rFonts w:asciiTheme="majorHAnsi" w:hAnsiTheme="majorHAnsi" w:cstheme="majorHAnsi"/>
          <w:sz w:val="16"/>
          <w:szCs w:val="26"/>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A1247B">
        <w:rPr>
          <w:rFonts w:asciiTheme="majorHAnsi" w:hAnsiTheme="majorHAnsi" w:cstheme="majorHAnsi"/>
          <w:sz w:val="16"/>
          <w:szCs w:val="26"/>
        </w:rPr>
        <w:t>drugmaker</w:t>
      </w:r>
      <w:proofErr w:type="spellEnd"/>
      <w:r w:rsidRPr="00A1247B">
        <w:rPr>
          <w:rFonts w:asciiTheme="majorHAnsi" w:hAnsiTheme="majorHAnsi" w:cstheme="majorHAnsi"/>
          <w:sz w:val="16"/>
          <w:szCs w:val="26"/>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A1247B">
        <w:rPr>
          <w:rFonts w:asciiTheme="majorHAnsi" w:hAnsiTheme="majorHAnsi" w:cstheme="majorHAnsi"/>
          <w:szCs w:val="26"/>
          <w:u w:val="single"/>
        </w:rPr>
        <w:t>China will inevitably become an increasingly important player in the global biotechnology sector,</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with implications for national security, economic competitiveness, and regulation</w:t>
      </w:r>
      <w:r w:rsidRPr="00A1247B">
        <w:rPr>
          <w:rFonts w:asciiTheme="majorHAnsi" w:hAnsiTheme="majorHAnsi" w:cstheme="majorHAnsi"/>
          <w:sz w:val="16"/>
          <w:szCs w:val="26"/>
        </w:rPr>
        <w:t xml:space="preserve">. An executive from In-Q-Tel, the U.S. government’s inhouse national security venture capital fund, warned Congress in a November 2019 hearing, for example, that China “intends to own the </w:t>
      </w:r>
      <w:proofErr w:type="spellStart"/>
      <w:r w:rsidRPr="00A1247B">
        <w:rPr>
          <w:rFonts w:asciiTheme="majorHAnsi" w:hAnsiTheme="majorHAnsi" w:cstheme="majorHAnsi"/>
          <w:sz w:val="16"/>
          <w:szCs w:val="26"/>
        </w:rPr>
        <w:t>biorevolution</w:t>
      </w:r>
      <w:proofErr w:type="spellEnd"/>
      <w:r w:rsidRPr="00A1247B">
        <w:rPr>
          <w:rFonts w:asciiTheme="majorHAnsi" w:hAnsiTheme="majorHAnsi" w:cstheme="majorHAnsi"/>
          <w:sz w:val="16"/>
          <w:szCs w:val="26"/>
        </w:rPr>
        <w:t xml:space="preserve">… and they are building the infrastructure, the talent pipeline, the regulatory system, and the financial system they need to do that.”7 The CEO of European </w:t>
      </w:r>
      <w:proofErr w:type="spellStart"/>
      <w:r w:rsidRPr="00A1247B">
        <w:rPr>
          <w:rFonts w:asciiTheme="majorHAnsi" w:hAnsiTheme="majorHAnsi" w:cstheme="majorHAnsi"/>
          <w:sz w:val="16"/>
          <w:szCs w:val="26"/>
        </w:rPr>
        <w:t>drugmaker</w:t>
      </w:r>
      <w:proofErr w:type="spellEnd"/>
      <w:r w:rsidRPr="00A1247B">
        <w:rPr>
          <w:rFonts w:asciiTheme="majorHAnsi" w:hAnsiTheme="majorHAnsi" w:cstheme="majorHAnsi"/>
          <w:sz w:val="16"/>
          <w:szCs w:val="26"/>
        </w:rPr>
        <w:t xml:space="preserve"> AstraZeneca has similarly opined that “Much of [China’s] innovation in the last three to four years has been ‘me too,’ but now on the horizon we can see </w:t>
      </w:r>
      <w:proofErr w:type="spellStart"/>
      <w:r w:rsidRPr="00A1247B">
        <w:rPr>
          <w:rFonts w:asciiTheme="majorHAnsi" w:hAnsiTheme="majorHAnsi" w:cstheme="majorHAnsi"/>
          <w:sz w:val="16"/>
          <w:szCs w:val="26"/>
        </w:rPr>
        <w:t>firstin</w:t>
      </w:r>
      <w:proofErr w:type="spellEnd"/>
      <w:r w:rsidRPr="00A1247B">
        <w:rPr>
          <w:rFonts w:asciiTheme="majorHAnsi" w:hAnsiTheme="majorHAnsi" w:cstheme="majorHAnsi"/>
          <w:sz w:val="16"/>
          <w:szCs w:val="26"/>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A1247B">
        <w:rPr>
          <w:rFonts w:asciiTheme="majorHAnsi" w:hAnsiTheme="majorHAnsi" w:cstheme="majorHAnsi"/>
          <w:szCs w:val="26"/>
          <w:u w:val="single"/>
        </w:rPr>
        <w:t>the COVID-19 crisis underscores both the importance of continued investment in biotechnology</w:t>
      </w:r>
      <w:r w:rsidRPr="00A1247B">
        <w:rPr>
          <w:rFonts w:asciiTheme="majorHAnsi" w:hAnsiTheme="majorHAnsi" w:cstheme="majorHAnsi"/>
          <w:sz w:val="16"/>
          <w:szCs w:val="26"/>
        </w:rPr>
        <w:t xml:space="preserve"> and the many challenges to promoting effective international cooperation on global health security. This brief first examines the key policies and actors in China’s biotechnology sector, then offers an assessment of the </w:t>
      </w:r>
      <w:r w:rsidRPr="00A1247B">
        <w:rPr>
          <w:rFonts w:asciiTheme="majorHAnsi" w:hAnsiTheme="majorHAnsi" w:cstheme="majorHAnsi"/>
          <w:sz w:val="16"/>
          <w:szCs w:val="26"/>
        </w:rPr>
        <w:lastRenderedPageBreak/>
        <w:t xml:space="preserve">sector’s current capabilities and future trends, and finally further explores the implications of developments in Chinese biotechnology for U.S. policy. </w:t>
      </w:r>
    </w:p>
    <w:p w14:paraId="5F97DD9E" w14:textId="77777777" w:rsidR="00E556E8" w:rsidRPr="00A1247B" w:rsidRDefault="00E556E8" w:rsidP="00E556E8">
      <w:pPr>
        <w:rPr>
          <w:rFonts w:asciiTheme="majorHAnsi" w:hAnsiTheme="majorHAnsi" w:cstheme="majorHAnsi"/>
          <w:szCs w:val="26"/>
        </w:rPr>
      </w:pPr>
    </w:p>
    <w:p w14:paraId="601DEE5B" w14:textId="77777777" w:rsidR="00E556E8" w:rsidRPr="00A1247B" w:rsidRDefault="00E556E8" w:rsidP="00E556E8">
      <w:pPr>
        <w:pStyle w:val="Heading4"/>
      </w:pPr>
      <w:r w:rsidRPr="00A1247B">
        <w:t xml:space="preserve">Waiving IP </w:t>
      </w:r>
      <w:r w:rsidRPr="00A1247B">
        <w:rPr>
          <w:u w:val="single"/>
        </w:rPr>
        <w:t>surrenders</w:t>
      </w:r>
      <w:r w:rsidRPr="00A1247B">
        <w:t xml:space="preserve"> crucial tech and national security info to China – </w:t>
      </w:r>
      <w:r w:rsidRPr="00A1247B">
        <w:rPr>
          <w:u w:val="single"/>
        </w:rPr>
        <w:t>propels</w:t>
      </w:r>
      <w:r w:rsidRPr="00A1247B">
        <w:t xml:space="preserve"> them in the biotech race.</w:t>
      </w:r>
    </w:p>
    <w:p w14:paraId="774E11D7" w14:textId="77777777" w:rsidR="00E556E8" w:rsidRPr="00A1247B" w:rsidRDefault="00E556E8" w:rsidP="00E556E8">
      <w:pPr>
        <w:rPr>
          <w:sz w:val="16"/>
        </w:rPr>
      </w:pPr>
      <w:proofErr w:type="spellStart"/>
      <w:r w:rsidRPr="00A1247B">
        <w:rPr>
          <w:b/>
          <w:bCs/>
          <w:u w:val="single"/>
        </w:rPr>
        <w:t>Rogin</w:t>
      </w:r>
      <w:proofErr w:type="spellEnd"/>
      <w:r w:rsidRPr="00A1247B">
        <w:rPr>
          <w:b/>
          <w:bCs/>
          <w:u w:val="single"/>
        </w:rPr>
        <w:t xml:space="preserve"> 21</w:t>
      </w:r>
      <w:r w:rsidRPr="00A1247B">
        <w:rPr>
          <w:sz w:val="16"/>
        </w:rPr>
        <w:t>, Josh. “Opinion | the Wrong Way to Fight Vaccine Nationalism.” The Washington Post, WP Company, 8 Apr. 2021, www.washingtonpost.com/opinions/global-opinions/the-wrong-way-to-fight-vaccine-nationalism/2021/04/08/9a65e15e-98a8-11eb-962b-78c1d8228819_story.html. </w:t>
      </w:r>
    </w:p>
    <w:p w14:paraId="090F5DD2" w14:textId="77777777" w:rsidR="00E556E8" w:rsidRPr="00A1247B" w:rsidRDefault="00E556E8" w:rsidP="00E556E8">
      <w:pPr>
        <w:rPr>
          <w:rFonts w:asciiTheme="majorHAnsi" w:hAnsiTheme="majorHAnsi" w:cstheme="majorHAnsi"/>
          <w:b/>
          <w:bCs/>
          <w:szCs w:val="26"/>
          <w:u w:val="single"/>
        </w:rPr>
      </w:pPr>
      <w:r w:rsidRPr="00A1247B">
        <w:rPr>
          <w:rFonts w:asciiTheme="majorHAnsi" w:hAnsiTheme="majorHAnsi" w:cstheme="majorHAnsi"/>
          <w:sz w:val="16"/>
          <w:szCs w:val="26"/>
        </w:rPr>
        <w:t xml:space="preserve">Americans will not be safe from covid-19 until the entire world is safe. That basic truth shows why vaccine nationalism is not only immoral but also counterproductive. But </w:t>
      </w:r>
      <w:r w:rsidRPr="00A1247B">
        <w:rPr>
          <w:rFonts w:asciiTheme="majorHAnsi" w:hAnsiTheme="majorHAnsi" w:cstheme="majorHAnsi"/>
          <w:szCs w:val="26"/>
          <w:u w:val="single"/>
        </w:rPr>
        <w:t>the simplest solutions are rarely the correct ones</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and some countries are using the issue to advance their own strategic interests</w:t>
      </w:r>
      <w:r w:rsidRPr="00A1247B">
        <w:rPr>
          <w:rFonts w:asciiTheme="majorHAnsi" w:hAnsiTheme="majorHAnsi" w:cstheme="majorHAnsi"/>
          <w:sz w:val="16"/>
          <w:szCs w:val="26"/>
        </w:rPr>
        <w:t xml:space="preserve">. The Biden administration must reject the effort by some nations to turn our shared crisis into their opportunity. As the inequities of vaccine distribution worldwide grow, a group of more than </w:t>
      </w:r>
      <w:r w:rsidRPr="00A1247B">
        <w:rPr>
          <w:rFonts w:asciiTheme="majorHAnsi" w:hAnsiTheme="majorHAnsi" w:cstheme="majorHAnsi"/>
          <w:szCs w:val="26"/>
          <w:u w:val="single"/>
        </w:rPr>
        <w:t>50 developing countries</w:t>
      </w:r>
      <w:r w:rsidRPr="00A1247B">
        <w:rPr>
          <w:rFonts w:asciiTheme="majorHAnsi" w:hAnsiTheme="majorHAnsi" w:cstheme="majorHAnsi"/>
          <w:sz w:val="16"/>
          <w:szCs w:val="26"/>
        </w:rPr>
        <w:t xml:space="preserve"> led by India and South Africa is </w:t>
      </w:r>
      <w:r w:rsidRPr="00A1247B">
        <w:rPr>
          <w:rFonts w:asciiTheme="majorHAnsi" w:hAnsiTheme="majorHAnsi" w:cstheme="majorHAnsi"/>
          <w:szCs w:val="26"/>
          <w:u w:val="single"/>
        </w:rPr>
        <w:t>pushing</w:t>
      </w:r>
      <w:r w:rsidRPr="00A1247B">
        <w:rPr>
          <w:rFonts w:asciiTheme="majorHAnsi" w:hAnsiTheme="majorHAnsi" w:cstheme="majorHAnsi"/>
          <w:sz w:val="16"/>
          <w:szCs w:val="26"/>
        </w:rPr>
        <w:t xml:space="preserve"> the World Trade Organization </w:t>
      </w:r>
      <w:r w:rsidRPr="00A1247B">
        <w:rPr>
          <w:rFonts w:asciiTheme="majorHAnsi" w:hAnsiTheme="majorHAnsi" w:cstheme="majorHAnsi"/>
          <w:szCs w:val="26"/>
          <w:u w:val="single"/>
        </w:rPr>
        <w:t>to dissolve</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all international intellectual property protections</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for pandemic-related products</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which would include vaccine research patents, manufacturing designs and technological know-how</w:t>
      </w:r>
      <w:r w:rsidRPr="00A1247B">
        <w:rPr>
          <w:rFonts w:asciiTheme="majorHAnsi" w:hAnsiTheme="majorHAnsi" w:cstheme="majorHAnsi"/>
          <w:sz w:val="16"/>
          <w:szCs w:val="26"/>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A1247B">
        <w:rPr>
          <w:rFonts w:asciiTheme="majorHAnsi" w:hAnsiTheme="majorHAnsi" w:cstheme="majorHAnsi"/>
          <w:b/>
          <w:bCs/>
          <w:szCs w:val="26"/>
          <w:u w:val="single"/>
        </w:rPr>
        <w:t>the move would result in the United States handing over a generation of advanced research</w:t>
      </w:r>
      <w:r w:rsidRPr="00A1247B">
        <w:rPr>
          <w:rFonts w:asciiTheme="majorHAnsi" w:hAnsiTheme="majorHAnsi" w:cstheme="majorHAnsi"/>
          <w:sz w:val="16"/>
          <w:szCs w:val="26"/>
        </w:rPr>
        <w:t xml:space="preserve"> — much of it funded by the U.S. taxpayer — </w:t>
      </w:r>
      <w:r w:rsidRPr="00A1247B">
        <w:rPr>
          <w:rFonts w:asciiTheme="majorHAnsi" w:hAnsiTheme="majorHAnsi" w:cstheme="majorHAnsi"/>
          <w:b/>
          <w:bCs/>
          <w:szCs w:val="26"/>
          <w:u w:val="single"/>
        </w:rPr>
        <w:t>to</w:t>
      </w:r>
      <w:r w:rsidRPr="00A1247B">
        <w:rPr>
          <w:rFonts w:asciiTheme="majorHAnsi" w:hAnsiTheme="majorHAnsi" w:cstheme="majorHAnsi"/>
          <w:sz w:val="16"/>
          <w:szCs w:val="26"/>
        </w:rPr>
        <w:t xml:space="preserve"> our country’s greatest competitors, above all </w:t>
      </w:r>
      <w:r w:rsidRPr="00A1247B">
        <w:rPr>
          <w:rFonts w:asciiTheme="majorHAnsi" w:hAnsiTheme="majorHAnsi" w:cstheme="majorHAnsi"/>
          <w:b/>
          <w:bCs/>
          <w:szCs w:val="26"/>
          <w:u w:val="single"/>
        </w:rPr>
        <w:t>China</w:t>
      </w:r>
      <w:r w:rsidRPr="00A1247B">
        <w:rPr>
          <w:rFonts w:asciiTheme="majorHAnsi" w:hAnsiTheme="majorHAnsi" w:cstheme="majorHAnsi"/>
          <w:sz w:val="16"/>
          <w:szCs w:val="26"/>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A1247B">
        <w:rPr>
          <w:rFonts w:asciiTheme="majorHAnsi" w:hAnsiTheme="majorHAnsi" w:cstheme="majorHAnsi"/>
          <w:szCs w:val="26"/>
          <w:u w:val="single"/>
        </w:rPr>
        <w:t>Countries</w:t>
      </w:r>
      <w:r w:rsidRPr="00A1247B">
        <w:rPr>
          <w:rFonts w:asciiTheme="majorHAnsi" w:hAnsiTheme="majorHAnsi" w:cstheme="majorHAnsi"/>
          <w:sz w:val="16"/>
          <w:szCs w:val="26"/>
        </w:rPr>
        <w:t xml:space="preserve"> such as India and South Africa </w:t>
      </w:r>
      <w:r w:rsidRPr="00A1247B">
        <w:rPr>
          <w:rFonts w:asciiTheme="majorHAnsi" w:hAnsiTheme="majorHAnsi" w:cstheme="majorHAnsi"/>
          <w:szCs w:val="26"/>
          <w:u w:val="single"/>
        </w:rPr>
        <w:t>have been trying to weaken WTO intellectual property protections for decades</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 xml:space="preserve">The mRNA technology that underpins the Pfizer and </w:t>
      </w:r>
      <w:proofErr w:type="spellStart"/>
      <w:r w:rsidRPr="00A1247B">
        <w:rPr>
          <w:rFonts w:asciiTheme="majorHAnsi" w:hAnsiTheme="majorHAnsi" w:cstheme="majorHAnsi"/>
          <w:b/>
          <w:bCs/>
          <w:szCs w:val="26"/>
          <w:u w:val="single"/>
        </w:rPr>
        <w:t>Moderna</w:t>
      </w:r>
      <w:proofErr w:type="spellEnd"/>
      <w:r w:rsidRPr="00A1247B">
        <w:rPr>
          <w:rFonts w:asciiTheme="majorHAnsi" w:hAnsiTheme="majorHAnsi" w:cstheme="majorHAnsi"/>
          <w:b/>
          <w:bCs/>
          <w:szCs w:val="26"/>
          <w:u w:val="single"/>
        </w:rPr>
        <w:t xml:space="preserve"> vaccines was funded initially by the Defense Advanced Research Projects Agency and has national security implications. </w:t>
      </w:r>
      <w:r w:rsidRPr="00A1247B">
        <w:rPr>
          <w:rFonts w:asciiTheme="majorHAnsi" w:hAnsiTheme="majorHAnsi" w:cstheme="majorHAnsi"/>
          <w:sz w:val="16"/>
          <w:szCs w:val="26"/>
        </w:rPr>
        <w:t xml:space="preserve">Inside the Biden administration, the </w:t>
      </w:r>
      <w:r w:rsidRPr="00A1247B">
        <w:rPr>
          <w:rFonts w:asciiTheme="majorHAnsi" w:hAnsiTheme="majorHAnsi" w:cstheme="majorHAnsi"/>
          <w:szCs w:val="26"/>
          <w:u w:val="single"/>
        </w:rPr>
        <w:t xml:space="preserve">National Security Council has </w:t>
      </w:r>
      <w:r w:rsidRPr="00A1247B">
        <w:rPr>
          <w:rFonts w:asciiTheme="majorHAnsi" w:hAnsiTheme="majorHAnsi" w:cstheme="majorHAnsi"/>
          <w:sz w:val="16"/>
          <w:szCs w:val="26"/>
        </w:rPr>
        <w:t xml:space="preserve">already </w:t>
      </w:r>
      <w:r w:rsidRPr="00A1247B">
        <w:rPr>
          <w:rFonts w:asciiTheme="majorHAnsi" w:hAnsiTheme="majorHAnsi" w:cstheme="majorHAnsi"/>
          <w:szCs w:val="26"/>
          <w:u w:val="single"/>
        </w:rPr>
        <w:t>convened several meetings on the issue</w:t>
      </w:r>
      <w:r w:rsidRPr="00A1247B">
        <w:rPr>
          <w:rFonts w:asciiTheme="majorHAnsi" w:hAnsiTheme="majorHAnsi" w:cstheme="majorHAnsi"/>
          <w:sz w:val="16"/>
          <w:szCs w:val="26"/>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A1247B">
        <w:rPr>
          <w:rFonts w:asciiTheme="majorHAnsi" w:hAnsiTheme="majorHAnsi" w:cstheme="majorHAnsi"/>
          <w:sz w:val="16"/>
          <w:szCs w:val="26"/>
        </w:rPr>
        <w:t>Okonjo</w:t>
      </w:r>
      <w:proofErr w:type="spellEnd"/>
      <w:r w:rsidRPr="00A1247B">
        <w:rPr>
          <w:rFonts w:asciiTheme="majorHAnsi" w:hAnsiTheme="majorHAnsi" w:cstheme="majorHAnsi"/>
          <w:sz w:val="16"/>
          <w:szCs w:val="26"/>
        </w:rPr>
        <w:t xml:space="preserve">-Iweala about the waiver issue. USTR is convening its own interagency meetings on the issue, which many see as a move to reassert its jurisdiction over WTO matters. </w:t>
      </w:r>
      <w:proofErr w:type="gramStart"/>
      <w:r w:rsidRPr="00A1247B">
        <w:rPr>
          <w:rFonts w:asciiTheme="majorHAnsi" w:hAnsiTheme="majorHAnsi" w:cstheme="majorHAnsi"/>
          <w:sz w:val="16"/>
          <w:szCs w:val="26"/>
        </w:rPr>
        <w:t>If and when</w:t>
      </w:r>
      <w:proofErr w:type="gramEnd"/>
      <w:r w:rsidRPr="00A1247B">
        <w:rPr>
          <w:rFonts w:asciiTheme="majorHAnsi" w:hAnsiTheme="majorHAnsi" w:cstheme="majorHAnsi"/>
          <w:sz w:val="16"/>
          <w:szCs w:val="26"/>
        </w:rPr>
        <w:t xml:space="preserve"> this does get to Biden’s desk, he will also hear from </w:t>
      </w:r>
      <w:r w:rsidRPr="00A1247B">
        <w:rPr>
          <w:rFonts w:asciiTheme="majorHAnsi" w:hAnsiTheme="majorHAnsi" w:cstheme="majorHAnsi"/>
          <w:szCs w:val="26"/>
          <w:u w:val="single"/>
        </w:rPr>
        <w:t>national security officials</w:t>
      </w:r>
      <w:r w:rsidRPr="00A1247B">
        <w:rPr>
          <w:rFonts w:asciiTheme="majorHAnsi" w:hAnsiTheme="majorHAnsi" w:cstheme="majorHAnsi"/>
          <w:sz w:val="16"/>
          <w:szCs w:val="26"/>
        </w:rPr>
        <w:t xml:space="preserve"> who </w:t>
      </w:r>
      <w:r w:rsidRPr="00A1247B">
        <w:rPr>
          <w:rFonts w:asciiTheme="majorHAnsi" w:hAnsiTheme="majorHAnsi" w:cstheme="majorHAnsi"/>
          <w:szCs w:val="26"/>
          <w:u w:val="single"/>
        </w:rPr>
        <w:t>believe</w:t>
      </w:r>
      <w:r w:rsidRPr="00A1247B">
        <w:rPr>
          <w:rFonts w:asciiTheme="majorHAnsi" w:hAnsiTheme="majorHAnsi" w:cstheme="majorHAnsi"/>
          <w:sz w:val="16"/>
          <w:szCs w:val="26"/>
        </w:rPr>
        <w:t xml:space="preserve"> that </w:t>
      </w:r>
      <w:r w:rsidRPr="00A1247B">
        <w:rPr>
          <w:rFonts w:asciiTheme="majorHAnsi" w:hAnsiTheme="majorHAnsi" w:cstheme="majorHAnsi"/>
          <w:szCs w:val="26"/>
          <w:u w:val="single"/>
        </w:rPr>
        <w:t>waiving TRIPS would result in the forced transfer of national security-sensitive</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technology to China</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a country that strives to dominate the biotechnology</w:t>
      </w:r>
      <w:r w:rsidRPr="00A1247B">
        <w:rPr>
          <w:rFonts w:asciiTheme="majorHAnsi" w:hAnsiTheme="majorHAnsi" w:cstheme="majorHAnsi"/>
          <w:sz w:val="16"/>
          <w:szCs w:val="26"/>
        </w:rPr>
        <w:t xml:space="preserve"> </w:t>
      </w:r>
      <w:r w:rsidRPr="00A1247B">
        <w:rPr>
          <w:rFonts w:asciiTheme="majorHAnsi" w:hAnsiTheme="majorHAnsi" w:cstheme="majorHAnsi"/>
          <w:b/>
          <w:bCs/>
          <w:i/>
          <w:iCs/>
          <w:szCs w:val="26"/>
          <w:u w:val="single"/>
        </w:rPr>
        <w:t>field</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as part of its Made in China 2025 strategy.</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 xml:space="preserve">Once countries such as China have this technology, they will apply their mercantilist industrial models to ensure their companies dominate these strategically important industries, potentially erasing thousands of U.S. jobs. </w:t>
      </w:r>
      <w:r w:rsidRPr="00A1247B">
        <w:rPr>
          <w:rFonts w:asciiTheme="majorHAnsi" w:hAnsiTheme="majorHAnsi" w:cstheme="majorHAnsi"/>
          <w:sz w:val="16"/>
          <w:szCs w:val="26"/>
        </w:rPr>
        <w:t>“</w:t>
      </w:r>
      <w:r w:rsidRPr="00A1247B">
        <w:rPr>
          <w:rFonts w:asciiTheme="majorHAnsi" w:hAnsiTheme="majorHAnsi" w:cstheme="majorHAnsi"/>
          <w:szCs w:val="26"/>
          <w:u w:val="single"/>
        </w:rPr>
        <w:t>We would be delivering a competitive advantage to countries that are increasingly viewed as our adversaries</w:t>
      </w:r>
      <w:r w:rsidRPr="00A1247B">
        <w:rPr>
          <w:rFonts w:asciiTheme="majorHAnsi" w:hAnsiTheme="majorHAnsi" w:cstheme="majorHAnsi"/>
          <w:sz w:val="16"/>
          <w:szCs w:val="26"/>
        </w:rPr>
        <w:t xml:space="preserve">, at taxpayer expense, when there are other ways of doing this,” said Mark Cohen, senior fellow at the University of California at Berkeley Law School. </w:t>
      </w:r>
      <w:r w:rsidRPr="00A1247B">
        <w:rPr>
          <w:rFonts w:asciiTheme="majorHAnsi" w:hAnsiTheme="majorHAnsi" w:cstheme="majorHAnsi"/>
          <w:b/>
          <w:bCs/>
          <w:szCs w:val="26"/>
          <w:u w:val="single"/>
        </w:rPr>
        <w:t>A preferable approach would be to build more vaccine-manufacturing capacity</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in the U</w:t>
      </w:r>
      <w:r w:rsidRPr="00A1247B">
        <w:rPr>
          <w:rFonts w:asciiTheme="majorHAnsi" w:hAnsiTheme="majorHAnsi" w:cstheme="majorHAnsi"/>
          <w:sz w:val="16"/>
          <w:szCs w:val="26"/>
        </w:rPr>
        <w:t xml:space="preserve">nited </w:t>
      </w:r>
      <w:r w:rsidRPr="00A1247B">
        <w:rPr>
          <w:rFonts w:asciiTheme="majorHAnsi" w:hAnsiTheme="majorHAnsi" w:cstheme="majorHAnsi"/>
          <w:szCs w:val="26"/>
          <w:u w:val="single"/>
        </w:rPr>
        <w:t>S</w:t>
      </w:r>
      <w:r w:rsidRPr="00A1247B">
        <w:rPr>
          <w:rFonts w:asciiTheme="majorHAnsi" w:hAnsiTheme="majorHAnsi" w:cstheme="majorHAnsi"/>
          <w:sz w:val="16"/>
          <w:szCs w:val="26"/>
        </w:rPr>
        <w:t xml:space="preserve">tates and </w:t>
      </w:r>
      <w:r w:rsidRPr="00A1247B">
        <w:rPr>
          <w:rFonts w:asciiTheme="majorHAnsi" w:hAnsiTheme="majorHAnsi" w:cstheme="majorHAnsi"/>
          <w:szCs w:val="26"/>
          <w:u w:val="single"/>
        </w:rPr>
        <w:t>then give those vaccines to countries in need</w:t>
      </w:r>
      <w:r w:rsidRPr="00A1247B">
        <w:rPr>
          <w:rFonts w:asciiTheme="majorHAnsi" w:hAnsiTheme="majorHAnsi" w:cstheme="majorHAnsi"/>
          <w:sz w:val="16"/>
          <w:szCs w:val="26"/>
        </w:rPr>
        <w:t xml:space="preserve">, said Cohen. The U.S. pharmaceutical industry would surely benefit, but </w:t>
      </w:r>
      <w:r w:rsidRPr="00A1247B">
        <w:rPr>
          <w:rFonts w:asciiTheme="majorHAnsi" w:hAnsiTheme="majorHAnsi" w:cstheme="majorHAnsi"/>
          <w:b/>
          <w:bCs/>
          <w:szCs w:val="26"/>
          <w:u w:val="single"/>
        </w:rPr>
        <w:t xml:space="preserve">that’s preferable to being dependent on other countries when the </w:t>
      </w:r>
      <w:r w:rsidRPr="00A1247B">
        <w:rPr>
          <w:rFonts w:asciiTheme="majorHAnsi" w:hAnsiTheme="majorHAnsi" w:cstheme="majorHAnsi"/>
          <w:b/>
          <w:bCs/>
          <w:szCs w:val="26"/>
          <w:u w:val="single"/>
        </w:rPr>
        <w:lastRenderedPageBreak/>
        <w:t xml:space="preserve">next pandemic hits. </w:t>
      </w:r>
      <w:r w:rsidRPr="00A1247B">
        <w:rPr>
          <w:rFonts w:asciiTheme="majorHAnsi" w:hAnsiTheme="majorHAnsi" w:cstheme="majorHAnsi"/>
          <w:sz w:val="16"/>
          <w:szCs w:val="26"/>
        </w:rPr>
        <w:t>“</w:t>
      </w:r>
      <w:r w:rsidRPr="00A1247B">
        <w:rPr>
          <w:rFonts w:asciiTheme="majorHAnsi" w:hAnsiTheme="majorHAnsi" w:cstheme="majorHAnsi"/>
          <w:szCs w:val="26"/>
          <w:u w:val="single"/>
        </w:rPr>
        <w:t>If there’s anything that the pandemic has taught us, it’s that we need to have a robust supply chain, for ourselves and for the world generally</w:t>
      </w:r>
      <w:r w:rsidRPr="00A1247B">
        <w:rPr>
          <w:rFonts w:asciiTheme="majorHAnsi" w:hAnsiTheme="majorHAnsi" w:cstheme="majorHAnsi"/>
          <w:sz w:val="16"/>
          <w:szCs w:val="26"/>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A1247B">
        <w:rPr>
          <w:rFonts w:asciiTheme="majorHAnsi" w:hAnsiTheme="majorHAnsi" w:cstheme="majorHAnsi"/>
          <w:sz w:val="16"/>
          <w:szCs w:val="26"/>
        </w:rPr>
        <w:t>problem, but</w:t>
      </w:r>
      <w:proofErr w:type="gramEnd"/>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waiving i</w:t>
      </w:r>
      <w:r w:rsidRPr="00A1247B">
        <w:rPr>
          <w:rFonts w:asciiTheme="majorHAnsi" w:hAnsiTheme="majorHAnsi" w:cstheme="majorHAnsi"/>
          <w:sz w:val="16"/>
          <w:szCs w:val="26"/>
        </w:rPr>
        <w:t xml:space="preserve">ntellectual </w:t>
      </w:r>
      <w:r w:rsidRPr="00A1247B">
        <w:rPr>
          <w:rFonts w:asciiTheme="majorHAnsi" w:hAnsiTheme="majorHAnsi" w:cstheme="majorHAnsi"/>
          <w:szCs w:val="26"/>
          <w:u w:val="single"/>
        </w:rPr>
        <w:t>p</w:t>
      </w:r>
      <w:r w:rsidRPr="00A1247B">
        <w:rPr>
          <w:rFonts w:asciiTheme="majorHAnsi" w:hAnsiTheme="majorHAnsi" w:cstheme="majorHAnsi"/>
          <w:sz w:val="16"/>
          <w:szCs w:val="26"/>
        </w:rPr>
        <w:t xml:space="preserve">roperty rights </w:t>
      </w:r>
      <w:r w:rsidRPr="00A1247B">
        <w:rPr>
          <w:rFonts w:asciiTheme="majorHAnsi" w:hAnsiTheme="majorHAnsi" w:cstheme="majorHAnsi"/>
          <w:szCs w:val="26"/>
          <w:u w:val="single"/>
        </w:rPr>
        <w:t>is not the solution</w:t>
      </w:r>
      <w:r w:rsidRPr="00A1247B">
        <w:rPr>
          <w:rFonts w:asciiTheme="majorHAnsi" w:hAnsiTheme="majorHAnsi" w:cstheme="majorHAnsi"/>
          <w:sz w:val="16"/>
          <w:szCs w:val="26"/>
        </w:rPr>
        <w:t xml:space="preserve">. If the current system is not getting shots into the arms of people in poor countries, we must fix that for their sake and ours. </w:t>
      </w:r>
      <w:r w:rsidRPr="00A1247B">
        <w:rPr>
          <w:rFonts w:asciiTheme="majorHAnsi" w:hAnsiTheme="majorHAnsi" w:cstheme="majorHAnsi"/>
          <w:szCs w:val="26"/>
          <w:u w:val="single"/>
        </w:rPr>
        <w:t>But the pandemic and our responses to it have geopolitical implications,</w:t>
      </w:r>
      <w:r w:rsidRPr="00A1247B">
        <w:rPr>
          <w:rFonts w:asciiTheme="majorHAnsi" w:hAnsiTheme="majorHAnsi" w:cstheme="majorHAnsi"/>
          <w:sz w:val="16"/>
          <w:szCs w:val="26"/>
        </w:rPr>
        <w:t xml:space="preserve"> whether we like it or not. </w:t>
      </w:r>
      <w:r w:rsidRPr="00A1247B">
        <w:rPr>
          <w:rFonts w:asciiTheme="majorHAnsi" w:hAnsiTheme="majorHAnsi" w:cstheme="majorHAnsi"/>
          <w:b/>
          <w:bCs/>
          <w:szCs w:val="26"/>
          <w:u w:val="single"/>
        </w:rPr>
        <w:t>That means helping the world and thinking about our strategic interests at the same time.</w:t>
      </w:r>
    </w:p>
    <w:p w14:paraId="2D8EE661" w14:textId="77777777" w:rsidR="00E556E8" w:rsidRPr="00A1247B" w:rsidRDefault="00E556E8" w:rsidP="00E556E8">
      <w:pPr>
        <w:rPr>
          <w:rFonts w:asciiTheme="majorHAnsi" w:hAnsiTheme="majorHAnsi" w:cstheme="majorHAnsi"/>
          <w:b/>
          <w:bCs/>
          <w:szCs w:val="26"/>
          <w:u w:val="single"/>
        </w:rPr>
      </w:pPr>
    </w:p>
    <w:p w14:paraId="5E28EDB4" w14:textId="77777777" w:rsidR="00E556E8" w:rsidRPr="00A1247B" w:rsidRDefault="00E556E8" w:rsidP="00E556E8">
      <w:pPr>
        <w:pStyle w:val="Heading4"/>
      </w:pPr>
      <w:r w:rsidRPr="00A1247B">
        <w:t>China will leapfrog the US through biotech primacy.</w:t>
      </w:r>
    </w:p>
    <w:p w14:paraId="633403C1" w14:textId="77777777" w:rsidR="00E556E8" w:rsidRPr="00A1247B" w:rsidRDefault="00E556E8" w:rsidP="00E556E8">
      <w:pPr>
        <w:rPr>
          <w:sz w:val="16"/>
          <w:szCs w:val="26"/>
        </w:rPr>
      </w:pPr>
      <w:r w:rsidRPr="00A1247B">
        <w:rPr>
          <w:rStyle w:val="Style13ptBold"/>
          <w:szCs w:val="26"/>
          <w:u w:val="single"/>
        </w:rPr>
        <w:t>Cumbers 20</w:t>
      </w:r>
      <w:r w:rsidRPr="00A1247B">
        <w:rPr>
          <w:sz w:val="16"/>
          <w:szCs w:val="26"/>
        </w:rPr>
        <w:t xml:space="preserve"> [John Cumbers, “I am the founder and CEO of </w:t>
      </w:r>
      <w:proofErr w:type="spellStart"/>
      <w:r w:rsidRPr="00A1247B">
        <w:rPr>
          <w:sz w:val="16"/>
          <w:szCs w:val="26"/>
        </w:rPr>
        <w:t>SynBioBeta</w:t>
      </w:r>
      <w:proofErr w:type="spellEnd"/>
      <w:r w:rsidRPr="00A1247B">
        <w:rPr>
          <w:sz w:val="16"/>
          <w:szCs w:val="26"/>
        </w:rPr>
        <w:t xml:space="preserve">, the leading community of innovators, investors, engineers, and thinkers who share a passion for using synthetic biology to build a better, more sustainable universe. I publish the weekly </w:t>
      </w:r>
      <w:proofErr w:type="spellStart"/>
      <w:r w:rsidRPr="00A1247B">
        <w:rPr>
          <w:sz w:val="16"/>
          <w:szCs w:val="26"/>
        </w:rPr>
        <w:t>SynBioBeta</w:t>
      </w:r>
      <w:proofErr w:type="spellEnd"/>
      <w:r w:rsidRPr="00A1247B">
        <w:rPr>
          <w:sz w:val="16"/>
          <w:szCs w:val="26"/>
        </w:rPr>
        <w:t xml:space="preserve"> Digest, host the </w:t>
      </w:r>
      <w:proofErr w:type="spellStart"/>
      <w:r w:rsidRPr="00A1247B">
        <w:rPr>
          <w:sz w:val="16"/>
          <w:szCs w:val="26"/>
        </w:rPr>
        <w:t>SynBioBeta</w:t>
      </w:r>
      <w:proofErr w:type="spellEnd"/>
      <w:r w:rsidRPr="00A1247B">
        <w:rPr>
          <w:sz w:val="16"/>
          <w:szCs w:val="26"/>
        </w:rPr>
        <w:t xml:space="preserve"> Podcast, and wrote “What’s Your </w:t>
      </w:r>
      <w:proofErr w:type="spellStart"/>
      <w:r w:rsidRPr="00A1247B">
        <w:rPr>
          <w:sz w:val="16"/>
          <w:szCs w:val="26"/>
        </w:rPr>
        <w:t>Biostrategy</w:t>
      </w:r>
      <w:proofErr w:type="spellEnd"/>
      <w:r w:rsidRPr="00A1247B">
        <w:rPr>
          <w:sz w:val="16"/>
          <w:szCs w:val="26"/>
        </w:rPr>
        <w:t xml:space="preserve">?”, the first book to anticipate how synthetic biology is going to disrupt virtually every industry in the world. I also founded </w:t>
      </w:r>
      <w:proofErr w:type="spellStart"/>
      <w:r w:rsidRPr="00A1247B">
        <w:rPr>
          <w:sz w:val="16"/>
          <w:szCs w:val="26"/>
        </w:rPr>
        <w:t>BetaSpace</w:t>
      </w:r>
      <w:proofErr w:type="spellEnd"/>
      <w:r w:rsidRPr="00A1247B">
        <w:rPr>
          <w:sz w:val="16"/>
          <w:szCs w:val="26"/>
        </w:rPr>
        <w:t xml:space="preserv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 “China’s Plan </w:t>
      </w:r>
      <w:proofErr w:type="gramStart"/>
      <w:r w:rsidRPr="00A1247B">
        <w:rPr>
          <w:sz w:val="16"/>
          <w:szCs w:val="26"/>
        </w:rPr>
        <w:t>To</w:t>
      </w:r>
      <w:proofErr w:type="gramEnd"/>
      <w:r w:rsidRPr="00A1247B">
        <w:rPr>
          <w:sz w:val="16"/>
          <w:szCs w:val="26"/>
        </w:rPr>
        <w:t xml:space="preserve"> Beat The U.S. In The Trillion-Dollar Global Bioeconomy” Forbes, 2/3/2020] RM</w:t>
      </w:r>
    </w:p>
    <w:p w14:paraId="5D80FC7F" w14:textId="77777777" w:rsidR="00E556E8" w:rsidRPr="00A1247B" w:rsidRDefault="00E556E8" w:rsidP="00E556E8">
      <w:pPr>
        <w:rPr>
          <w:sz w:val="16"/>
          <w:szCs w:val="26"/>
        </w:rPr>
      </w:pPr>
      <w:r w:rsidRPr="00A1247B">
        <w:rPr>
          <w:sz w:val="16"/>
          <w:szCs w:val="26"/>
        </w:rPr>
        <w:t xml:space="preserve">The report, entitled “Safeguarding the Bioeconomy,” looks at how </w:t>
      </w:r>
      <w:r w:rsidRPr="00A1247B">
        <w:rPr>
          <w:rStyle w:val="StyleUnderline"/>
          <w:sz w:val="26"/>
          <w:szCs w:val="26"/>
        </w:rPr>
        <w:t xml:space="preserve">research and innovation in the life sciences is driving rapid growth in </w:t>
      </w:r>
      <w:r w:rsidRPr="00A1247B">
        <w:rPr>
          <w:rStyle w:val="Emphasis"/>
          <w:sz w:val="26"/>
          <w:szCs w:val="26"/>
        </w:rPr>
        <w:t>agriculture, biomedical science, information science and computing, energy, and other sectors of the U.S. economy</w:t>
      </w:r>
      <w:r w:rsidRPr="00A1247B">
        <w:rPr>
          <w:sz w:val="16"/>
          <w:szCs w:val="26"/>
        </w:rPr>
        <w:t xml:space="preserve">. This economic activity—collectively referred to as </w:t>
      </w:r>
      <w:r w:rsidRPr="00A1247B">
        <w:rPr>
          <w:rStyle w:val="StyleUnderline"/>
          <w:sz w:val="26"/>
          <w:szCs w:val="26"/>
        </w:rPr>
        <w:t xml:space="preserve">the bioeconomy—presents many opportunities to create jobs, improve the quality of life, and continue to drive the U.S. </w:t>
      </w:r>
      <w:proofErr w:type="gramStart"/>
      <w:r w:rsidRPr="00A1247B">
        <w:rPr>
          <w:rStyle w:val="StyleUnderline"/>
          <w:sz w:val="26"/>
          <w:szCs w:val="26"/>
        </w:rPr>
        <w:t>economy as a whole</w:t>
      </w:r>
      <w:proofErr w:type="gramEnd"/>
      <w:r w:rsidRPr="00A1247B">
        <w:rPr>
          <w:rStyle w:val="StyleUnderline"/>
          <w:sz w:val="26"/>
          <w:szCs w:val="26"/>
        </w:rPr>
        <w:t xml:space="preserve">.  </w:t>
      </w:r>
      <w:r w:rsidRPr="00A1247B">
        <w:rPr>
          <w:sz w:val="16"/>
          <w:szCs w:val="26"/>
        </w:rPr>
        <w:t xml:space="preserve">The report says that while the U.S. has been a leader in advancements in the biological sciences, other countries are actively investing in and expanding their capabilities in this area—and </w:t>
      </w:r>
      <w:r w:rsidRPr="00A1247B">
        <w:rPr>
          <w:rStyle w:val="Emphasis"/>
          <w:sz w:val="26"/>
          <w:szCs w:val="26"/>
        </w:rPr>
        <w:t xml:space="preserve">the U.S.’s lead is beginning to slip. </w:t>
      </w:r>
      <w:r w:rsidRPr="00A1247B">
        <w:rPr>
          <w:sz w:val="16"/>
          <w:szCs w:val="26"/>
        </w:rPr>
        <w:t xml:space="preserve">Four reasons everyone should care about the U.S. bioeconomy It might be easy for some to dismiss the report out of hand as a bunch of alarmist professors lobbying for more research money. But when you consider all the ways that biotechnology powers the economy and impacts our daily lives, it becomes clear that this is about something more: The </w:t>
      </w:r>
      <w:r w:rsidRPr="00A1247B">
        <w:rPr>
          <w:rStyle w:val="StyleUnderline"/>
          <w:sz w:val="26"/>
          <w:szCs w:val="26"/>
        </w:rPr>
        <w:t>economy</w:t>
      </w:r>
      <w:r w:rsidRPr="00A1247B">
        <w:rPr>
          <w:sz w:val="16"/>
          <w:szCs w:val="26"/>
        </w:rPr>
        <w:t xml:space="preserve">: at $1 trillion in value, the U.S. bioeconomy represents hundreds of thousands of </w:t>
      </w:r>
      <w:proofErr w:type="gramStart"/>
      <w:r w:rsidRPr="00A1247B">
        <w:rPr>
          <w:sz w:val="16"/>
          <w:szCs w:val="26"/>
        </w:rPr>
        <w:t>quality</w:t>
      </w:r>
      <w:proofErr w:type="gramEnd"/>
      <w:r w:rsidRPr="00A1247B">
        <w:rPr>
          <w:sz w:val="16"/>
          <w:szCs w:val="26"/>
        </w:rPr>
        <w:t xml:space="preserve">, high-paying jobs for Americans. </w:t>
      </w:r>
      <w:r w:rsidRPr="00A1247B">
        <w:rPr>
          <w:rStyle w:val="StyleUnderline"/>
          <w:sz w:val="26"/>
          <w:szCs w:val="26"/>
        </w:rPr>
        <w:t>Health &amp; medicine</w:t>
      </w:r>
      <w:r w:rsidRPr="00A1247B">
        <w:rPr>
          <w:sz w:val="16"/>
          <w:szCs w:val="26"/>
        </w:rPr>
        <w:t xml:space="preserve">: innovators in the bioeconomy are making next-generation therapies for cancer and diabetes, tackling emerging diseases like Coronavirus, and even increasing human longevity. </w:t>
      </w:r>
      <w:r w:rsidRPr="00A1247B">
        <w:rPr>
          <w:rStyle w:val="StyleUnderline"/>
          <w:sz w:val="26"/>
          <w:szCs w:val="26"/>
        </w:rPr>
        <w:t>Food &amp; farming:</w:t>
      </w:r>
      <w:r w:rsidRPr="00A1247B">
        <w:rPr>
          <w:sz w:val="16"/>
          <w:szCs w:val="26"/>
        </w:rPr>
        <w:t xml:space="preserve"> biotechnology is not only making agriculture more sustainable, </w:t>
      </w:r>
      <w:proofErr w:type="gramStart"/>
      <w:r w:rsidRPr="00A1247B">
        <w:rPr>
          <w:sz w:val="16"/>
          <w:szCs w:val="26"/>
        </w:rPr>
        <w:t>it’s</w:t>
      </w:r>
      <w:proofErr w:type="gramEnd"/>
      <w:r w:rsidRPr="00A1247B">
        <w:rPr>
          <w:sz w:val="16"/>
          <w:szCs w:val="26"/>
        </w:rPr>
        <w:t xml:space="preserve"> also bringing to market new and improved crops that are more nutritious, more affordable, and more delicious. The </w:t>
      </w:r>
      <w:r w:rsidRPr="00A1247B">
        <w:rPr>
          <w:rStyle w:val="StyleUnderline"/>
          <w:sz w:val="26"/>
          <w:szCs w:val="26"/>
        </w:rPr>
        <w:t>environment</w:t>
      </w:r>
      <w:r w:rsidRPr="00A1247B">
        <w:rPr>
          <w:sz w:val="16"/>
          <w:szCs w:val="26"/>
        </w:rPr>
        <w:t xml:space="preserve">: </w:t>
      </w:r>
      <w:r w:rsidRPr="00A1247B">
        <w:rPr>
          <w:rStyle w:val="StyleUnderline"/>
          <w:sz w:val="26"/>
          <w:szCs w:val="26"/>
        </w:rPr>
        <w:t>humanity’s health and well-being depend on our ability to stop and reverse climate change,</w:t>
      </w:r>
      <w:r w:rsidRPr="00A1247B">
        <w:rPr>
          <w:sz w:val="16"/>
          <w:szCs w:val="26"/>
        </w:rPr>
        <w:t xml:space="preserve"> and we can’t do it without biological solutions that treat carbon not as a waste product, but as the starting point for chemicals and materials that today use petroleum. Considering all this, it doesn’t seem like an overstatement when the report authors say that </w:t>
      </w:r>
      <w:r w:rsidRPr="00A1247B">
        <w:rPr>
          <w:rStyle w:val="StyleUnderline"/>
          <w:sz w:val="26"/>
          <w:szCs w:val="26"/>
        </w:rPr>
        <w:t>U.S. competitiveness in the bioeconomy is key to maintaining the economic health and security of the country</w:t>
      </w:r>
      <w:r w:rsidRPr="00A1247B">
        <w:rPr>
          <w:sz w:val="16"/>
          <w:szCs w:val="26"/>
        </w:rPr>
        <w:t xml:space="preserve">. </w:t>
      </w:r>
      <w:r w:rsidRPr="00A1247B">
        <w:rPr>
          <w:rStyle w:val="Emphasis"/>
          <w:sz w:val="26"/>
          <w:szCs w:val="26"/>
        </w:rPr>
        <w:t xml:space="preserve">The very real risks to the U.S. bioeconomy </w:t>
      </w:r>
      <w:r w:rsidRPr="00A1247B">
        <w:rPr>
          <w:sz w:val="16"/>
          <w:szCs w:val="26"/>
        </w:rPr>
        <w:t xml:space="preserve">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 Insufficient government R&amp;D investment. Money for basic research and development builds the foundations of the bioeconomy. We learn, achieve new results, and create new applications. </w:t>
      </w:r>
      <w:r w:rsidRPr="00A1247B">
        <w:rPr>
          <w:rStyle w:val="StyleUnderline"/>
          <w:sz w:val="26"/>
          <w:szCs w:val="26"/>
        </w:rPr>
        <w:t xml:space="preserve">Investments that help develop enabling tools, </w:t>
      </w:r>
      <w:r w:rsidRPr="00A1247B">
        <w:rPr>
          <w:rStyle w:val="StyleUnderline"/>
          <w:sz w:val="26"/>
          <w:szCs w:val="26"/>
        </w:rPr>
        <w:lastRenderedPageBreak/>
        <w:t>technologies, and standards have the potential to maintain the U.S. bioeconomy competitive in a global bioeconomy. Ineffective or inefficient regulations</w:t>
      </w:r>
      <w:r w:rsidRPr="00A1247B">
        <w:rPr>
          <w:sz w:val="16"/>
          <w:szCs w:val="26"/>
        </w:rPr>
        <w:t xml:space="preserve">. Regulatory uncertainty stifles creative new approaches that may have unknown paths, long delays, or that might be prohibited by later changes. 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r w:rsidRPr="00A1247B">
        <w:rPr>
          <w:rStyle w:val="Emphasis"/>
          <w:sz w:val="26"/>
          <w:szCs w:val="26"/>
        </w:rPr>
        <w:t>Ineffective or inefficient intellectual property protections</w:t>
      </w:r>
      <w:r w:rsidRPr="00A1247B">
        <w:rPr>
          <w:sz w:val="16"/>
          <w:szCs w:val="26"/>
        </w:rPr>
        <w:t xml:space="preserve">. Uncertainty over what is patentable could </w:t>
      </w:r>
      <w:r w:rsidRPr="00A1247B">
        <w:rPr>
          <w:rStyle w:val="StyleUnderline"/>
          <w:sz w:val="26"/>
          <w:szCs w:val="26"/>
        </w:rPr>
        <w:t>discourage innovators</w:t>
      </w:r>
      <w:r w:rsidRPr="00A1247B">
        <w:rPr>
          <w:sz w:val="16"/>
          <w:szCs w:val="26"/>
        </w:rPr>
        <w:t xml:space="preserve"> who are considering whether and how to bring their innovations to market. </w:t>
      </w:r>
      <w:r w:rsidRPr="00A1247B">
        <w:rPr>
          <w:rStyle w:val="StyleUnderline"/>
          <w:sz w:val="26"/>
          <w:szCs w:val="26"/>
        </w:rPr>
        <w:t>Patent eligibility is also important to venture capitalists and private equity investors when considering whether to invest in biotechnology companies. Cybersecurity</w:t>
      </w:r>
      <w:r w:rsidRPr="00A1247B">
        <w:rPr>
          <w:sz w:val="16"/>
          <w:szCs w:val="26"/>
        </w:rPr>
        <w:t xml:space="preserve">. As biological engineering depends more and more on massive datasets, the emerging bioeconomy now exists at the intersection of information science and biotechnological science. </w:t>
      </w:r>
      <w:r w:rsidRPr="00A1247B">
        <w:rPr>
          <w:rStyle w:val="StyleUnderline"/>
          <w:sz w:val="26"/>
          <w:szCs w:val="26"/>
        </w:rPr>
        <w:t xml:space="preserve">The bioeconomy’s growing reliance on software, networking, and computer hardware tools yields the same cyber vulnerabilities present in any other sector, including hacking, sabotage, breached privacy, or theft of intellectual property.  </w:t>
      </w:r>
      <w:r w:rsidRPr="00A1247B">
        <w:rPr>
          <w:rStyle w:val="Emphasis"/>
          <w:sz w:val="26"/>
          <w:szCs w:val="26"/>
        </w:rPr>
        <w:t>Biosafety and biosecurity risks</w:t>
      </w:r>
      <w:r w:rsidRPr="00A1247B">
        <w:rPr>
          <w:sz w:val="16"/>
          <w:szCs w:val="26"/>
        </w:rPr>
        <w:t xml:space="preserve">. The tools of today’s bioeconomy are enabling new capabilities that can generate concerns regarding traditional biothreats. These can include the accidental or intentional creation or release of dangerous or lethal pathogens. </w:t>
      </w:r>
      <w:r w:rsidRPr="00A1247B">
        <w:rPr>
          <w:rStyle w:val="StyleUnderline"/>
          <w:sz w:val="26"/>
          <w:szCs w:val="26"/>
        </w:rPr>
        <w:t xml:space="preserve">Such biothreats can harm humans, animals, plants, agriculture, the environment, and materials.  </w:t>
      </w:r>
      <w:r w:rsidRPr="00A1247B">
        <w:rPr>
          <w:sz w:val="16"/>
          <w:szCs w:val="26"/>
        </w:rPr>
        <w:t xml:space="preserve">Risks from climate change. Food and feed crops, biofuels crops, and crops used with bio-based fermentation products are susceptible to temperature and water stresses, as well as insects and pathogens that migrate with changing weather patterns. </w:t>
      </w:r>
      <w:r w:rsidRPr="00A1247B">
        <w:rPr>
          <w:rStyle w:val="Emphasis"/>
          <w:sz w:val="26"/>
          <w:szCs w:val="26"/>
        </w:rPr>
        <w:t xml:space="preserve">China: the biotech elephant in the room </w:t>
      </w:r>
      <w:r w:rsidRPr="00A1247B">
        <w:rPr>
          <w:sz w:val="16"/>
          <w:szCs w:val="26"/>
        </w:rPr>
        <w:t xml:space="preserve">I’ve written previously written how the Chinese government is already making substantial investments in its bioeconomy. Here are three scary statistics, courtesy of Greg B. Scott of the </w:t>
      </w:r>
      <w:proofErr w:type="spellStart"/>
      <w:r w:rsidRPr="00A1247B">
        <w:rPr>
          <w:sz w:val="16"/>
          <w:szCs w:val="26"/>
        </w:rPr>
        <w:t>ChinaBio</w:t>
      </w:r>
      <w:proofErr w:type="spellEnd"/>
      <w:r w:rsidRPr="00A1247B">
        <w:rPr>
          <w:sz w:val="16"/>
          <w:szCs w:val="26"/>
        </w:rPr>
        <w:t xml:space="preserve"> Group: </w:t>
      </w:r>
      <w:r w:rsidRPr="00A1247B">
        <w:rPr>
          <w:rStyle w:val="Emphasis"/>
          <w:sz w:val="26"/>
          <w:szCs w:val="26"/>
        </w:rPr>
        <w:t xml:space="preserve">China is </w:t>
      </w:r>
      <w:proofErr w:type="gramStart"/>
      <w:r w:rsidRPr="00A1247B">
        <w:rPr>
          <w:rStyle w:val="Emphasis"/>
          <w:sz w:val="26"/>
          <w:szCs w:val="26"/>
        </w:rPr>
        <w:t>out-investing</w:t>
      </w:r>
      <w:proofErr w:type="gramEnd"/>
      <w:r w:rsidRPr="00A1247B">
        <w:rPr>
          <w:rStyle w:val="Emphasis"/>
          <w:sz w:val="26"/>
          <w:szCs w:val="26"/>
        </w:rPr>
        <w:t xml:space="preserve"> the U.S</w:t>
      </w:r>
      <w:r w:rsidRPr="00A1247B">
        <w:rPr>
          <w:sz w:val="16"/>
          <w:szCs w:val="26"/>
        </w:rPr>
        <w:t xml:space="preserve">. China’s private investors poured $14.4 billion into its bioeconomy in 2019. </w:t>
      </w:r>
      <w:r w:rsidRPr="00A1247B">
        <w:rPr>
          <w:rStyle w:val="StyleUnderline"/>
          <w:sz w:val="26"/>
          <w:szCs w:val="26"/>
        </w:rPr>
        <w:t>That compares to the United States’ more meager investment of $10.4 billion.</w:t>
      </w:r>
      <w:r w:rsidRPr="00A1247B">
        <w:rPr>
          <w:sz w:val="16"/>
          <w:szCs w:val="26"/>
        </w:rPr>
        <w:t xml:space="preserve">  </w:t>
      </w:r>
      <w:r w:rsidRPr="00A1247B">
        <w:rPr>
          <w:rStyle w:val="Emphasis"/>
          <w:sz w:val="26"/>
          <w:szCs w:val="26"/>
        </w:rPr>
        <w:t>China is building a bigger bioeconomy workforce</w:t>
      </w:r>
      <w:r w:rsidRPr="00A1247B">
        <w:rPr>
          <w:sz w:val="16"/>
          <w:szCs w:val="26"/>
        </w:rPr>
        <w:t xml:space="preserve">. China graduates about 8-10 million students each year. In the U.S., that number is closer to 400,000. Many Chinese students graduating from U.S. institutions stay here, but they are increasingly returning home to start highly innovative companies. </w:t>
      </w:r>
      <w:r w:rsidRPr="00A1247B">
        <w:rPr>
          <w:rStyle w:val="Emphasis"/>
          <w:sz w:val="26"/>
          <w:szCs w:val="26"/>
        </w:rPr>
        <w:t xml:space="preserve">China is </w:t>
      </w:r>
      <w:proofErr w:type="gramStart"/>
      <w:r w:rsidRPr="00A1247B">
        <w:rPr>
          <w:rStyle w:val="Emphasis"/>
          <w:sz w:val="26"/>
          <w:szCs w:val="26"/>
        </w:rPr>
        <w:t>investing in itself</w:t>
      </w:r>
      <w:proofErr w:type="gramEnd"/>
      <w:r w:rsidRPr="00A1247B">
        <w:rPr>
          <w:rStyle w:val="Emphasis"/>
          <w:sz w:val="26"/>
          <w:szCs w:val="26"/>
        </w:rPr>
        <w:t>.</w:t>
      </w:r>
      <w:r w:rsidRPr="00A1247B">
        <w:rPr>
          <w:sz w:val="16"/>
          <w:szCs w:val="26"/>
        </w:rPr>
        <w:t xml:space="preserve"> Historically, China has invested heavily in foreign companies, tech, and debt. Now we’re seeing an uptick in China-to-China investments—</w:t>
      </w:r>
      <w:r w:rsidRPr="00A1247B">
        <w:rPr>
          <w:rStyle w:val="Emphasis"/>
          <w:sz w:val="26"/>
          <w:szCs w:val="26"/>
        </w:rPr>
        <w:t xml:space="preserve">the country no longer needs to look abroad to find plenty of good biotech opportunities.  </w:t>
      </w:r>
      <w:r w:rsidRPr="00A1247B">
        <w:rPr>
          <w:sz w:val="16"/>
          <w:szCs w:val="26"/>
        </w:rPr>
        <w:t xml:space="preserve">Chinese investments have led to centers of excellence in the regional technology hub of Shenzhen, including the Institute of Synthetic Biology at the Shenzhen Institute of Advanced Sciences (SIAT) and BGI Genomics. </w:t>
      </w:r>
      <w:r w:rsidRPr="00A1247B">
        <w:rPr>
          <w:rStyle w:val="StyleUnderline"/>
          <w:sz w:val="26"/>
          <w:szCs w:val="26"/>
        </w:rPr>
        <w:t>Shenzhen will compete for technological and economic leadership with U.S. regional biotech powerhouses such as San Francisco/Silicon Valley and Boston/Cambridge in the years to come. Many of China’s long-standing challenges—environment, food, water, waste management, and rapid innovation to retain its global manufacturing competitiveness—</w:t>
      </w:r>
      <w:r w:rsidRPr="00A1247B">
        <w:rPr>
          <w:rStyle w:val="Emphasis"/>
          <w:sz w:val="26"/>
          <w:szCs w:val="26"/>
        </w:rPr>
        <w:t>are areas where synthetic biology is seen as a key technology for the future</w:t>
      </w:r>
      <w:r w:rsidRPr="00A1247B">
        <w:rPr>
          <w:sz w:val="16"/>
          <w:szCs w:val="26"/>
        </w:rPr>
        <w:t xml:space="preserve">. In other words, synthetic biology is not just an academic pursuit for </w:t>
      </w:r>
      <w:r w:rsidRPr="00A1247B">
        <w:rPr>
          <w:rStyle w:val="Emphasis"/>
          <w:sz w:val="26"/>
          <w:szCs w:val="26"/>
        </w:rPr>
        <w:t>China</w:t>
      </w:r>
      <w:r w:rsidRPr="00A1247B">
        <w:rPr>
          <w:sz w:val="16"/>
          <w:szCs w:val="26"/>
        </w:rPr>
        <w:t xml:space="preserve">. Rather, </w:t>
      </w:r>
      <w:r w:rsidRPr="00A1247B">
        <w:rPr>
          <w:rStyle w:val="Emphasis"/>
          <w:sz w:val="26"/>
          <w:szCs w:val="26"/>
        </w:rPr>
        <w:t xml:space="preserve">its leaders are thinking proactively about how biological engineering can be used to address the country’s strategic national interests—while U.S. leadership stands idly by. </w:t>
      </w:r>
      <w:r w:rsidRPr="00A1247B">
        <w:rPr>
          <w:sz w:val="16"/>
          <w:szCs w:val="26"/>
        </w:rPr>
        <w:t xml:space="preserve">What do we do? </w:t>
      </w:r>
      <w:proofErr w:type="gramStart"/>
      <w:r w:rsidRPr="00A1247B">
        <w:rPr>
          <w:rStyle w:val="StyleUnderline"/>
          <w:sz w:val="26"/>
          <w:szCs w:val="26"/>
        </w:rPr>
        <w:t>So</w:t>
      </w:r>
      <w:proofErr w:type="gramEnd"/>
      <w:r w:rsidRPr="00A1247B">
        <w:rPr>
          <w:rStyle w:val="StyleUnderline"/>
          <w:sz w:val="26"/>
          <w:szCs w:val="26"/>
        </w:rPr>
        <w:t xml:space="preserve"> what can U.S. policymakers do to protect the U.S. </w:t>
      </w:r>
      <w:r w:rsidRPr="00A1247B">
        <w:rPr>
          <w:rStyle w:val="StyleUnderline"/>
          <w:sz w:val="26"/>
          <w:szCs w:val="26"/>
        </w:rPr>
        <w:lastRenderedPageBreak/>
        <w:t>bioeconomy and ensure continued technological and economic leadership in biology for the next twenty years?</w:t>
      </w:r>
      <w:r w:rsidRPr="00A1247B">
        <w:rPr>
          <w:rStyle w:val="StyleUnderline"/>
          <w:sz w:val="16"/>
          <w:szCs w:val="26"/>
          <w:u w:val="none"/>
        </w:rPr>
        <w:t xml:space="preserve"> </w:t>
      </w:r>
      <w:r w:rsidRPr="00A1247B">
        <w:rPr>
          <w:sz w:val="16"/>
          <w:szCs w:val="26"/>
        </w:rPr>
        <w:t xml:space="preserve">Straight from the top. </w:t>
      </w:r>
      <w:r w:rsidRPr="00A1247B">
        <w:rPr>
          <w:rStyle w:val="Emphasis"/>
          <w:sz w:val="26"/>
          <w:szCs w:val="26"/>
        </w:rPr>
        <w:t>China</w:t>
      </w:r>
      <w:r w:rsidRPr="00A1247B">
        <w:rPr>
          <w:sz w:val="16"/>
          <w:szCs w:val="26"/>
        </w:rPr>
        <w:t xml:space="preserve"> </w:t>
      </w:r>
      <w:r w:rsidRPr="00A1247B">
        <w:rPr>
          <w:rStyle w:val="Emphasis"/>
          <w:sz w:val="26"/>
          <w:szCs w:val="26"/>
        </w:rPr>
        <w:t>has made clear its ambition to become a global tech superpower, with President Xi Jinping calling science and technology one of the main battlefronts of the economy</w:t>
      </w:r>
      <w:r w:rsidRPr="00A1247B">
        <w:rPr>
          <w:sz w:val="16"/>
          <w:szCs w:val="26"/>
        </w:rPr>
        <w:t xml:space="preserve">. </w:t>
      </w:r>
      <w:r w:rsidRPr="00A1247B">
        <w:rPr>
          <w:rStyle w:val="Emphasis"/>
          <w:sz w:val="26"/>
          <w:szCs w:val="26"/>
        </w:rPr>
        <w:t>The U.S. administration needs to step up its game, too</w:t>
      </w:r>
      <w:r w:rsidRPr="00A1247B">
        <w:rPr>
          <w:sz w:val="16"/>
          <w:szCs w:val="26"/>
        </w:rPr>
        <w:t xml:space="preserve">. President Trump recently declared January 2020 to be National Biotechnology Month, citing “boundless possibilities for economic growth, national security, healthcare, manufacturing, and agriculture.” That’s the right sentiment—now we need real action. 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 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A1247B">
        <w:rPr>
          <w:rStyle w:val="Emphasis"/>
          <w:sz w:val="26"/>
          <w:szCs w:val="26"/>
        </w:rPr>
        <w:t xml:space="preserve">China continues to close in on the U.S., meaning that the U.S. is no longer the uncontested global leader in science. </w:t>
      </w:r>
      <w:r w:rsidRPr="00A1247B">
        <w:rPr>
          <w:sz w:val="16"/>
          <w:szCs w:val="26"/>
        </w:rPr>
        <w:t xml:space="preserve">Leading the global bioeconomy: Have some courage 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rsidRPr="00A1247B">
        <w:rPr>
          <w:sz w:val="16"/>
          <w:szCs w:val="26"/>
        </w:rPr>
        <w:t>U.S..</w:t>
      </w:r>
      <w:proofErr w:type="gramEnd"/>
      <w:r w:rsidRPr="00A1247B">
        <w:rPr>
          <w:sz w:val="16"/>
          <w:szCs w:val="26"/>
        </w:rPr>
        <w:t xml:space="preserve"> Today, </w:t>
      </w:r>
      <w:r w:rsidRPr="00A1247B">
        <w:rPr>
          <w:rStyle w:val="Emphasis"/>
          <w:sz w:val="26"/>
          <w:szCs w:val="26"/>
        </w:rPr>
        <w:t>the American synthetic biology industry may be unprepared for the global competition it will face, lacking initiative and leadership at the highest levels of government.</w:t>
      </w:r>
      <w:r w:rsidRPr="00A1247B">
        <w:rPr>
          <w:sz w:val="16"/>
          <w:szCs w:val="26"/>
        </w:rPr>
        <w:t xml:space="preserve"> But this could change quickly. If a country like the U.S. makes engineering biology a national priority, anything is possible in the new bioeconomy.</w:t>
      </w:r>
    </w:p>
    <w:p w14:paraId="386377DE" w14:textId="77777777" w:rsidR="00E556E8" w:rsidRPr="00A1247B" w:rsidRDefault="00E556E8" w:rsidP="00E556E8">
      <w:pPr>
        <w:rPr>
          <w:sz w:val="16"/>
          <w:szCs w:val="26"/>
        </w:rPr>
      </w:pPr>
    </w:p>
    <w:p w14:paraId="5AFA506B" w14:textId="77777777" w:rsidR="00E556E8" w:rsidRPr="00A1247B" w:rsidRDefault="00E556E8" w:rsidP="00E556E8">
      <w:pPr>
        <w:pStyle w:val="Heading4"/>
      </w:pPr>
      <w:r w:rsidRPr="00A1247B">
        <w:t xml:space="preserve">China biotech </w:t>
      </w:r>
      <w:proofErr w:type="spellStart"/>
      <w:r w:rsidRPr="00A1247B">
        <w:t>heg</w:t>
      </w:r>
      <w:proofErr w:type="spellEnd"/>
      <w:r w:rsidRPr="00A1247B">
        <w:t xml:space="preserve"> causes a laundry list of impacts.</w:t>
      </w:r>
    </w:p>
    <w:p w14:paraId="4FEC11BB" w14:textId="77777777" w:rsidR="00E556E8" w:rsidRPr="00A1247B" w:rsidRDefault="00E556E8" w:rsidP="00E556E8">
      <w:pPr>
        <w:rPr>
          <w:sz w:val="16"/>
          <w:szCs w:val="26"/>
        </w:rPr>
      </w:pPr>
      <w:r w:rsidRPr="00A1247B">
        <w:rPr>
          <w:rStyle w:val="Style13ptBold"/>
          <w:szCs w:val="26"/>
          <w:u w:val="single"/>
        </w:rPr>
        <w:t>Moore 19</w:t>
      </w:r>
      <w:r w:rsidRPr="00A1247B">
        <w:rPr>
          <w:rStyle w:val="Style13ptBold"/>
          <w:sz w:val="16"/>
          <w:szCs w:val="26"/>
        </w:rPr>
        <w:t xml:space="preserve"> </w:t>
      </w:r>
      <w:r w:rsidRPr="00A1247B">
        <w:rPr>
          <w:sz w:val="16"/>
          <w:szCs w:val="26"/>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sidRPr="00A1247B">
        <w:rPr>
          <w:sz w:val="16"/>
          <w:szCs w:val="26"/>
        </w:rPr>
        <w:t>Ruffolo</w:t>
      </w:r>
      <w:proofErr w:type="spellEnd"/>
      <w:r w:rsidRPr="00A1247B">
        <w:rPr>
          <w:sz w:val="16"/>
          <w:szCs w:val="26"/>
        </w:rPr>
        <w:t xml:space="preserve"> Post-Doctoral Research Fellow with the </w:t>
      </w:r>
      <w:proofErr w:type="spellStart"/>
      <w:r w:rsidRPr="00A1247B">
        <w:rPr>
          <w:sz w:val="16"/>
          <w:szCs w:val="26"/>
        </w:rPr>
        <w:t>Belfer</w:t>
      </w:r>
      <w:proofErr w:type="spellEnd"/>
      <w:r w:rsidRPr="00A1247B">
        <w:rPr>
          <w:sz w:val="16"/>
          <w:szCs w:val="26"/>
        </w:rPr>
        <w:t xml:space="preserve"> Center for Science and International Affairs at Harvard University, Truman, Fulbright, and Rhodes Scholar., Foreign Policy, "China's Genetic Experiments Are Pushing Ethical Limits", NOVEMBER 8, 2019, 2:53 PM, </w:t>
      </w:r>
      <w:hyperlink w:history="1">
        <w:r w:rsidRPr="00A1247B">
          <w:rPr>
            <w:rStyle w:val="Hyperlink"/>
            <w:sz w:val="16"/>
            <w:szCs w:val="26"/>
          </w:rPr>
          <w:t>https://foreignpolicy.com/2019/11/08/cloning-crispr-he-jiankui-china-biotech-boom-could-transform-lives-destroy-them/</w:t>
        </w:r>
      </w:hyperlink>
      <w:r w:rsidRPr="00A1247B">
        <w:rPr>
          <w:sz w:val="16"/>
          <w:szCs w:val="26"/>
        </w:rPr>
        <w:t xml:space="preserve"> - BD</w:t>
      </w:r>
    </w:p>
    <w:p w14:paraId="2E710C40" w14:textId="77777777" w:rsidR="00E556E8" w:rsidRPr="00A1247B" w:rsidRDefault="00E556E8" w:rsidP="00E556E8">
      <w:pPr>
        <w:rPr>
          <w:b/>
          <w:iCs/>
          <w:szCs w:val="26"/>
          <w:u w:val="single"/>
        </w:rPr>
      </w:pPr>
      <w:r w:rsidRPr="00A1247B">
        <w:rPr>
          <w:sz w:val="16"/>
          <w:szCs w:val="26"/>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A1247B">
        <w:rPr>
          <w:rStyle w:val="StyleUnderline"/>
          <w:sz w:val="26"/>
          <w:szCs w:val="26"/>
        </w:rPr>
        <w:t xml:space="preserve">Clapper devoted a good chunk of his time to describing a </w:t>
      </w:r>
      <w:r w:rsidRPr="00A1247B">
        <w:rPr>
          <w:rStyle w:val="Emphasis"/>
          <w:sz w:val="26"/>
          <w:szCs w:val="26"/>
        </w:rPr>
        <w:t>much more exotic threat: biomedical research</w:t>
      </w:r>
      <w:r w:rsidRPr="00A1247B">
        <w:rPr>
          <w:rStyle w:val="StyleUnderline"/>
          <w:sz w:val="26"/>
          <w:szCs w:val="26"/>
        </w:rPr>
        <w:t>.</w:t>
      </w:r>
      <w:r w:rsidRPr="00A1247B">
        <w:rPr>
          <w:sz w:val="16"/>
          <w:szCs w:val="26"/>
        </w:rPr>
        <w:t xml:space="preserve"> </w:t>
      </w:r>
      <w:r w:rsidRPr="00A1247B">
        <w:rPr>
          <w:rStyle w:val="StyleUnderline"/>
          <w:sz w:val="26"/>
          <w:szCs w:val="26"/>
        </w:rPr>
        <w:t>Specifically, Clapper warned, “</w:t>
      </w:r>
      <w:r w:rsidRPr="00A1247B">
        <w:rPr>
          <w:rStyle w:val="Emphasis"/>
          <w:sz w:val="26"/>
          <w:szCs w:val="26"/>
        </w:rPr>
        <w:t>Research in genome editing conducted by countries with different regulatory or ethical standards</w:t>
      </w:r>
      <w:r w:rsidRPr="00A1247B">
        <w:rPr>
          <w:rStyle w:val="StyleUnderline"/>
          <w:sz w:val="26"/>
          <w:szCs w:val="26"/>
        </w:rPr>
        <w:t xml:space="preserve"> than those of Western countries probably </w:t>
      </w:r>
      <w:r w:rsidRPr="00A1247B">
        <w:rPr>
          <w:rStyle w:val="Emphasis"/>
          <w:sz w:val="26"/>
          <w:szCs w:val="26"/>
        </w:rPr>
        <w:t>increases the risk of the creation of potentially harmful biological agents or products.”</w:t>
      </w:r>
      <w:r w:rsidRPr="00A1247B">
        <w:rPr>
          <w:b/>
          <w:iCs/>
          <w:szCs w:val="26"/>
          <w:u w:val="single"/>
        </w:rPr>
        <w:t xml:space="preserve"> </w:t>
      </w:r>
      <w:r w:rsidRPr="00A1247B">
        <w:rPr>
          <w:rStyle w:val="Emphasis"/>
          <w:sz w:val="26"/>
          <w:szCs w:val="26"/>
        </w:rPr>
        <w:t>Clapper’s statement didn’t explicitly mention China—but it didn’t need to</w:t>
      </w:r>
      <w:r w:rsidRPr="00A1247B">
        <w:rPr>
          <w:sz w:val="16"/>
          <w:szCs w:val="26"/>
        </w:rPr>
        <w:t xml:space="preserve">. </w:t>
      </w:r>
      <w:r w:rsidRPr="00A1247B">
        <w:rPr>
          <w:rStyle w:val="StyleUnderline"/>
          <w:sz w:val="26"/>
          <w:szCs w:val="26"/>
        </w:rPr>
        <w:t xml:space="preserve">As his testimony went on to make clear, while in the 20th century the </w:t>
      </w:r>
      <w:r w:rsidRPr="00A1247B">
        <w:rPr>
          <w:rStyle w:val="Emphasis"/>
          <w:sz w:val="26"/>
          <w:szCs w:val="26"/>
        </w:rPr>
        <w:t>United States and Soviet Union held the keys to preventing planetary catastrophe</w:t>
      </w:r>
      <w:r w:rsidRPr="00A1247B">
        <w:rPr>
          <w:rStyle w:val="StyleUnderline"/>
          <w:sz w:val="26"/>
          <w:szCs w:val="26"/>
        </w:rPr>
        <w:t>,</w:t>
      </w:r>
      <w:r w:rsidRPr="00A1247B">
        <w:rPr>
          <w:sz w:val="16"/>
          <w:szCs w:val="26"/>
        </w:rPr>
        <w:t xml:space="preserve"> in the 21st the principal players are the United States and China. </w:t>
      </w:r>
      <w:r w:rsidRPr="00A1247B">
        <w:rPr>
          <w:rStyle w:val="StyleUnderline"/>
          <w:sz w:val="26"/>
          <w:szCs w:val="26"/>
        </w:rPr>
        <w:t xml:space="preserve">And while in a previous age keeping Pandora’s box </w:t>
      </w:r>
      <w:r w:rsidRPr="00A1247B">
        <w:rPr>
          <w:rStyle w:val="StyleUnderline"/>
          <w:sz w:val="26"/>
          <w:szCs w:val="26"/>
        </w:rPr>
        <w:lastRenderedPageBreak/>
        <w:t xml:space="preserve">closed meant preventing nuclear war, </w:t>
      </w:r>
      <w:r w:rsidRPr="00A1247B">
        <w:rPr>
          <w:rStyle w:val="Emphasis"/>
          <w:sz w:val="26"/>
          <w:szCs w:val="26"/>
        </w:rPr>
        <w:t>today it’s about preventing biotech dangers.</w:t>
      </w:r>
      <w:r w:rsidRPr="00A1247B">
        <w:rPr>
          <w:b/>
          <w:iCs/>
          <w:szCs w:val="26"/>
          <w:u w:val="single"/>
        </w:rPr>
        <w:t xml:space="preserve"> </w:t>
      </w:r>
      <w:r w:rsidRPr="00A1247B">
        <w:rPr>
          <w:sz w:val="16"/>
          <w:szCs w:val="26"/>
        </w:rPr>
        <w:t xml:space="preserve">In just the past few years, the </w:t>
      </w:r>
      <w:r w:rsidRPr="00A1247B">
        <w:rPr>
          <w:rStyle w:val="StyleUnderline"/>
          <w:sz w:val="26"/>
          <w:szCs w:val="26"/>
        </w:rPr>
        <w:t xml:space="preserve">development of inexpensive gene-editing techniques </w:t>
      </w:r>
      <w:r w:rsidRPr="00A1247B">
        <w:rPr>
          <w:rStyle w:val="Emphasis"/>
          <w:sz w:val="26"/>
          <w:szCs w:val="26"/>
        </w:rPr>
        <w:t>has democratized biomedical research, producing a biotech bonanza</w:t>
      </w:r>
      <w:r w:rsidRPr="00A1247B">
        <w:rPr>
          <w:rStyle w:val="StyleUnderline"/>
          <w:sz w:val="26"/>
          <w:szCs w:val="26"/>
        </w:rPr>
        <w:t xml:space="preserve"> in places such as China and creating a whole new category of security threats in the process</w:t>
      </w:r>
      <w:r w:rsidRPr="00A1247B">
        <w:rPr>
          <w:rStyle w:val="Emphasis"/>
          <w:sz w:val="26"/>
          <w:szCs w:val="26"/>
        </w:rPr>
        <w:t>, from the use of genetic information to persecute dissidents and minority groups to the development of sophisticated bioweapons.</w:t>
      </w:r>
      <w:r w:rsidRPr="00A1247B">
        <w:rPr>
          <w:b/>
          <w:iCs/>
          <w:szCs w:val="26"/>
          <w:u w:val="single"/>
        </w:rPr>
        <w:t xml:space="preserve"> </w:t>
      </w:r>
      <w:r w:rsidRPr="00A1247B">
        <w:rPr>
          <w:sz w:val="16"/>
          <w:szCs w:val="26"/>
        </w:rP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r w:rsidRPr="00A1247B">
        <w:rPr>
          <w:b/>
          <w:iCs/>
          <w:szCs w:val="26"/>
          <w:u w:val="single"/>
        </w:rPr>
        <w:t xml:space="preserve"> </w:t>
      </w:r>
      <w:r w:rsidRPr="00A1247B">
        <w:rPr>
          <w:rStyle w:val="StyleUnderline"/>
          <w:sz w:val="26"/>
          <w:szCs w:val="26"/>
        </w:rPr>
        <w:t xml:space="preserve">China’s starring role in preventing the 21st century’s biotech perils </w:t>
      </w:r>
      <w:proofErr w:type="gramStart"/>
      <w:r w:rsidRPr="00A1247B">
        <w:rPr>
          <w:rStyle w:val="StyleUnderline"/>
          <w:sz w:val="26"/>
          <w:szCs w:val="26"/>
        </w:rPr>
        <w:t>stems</w:t>
      </w:r>
      <w:proofErr w:type="gramEnd"/>
      <w:r w:rsidRPr="00A1247B">
        <w:rPr>
          <w:rStyle w:val="StyleUnderline"/>
          <w:sz w:val="26"/>
          <w:szCs w:val="26"/>
        </w:rPr>
        <w:t xml:space="preserve"> from its </w:t>
      </w:r>
      <w:r w:rsidRPr="00A1247B">
        <w:rPr>
          <w:rStyle w:val="Emphasis"/>
          <w:sz w:val="26"/>
          <w:szCs w:val="26"/>
        </w:rPr>
        <w:t>skyrocketing investment in biomedical research.</w:t>
      </w:r>
      <w:r w:rsidRPr="00A1247B">
        <w:rPr>
          <w:rStyle w:val="StyleUnderline"/>
          <w:sz w:val="26"/>
          <w:szCs w:val="26"/>
        </w:rPr>
        <w:t xml:space="preserve"> Historically, Western countries, and especially the United States, have been the epicenter of research in the life sciences</w:t>
      </w:r>
      <w:r w:rsidRPr="00A1247B">
        <w:rPr>
          <w:sz w:val="16"/>
          <w:szCs w:val="26"/>
        </w:rPr>
        <w:t xml:space="preserve">. The United States alone accounted for some 45 percent of biotech and medical patents filed in the 14-year period ending in 2013. </w:t>
      </w:r>
      <w:r w:rsidRPr="00A1247B">
        <w:rPr>
          <w:rStyle w:val="Emphasis"/>
          <w:sz w:val="26"/>
          <w:szCs w:val="26"/>
        </w:rPr>
        <w:t>But now, thanks to heavy state-backed investment, China is catching up</w:t>
      </w:r>
      <w:r w:rsidRPr="00A1247B">
        <w:rPr>
          <w:sz w:val="16"/>
          <w:szCs w:val="26"/>
        </w:rPr>
        <w:t xml:space="preserve">. </w:t>
      </w:r>
      <w:r w:rsidRPr="00A1247B">
        <w:rPr>
          <w:rStyle w:val="StyleUnderline"/>
          <w:sz w:val="26"/>
          <w:szCs w:val="26"/>
        </w:rPr>
        <w:t>Economic plans instituted in 2015 call for the biotechnology sector to account for more than 4 percent of China’s total GDP by 2020</w:t>
      </w:r>
      <w:r w:rsidRPr="00A1247B">
        <w:rPr>
          <w:sz w:val="16"/>
          <w:szCs w:val="26"/>
        </w:rPr>
        <w:t xml:space="preserve">, and estimates suggest that as of 2018, central, provincial, and local governments </w:t>
      </w:r>
      <w:r w:rsidRPr="00A1247B">
        <w:rPr>
          <w:rStyle w:val="Emphasis"/>
          <w:sz w:val="26"/>
          <w:szCs w:val="26"/>
        </w:rPr>
        <w:t>had already invested over $100 billion in the life sciences</w:t>
      </w:r>
      <w:r w:rsidRPr="00A1247B">
        <w:rPr>
          <w:sz w:val="16"/>
          <w:szCs w:val="26"/>
        </w:rPr>
        <w:t xml:space="preserve">. </w:t>
      </w:r>
      <w:r w:rsidRPr="00A1247B">
        <w:rPr>
          <w:rStyle w:val="StyleUnderline"/>
          <w:sz w:val="26"/>
          <w:szCs w:val="26"/>
        </w:rPr>
        <w:t xml:space="preserve">Chinese venture capital and private equity investment in the life sciences, meanwhile, </w:t>
      </w:r>
      <w:r w:rsidRPr="00A1247B">
        <w:rPr>
          <w:rStyle w:val="Emphasis"/>
          <w:sz w:val="26"/>
          <w:szCs w:val="26"/>
        </w:rPr>
        <w:t>totaled some $45 billion just from 2015 to 2017.</w:t>
      </w:r>
      <w:r w:rsidRPr="00A1247B">
        <w:rPr>
          <w:b/>
          <w:iCs/>
          <w:szCs w:val="26"/>
          <w:u w:val="single"/>
        </w:rPr>
        <w:t xml:space="preserve"> </w:t>
      </w:r>
      <w:r w:rsidRPr="00A1247B">
        <w:rPr>
          <w:rStyle w:val="StyleUnderline"/>
          <w:sz w:val="26"/>
          <w:szCs w:val="26"/>
        </w:rPr>
        <w:t xml:space="preserve">China has also invested considerable effort in competing with countries like the United States for </w:t>
      </w:r>
      <w:r w:rsidRPr="00A1247B">
        <w:rPr>
          <w:rStyle w:val="Emphasis"/>
          <w:sz w:val="26"/>
          <w:szCs w:val="26"/>
        </w:rPr>
        <w:t>biotech talent.</w:t>
      </w:r>
      <w:r w:rsidRPr="00A1247B">
        <w:rPr>
          <w:sz w:val="16"/>
          <w:szCs w:val="26"/>
        </w:rPr>
        <w:t xml:space="preserve"> </w:t>
      </w:r>
      <w:r w:rsidRPr="00A1247B">
        <w:rPr>
          <w:rStyle w:val="StyleUnderline"/>
          <w:sz w:val="26"/>
          <w:szCs w:val="26"/>
        </w:rPr>
        <w:t xml:space="preserve">Of some </w:t>
      </w:r>
      <w:r w:rsidRPr="00A1247B">
        <w:rPr>
          <w:rStyle w:val="Emphasis"/>
          <w:sz w:val="26"/>
          <w:szCs w:val="26"/>
        </w:rPr>
        <w:t>7,000 researchers recruited</w:t>
      </w:r>
      <w:r w:rsidRPr="00A1247B">
        <w:rPr>
          <w:rStyle w:val="StyleUnderline"/>
          <w:sz w:val="26"/>
          <w:szCs w:val="26"/>
        </w:rPr>
        <w:t xml:space="preserve"> under the Thousand Talents Plan since 2008, more than 1,400 specialized in the life sciences.</w:t>
      </w:r>
      <w:r w:rsidRPr="00A1247B">
        <w:rPr>
          <w:sz w:val="16"/>
          <w:szCs w:val="26"/>
        </w:rPr>
        <w:t xml:space="preserve"> A leading American geneticist, Harris Lewin, has warned that the </w:t>
      </w:r>
      <w:r w:rsidRPr="00A1247B">
        <w:rPr>
          <w:rStyle w:val="Emphasis"/>
          <w:sz w:val="26"/>
          <w:szCs w:val="26"/>
        </w:rPr>
        <w:t>United States is “starting to fall behind</w:t>
      </w:r>
      <w:r w:rsidRPr="00A1247B">
        <w:rPr>
          <w:rStyle w:val="StyleUnderline"/>
          <w:sz w:val="26"/>
          <w:szCs w:val="26"/>
        </w:rPr>
        <w:t xml:space="preserve"> … the Chinese, who have always been good collaborators, [are] now taking the lead.”</w:t>
      </w:r>
      <w:r w:rsidRPr="00A1247B">
        <w:rPr>
          <w:b/>
          <w:iCs/>
          <w:szCs w:val="26"/>
          <w:u w:val="single"/>
        </w:rPr>
        <w:t xml:space="preserve"> </w:t>
      </w:r>
      <w:r w:rsidRPr="00A1247B">
        <w:rPr>
          <w:sz w:val="16"/>
          <w:szCs w:val="26"/>
        </w:rPr>
        <w:t xml:space="preserve">For the United States and other Western countries, China’s growing role in biomedical research is raising plenty of concern. </w:t>
      </w:r>
      <w:r w:rsidRPr="00A1247B">
        <w:rPr>
          <w:rStyle w:val="Emphasis"/>
          <w:sz w:val="26"/>
          <w:szCs w:val="26"/>
        </w:rPr>
        <w:t>Several Chinese researchers have shown a willingness to ignore ethical and regulatory constraints on genetic research</w:t>
      </w:r>
      <w:r w:rsidRPr="00A1247B">
        <w:rPr>
          <w:sz w:val="16"/>
          <w:szCs w:val="26"/>
        </w:rPr>
        <w:t>. In 2018, He Jiankui became a poster child for scientific irresponsibility when he announced he had edited the genes of two twins in utero without following basic safety protocols. He reportedly dismissed them as guidelines, not laws.</w:t>
      </w:r>
      <w:r w:rsidRPr="00A1247B">
        <w:rPr>
          <w:b/>
          <w:iCs/>
          <w:szCs w:val="26"/>
          <w:u w:val="single"/>
        </w:rPr>
        <w:t xml:space="preserve"> </w:t>
      </w:r>
      <w:r w:rsidRPr="00A1247B">
        <w:rPr>
          <w:sz w:val="16"/>
          <w:szCs w:val="26"/>
        </w:rPr>
        <w:t xml:space="preserve">Yet the reaction at home was not what He had hoped for. </w:t>
      </w:r>
      <w:r w:rsidRPr="00A1247B">
        <w:rPr>
          <w:rStyle w:val="StyleUnderline"/>
          <w:sz w:val="26"/>
          <w:szCs w:val="26"/>
        </w:rPr>
        <w:t>His research had been made possible by the relatively lax standards of Chinese universities</w:t>
      </w:r>
      <w:r w:rsidRPr="00A1247B">
        <w:rPr>
          <w:sz w:val="16"/>
          <w:szCs w:val="26"/>
        </w:rPr>
        <w:t xml:space="preserve">, even as he had kept the true nature of it secret from many involved – while discussing it with a small group of Western bioethicists and scientists, who stressed their disapproval. </w:t>
      </w:r>
      <w:r w:rsidRPr="00A1247B">
        <w:rPr>
          <w:rStyle w:val="StyleUnderline"/>
          <w:sz w:val="26"/>
          <w:szCs w:val="26"/>
        </w:rPr>
        <w:t>It’s not uncommon in China to break the rules and be lauded for the results anyway</w:t>
      </w:r>
      <w:r w:rsidRPr="00A1247B">
        <w:rPr>
          <w:sz w:val="16"/>
          <w:szCs w:val="26"/>
        </w:rP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r w:rsidRPr="00A1247B">
        <w:rPr>
          <w:b/>
          <w:iCs/>
          <w:szCs w:val="26"/>
          <w:u w:val="single"/>
        </w:rPr>
        <w:t xml:space="preserve"> </w:t>
      </w:r>
      <w:r w:rsidRPr="00A1247B">
        <w:rPr>
          <w:sz w:val="16"/>
          <w:szCs w:val="26"/>
        </w:rP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r w:rsidRPr="00A1247B">
        <w:rPr>
          <w:b/>
          <w:iCs/>
          <w:szCs w:val="26"/>
          <w:u w:val="single"/>
        </w:rPr>
        <w:t xml:space="preserve"> </w:t>
      </w:r>
      <w:r w:rsidRPr="00A1247B">
        <w:rPr>
          <w:rStyle w:val="StyleUnderline"/>
          <w:sz w:val="26"/>
          <w:szCs w:val="26"/>
        </w:rPr>
        <w:t xml:space="preserve">The </w:t>
      </w:r>
      <w:r w:rsidRPr="00A1247B">
        <w:rPr>
          <w:rStyle w:val="Emphasis"/>
          <w:sz w:val="26"/>
          <w:szCs w:val="26"/>
        </w:rPr>
        <w:t>dominance of the party-state in China raises serious concerns around biotechnology</w:t>
      </w:r>
      <w:r w:rsidRPr="00A1247B">
        <w:rPr>
          <w:rStyle w:val="StyleUnderline"/>
          <w:sz w:val="26"/>
          <w:szCs w:val="26"/>
        </w:rPr>
        <w:t xml:space="preserve">, especially because it carries </w:t>
      </w:r>
      <w:r w:rsidRPr="00A1247B">
        <w:rPr>
          <w:rStyle w:val="Emphasis"/>
          <w:sz w:val="26"/>
          <w:szCs w:val="26"/>
        </w:rPr>
        <w:t>increasingly ethnonationalist tone.</w:t>
      </w:r>
      <w:r w:rsidRPr="00A1247B">
        <w:rPr>
          <w:sz w:val="16"/>
          <w:szCs w:val="26"/>
        </w:rPr>
        <w:t xml:space="preserve"> </w:t>
      </w:r>
      <w:r w:rsidRPr="00A1247B">
        <w:rPr>
          <w:rStyle w:val="StyleUnderline"/>
          <w:sz w:val="26"/>
          <w:szCs w:val="26"/>
        </w:rPr>
        <w:t xml:space="preserve">When in 2018 Chinese </w:t>
      </w:r>
      <w:r w:rsidRPr="00A1247B">
        <w:rPr>
          <w:rStyle w:val="StyleUnderline"/>
          <w:sz w:val="26"/>
          <w:szCs w:val="26"/>
        </w:rPr>
        <w:lastRenderedPageBreak/>
        <w:t xml:space="preserve">researchers created the world’s first primate clones, for example, they dubbed them Zhong </w:t>
      </w:r>
      <w:proofErr w:type="spellStart"/>
      <w:r w:rsidRPr="00A1247B">
        <w:rPr>
          <w:rStyle w:val="StyleUnderline"/>
          <w:sz w:val="26"/>
          <w:szCs w:val="26"/>
        </w:rPr>
        <w:t>Zhong</w:t>
      </w:r>
      <w:proofErr w:type="spellEnd"/>
      <w:r w:rsidRPr="00A1247B">
        <w:rPr>
          <w:rStyle w:val="StyleUnderline"/>
          <w:sz w:val="26"/>
          <w:szCs w:val="26"/>
        </w:rPr>
        <w:t xml:space="preserve"> and Hua </w:t>
      </w:r>
      <w:proofErr w:type="spellStart"/>
      <w:r w:rsidRPr="00A1247B">
        <w:rPr>
          <w:rStyle w:val="StyleUnderline"/>
          <w:sz w:val="26"/>
          <w:szCs w:val="26"/>
        </w:rPr>
        <w:t>Hua</w:t>
      </w:r>
      <w:proofErr w:type="spellEnd"/>
      <w:r w:rsidRPr="00A1247B">
        <w:rPr>
          <w:rStyle w:val="StyleUnderline"/>
          <w:sz w:val="26"/>
          <w:szCs w:val="26"/>
        </w:rPr>
        <w:t xml:space="preserve">, from the term </w:t>
      </w:r>
      <w:proofErr w:type="spellStart"/>
      <w:r w:rsidRPr="00A1247B">
        <w:rPr>
          <w:rStyle w:val="StyleUnderline"/>
          <w:sz w:val="26"/>
          <w:szCs w:val="26"/>
        </w:rPr>
        <w:t>zhonghua</w:t>
      </w:r>
      <w:proofErr w:type="spellEnd"/>
      <w:r w:rsidRPr="00A1247B">
        <w:rPr>
          <w:rStyle w:val="StyleUnderline"/>
          <w:sz w:val="26"/>
          <w:szCs w:val="26"/>
        </w:rPr>
        <w:t xml:space="preserve"> meaning “The Chinese Nation</w:t>
      </w:r>
      <w:r w:rsidRPr="00A1247B">
        <w:rPr>
          <w:sz w:val="16"/>
          <w:szCs w:val="26"/>
        </w:rPr>
        <w:t xml:space="preserve">”—an oddly </w:t>
      </w:r>
      <w:r w:rsidRPr="00A1247B">
        <w:rPr>
          <w:rStyle w:val="Emphasis"/>
          <w:sz w:val="26"/>
          <w:szCs w:val="26"/>
        </w:rPr>
        <w:t>jingoistic moniker for a pair of monkeys.</w:t>
      </w:r>
      <w:r w:rsidRPr="00A1247B">
        <w:rPr>
          <w:sz w:val="16"/>
          <w:szCs w:val="26"/>
        </w:rPr>
        <w:t xml:space="preserve"> </w:t>
      </w:r>
      <w:r w:rsidRPr="00A1247B">
        <w:rPr>
          <w:rStyle w:val="StyleUnderline"/>
          <w:sz w:val="26"/>
          <w:szCs w:val="26"/>
        </w:rPr>
        <w:t>Chinese government policies often blur the line between eugenics and education</w:t>
      </w:r>
      <w:r w:rsidRPr="00A1247B">
        <w:rPr>
          <w:sz w:val="16"/>
          <w:szCs w:val="26"/>
        </w:rPr>
        <w:t>, lumped together as improving the “quality” (</w:t>
      </w:r>
      <w:proofErr w:type="spellStart"/>
      <w:r w:rsidRPr="00A1247B">
        <w:rPr>
          <w:sz w:val="16"/>
          <w:szCs w:val="26"/>
        </w:rPr>
        <w:t>suzhi</w:t>
      </w:r>
      <w:proofErr w:type="spellEnd"/>
      <w:r w:rsidRPr="00A1247B">
        <w:rPr>
          <w:sz w:val="16"/>
          <w:szCs w:val="26"/>
        </w:rPr>
        <w:t>) of the population, which received another stamp of official endorsement following the recent Fourth Plenum. These programs are carried out through the country’s huge so-called family planning bureaucracy—originally established to enforce the one-child policy.</w:t>
      </w:r>
      <w:r w:rsidRPr="00A1247B">
        <w:rPr>
          <w:b/>
          <w:iCs/>
          <w:szCs w:val="26"/>
          <w:u w:val="single"/>
        </w:rPr>
        <w:t xml:space="preserve"> </w:t>
      </w:r>
      <w:r w:rsidRPr="00A1247B">
        <w:rPr>
          <w:rStyle w:val="StyleUnderline"/>
          <w:sz w:val="26"/>
          <w:szCs w:val="26"/>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A1247B">
        <w:rPr>
          <w:sz w:val="16"/>
          <w:szCs w:val="26"/>
        </w:rPr>
        <w:t xml:space="preserve">, </w:t>
      </w:r>
      <w:r w:rsidRPr="00A1247B">
        <w:rPr>
          <w:rStyle w:val="Emphasis"/>
          <w:sz w:val="26"/>
          <w:szCs w:val="26"/>
        </w:rPr>
        <w:t>the government has no such restrictions</w:t>
      </w:r>
      <w:r w:rsidRPr="00A1247B">
        <w:rPr>
          <w:sz w:val="16"/>
          <w:szCs w:val="26"/>
        </w:rPr>
        <w:t xml:space="preserve">. A New York Times report earlier this year suggested, for example, that </w:t>
      </w:r>
      <w:r w:rsidRPr="00A1247B">
        <w:rPr>
          <w:rStyle w:val="Emphasis"/>
          <w:sz w:val="26"/>
          <w:szCs w:val="26"/>
        </w:rPr>
        <w:t>Chinese authorities had assembled a vast trove of genetic data on Chinese citizens without their consent</w:t>
      </w:r>
      <w:r w:rsidRPr="00A1247B">
        <w:rPr>
          <w:sz w:val="16"/>
          <w:szCs w:val="26"/>
        </w:rPr>
        <w:t xml:space="preserve">, </w:t>
      </w:r>
      <w:r w:rsidRPr="00A1247B">
        <w:rPr>
          <w:rStyle w:val="Emphasis"/>
          <w:sz w:val="26"/>
          <w:szCs w:val="26"/>
        </w:rPr>
        <w:t>with the Uighur minority group having been specifically targeted.</w:t>
      </w:r>
      <w:r w:rsidRPr="00A1247B">
        <w:rPr>
          <w:b/>
          <w:iCs/>
          <w:szCs w:val="26"/>
          <w:u w:val="single"/>
        </w:rPr>
        <w:t xml:space="preserve"> </w:t>
      </w:r>
      <w:r w:rsidRPr="00A1247B">
        <w:rPr>
          <w:rStyle w:val="Emphasis"/>
          <w:sz w:val="26"/>
          <w:szCs w:val="26"/>
        </w:rPr>
        <w:t>Beijing’s brand of bio-nationalism also directly threatens the United States</w:t>
      </w:r>
      <w:r w:rsidRPr="00A1247B">
        <w:rPr>
          <w:sz w:val="16"/>
          <w:szCs w:val="26"/>
        </w:rPr>
        <w:t xml:space="preserve">. </w:t>
      </w:r>
      <w:r w:rsidRPr="00A1247B">
        <w:rPr>
          <w:rStyle w:val="StyleUnderline"/>
          <w:sz w:val="26"/>
          <w:szCs w:val="26"/>
        </w:rPr>
        <w:t xml:space="preserve">U.S. officials have been warning universities and research institutions that the </w:t>
      </w:r>
      <w:r w:rsidRPr="00A1247B">
        <w:rPr>
          <w:rStyle w:val="Emphasis"/>
          <w:sz w:val="26"/>
          <w:szCs w:val="26"/>
        </w:rPr>
        <w:t>biotech sector is a focal point for Chinese industrial espionage activities in the United States</w:t>
      </w:r>
      <w:r w:rsidRPr="00A1247B">
        <w:rPr>
          <w:sz w:val="16"/>
          <w:szCs w:val="26"/>
        </w:rPr>
        <w:t xml:space="preserve">. And this past August, a senior Defense Department official warned Congress that </w:t>
      </w:r>
      <w:r w:rsidRPr="00A1247B">
        <w:rPr>
          <w:rStyle w:val="StyleUnderline"/>
          <w:sz w:val="26"/>
          <w:szCs w:val="26"/>
        </w:rPr>
        <w:t>China’s growing role in pharmaceutical manufacturing could allow it to disrupt deliveries of</w:t>
      </w:r>
      <w:r w:rsidRPr="00A1247B">
        <w:rPr>
          <w:sz w:val="16"/>
          <w:szCs w:val="26"/>
        </w:rPr>
        <w:t xml:space="preserve"> </w:t>
      </w:r>
      <w:r w:rsidRPr="00A1247B">
        <w:rPr>
          <w:rStyle w:val="Emphasis"/>
          <w:sz w:val="26"/>
          <w:szCs w:val="26"/>
        </w:rPr>
        <w:t>critical battlefield medicines, or potentially even alter them to harm U.S. forces</w:t>
      </w:r>
      <w:r w:rsidRPr="00A1247B">
        <w:rPr>
          <w:b/>
          <w:iCs/>
          <w:szCs w:val="26"/>
          <w:u w:val="single"/>
        </w:rPr>
        <w:t xml:space="preserve"> </w:t>
      </w:r>
      <w:r w:rsidRPr="00A1247B">
        <w:rPr>
          <w:rStyle w:val="StyleUnderline"/>
          <w:sz w:val="26"/>
          <w:szCs w:val="26"/>
        </w:rPr>
        <w:t xml:space="preserve">Yet the biggest risks posed by biotech, for China, the United States, and other countries, </w:t>
      </w:r>
      <w:r w:rsidRPr="00A1247B">
        <w:rPr>
          <w:rStyle w:val="Emphasis"/>
          <w:sz w:val="26"/>
          <w:szCs w:val="26"/>
        </w:rPr>
        <w:t>pertain to nonstate actors.</w:t>
      </w:r>
      <w:r w:rsidRPr="00A1247B">
        <w:rPr>
          <w:sz w:val="16"/>
          <w:szCs w:val="26"/>
        </w:rPr>
        <w:t xml:space="preserve"> </w:t>
      </w:r>
      <w:r w:rsidRPr="00A1247B">
        <w:rPr>
          <w:rStyle w:val="StyleUnderline"/>
          <w:sz w:val="26"/>
          <w:szCs w:val="26"/>
        </w:rPr>
        <w:t xml:space="preserve">A critical feature of modern biotech, </w:t>
      </w:r>
      <w:r w:rsidRPr="00A1247B">
        <w:rPr>
          <w:rStyle w:val="Emphasis"/>
          <w:sz w:val="26"/>
          <w:szCs w:val="26"/>
        </w:rPr>
        <w:t>in contrast to technology like nuclear weapons, is that it’s cheap and easy to develop</w:t>
      </w:r>
      <w:r w:rsidRPr="00A1247B">
        <w:rPr>
          <w:rStyle w:val="StyleUnderline"/>
          <w:sz w:val="26"/>
          <w:szCs w:val="26"/>
        </w:rPr>
        <w:t>.</w:t>
      </w:r>
      <w:r w:rsidRPr="00A1247B">
        <w:rPr>
          <w:sz w:val="16"/>
          <w:szCs w:val="26"/>
        </w:rPr>
        <w:t xml:space="preserve"> </w:t>
      </w:r>
      <w:r w:rsidRPr="00A1247B">
        <w:rPr>
          <w:rStyle w:val="StyleUnderline"/>
          <w:sz w:val="26"/>
          <w:szCs w:val="26"/>
        </w:rPr>
        <w:t>A technique known as CRISPR, which the Chinese researcher He used in his illicit gene-editing work, makes it practical for just about anyone to manipulate the genomes of just about any organism they can lay their hands on.</w:t>
      </w:r>
      <w:r w:rsidRPr="00A1247B">
        <w:rPr>
          <w:sz w:val="16"/>
          <w:szCs w:val="26"/>
        </w:rPr>
        <w:t xml:space="preserve"> </w:t>
      </w:r>
      <w:r w:rsidRPr="00A1247B">
        <w:rPr>
          <w:rStyle w:val="Emphasis"/>
          <w:sz w:val="26"/>
          <w:szCs w:val="26"/>
        </w:rPr>
        <w:t>CRISPR makes it much simpler to skirt ethical restrictions</w:t>
      </w:r>
      <w:r w:rsidRPr="00A1247B">
        <w:rPr>
          <w:sz w:val="16"/>
          <w:szCs w:val="26"/>
        </w:rPr>
        <w:t xml:space="preserve"> </w:t>
      </w:r>
      <w:r w:rsidRPr="00A1247B">
        <w:rPr>
          <w:rStyle w:val="Emphasis"/>
          <w:sz w:val="26"/>
          <w:szCs w:val="26"/>
        </w:rPr>
        <w:t>and terrifyingly straightforward for terrorist groups to develop fearsome biological weapons. Researchers have already shown it’s possible to reconstruct the smallpox viru</w:t>
      </w:r>
      <w:r w:rsidRPr="00A1247B">
        <w:rPr>
          <w:sz w:val="16"/>
          <w:szCs w:val="26"/>
        </w:rPr>
        <w:t xml:space="preserve">s, </w:t>
      </w:r>
      <w:r w:rsidRPr="00A1247B">
        <w:rPr>
          <w:rStyle w:val="StyleUnderline"/>
          <w:sz w:val="26"/>
          <w:szCs w:val="26"/>
        </w:rPr>
        <w:t>which was eradicated in the real world in the 1970s</w:t>
      </w:r>
      <w:r w:rsidRPr="00A1247B">
        <w:rPr>
          <w:sz w:val="16"/>
          <w:szCs w:val="26"/>
        </w:rPr>
        <w:t xml:space="preserve">, </w:t>
      </w:r>
      <w:r w:rsidRPr="00A1247B">
        <w:rPr>
          <w:rStyle w:val="Emphasis"/>
          <w:sz w:val="26"/>
          <w:szCs w:val="26"/>
        </w:rPr>
        <w:t>for as little as $200,000 using DNA fragments you can order online</w:t>
      </w:r>
      <w:r w:rsidRPr="00A1247B">
        <w:rPr>
          <w:sz w:val="16"/>
          <w:szCs w:val="26"/>
        </w:rPr>
        <w:t xml:space="preserve">. </w:t>
      </w:r>
      <w:r w:rsidRPr="00A1247B">
        <w:rPr>
          <w:rStyle w:val="StyleUnderline"/>
          <w:sz w:val="26"/>
          <w:szCs w:val="26"/>
        </w:rPr>
        <w:t xml:space="preserve">If a terrorist or rogue state were to successfully do so, </w:t>
      </w:r>
      <w:r w:rsidRPr="00A1247B">
        <w:rPr>
          <w:rStyle w:val="Emphasis"/>
          <w:sz w:val="26"/>
          <w:szCs w:val="26"/>
        </w:rPr>
        <w:t>virtually no one alive would have any resistance to the virus</w:t>
      </w:r>
      <w:r w:rsidRPr="00A1247B">
        <w:rPr>
          <w:sz w:val="16"/>
          <w:szCs w:val="26"/>
        </w:rPr>
        <w:t>—</w:t>
      </w:r>
      <w:r w:rsidRPr="00A1247B">
        <w:rPr>
          <w:rStyle w:val="Emphasis"/>
          <w:sz w:val="26"/>
          <w:szCs w:val="26"/>
        </w:rPr>
        <w:t>and most stockpiles of the vaccine were destroyed long ago</w:t>
      </w:r>
      <w:r w:rsidRPr="00A1247B">
        <w:rPr>
          <w:sz w:val="16"/>
          <w:szCs w:val="26"/>
        </w:rPr>
        <w:t xml:space="preserve">. There is an organization, the </w:t>
      </w:r>
      <w:r w:rsidRPr="00A1247B">
        <w:rPr>
          <w:rStyle w:val="StyleUnderline"/>
          <w:sz w:val="26"/>
          <w:szCs w:val="26"/>
        </w:rPr>
        <w:t xml:space="preserve">International Gene Synthesis Consortium, that tries to screen suspicious orders for </w:t>
      </w:r>
      <w:r w:rsidRPr="00A1247B">
        <w:rPr>
          <w:rStyle w:val="Emphasis"/>
          <w:sz w:val="26"/>
          <w:szCs w:val="26"/>
        </w:rPr>
        <w:t>DNA fragments that might be used to build such bioweapons</w:t>
      </w:r>
      <w:r w:rsidRPr="00A1247B">
        <w:rPr>
          <w:sz w:val="16"/>
          <w:szCs w:val="26"/>
        </w:rPr>
        <w:t xml:space="preserve">. </w:t>
      </w:r>
      <w:r w:rsidRPr="00A1247B">
        <w:rPr>
          <w:rStyle w:val="StyleUnderline"/>
          <w:sz w:val="26"/>
          <w:szCs w:val="26"/>
        </w:rPr>
        <w:t xml:space="preserve">And while most of the world’s major DNA synthesis firms belong to the consortium, membership is completely voluntary, and </w:t>
      </w:r>
      <w:r w:rsidRPr="00A1247B">
        <w:rPr>
          <w:rStyle w:val="Emphasis"/>
          <w:sz w:val="26"/>
          <w:szCs w:val="26"/>
        </w:rPr>
        <w:t>there’s also a thriving and entirely unregulated black market—much of it based in China.</w:t>
      </w:r>
      <w:r w:rsidRPr="00A1247B">
        <w:rPr>
          <w:b/>
          <w:iCs/>
          <w:szCs w:val="26"/>
          <w:u w:val="single"/>
        </w:rPr>
        <w:t xml:space="preserve"> </w:t>
      </w:r>
      <w:r w:rsidRPr="00A1247B">
        <w:rPr>
          <w:rStyle w:val="Emphasis"/>
          <w:sz w:val="26"/>
          <w:szCs w:val="26"/>
        </w:rPr>
        <w:t>All of this means that biosecurity standards in places like China matter more than ever.</w:t>
      </w:r>
      <w:r w:rsidRPr="00A1247B">
        <w:rPr>
          <w:sz w:val="16"/>
          <w:szCs w:val="26"/>
        </w:rPr>
        <w:t xml:space="preserve"> </w:t>
      </w:r>
      <w:r w:rsidRPr="00A1247B">
        <w:rPr>
          <w:rStyle w:val="StyleUnderline"/>
          <w:sz w:val="26"/>
          <w:szCs w:val="26"/>
        </w:rPr>
        <w:t xml:space="preserve">After all, if a </w:t>
      </w:r>
      <w:r w:rsidRPr="00A1247B">
        <w:rPr>
          <w:rStyle w:val="StyleUnderline"/>
          <w:sz w:val="26"/>
          <w:szCs w:val="26"/>
        </w:rPr>
        <w:lastRenderedPageBreak/>
        <w:t xml:space="preserve">major bioweapon were to be unleashed, </w:t>
      </w:r>
      <w:r w:rsidRPr="00A1247B">
        <w:rPr>
          <w:rStyle w:val="Emphasis"/>
          <w:sz w:val="26"/>
          <w:szCs w:val="26"/>
        </w:rPr>
        <w:t>it’s unlikely that any major, globally integrated country</w:t>
      </w:r>
      <w:r w:rsidRPr="00A1247B">
        <w:rPr>
          <w:rStyle w:val="StyleUnderline"/>
          <w:sz w:val="26"/>
          <w:szCs w:val="26"/>
        </w:rPr>
        <w:t xml:space="preserve"> could escape unharmed.</w:t>
      </w:r>
      <w:r w:rsidRPr="00A1247B">
        <w:rPr>
          <w:sz w:val="16"/>
          <w:szCs w:val="26"/>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r w:rsidRPr="00A1247B">
        <w:rPr>
          <w:b/>
          <w:iCs/>
          <w:szCs w:val="26"/>
          <w:u w:val="single"/>
        </w:rPr>
        <w:t xml:space="preserve"> </w:t>
      </w:r>
      <w:r w:rsidRPr="00A1247B">
        <w:rPr>
          <w:sz w:val="16"/>
          <w:szCs w:val="26"/>
        </w:rPr>
        <w:t xml:space="preserve">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rsidRPr="00A1247B">
        <w:rPr>
          <w:sz w:val="16"/>
          <w:szCs w:val="26"/>
        </w:rPr>
        <w:t>has to</w:t>
      </w:r>
      <w:proofErr w:type="gramEnd"/>
      <w:r w:rsidRPr="00A1247B">
        <w:rPr>
          <w:sz w:val="16"/>
          <w:szCs w:val="26"/>
        </w:rPr>
        <w:t xml:space="preserve"> walk unusually carefully and offers plenty of scope to build ethical concerns into both law and practice.</w:t>
      </w:r>
      <w:r w:rsidRPr="00A1247B">
        <w:rPr>
          <w:b/>
          <w:iCs/>
          <w:szCs w:val="26"/>
          <w:u w:val="single"/>
        </w:rPr>
        <w:t xml:space="preserve"> </w:t>
      </w:r>
      <w:r w:rsidRPr="00A1247B">
        <w:rPr>
          <w:sz w:val="16"/>
          <w:szCs w:val="26"/>
        </w:rP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A1247B">
        <w:rPr>
          <w:rStyle w:val="Emphasis"/>
          <w:sz w:val="26"/>
          <w:szCs w:val="26"/>
        </w:rPr>
        <w:t>. Another promising area of U.S.-China cooperation</w:t>
      </w:r>
      <w:r w:rsidRPr="00A1247B">
        <w:rPr>
          <w:rStyle w:val="StyleUnderline"/>
          <w:sz w:val="26"/>
          <w:szCs w:val="26"/>
        </w:rPr>
        <w:t xml:space="preserve">, especially in the research community, relates to so-called gene drives, the process of editing genomes and then spreading them through an entire population in just a few generations. </w:t>
      </w:r>
      <w:r w:rsidRPr="00A1247B">
        <w:rPr>
          <w:rStyle w:val="Emphasis"/>
          <w:sz w:val="26"/>
          <w:szCs w:val="26"/>
        </w:rPr>
        <w:t>Using gene drives to prevent select mosquito species from reproducing</w:t>
      </w:r>
      <w:r w:rsidRPr="00A1247B">
        <w:rPr>
          <w:rStyle w:val="StyleUnderline"/>
          <w:sz w:val="26"/>
          <w:szCs w:val="26"/>
        </w:rPr>
        <w:t xml:space="preserve">, for example, might finally banish the world of debilitating, </w:t>
      </w:r>
      <w:r w:rsidRPr="00A1247B">
        <w:rPr>
          <w:rStyle w:val="Emphasis"/>
          <w:sz w:val="26"/>
          <w:szCs w:val="26"/>
        </w:rPr>
        <w:t>widespread diseases such as malaria and Zika, while endangered species might be engineered to survive climate change.</w:t>
      </w:r>
      <w:r w:rsidRPr="00A1247B">
        <w:rPr>
          <w:b/>
          <w:iCs/>
          <w:szCs w:val="26"/>
          <w:u w:val="single"/>
        </w:rPr>
        <w:t xml:space="preserve"> </w:t>
      </w:r>
      <w:r w:rsidRPr="00A1247B">
        <w:rPr>
          <w:sz w:val="16"/>
          <w:szCs w:val="26"/>
        </w:rP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41EFBA82" w14:textId="77777777" w:rsidR="00E556E8" w:rsidRPr="00A1247B" w:rsidRDefault="00E556E8" w:rsidP="00E556E8">
      <w:pPr>
        <w:rPr>
          <w:szCs w:val="26"/>
          <w:u w:val="single"/>
        </w:rPr>
      </w:pPr>
    </w:p>
    <w:p w14:paraId="24D2DD1A" w14:textId="77777777" w:rsidR="00E556E8" w:rsidRPr="00A1247B" w:rsidRDefault="00E556E8" w:rsidP="00E556E8">
      <w:pPr>
        <w:rPr>
          <w:szCs w:val="26"/>
        </w:rPr>
      </w:pPr>
    </w:p>
    <w:p w14:paraId="4878FA0C" w14:textId="77777777" w:rsidR="00E556E8" w:rsidRPr="00A1247B" w:rsidRDefault="00E556E8" w:rsidP="00E556E8">
      <w:pPr>
        <w:pStyle w:val="Heading4"/>
      </w:pPr>
      <w:r w:rsidRPr="00A1247B">
        <w:t>China uses biotech gains for massive bio-military advantages over the US.</w:t>
      </w:r>
    </w:p>
    <w:p w14:paraId="641D82C3" w14:textId="77777777" w:rsidR="00E556E8" w:rsidRPr="00A1247B" w:rsidRDefault="00E556E8" w:rsidP="00E556E8">
      <w:pPr>
        <w:rPr>
          <w:sz w:val="16"/>
        </w:rPr>
      </w:pPr>
      <w:proofErr w:type="spellStart"/>
      <w:r w:rsidRPr="00A1247B">
        <w:rPr>
          <w:b/>
          <w:bCs/>
          <w:u w:val="single"/>
        </w:rPr>
        <w:t>Kuo</w:t>
      </w:r>
      <w:proofErr w:type="spellEnd"/>
      <w:r w:rsidRPr="00A1247B">
        <w:rPr>
          <w:b/>
          <w:bCs/>
          <w:u w:val="single"/>
        </w:rPr>
        <w:t xml:space="preserve"> 17</w:t>
      </w:r>
      <w:r w:rsidRPr="00A1247B">
        <w:rPr>
          <w:sz w:val="16"/>
        </w:rPr>
        <w:t>, Mercy. “The Great US-China Biotechnology and Artificial Intelligence Race.” The Diplomat, 23 Aug. 2017, thediplomat.com/2017/08/the-great-us-china-biotechnology-and-artificial-intelligence-race/. </w:t>
      </w:r>
    </w:p>
    <w:p w14:paraId="5B2E5BF7" w14:textId="77777777" w:rsidR="00E556E8" w:rsidRPr="005E4839" w:rsidRDefault="00E556E8" w:rsidP="00E556E8">
      <w:pPr>
        <w:rPr>
          <w:rFonts w:asciiTheme="majorHAnsi" w:hAnsiTheme="majorHAnsi" w:cstheme="majorHAnsi"/>
          <w:sz w:val="16"/>
          <w:szCs w:val="26"/>
        </w:rPr>
      </w:pPr>
      <w:r w:rsidRPr="00A1247B">
        <w:rPr>
          <w:rFonts w:asciiTheme="majorHAnsi" w:hAnsiTheme="majorHAnsi" w:cstheme="majorHAnsi"/>
          <w:sz w:val="16"/>
          <w:szCs w:val="26"/>
        </w:rPr>
        <w:t xml:space="preserve">Trans-Pacific View </w:t>
      </w:r>
      <w:proofErr w:type="gramStart"/>
      <w:r w:rsidRPr="00A1247B">
        <w:rPr>
          <w:rFonts w:asciiTheme="majorHAnsi" w:hAnsiTheme="majorHAnsi" w:cstheme="majorHAnsi"/>
          <w:sz w:val="16"/>
          <w:szCs w:val="26"/>
        </w:rPr>
        <w:t>author</w:t>
      </w:r>
      <w:proofErr w:type="gramEnd"/>
      <w:r w:rsidRPr="00A1247B">
        <w:rPr>
          <w:rFonts w:asciiTheme="majorHAnsi" w:hAnsiTheme="majorHAnsi" w:cstheme="majorHAnsi"/>
          <w:sz w:val="16"/>
          <w:szCs w:val="26"/>
        </w:rPr>
        <w:t xml:space="preserve"> Mercy </w:t>
      </w:r>
      <w:proofErr w:type="spellStart"/>
      <w:r w:rsidRPr="00A1247B">
        <w:rPr>
          <w:rFonts w:asciiTheme="majorHAnsi" w:hAnsiTheme="majorHAnsi" w:cstheme="majorHAnsi"/>
          <w:sz w:val="16"/>
          <w:szCs w:val="26"/>
        </w:rPr>
        <w:t>Kuo</w:t>
      </w:r>
      <w:proofErr w:type="spellEnd"/>
      <w:r w:rsidRPr="00A1247B">
        <w:rPr>
          <w:rFonts w:asciiTheme="majorHAnsi" w:hAnsiTheme="majorHAnsi" w:cstheme="majorHAnsi"/>
          <w:sz w:val="16"/>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A1247B">
        <w:rPr>
          <w:rFonts w:asciiTheme="majorHAnsi" w:hAnsiTheme="majorHAnsi" w:cstheme="majorHAnsi"/>
          <w:szCs w:val="26"/>
          <w:u w:val="single"/>
        </w:rPr>
        <w:t>China plans to become the next AI-Genomics powerhouse</w:t>
      </w:r>
      <w:r w:rsidRPr="00A1247B">
        <w:rPr>
          <w:rFonts w:asciiTheme="majorHAnsi" w:hAnsiTheme="majorHAnsi" w:cstheme="majorHAnsi"/>
          <w:sz w:val="16"/>
          <w:szCs w:val="26"/>
        </w:rPr>
        <w:t xml:space="preserve">, which indicates that these technologies will soon converge in China. </w:t>
      </w:r>
      <w:r w:rsidRPr="00A1247B">
        <w:rPr>
          <w:rFonts w:asciiTheme="majorHAnsi" w:hAnsiTheme="majorHAnsi" w:cstheme="majorHAnsi"/>
          <w:szCs w:val="26"/>
          <w:u w:val="single"/>
        </w:rPr>
        <w:t>China’s ambition is to lead the global market for precision medicine</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which necessitates acquiring strategic tech</w:t>
      </w:r>
      <w:r w:rsidRPr="00A1247B">
        <w:rPr>
          <w:rFonts w:asciiTheme="majorHAnsi" w:hAnsiTheme="majorHAnsi" w:cstheme="majorHAnsi"/>
          <w:sz w:val="16"/>
          <w:szCs w:val="26"/>
        </w:rPr>
        <w:t xml:space="preserve">nological and human capital </w:t>
      </w:r>
      <w:r w:rsidRPr="00A1247B">
        <w:rPr>
          <w:rFonts w:asciiTheme="majorHAnsi" w:hAnsiTheme="majorHAnsi" w:cstheme="majorHAnsi"/>
          <w:szCs w:val="26"/>
          <w:u w:val="single"/>
        </w:rPr>
        <w:t>in both genomics and AI</w:t>
      </w:r>
      <w:r w:rsidRPr="00A1247B">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A1247B">
        <w:rPr>
          <w:rFonts w:asciiTheme="majorHAnsi" w:hAnsiTheme="majorHAnsi" w:cstheme="majorHAnsi"/>
          <w:szCs w:val="26"/>
          <w:u w:val="single"/>
        </w:rPr>
        <w:t>There are significant economic incentives behind China’s heavy investment</w:t>
      </w:r>
      <w:r w:rsidRPr="00A1247B">
        <w:rPr>
          <w:rFonts w:asciiTheme="majorHAnsi" w:hAnsiTheme="majorHAnsi" w:cstheme="majorHAnsi"/>
          <w:sz w:val="16"/>
          <w:szCs w:val="26"/>
        </w:rPr>
        <w:t xml:space="preserve"> in the increasing convergence of AI and genomics. </w:t>
      </w:r>
      <w:r w:rsidRPr="00A1247B">
        <w:rPr>
          <w:rFonts w:asciiTheme="majorHAnsi" w:hAnsiTheme="majorHAnsi" w:cstheme="majorHAnsi"/>
          <w:szCs w:val="26"/>
          <w:u w:val="single"/>
        </w:rPr>
        <w:t>This</w:t>
      </w:r>
      <w:r w:rsidRPr="00A1247B">
        <w:rPr>
          <w:rFonts w:asciiTheme="majorHAnsi" w:hAnsiTheme="majorHAnsi" w:cstheme="majorHAnsi"/>
          <w:sz w:val="16"/>
          <w:szCs w:val="26"/>
        </w:rPr>
        <w:t xml:space="preserve"> golden </w:t>
      </w:r>
      <w:r w:rsidRPr="00A1247B">
        <w:rPr>
          <w:rFonts w:asciiTheme="majorHAnsi" w:hAnsiTheme="majorHAnsi" w:cstheme="majorHAnsi"/>
          <w:szCs w:val="26"/>
          <w:u w:val="single"/>
        </w:rPr>
        <w:t>combination will drive precision medicine to new</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heights</w:t>
      </w:r>
      <w:r w:rsidRPr="00A1247B">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A1247B">
        <w:rPr>
          <w:rFonts w:asciiTheme="majorHAnsi" w:hAnsiTheme="majorHAnsi" w:cstheme="majorHAnsi"/>
          <w:sz w:val="16"/>
          <w:szCs w:val="26"/>
        </w:rPr>
        <w:t>iCarbonX</w:t>
      </w:r>
      <w:proofErr w:type="spellEnd"/>
      <w:r w:rsidRPr="00A1247B">
        <w:rPr>
          <w:rFonts w:asciiTheme="majorHAnsi" w:hAnsiTheme="majorHAnsi" w:cstheme="majorHAnsi"/>
          <w:sz w:val="16"/>
          <w:szCs w:val="26"/>
        </w:rPr>
        <w:t xml:space="preserve"> of Shenzhen’s decision to invest US$100 million in U.S.-company </w:t>
      </w:r>
      <w:proofErr w:type="spellStart"/>
      <w:r w:rsidRPr="00A1247B">
        <w:rPr>
          <w:rFonts w:asciiTheme="majorHAnsi" w:hAnsiTheme="majorHAnsi" w:cstheme="majorHAnsi"/>
          <w:sz w:val="16"/>
          <w:szCs w:val="26"/>
        </w:rPr>
        <w:t>PatientsLikeMe</w:t>
      </w:r>
      <w:proofErr w:type="spellEnd"/>
      <w:r w:rsidRPr="00A1247B">
        <w:rPr>
          <w:rFonts w:asciiTheme="majorHAnsi" w:hAnsiTheme="majorHAnsi" w:cstheme="majorHAnsi"/>
          <w:sz w:val="16"/>
          <w:szCs w:val="26"/>
        </w:rPr>
        <w:t xml:space="preserve"> relative to AI and genomic data collection. </w:t>
      </w:r>
      <w:proofErr w:type="spellStart"/>
      <w:r w:rsidRPr="00A1247B">
        <w:rPr>
          <w:rFonts w:asciiTheme="majorHAnsi" w:hAnsiTheme="majorHAnsi" w:cstheme="majorHAnsi"/>
          <w:sz w:val="16"/>
          <w:szCs w:val="26"/>
        </w:rPr>
        <w:t>iCarbonX</w:t>
      </w:r>
      <w:proofErr w:type="spellEnd"/>
      <w:r w:rsidRPr="00A1247B">
        <w:rPr>
          <w:rFonts w:asciiTheme="majorHAnsi" w:hAnsiTheme="majorHAnsi" w:cstheme="majorHAnsi"/>
          <w:sz w:val="16"/>
          <w:szCs w:val="26"/>
        </w:rPr>
        <w:t xml:space="preserve"> is a pioneer in AI software that learns to recognize useful relationships between large amounts of individuals’ biological, medical, </w:t>
      </w:r>
      <w:proofErr w:type="gramStart"/>
      <w:r w:rsidRPr="00A1247B">
        <w:rPr>
          <w:rFonts w:asciiTheme="majorHAnsi" w:hAnsiTheme="majorHAnsi" w:cstheme="majorHAnsi"/>
          <w:sz w:val="16"/>
          <w:szCs w:val="26"/>
        </w:rPr>
        <w:t>behavioral</w:t>
      </w:r>
      <w:proofErr w:type="gramEnd"/>
      <w:r w:rsidRPr="00A1247B">
        <w:rPr>
          <w:rFonts w:asciiTheme="majorHAnsi" w:hAnsiTheme="majorHAnsi" w:cstheme="majorHAnsi"/>
          <w:sz w:val="16"/>
          <w:szCs w:val="26"/>
        </w:rPr>
        <w:t xml:space="preserve"> and psychological data. Such a data-ecosystem will deliver insights into how an individual’s genome is mutating over time, and therefore critical information about this individual’s susceptibilities to rare, </w:t>
      </w:r>
      <w:proofErr w:type="gramStart"/>
      <w:r w:rsidRPr="00A1247B">
        <w:rPr>
          <w:rFonts w:asciiTheme="majorHAnsi" w:hAnsiTheme="majorHAnsi" w:cstheme="majorHAnsi"/>
          <w:sz w:val="16"/>
          <w:szCs w:val="26"/>
        </w:rPr>
        <w:t>chronic</w:t>
      </w:r>
      <w:proofErr w:type="gramEnd"/>
      <w:r w:rsidRPr="00A1247B">
        <w:rPr>
          <w:rFonts w:asciiTheme="majorHAnsi" w:hAnsiTheme="majorHAnsi" w:cstheme="majorHAnsi"/>
          <w:sz w:val="16"/>
          <w:szCs w:val="26"/>
        </w:rPr>
        <w:t xml:space="preserve"> and mental illnesses. In 2017, </w:t>
      </w:r>
      <w:proofErr w:type="spellStart"/>
      <w:r w:rsidRPr="00A1247B">
        <w:rPr>
          <w:rFonts w:asciiTheme="majorHAnsi" w:hAnsiTheme="majorHAnsi" w:cstheme="majorHAnsi"/>
          <w:sz w:val="16"/>
          <w:szCs w:val="26"/>
        </w:rPr>
        <w:t>iCarbonX</w:t>
      </w:r>
      <w:proofErr w:type="spellEnd"/>
      <w:r w:rsidRPr="00A1247B">
        <w:rPr>
          <w:rFonts w:asciiTheme="majorHAnsi" w:hAnsiTheme="majorHAnsi" w:cstheme="majorHAnsi"/>
          <w:sz w:val="16"/>
          <w:szCs w:val="26"/>
        </w:rPr>
        <w:t xml:space="preserve"> invested $100 million in </w:t>
      </w:r>
      <w:proofErr w:type="spellStart"/>
      <w:r w:rsidRPr="00A1247B">
        <w:rPr>
          <w:rFonts w:asciiTheme="majorHAnsi" w:hAnsiTheme="majorHAnsi" w:cstheme="majorHAnsi"/>
          <w:sz w:val="16"/>
          <w:szCs w:val="26"/>
        </w:rPr>
        <w:t>PatientsLikeMe</w:t>
      </w:r>
      <w:proofErr w:type="spellEnd"/>
      <w:r w:rsidRPr="00A1247B">
        <w:rPr>
          <w:rFonts w:asciiTheme="majorHAnsi" w:hAnsiTheme="majorHAnsi" w:cstheme="majorHAnsi"/>
          <w:sz w:val="16"/>
          <w:szCs w:val="26"/>
        </w:rPr>
        <w:t xml:space="preserve">, getting a hold over data from the biggest online network of patients with rare and chronic diseases. If successful, this effort could turn into genetic gold, making </w:t>
      </w:r>
      <w:proofErr w:type="spellStart"/>
      <w:r w:rsidRPr="00A1247B">
        <w:rPr>
          <w:rFonts w:asciiTheme="majorHAnsi" w:hAnsiTheme="majorHAnsi" w:cstheme="majorHAnsi"/>
          <w:sz w:val="16"/>
          <w:szCs w:val="26"/>
        </w:rPr>
        <w:t>iCarbonX</w:t>
      </w:r>
      <w:proofErr w:type="spellEnd"/>
      <w:r w:rsidRPr="00A1247B">
        <w:rPr>
          <w:rFonts w:asciiTheme="majorHAnsi" w:hAnsiTheme="majorHAnsi" w:cstheme="majorHAnsi"/>
          <w:sz w:val="16"/>
          <w:szCs w:val="26"/>
        </w:rPr>
        <w:t xml:space="preserve"> one of the wealthiest healthcare companies in China and beyond. The risk factor is that </w:t>
      </w:r>
      <w:proofErr w:type="spellStart"/>
      <w:r w:rsidRPr="00A1247B">
        <w:rPr>
          <w:rFonts w:asciiTheme="majorHAnsi" w:hAnsiTheme="majorHAnsi" w:cstheme="majorHAnsi"/>
          <w:sz w:val="16"/>
          <w:szCs w:val="26"/>
        </w:rPr>
        <w:t>iCarbonX</w:t>
      </w:r>
      <w:proofErr w:type="spellEnd"/>
      <w:r w:rsidRPr="00A1247B">
        <w:rPr>
          <w:rFonts w:asciiTheme="majorHAnsi" w:hAnsiTheme="majorHAnsi" w:cstheme="majorHAnsi"/>
          <w:sz w:val="16"/>
          <w:szCs w:val="26"/>
        </w:rPr>
        <w:t xml:space="preserve"> is handling more than personal data, but potentially vulnerable data </w:t>
      </w:r>
      <w:r w:rsidRPr="00A1247B">
        <w:rPr>
          <w:rFonts w:asciiTheme="majorHAnsi" w:hAnsiTheme="majorHAnsi" w:cstheme="majorHAnsi"/>
          <w:sz w:val="16"/>
          <w:szCs w:val="26"/>
        </w:rPr>
        <w:lastRenderedPageBreak/>
        <w:t xml:space="preserve">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A1247B">
        <w:rPr>
          <w:rFonts w:asciiTheme="majorHAnsi" w:hAnsiTheme="majorHAnsi" w:cstheme="majorHAnsi"/>
          <w:b/>
          <w:bCs/>
          <w:szCs w:val="26"/>
          <w:u w:val="single"/>
        </w:rPr>
        <w:t>Genomics</w:t>
      </w:r>
      <w:r w:rsidRPr="00A1247B">
        <w:rPr>
          <w:rFonts w:asciiTheme="majorHAnsi" w:hAnsiTheme="majorHAnsi" w:cstheme="majorHAnsi"/>
          <w:sz w:val="16"/>
          <w:szCs w:val="26"/>
        </w:rPr>
        <w:t xml:space="preserve"> and computing research</w:t>
      </w:r>
      <w:r w:rsidRPr="00A1247B">
        <w:rPr>
          <w:rFonts w:asciiTheme="majorHAnsi" w:hAnsiTheme="majorHAnsi" w:cstheme="majorHAnsi"/>
          <w:b/>
          <w:bCs/>
          <w:szCs w:val="26"/>
          <w:u w:val="single"/>
        </w:rPr>
        <w:t xml:space="preserve"> </w:t>
      </w:r>
      <w:proofErr w:type="gramStart"/>
      <w:r w:rsidRPr="00A1247B">
        <w:rPr>
          <w:rFonts w:asciiTheme="majorHAnsi" w:hAnsiTheme="majorHAnsi" w:cstheme="majorHAnsi"/>
          <w:b/>
          <w:bCs/>
          <w:szCs w:val="26"/>
          <w:u w:val="single"/>
        </w:rPr>
        <w:t>is</w:t>
      </w:r>
      <w:proofErr w:type="gramEnd"/>
      <w:r w:rsidRPr="00A1247B">
        <w:rPr>
          <w:rFonts w:asciiTheme="majorHAnsi" w:hAnsiTheme="majorHAnsi" w:cstheme="majorHAnsi"/>
          <w:b/>
          <w:bCs/>
          <w:szCs w:val="26"/>
          <w:u w:val="single"/>
        </w:rPr>
        <w:t xml:space="preserve"> inherently dual-use, therefore a strategic advantage in a nation’s security arsenal. </w:t>
      </w:r>
      <w:r w:rsidRPr="00A1247B">
        <w:rPr>
          <w:rFonts w:asciiTheme="majorHAnsi" w:hAnsiTheme="majorHAnsi" w:cstheme="majorHAnsi"/>
          <w:szCs w:val="26"/>
          <w:u w:val="single"/>
        </w:rPr>
        <w:t>Using AI systems to understand</w:t>
      </w:r>
      <w:r w:rsidRPr="00A1247B">
        <w:rPr>
          <w:rFonts w:asciiTheme="majorHAnsi" w:hAnsiTheme="majorHAnsi" w:cstheme="majorHAnsi"/>
          <w:sz w:val="16"/>
          <w:szCs w:val="26"/>
        </w:rPr>
        <w:t xml:space="preserve"> how the functioning of our </w:t>
      </w:r>
      <w:r w:rsidRPr="00A1247B">
        <w:rPr>
          <w:rFonts w:asciiTheme="majorHAnsi" w:hAnsiTheme="majorHAnsi" w:cstheme="majorHAnsi"/>
          <w:szCs w:val="26"/>
          <w:u w:val="single"/>
        </w:rPr>
        <w:t>genomes impacts</w:t>
      </w:r>
      <w:r w:rsidRPr="00A1247B">
        <w:rPr>
          <w:rFonts w:asciiTheme="majorHAnsi" w:hAnsiTheme="majorHAnsi" w:cstheme="majorHAnsi"/>
          <w:sz w:val="16"/>
          <w:szCs w:val="26"/>
        </w:rPr>
        <w:t xml:space="preserve"> our health </w:t>
      </w:r>
      <w:r w:rsidRPr="00A1247B">
        <w:rPr>
          <w:rFonts w:asciiTheme="majorHAnsi" w:hAnsiTheme="majorHAnsi" w:cstheme="majorHAnsi"/>
          <w:b/>
          <w:bCs/>
          <w:szCs w:val="26"/>
          <w:u w:val="single"/>
        </w:rPr>
        <w:t>is of strategic importance for biodefense.</w:t>
      </w:r>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This knowledge will lead to increasing developments at the forefront of medical countermeasures</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including vaccines</w:t>
      </w:r>
      <w:r w:rsidRPr="00A1247B">
        <w:rPr>
          <w:rFonts w:asciiTheme="majorHAnsi" w:hAnsiTheme="majorHAnsi" w:cstheme="majorHAnsi"/>
          <w:sz w:val="16"/>
          <w:szCs w:val="26"/>
        </w:rPr>
        <w:t xml:space="preserve">, antibiotics, and targeted treatments relying on virus-engineering and microbiome research. </w:t>
      </w:r>
      <w:r w:rsidRPr="00A1247B">
        <w:rPr>
          <w:rFonts w:asciiTheme="majorHAnsi" w:hAnsiTheme="majorHAnsi" w:cstheme="majorHAnsi"/>
          <w:szCs w:val="26"/>
          <w:u w:val="single"/>
        </w:rPr>
        <w:t>Applying deep learning</w:t>
      </w:r>
      <w:r w:rsidRPr="00A1247B">
        <w:rPr>
          <w:rFonts w:asciiTheme="majorHAnsi" w:hAnsiTheme="majorHAnsi" w:cstheme="majorHAnsi"/>
          <w:sz w:val="16"/>
          <w:szCs w:val="26"/>
        </w:rPr>
        <w:t xml:space="preserve"> to genomics </w:t>
      </w:r>
      <w:proofErr w:type="gramStart"/>
      <w:r w:rsidRPr="00A1247B">
        <w:rPr>
          <w:rFonts w:asciiTheme="majorHAnsi" w:hAnsiTheme="majorHAnsi" w:cstheme="majorHAnsi"/>
          <w:sz w:val="16"/>
          <w:szCs w:val="26"/>
        </w:rPr>
        <w:t>data-sets</w:t>
      </w:r>
      <w:proofErr w:type="gramEnd"/>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could help</w:t>
      </w:r>
      <w:r w:rsidRPr="00A1247B">
        <w:rPr>
          <w:rFonts w:asciiTheme="majorHAnsi" w:hAnsiTheme="majorHAnsi" w:cstheme="majorHAnsi"/>
          <w:sz w:val="16"/>
          <w:szCs w:val="26"/>
        </w:rPr>
        <w:t xml:space="preserve"> geneticists learn how to use genome-editing (CRISPR) to efficiently engineer living systems, but also </w:t>
      </w:r>
      <w:r w:rsidRPr="00A1247B">
        <w:rPr>
          <w:rFonts w:asciiTheme="majorHAnsi" w:hAnsiTheme="majorHAnsi" w:cstheme="majorHAnsi"/>
          <w:szCs w:val="26"/>
          <w:u w:val="single"/>
        </w:rPr>
        <w:t>to treat and, even “optimize,” human health</w:t>
      </w:r>
      <w:r w:rsidRPr="00A1247B">
        <w:rPr>
          <w:rFonts w:asciiTheme="majorHAnsi" w:hAnsiTheme="majorHAnsi" w:cstheme="majorHAnsi"/>
          <w:sz w:val="16"/>
          <w:szCs w:val="26"/>
        </w:rPr>
        <w:t xml:space="preserve">, </w:t>
      </w:r>
      <w:r w:rsidRPr="00A1247B">
        <w:rPr>
          <w:rFonts w:asciiTheme="majorHAnsi" w:hAnsiTheme="majorHAnsi" w:cstheme="majorHAnsi"/>
          <w:b/>
          <w:bCs/>
          <w:szCs w:val="26"/>
          <w:u w:val="single"/>
        </w:rPr>
        <w:t>with potential applications in military enhancement</w:t>
      </w:r>
      <w:r w:rsidRPr="00A1247B">
        <w:rPr>
          <w:rFonts w:asciiTheme="majorHAnsi" w:hAnsiTheme="majorHAnsi" w:cstheme="majorHAnsi"/>
          <w:b/>
          <w:bCs/>
          <w:sz w:val="16"/>
          <w:szCs w:val="26"/>
        </w:rPr>
        <w:t>s</w:t>
      </w:r>
      <w:r w:rsidRPr="00A1247B">
        <w:rPr>
          <w:rFonts w:asciiTheme="majorHAnsi" w:hAnsiTheme="majorHAnsi" w:cstheme="majorHAnsi"/>
          <w:sz w:val="16"/>
          <w:szCs w:val="26"/>
        </w:rPr>
        <w:t xml:space="preserve">. A $15 million partnership between a U.S. company, Gingko </w:t>
      </w:r>
      <w:proofErr w:type="spellStart"/>
      <w:r w:rsidRPr="00A1247B">
        <w:rPr>
          <w:rFonts w:asciiTheme="majorHAnsi" w:hAnsiTheme="majorHAnsi" w:cstheme="majorHAnsi"/>
          <w:sz w:val="16"/>
          <w:szCs w:val="26"/>
        </w:rPr>
        <w:t>Bioworks</w:t>
      </w:r>
      <w:proofErr w:type="spellEnd"/>
      <w:r w:rsidRPr="00A1247B">
        <w:rPr>
          <w:rFonts w:asciiTheme="majorHAnsi" w:hAnsiTheme="majorHAnsi" w:cstheme="majorHAnsi"/>
          <w:sz w:val="16"/>
          <w:szCs w:val="26"/>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A1247B">
        <w:rPr>
          <w:rFonts w:asciiTheme="majorHAnsi" w:hAnsiTheme="majorHAnsi" w:cstheme="majorHAnsi"/>
          <w:sz w:val="16"/>
          <w:szCs w:val="26"/>
        </w:rPr>
        <w:t>patent</w:t>
      </w:r>
      <w:proofErr w:type="gramEnd"/>
      <w:r w:rsidRPr="00A1247B">
        <w:rPr>
          <w:rFonts w:asciiTheme="majorHAnsi" w:hAnsiTheme="majorHAnsi" w:cstheme="majorHAnsi"/>
          <w:sz w:val="16"/>
          <w:szCs w:val="26"/>
        </w:rPr>
        <w:t xml:space="preserve"> and manufacture tailored cancer immunotherapies in high demand in the United States. Yet, what if Chinese efforts venture into understanding how to impact key genomics health determinants relevant to the U.S. population? </w:t>
      </w:r>
      <w:r w:rsidRPr="00A1247B">
        <w:rPr>
          <w:rFonts w:asciiTheme="majorHAnsi" w:hAnsiTheme="majorHAnsi" w:cstheme="majorHAnsi"/>
          <w:b/>
          <w:bCs/>
          <w:szCs w:val="26"/>
          <w:u w:val="single"/>
        </w:rPr>
        <w:t xml:space="preserve">Gaining access to increasingly large U.S. genomic </w:t>
      </w:r>
      <w:proofErr w:type="gramStart"/>
      <w:r w:rsidRPr="00A1247B">
        <w:rPr>
          <w:rFonts w:asciiTheme="majorHAnsi" w:hAnsiTheme="majorHAnsi" w:cstheme="majorHAnsi"/>
          <w:b/>
          <w:bCs/>
          <w:szCs w:val="26"/>
          <w:u w:val="single"/>
        </w:rPr>
        <w:t>data-sets</w:t>
      </w:r>
      <w:proofErr w:type="gramEnd"/>
      <w:r w:rsidRPr="00A1247B">
        <w:rPr>
          <w:rFonts w:asciiTheme="majorHAnsi" w:hAnsiTheme="majorHAnsi" w:cstheme="majorHAnsi"/>
          <w:b/>
          <w:bCs/>
          <w:szCs w:val="26"/>
          <w:u w:val="single"/>
        </w:rPr>
        <w:t xml:space="preserve"> gives China a knowledge advantage into leading the next steps in bio-military research.</w:t>
      </w:r>
      <w:r w:rsidRPr="00A1247B">
        <w:rPr>
          <w:rFonts w:asciiTheme="majorHAnsi" w:hAnsiTheme="majorHAnsi" w:cstheme="majorHAnsi"/>
          <w:sz w:val="16"/>
          <w:szCs w:val="26"/>
        </w:rPr>
        <w:t xml:space="preserve"> Could biomedical data be used to develop bioweapons? Explain. </w:t>
      </w:r>
      <w:r w:rsidRPr="00A1247B">
        <w:rPr>
          <w:rFonts w:asciiTheme="majorHAnsi" w:hAnsiTheme="majorHAnsi" w:cstheme="majorHAnsi"/>
          <w:szCs w:val="26"/>
          <w:u w:val="single"/>
        </w:rPr>
        <w:t xml:space="preserve">Personalized medicine advances mean that personalized bio-attacks are increasingly possible. </w:t>
      </w:r>
      <w:r w:rsidRPr="00A1247B">
        <w:rPr>
          <w:rFonts w:asciiTheme="majorHAnsi" w:hAnsiTheme="majorHAnsi" w:cstheme="majorHAnsi"/>
          <w:sz w:val="16"/>
          <w:szCs w:val="26"/>
        </w:rPr>
        <w:t xml:space="preserve">The combination of AI with biomedical data and genome-editing technologies will help us predict genes most important to </w:t>
      </w:r>
      <w:proofErr w:type="gramStart"/>
      <w:r w:rsidRPr="00A1247B">
        <w:rPr>
          <w:rFonts w:asciiTheme="majorHAnsi" w:hAnsiTheme="majorHAnsi" w:cstheme="majorHAnsi"/>
          <w:sz w:val="16"/>
          <w:szCs w:val="26"/>
        </w:rPr>
        <w:t>particular functions</w:t>
      </w:r>
      <w:proofErr w:type="gramEnd"/>
      <w:r w:rsidRPr="00A1247B">
        <w:rPr>
          <w:rFonts w:asciiTheme="majorHAnsi" w:hAnsiTheme="majorHAnsi" w:cstheme="majorHAnsi"/>
          <w:sz w:val="16"/>
          <w:szCs w:val="26"/>
        </w:rPr>
        <w:t xml:space="preserve">. </w:t>
      </w:r>
      <w:r w:rsidRPr="00A1247B">
        <w:rPr>
          <w:rFonts w:asciiTheme="majorHAnsi" w:hAnsiTheme="majorHAnsi" w:cstheme="majorHAnsi"/>
          <w:szCs w:val="26"/>
          <w:u w:val="single"/>
        </w:rPr>
        <w:t>Such insights will contribute to knowing how a particular disease occurs,</w:t>
      </w:r>
      <w:r w:rsidRPr="00A1247B">
        <w:rPr>
          <w:rFonts w:asciiTheme="majorHAnsi" w:hAnsiTheme="majorHAnsi" w:cstheme="majorHAnsi"/>
          <w:sz w:val="16"/>
          <w:szCs w:val="26"/>
        </w:rPr>
        <w:t xml:space="preserve"> how a </w:t>
      </w:r>
      <w:proofErr w:type="gramStart"/>
      <w:r w:rsidRPr="00A1247B">
        <w:rPr>
          <w:rFonts w:asciiTheme="majorHAnsi" w:hAnsiTheme="majorHAnsi" w:cstheme="majorHAnsi"/>
          <w:sz w:val="16"/>
          <w:szCs w:val="26"/>
        </w:rPr>
        <w:t>newly-discovered</w:t>
      </w:r>
      <w:proofErr w:type="gramEnd"/>
      <w:r w:rsidRPr="00A1247B">
        <w:rPr>
          <w:rFonts w:asciiTheme="majorHAnsi" w:hAnsiTheme="majorHAnsi" w:cstheme="majorHAnsi"/>
          <w:sz w:val="16"/>
          <w:szCs w:val="26"/>
        </w:rPr>
        <w:t xml:space="preserve"> virus has high transmissibility, but also why certain populations and individuals are more susceptible to it. Combining host susceptibility information with pathogenic targeted design, </w:t>
      </w:r>
      <w:r w:rsidRPr="00A1247B">
        <w:rPr>
          <w:rFonts w:asciiTheme="majorHAnsi" w:hAnsiTheme="majorHAnsi" w:cstheme="majorHAnsi"/>
          <w:b/>
          <w:bCs/>
          <w:szCs w:val="26"/>
          <w:u w:val="single"/>
        </w:rPr>
        <w:t>malicious actors could engineer pathogens that are tailored to overcome the immune system or the microbiome of specific populations.</w:t>
      </w:r>
      <w:r w:rsidRPr="00CB583C">
        <w:rPr>
          <w:rFonts w:asciiTheme="majorHAnsi" w:hAnsiTheme="majorHAnsi" w:cstheme="majorHAnsi"/>
          <w:b/>
          <w:bCs/>
          <w:szCs w:val="26"/>
          <w:u w:val="single"/>
        </w:rPr>
        <w:t xml:space="preserve"> </w:t>
      </w:r>
    </w:p>
    <w:p w14:paraId="2D3283B3" w14:textId="77777777" w:rsidR="00E556E8" w:rsidRPr="00C13691" w:rsidRDefault="00E556E8" w:rsidP="004A4F6B">
      <w:pPr>
        <w:rPr>
          <w:szCs w:val="26"/>
        </w:rPr>
      </w:pPr>
    </w:p>
    <w:p w14:paraId="103601D2" w14:textId="77777777" w:rsidR="004A4F6B" w:rsidRPr="004A4F6B" w:rsidRDefault="004A4F6B" w:rsidP="004A4F6B"/>
    <w:sectPr w:rsidR="004A4F6B" w:rsidRPr="004A4F6B" w:rsidSect="000D32BB">
      <w:headerReference w:type="even"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3127E" w14:textId="77777777" w:rsidR="00786582" w:rsidRDefault="00786582" w:rsidP="00042CCD">
      <w:pPr>
        <w:spacing w:after="0" w:line="240" w:lineRule="auto"/>
      </w:pPr>
      <w:r>
        <w:separator/>
      </w:r>
    </w:p>
  </w:endnote>
  <w:endnote w:type="continuationSeparator" w:id="0">
    <w:p w14:paraId="37D3EB77" w14:textId="77777777" w:rsidR="00786582" w:rsidRDefault="00786582"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63AC0" w14:textId="77777777" w:rsidR="00786582" w:rsidRDefault="00786582" w:rsidP="00042CCD">
      <w:pPr>
        <w:spacing w:after="0" w:line="240" w:lineRule="auto"/>
      </w:pPr>
      <w:r>
        <w:separator/>
      </w:r>
    </w:p>
  </w:footnote>
  <w:footnote w:type="continuationSeparator" w:id="0">
    <w:p w14:paraId="709C6FEF" w14:textId="77777777" w:rsidR="00786582" w:rsidRDefault="00786582" w:rsidP="00042CCD">
      <w:pPr>
        <w:spacing w:after="0" w:line="240" w:lineRule="auto"/>
      </w:pPr>
      <w:r>
        <w:continuationSeparator/>
      </w:r>
    </w:p>
  </w:footnote>
  <w:footnote w:id="1">
    <w:p w14:paraId="700740A0" w14:textId="77777777" w:rsidR="004A4F6B" w:rsidRPr="00752E9C" w:rsidRDefault="004A4F6B" w:rsidP="004A4F6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1472891" w14:textId="77777777" w:rsidR="004A4F6B" w:rsidRPr="00855FDC" w:rsidRDefault="004A4F6B" w:rsidP="004A4F6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1EC38FE" w14:textId="77777777" w:rsidR="004A4F6B" w:rsidRDefault="004A4F6B" w:rsidP="004A4F6B">
      <w:pPr>
        <w:pStyle w:val="FootnoteText"/>
      </w:pPr>
      <w:r>
        <w:rPr>
          <w:rStyle w:val="FootnoteReference"/>
        </w:rPr>
        <w:footnoteRef/>
      </w:r>
      <w:r>
        <w:t xml:space="preserve"> </w:t>
      </w:r>
      <w:r w:rsidRPr="00E24050">
        <w:t>https://www.merriam-webster.com/dictionary/ought</w:t>
      </w:r>
    </w:p>
  </w:footnote>
  <w:footnote w:id="4">
    <w:p w14:paraId="5E53147B" w14:textId="77777777" w:rsidR="004A4F6B" w:rsidRDefault="004A4F6B" w:rsidP="004A4F6B">
      <w:pPr>
        <w:pStyle w:val="FootnoteText"/>
      </w:pPr>
      <w:r>
        <w:rPr>
          <w:rStyle w:val="FootnoteReference"/>
        </w:rPr>
        <w:footnoteRef/>
      </w:r>
      <w:r>
        <w:t xml:space="preserve"> </w:t>
      </w:r>
      <w:hyperlink r:id="rId6" w:history="1">
        <w:r w:rsidRPr="00A95DFD">
          <w:rPr>
            <w:rStyle w:val="Hyperlink"/>
          </w:rPr>
          <w:t>https://www.google.com/search?q=member+definition&amp;rlz=1C1CHBF_enUS877US877&amp;oq=member+definition&amp;aqs=chrome.0.69i59j69i60l3.1863j0j7&amp;sourceid=chrome&amp;ie=UTF-8</w:t>
        </w:r>
      </w:hyperlink>
      <w:r>
        <w:t xml:space="preserve"> //Xu</w:t>
      </w:r>
    </w:p>
  </w:footnote>
  <w:footnote w:id="5">
    <w:p w14:paraId="344592F8" w14:textId="77777777" w:rsidR="004A4F6B" w:rsidRDefault="004A4F6B" w:rsidP="004A4F6B">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6C240E3B" w14:textId="77777777" w:rsidR="004A4F6B" w:rsidRDefault="004A4F6B" w:rsidP="004A4F6B">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7">
    <w:p w14:paraId="3E42DAFB" w14:textId="77777777" w:rsidR="004A4F6B" w:rsidRDefault="004A4F6B" w:rsidP="004A4F6B">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8">
    <w:p w14:paraId="25D7983E" w14:textId="77777777" w:rsidR="004A4F6B" w:rsidRDefault="004A4F6B" w:rsidP="004A4F6B">
      <w:pPr>
        <w:pStyle w:val="FootnoteText"/>
      </w:pPr>
      <w:r>
        <w:rPr>
          <w:rStyle w:val="FootnoteReference"/>
        </w:rPr>
        <w:footnoteRef/>
      </w:r>
      <w:r>
        <w:t xml:space="preserve"> </w:t>
      </w:r>
      <w:hyperlink r:id="rId10" w:history="1">
        <w:r w:rsidRPr="00A95DFD">
          <w:rPr>
            <w:rStyle w:val="Hyperlink"/>
          </w:rPr>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hyperlink>
      <w:r>
        <w:t xml:space="preserve"> //Xu</w:t>
      </w:r>
    </w:p>
  </w:footnote>
  <w:footnote w:id="9">
    <w:p w14:paraId="5AF839D2" w14:textId="77777777" w:rsidR="004A4F6B" w:rsidRDefault="004A4F6B" w:rsidP="004A4F6B">
      <w:pPr>
        <w:pStyle w:val="FootnoteText"/>
      </w:pPr>
      <w:r>
        <w:rPr>
          <w:rStyle w:val="FootnoteReference"/>
        </w:rPr>
        <w:footnoteRef/>
      </w:r>
      <w:r>
        <w:t xml:space="preserve"> </w:t>
      </w:r>
      <w:hyperlink r:id="rId11" w:anchor=":~:text=English%20Language%20Learners%20Definition%20of,meant%20to%20be%20used%20with" w:history="1">
        <w:r w:rsidRPr="00A95DFD">
          <w:rPr>
            <w:rStyle w:val="Hyperlink"/>
          </w:rPr>
          <w:t>https://www.merriam-webster.com/dictionary/for#:~:text=English%20Language%20Learners%20Definition%20of,meant%20to%20be%20used%20with</w:t>
        </w:r>
      </w:hyperlink>
      <w:r>
        <w:t xml:space="preserve"> //Xu</w:t>
      </w:r>
    </w:p>
  </w:footnote>
  <w:footnote w:id="10">
    <w:p w14:paraId="7FCF0913" w14:textId="77777777" w:rsidR="004A4F6B" w:rsidRDefault="004A4F6B" w:rsidP="004A4F6B">
      <w:pPr>
        <w:pStyle w:val="FootnoteText"/>
      </w:pPr>
      <w:r>
        <w:rPr>
          <w:rStyle w:val="FootnoteReference"/>
        </w:rPr>
        <w:footnoteRef/>
      </w:r>
      <w:r>
        <w:t xml:space="preserve"> </w:t>
      </w:r>
      <w:hyperlink r:id="rId12" w:history="1">
        <w:r w:rsidRPr="00A95DFD">
          <w:rPr>
            <w:rStyle w:val="Hyperlink"/>
          </w:rPr>
          <w:t>https://www.google.com/search?q=medicine+definition&amp;rlz=1C1CHBF_enUS877US877&amp;oq=medicine+definition&amp;aqs=chrome.0.69i59.2986j0j7&amp;sourceid=chrome&amp;ie=UTF-8</w:t>
        </w:r>
      </w:hyperlink>
      <w:r>
        <w:t xml:space="preserve"> //Xu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786582">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A4F6B"/>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42C"/>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86582"/>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247B"/>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5BEB"/>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4902"/>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07E45"/>
    <w:rsid w:val="00E14A6C"/>
    <w:rsid w:val="00E15598"/>
    <w:rsid w:val="00E16788"/>
    <w:rsid w:val="00E20D65"/>
    <w:rsid w:val="00E353A2"/>
    <w:rsid w:val="00E36881"/>
    <w:rsid w:val="00E36893"/>
    <w:rsid w:val="00E42E4C"/>
    <w:rsid w:val="00E47013"/>
    <w:rsid w:val="00E53C44"/>
    <w:rsid w:val="00E541F9"/>
    <w:rsid w:val="00E556E8"/>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17B"/>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24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24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124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A124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1247B"/>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A12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47B"/>
  </w:style>
  <w:style w:type="character" w:customStyle="1" w:styleId="Heading1Char">
    <w:name w:val="Heading 1 Char"/>
    <w:aliases w:val="Pocket Char"/>
    <w:basedOn w:val="DefaultParagraphFont"/>
    <w:link w:val="Heading1"/>
    <w:uiPriority w:val="9"/>
    <w:rsid w:val="00A1247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A1247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1247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1247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247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1247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A124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247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A1247B"/>
    <w:rPr>
      <w:color w:val="auto"/>
      <w:u w:val="none"/>
    </w:rPr>
  </w:style>
  <w:style w:type="paragraph" w:styleId="DocumentMap">
    <w:name w:val="Document Map"/>
    <w:basedOn w:val="Normal"/>
    <w:link w:val="DocumentMapChar"/>
    <w:uiPriority w:val="99"/>
    <w:semiHidden/>
    <w:unhideWhenUsed/>
    <w:rsid w:val="00A124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247B"/>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ondaq.com/trademark/1038030/ip-law-looms-large-over-us-china-relations%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order-from-chaos/2021/08/12/the-new-normal-in-us-china-relations-hardening-competition-and-deep-interdepende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ip.org/sites/default/files/2021-04/pw_172-enhancing_us-china_strategic_stability_in_an_era_of_strategic_competition_us_and_chinese_perspectives.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google.com/search?q=medicine+definition&amp;rlz=1C1CHBF_enUS877US877&amp;oq=medicine+definition&amp;aqs=chrome.0.69i59.298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mber+definition&amp;rlz=1C1CHBF_enUS877US877&amp;oq=member+definition&amp;aqs=chrome.0.69i59j69i60l3.1863j0j7&amp;sourceid=chrome&amp;ie=UTF-8" TargetMode="External"/><Relationship Id="rId11" Type="http://schemas.openxmlformats.org/officeDocument/2006/relationships/hyperlink" Target="https://www.merriam-webster.com/dictionary/for"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12431</Words>
  <Characters>70859</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2021-09-10T23:30:00Z</dcterms:created>
  <dcterms:modified xsi:type="dcterms:W3CDTF">2021-09-11T13:09:00Z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