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4CE8" w14:textId="485DE4C2" w:rsidR="00E42E4C" w:rsidRPr="00340522" w:rsidRDefault="001C623A" w:rsidP="001C623A">
      <w:pPr>
        <w:pStyle w:val="Heading2"/>
      </w:pPr>
      <w:r w:rsidRPr="00340522">
        <w:t>CASE</w:t>
      </w:r>
    </w:p>
    <w:p w14:paraId="45312D56" w14:textId="75BB607A" w:rsidR="00BD2965" w:rsidRPr="00340522" w:rsidRDefault="00BD2965" w:rsidP="00BD2965">
      <w:pPr>
        <w:pStyle w:val="Heading2"/>
      </w:pPr>
      <w:r w:rsidRPr="00340522">
        <w:lastRenderedPageBreak/>
        <w:t>1</w:t>
      </w:r>
    </w:p>
    <w:p w14:paraId="7D0775DF" w14:textId="77777777" w:rsidR="00BD2965" w:rsidRPr="00340522" w:rsidRDefault="00BD2965" w:rsidP="00BD2965">
      <w:pPr>
        <w:pStyle w:val="Heading4"/>
      </w:pPr>
      <w:r w:rsidRPr="00340522">
        <w:t xml:space="preserve">Interpretation – Unjust refers to a </w:t>
      </w:r>
      <w:r w:rsidRPr="00340522">
        <w:rPr>
          <w:u w:val="single"/>
        </w:rPr>
        <w:t>negative action</w:t>
      </w:r>
      <w:r w:rsidRPr="00340522">
        <w:t xml:space="preserve"> – it means </w:t>
      </w:r>
      <w:r w:rsidRPr="00340522">
        <w:rPr>
          <w:u w:val="single"/>
        </w:rPr>
        <w:t>contrary</w:t>
      </w:r>
      <w:r w:rsidRPr="00340522">
        <w:t>.</w:t>
      </w:r>
    </w:p>
    <w:p w14:paraId="2241E7CC" w14:textId="77777777" w:rsidR="00BD2965" w:rsidRPr="00340522" w:rsidRDefault="00BD2965" w:rsidP="00BD2965">
      <w:pPr>
        <w:rPr>
          <w:sz w:val="16"/>
          <w:szCs w:val="26"/>
        </w:rPr>
      </w:pPr>
      <w:r w:rsidRPr="00340522">
        <w:rPr>
          <w:rStyle w:val="Style13ptBold"/>
          <w:szCs w:val="26"/>
          <w:u w:val="single"/>
        </w:rPr>
        <w:t>Black Laws ND</w:t>
      </w:r>
      <w:r w:rsidRPr="00340522">
        <w:rPr>
          <w:sz w:val="16"/>
          <w:szCs w:val="26"/>
        </w:rPr>
        <w:t xml:space="preserve"> "What is Unjust?" </w:t>
      </w:r>
      <w:hyperlink r:id="rId9" w:history="1">
        <w:r w:rsidRPr="00340522">
          <w:rPr>
            <w:rStyle w:val="Hyperlink"/>
            <w:sz w:val="16"/>
            <w:szCs w:val="26"/>
          </w:rPr>
          <w:t>https://thelawdictionary.org/unjust/</w:t>
        </w:r>
      </w:hyperlink>
      <w:r w:rsidRPr="00340522">
        <w:rPr>
          <w:sz w:val="16"/>
          <w:szCs w:val="26"/>
        </w:rPr>
        <w:t xml:space="preserve"> //Elmer</w:t>
      </w:r>
    </w:p>
    <w:p w14:paraId="55663348" w14:textId="77777777" w:rsidR="00BD2965" w:rsidRPr="00340522" w:rsidRDefault="00BD2965" w:rsidP="00BD2965">
      <w:pPr>
        <w:rPr>
          <w:sz w:val="16"/>
          <w:szCs w:val="26"/>
        </w:rPr>
      </w:pPr>
      <w:r w:rsidRPr="00340522">
        <w:rPr>
          <w:rStyle w:val="Emphasis"/>
          <w:sz w:val="26"/>
          <w:szCs w:val="26"/>
        </w:rPr>
        <w:t>Contrary to right and justice</w:t>
      </w:r>
      <w:r w:rsidRPr="00340522">
        <w:rPr>
          <w:sz w:val="16"/>
          <w:szCs w:val="26"/>
        </w:rPr>
        <w:t>, or to the enjoyment of his rights by another</w:t>
      </w:r>
      <w:r w:rsidRPr="00340522">
        <w:rPr>
          <w:rStyle w:val="Emphasis"/>
          <w:sz w:val="26"/>
          <w:szCs w:val="26"/>
        </w:rPr>
        <w:t>, or to the standards of conduct furnished by the laws</w:t>
      </w:r>
      <w:r w:rsidRPr="00340522">
        <w:rPr>
          <w:sz w:val="16"/>
          <w:szCs w:val="26"/>
        </w:rPr>
        <w:t>.</w:t>
      </w:r>
    </w:p>
    <w:p w14:paraId="4CCA3782" w14:textId="514059B1" w:rsidR="00BD2965" w:rsidRPr="00340522" w:rsidRDefault="00BD2965" w:rsidP="00BD2965">
      <w:pPr>
        <w:pStyle w:val="Heading4"/>
      </w:pPr>
      <w:r w:rsidRPr="00340522">
        <w:lastRenderedPageBreak/>
        <w:t xml:space="preserve">Violation – The Aff is a positive action – </w:t>
      </w:r>
      <w:r w:rsidR="00D646B1" w:rsidRPr="00340522">
        <w:t>it implements the OST</w:t>
      </w:r>
    </w:p>
    <w:p w14:paraId="04C054B7" w14:textId="2BD78E6D" w:rsidR="00BD2965" w:rsidRPr="00340522" w:rsidRDefault="00EB7296" w:rsidP="00BD2965">
      <w:pPr>
        <w:pStyle w:val="Heading4"/>
      </w:pPr>
      <w:r w:rsidRPr="00340522">
        <w:rPr>
          <w:noProof/>
        </w:rPr>
        <w:drawing>
          <wp:inline distT="0" distB="0" distL="0" distR="0" wp14:anchorId="077FC285" wp14:editId="3FC02013">
            <wp:extent cx="5105400" cy="25781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0"/>
                    <a:stretch>
                      <a:fillRect/>
                    </a:stretch>
                  </pic:blipFill>
                  <pic:spPr>
                    <a:xfrm>
                      <a:off x="0" y="0"/>
                      <a:ext cx="5105400" cy="2578100"/>
                    </a:xfrm>
                    <a:prstGeom prst="rect">
                      <a:avLst/>
                    </a:prstGeom>
                  </pic:spPr>
                </pic:pic>
              </a:graphicData>
            </a:graphic>
          </wp:inline>
        </w:drawing>
      </w:r>
      <w:r w:rsidR="00BD2965" w:rsidRPr="00340522">
        <w:t xml:space="preserve">Standards – </w:t>
      </w:r>
    </w:p>
    <w:p w14:paraId="617EA5D4" w14:textId="77777777" w:rsidR="00BD2965" w:rsidRPr="00340522" w:rsidRDefault="00BD2965" w:rsidP="00BD2965">
      <w:pPr>
        <w:pStyle w:val="Heading4"/>
      </w:pPr>
      <w:r w:rsidRPr="00340522">
        <w:t>1 - Limits – making the topic bi-directional explodes predictability – it means that Aff’s can both increase non-exist property regimes in space AND decrease appropriation by private actors – makes the topic untenable.</w:t>
      </w:r>
    </w:p>
    <w:p w14:paraId="52AC9C71" w14:textId="77777777" w:rsidR="00BD2965" w:rsidRPr="00340522" w:rsidRDefault="00BD2965" w:rsidP="00BD2965">
      <w:pPr>
        <w:pStyle w:val="Heading4"/>
      </w:pPr>
      <w:r w:rsidRPr="00340522">
        <w:t>2 - Ground – wrecks Neg Generics – we can’t say appropriation good since the 1AC can create new views on Outer Space Property Rights that circumvent our Links since they can say “Global Commons” approach solves.</w:t>
      </w:r>
    </w:p>
    <w:p w14:paraId="42FA8081" w14:textId="77777777" w:rsidR="00BD2965" w:rsidRPr="00340522" w:rsidRDefault="00BD2965" w:rsidP="00BD2965">
      <w:pPr>
        <w:pStyle w:val="Heading4"/>
      </w:pPr>
      <w:r w:rsidRPr="00340522">
        <w:t>3 - TVA – just defend that space appropriation is bad and spec.</w:t>
      </w:r>
    </w:p>
    <w:p w14:paraId="1F20AC75" w14:textId="77777777" w:rsidR="00BD2965" w:rsidRPr="00340522" w:rsidRDefault="00BD2965" w:rsidP="00BD2965">
      <w:pPr>
        <w:pStyle w:val="Heading4"/>
        <w:spacing w:before="2" w:after="2" w:line="240" w:lineRule="auto"/>
        <w:rPr>
          <w:rFonts w:cs="Times New Roman"/>
          <w:color w:val="000000" w:themeColor="text1"/>
        </w:rPr>
      </w:pPr>
      <w:r w:rsidRPr="00340522">
        <w:rPr>
          <w:rFonts w:cs="Times New Roman"/>
          <w:color w:val="000000" w:themeColor="text1"/>
        </w:rPr>
        <w:t>Paradigm:</w:t>
      </w:r>
    </w:p>
    <w:p w14:paraId="4384C4F1" w14:textId="77777777" w:rsidR="00BD2965" w:rsidRPr="00340522" w:rsidRDefault="00BD2965" w:rsidP="00BD2965">
      <w:pPr>
        <w:pStyle w:val="Heading4"/>
        <w:spacing w:before="2" w:after="2" w:line="240" w:lineRule="auto"/>
        <w:rPr>
          <w:rFonts w:cs="Times New Roman"/>
          <w:b w:val="0"/>
          <w:bCs w:val="0"/>
          <w:color w:val="000000" w:themeColor="text1"/>
        </w:rPr>
      </w:pPr>
      <w:r w:rsidRPr="00340522">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784337B" w14:textId="77777777" w:rsidR="00BD2965" w:rsidRPr="00340522" w:rsidRDefault="00BD2965" w:rsidP="00BD2965">
      <w:pPr>
        <w:pStyle w:val="Heading4"/>
        <w:rPr>
          <w:b w:val="0"/>
          <w:bCs w:val="0"/>
        </w:rPr>
      </w:pPr>
      <w:r w:rsidRPr="00340522">
        <w:t>DTD – Time spent on theory cant be compensated for, the 1nc was already skewed, and its key to deterring abuse.</w:t>
      </w:r>
    </w:p>
    <w:p w14:paraId="05B7DF09" w14:textId="77777777" w:rsidR="00BD2965" w:rsidRPr="00340522" w:rsidRDefault="00BD2965" w:rsidP="00BD2965">
      <w:pPr>
        <w:pStyle w:val="Heading4"/>
        <w:rPr>
          <w:b w:val="0"/>
          <w:bCs w:val="0"/>
        </w:rPr>
      </w:pPr>
      <w:r w:rsidRPr="00340522">
        <w:t xml:space="preserve">Prefer Competing interps - </w:t>
      </w:r>
    </w:p>
    <w:p w14:paraId="79F41E94" w14:textId="77777777" w:rsidR="00BD2965" w:rsidRPr="00340522" w:rsidRDefault="00BD2965" w:rsidP="00BD2965">
      <w:pPr>
        <w:pStyle w:val="Heading4"/>
        <w:rPr>
          <w:b w:val="0"/>
          <w:bCs w:val="0"/>
        </w:rPr>
      </w:pPr>
      <w:r w:rsidRPr="00340522">
        <w:t>1. reasonability is arbitrary and invites judge intervention.</w:t>
      </w:r>
    </w:p>
    <w:p w14:paraId="25460A74" w14:textId="77777777" w:rsidR="00BD2965" w:rsidRPr="00340522" w:rsidRDefault="00BD2965" w:rsidP="00BD2965">
      <w:pPr>
        <w:pStyle w:val="Heading4"/>
        <w:rPr>
          <w:b w:val="0"/>
          <w:bCs w:val="0"/>
        </w:rPr>
      </w:pPr>
      <w:r w:rsidRPr="00340522">
        <w:t>2. it Causes a race to the bottom where debaters push the limit as to how reasonably abusive, they can be.</w:t>
      </w:r>
    </w:p>
    <w:p w14:paraId="0B0BD332" w14:textId="77777777" w:rsidR="00BD2965" w:rsidRPr="00340522" w:rsidRDefault="00BD2965" w:rsidP="00BD2965">
      <w:pPr>
        <w:pStyle w:val="Heading4"/>
        <w:rPr>
          <w:b w:val="0"/>
          <w:bCs w:val="0"/>
        </w:rPr>
      </w:pPr>
      <w:r w:rsidRPr="00340522">
        <w:t xml:space="preserve">No RVI’s - </w:t>
      </w:r>
    </w:p>
    <w:p w14:paraId="5FB1CA7A" w14:textId="77777777" w:rsidR="00BD2965" w:rsidRPr="00340522" w:rsidRDefault="00BD2965" w:rsidP="00BD2965">
      <w:pPr>
        <w:pStyle w:val="Heading4"/>
        <w:rPr>
          <w:b w:val="0"/>
          <w:bCs w:val="0"/>
        </w:rPr>
      </w:pPr>
      <w:r w:rsidRPr="00340522">
        <w:t>1. Chills some debaters from reading theory against abusive postions.</w:t>
      </w:r>
    </w:p>
    <w:p w14:paraId="42B195B1" w14:textId="77777777" w:rsidR="00BD2965" w:rsidRPr="00340522" w:rsidRDefault="00BD2965" w:rsidP="00BD2965">
      <w:pPr>
        <w:pStyle w:val="Heading4"/>
        <w:rPr>
          <w:b w:val="0"/>
          <w:bCs w:val="0"/>
        </w:rPr>
      </w:pPr>
      <w:r w:rsidRPr="00340522">
        <w:t>2. incentivizes theory baiting where you can just bait theory to win.</w:t>
      </w:r>
    </w:p>
    <w:p w14:paraId="551DBA9F" w14:textId="307127D9" w:rsidR="00BD2965" w:rsidRPr="00340522" w:rsidRDefault="00BD2965" w:rsidP="00BD2965"/>
    <w:p w14:paraId="00128FAB" w14:textId="1D5BB82D" w:rsidR="00BD2965" w:rsidRPr="00340522" w:rsidRDefault="00BD2965" w:rsidP="00BD2965">
      <w:pPr>
        <w:pStyle w:val="Heading2"/>
      </w:pPr>
      <w:r w:rsidRPr="00340522">
        <w:lastRenderedPageBreak/>
        <w:t>2</w:t>
      </w:r>
    </w:p>
    <w:p w14:paraId="675D17EC" w14:textId="77777777" w:rsidR="00BD2965" w:rsidRPr="00340522" w:rsidRDefault="00BD2965" w:rsidP="00BD2965">
      <w:pPr>
        <w:pStyle w:val="Heading4"/>
      </w:pPr>
      <w:r w:rsidRPr="00340522">
        <w:t xml:space="preserve">Ethics must begin a priori and </w:t>
      </w:r>
      <w:r w:rsidRPr="00340522">
        <w:rPr>
          <w:rFonts w:cs="Calibri"/>
        </w:rPr>
        <w:t xml:space="preserve">the meta-ethic is procedural moral realism - substantive realism holds that moral truths exist independently of that in the empirical world. </w:t>
      </w:r>
    </w:p>
    <w:p w14:paraId="796BABE5" w14:textId="77777777" w:rsidR="00BD2965" w:rsidRPr="00340522" w:rsidRDefault="00BD2965" w:rsidP="00BD2965">
      <w:pPr>
        <w:pStyle w:val="Heading4"/>
        <w:rPr>
          <w:rFonts w:cs="Calibri"/>
        </w:rPr>
      </w:pPr>
      <w:r w:rsidRPr="00340522">
        <w:rPr>
          <w:rFonts w:cs="Calibri"/>
        </w:rPr>
        <w:t>Prefer procedural realism:</w:t>
      </w:r>
    </w:p>
    <w:p w14:paraId="32AE775D" w14:textId="77777777" w:rsidR="00BD2965" w:rsidRPr="00340522" w:rsidRDefault="00BD2965" w:rsidP="00BD2965">
      <w:pPr>
        <w:pStyle w:val="Heading4"/>
        <w:rPr>
          <w:rFonts w:cs="Calibri"/>
        </w:rPr>
      </w:pPr>
      <w:r w:rsidRPr="00340522">
        <w:rPr>
          <w:rFonts w:cs="Calibri"/>
        </w:rPr>
        <w:t xml:space="preserve">1 - Uncertainty – our experiences are inaccessible to others which allows people to say they don’t experience the same, however a priori principles are universally applied to all agents. </w:t>
      </w:r>
    </w:p>
    <w:p w14:paraId="6A25F855" w14:textId="77777777" w:rsidR="00BD2965" w:rsidRPr="00340522" w:rsidRDefault="00BD2965" w:rsidP="00BD2965">
      <w:pPr>
        <w:pStyle w:val="Heading4"/>
        <w:rPr>
          <w:rFonts w:cs="Calibri"/>
        </w:rPr>
      </w:pPr>
      <w:r w:rsidRPr="00340522">
        <w:rPr>
          <w:rFonts w:cs="Calibri"/>
        </w:rPr>
        <w:t>2 - Naturalistic fallacy – experience only tells us what is since we can only perceive what is, not what ought to be, this means experience may be generally useful but should not be the basis for ethical action.</w:t>
      </w:r>
    </w:p>
    <w:p w14:paraId="4DB4D501" w14:textId="77777777" w:rsidR="00BD2965" w:rsidRPr="00340522" w:rsidRDefault="00BD2965" w:rsidP="00BD2965">
      <w:pPr>
        <w:pStyle w:val="Heading4"/>
      </w:pPr>
      <w:r w:rsidRPr="00340522">
        <w:t xml:space="preserve">3 - Bindingness – I can keep asking “why should I follow this” which results in skep since obligations are predicated on ignorantly accepting rules.  Only reason solves since asking “why reason?” requires reason which is self-justified. </w:t>
      </w:r>
    </w:p>
    <w:p w14:paraId="2D5C786E" w14:textId="77777777" w:rsidR="00BD2965" w:rsidRPr="00340522" w:rsidRDefault="00BD2965" w:rsidP="00BD2965">
      <w:pPr>
        <w:pStyle w:val="Heading4"/>
        <w:rPr>
          <w:rFonts w:cs="Calibri"/>
        </w:rPr>
      </w:pPr>
      <w:r w:rsidRPr="00340522">
        <w:rPr>
          <w:rFonts w:cs="Calibri"/>
        </w:rPr>
        <w:t>Practical Reason is that procedure. To ask for why we should be reasoners concedes its authority since it uses reason – anything else is nonbinding.</w:t>
      </w:r>
    </w:p>
    <w:p w14:paraId="4F84F179" w14:textId="77777777" w:rsidR="00BD2965" w:rsidRPr="00340522" w:rsidRDefault="00BD2965" w:rsidP="00BD2965">
      <w:pPr>
        <w:pStyle w:val="Heading4"/>
        <w:rPr>
          <w:rFonts w:cs="Calibri"/>
        </w:rPr>
      </w:pPr>
      <w:r w:rsidRPr="00340522">
        <w:rPr>
          <w:rFonts w:cs="Calibri"/>
        </w:rPr>
        <w:t>Moral law must be universal—any non-universalizable norm justifies someone’s ability to impede on your ends.</w:t>
      </w:r>
    </w:p>
    <w:p w14:paraId="3A307CCF" w14:textId="77777777" w:rsidR="00BD2965" w:rsidRPr="00340522" w:rsidRDefault="00BD2965" w:rsidP="00BD2965">
      <w:pPr>
        <w:pStyle w:val="Heading4"/>
        <w:rPr>
          <w:rFonts w:cs="Calibri"/>
        </w:rPr>
      </w:pPr>
      <w:r w:rsidRPr="00340522">
        <w:rPr>
          <w:rFonts w:cs="Calibri"/>
        </w:rPr>
        <w:t xml:space="preserve">Thus, the standard is consistency with liberty. </w:t>
      </w:r>
    </w:p>
    <w:p w14:paraId="7130E078" w14:textId="77777777" w:rsidR="00BD2965" w:rsidRPr="00340522" w:rsidRDefault="00BD2965" w:rsidP="00BD2965">
      <w:pPr>
        <w:pStyle w:val="Heading4"/>
        <w:rPr>
          <w:rFonts w:cs="Calibri"/>
        </w:rPr>
      </w:pPr>
      <w:r w:rsidRPr="00340522">
        <w:rPr>
          <w:rFonts w:cs="Calibri"/>
        </w:rPr>
        <w:t xml:space="preserve">Prefer - </w:t>
      </w:r>
    </w:p>
    <w:p w14:paraId="7B206289" w14:textId="77777777" w:rsidR="00BD2965" w:rsidRPr="00340522" w:rsidRDefault="00BD2965" w:rsidP="00BD2965">
      <w:pPr>
        <w:pStyle w:val="Heading4"/>
        <w:rPr>
          <w:rFonts w:cs="Calibri"/>
          <w:color w:val="000000" w:themeColor="text1"/>
        </w:rPr>
      </w:pPr>
      <w:r w:rsidRPr="00340522">
        <w:rPr>
          <w:rFonts w:cs="Calibri"/>
        </w:rPr>
        <w:t xml:space="preserve">1 - </w:t>
      </w:r>
      <w:r w:rsidRPr="00340522">
        <w:rPr>
          <w:rFonts w:cs="Calibri"/>
          <w:color w:val="000000" w:themeColor="text1"/>
        </w:rPr>
        <w:t>freedom is the key to the process of justification of arguments. Willing that we should abide by their ethical theory presupposes that we own ourselves in the first place.</w:t>
      </w:r>
    </w:p>
    <w:p w14:paraId="24712738" w14:textId="77777777" w:rsidR="00BD2965" w:rsidRPr="00340522" w:rsidRDefault="00BD2965" w:rsidP="00BD2965">
      <w:pPr>
        <w:pStyle w:val="Heading4"/>
      </w:pPr>
      <w:r w:rsidRPr="00340522">
        <w:t xml:space="preserve">2 - Theory – Frameworks are topicality interps of the word ought so they should be theoretically justified. Prefer on </w:t>
      </w:r>
    </w:p>
    <w:p w14:paraId="23FA5627" w14:textId="77777777" w:rsidR="00BD2965" w:rsidRPr="00340522" w:rsidRDefault="00BD2965" w:rsidP="00BD2965">
      <w:pPr>
        <w:pStyle w:val="Heading4"/>
      </w:pPr>
      <w:r w:rsidRPr="00340522">
        <w:t>A - resource disparities—a focus on evidence and statistics privileges debaters with the most preround prep which excludes lone-wolfs who lack huge evidence files. A debate under my framework can easily be won without any prep since huge evidence files aren’t required.</w:t>
      </w:r>
    </w:p>
    <w:p w14:paraId="55C7E298" w14:textId="77777777" w:rsidR="00BD2965" w:rsidRPr="00340522" w:rsidRDefault="00BD2965" w:rsidP="00BD2965"/>
    <w:p w14:paraId="4C436E04" w14:textId="77777777" w:rsidR="00BD2965" w:rsidRPr="00340522" w:rsidRDefault="00BD2965" w:rsidP="00BD2965">
      <w:pPr>
        <w:pStyle w:val="Heading4"/>
      </w:pPr>
      <w:r w:rsidRPr="00340522">
        <w:t>1 - A model of freedom mandates a market-oriented approach to space—that negates.</w:t>
      </w:r>
    </w:p>
    <w:p w14:paraId="51E0677E" w14:textId="77777777" w:rsidR="00BD2965" w:rsidRPr="00340522" w:rsidRDefault="00BD2965" w:rsidP="00BD2965">
      <w:pPr>
        <w:rPr>
          <w:sz w:val="16"/>
          <w:szCs w:val="26"/>
        </w:rPr>
      </w:pPr>
      <w:r w:rsidRPr="00340522">
        <w:rPr>
          <w:rStyle w:val="StyleUnderline"/>
          <w:b/>
          <w:sz w:val="26"/>
          <w:szCs w:val="26"/>
        </w:rPr>
        <w:t>Broker 20</w:t>
      </w:r>
      <w:r w:rsidRPr="00340522">
        <w:rPr>
          <w:sz w:val="16"/>
          <w:szCs w:val="26"/>
        </w:rPr>
        <w:t xml:space="preserve"> [(Tyler, work has been published in the Gonzaga Law Review, the Albany Law Review and the University of Memphis Law Review.) </w:t>
      </w:r>
      <w:r w:rsidRPr="00340522">
        <w:rPr>
          <w:rStyle w:val="StyleUnderline"/>
          <w:sz w:val="26"/>
          <w:szCs w:val="26"/>
        </w:rPr>
        <w:t>“Space Law Can Only Be Libertarian Minded,”</w:t>
      </w:r>
      <w:r w:rsidRPr="00340522">
        <w:rPr>
          <w:sz w:val="16"/>
          <w:szCs w:val="26"/>
        </w:rPr>
        <w:t xml:space="preserve"> Above the Law, 1-14-20, </w:t>
      </w:r>
      <w:hyperlink r:id="rId11" w:history="1">
        <w:r w:rsidRPr="00340522">
          <w:rPr>
            <w:rStyle w:val="Hyperlink"/>
            <w:sz w:val="16"/>
            <w:szCs w:val="26"/>
          </w:rPr>
          <w:t>https://abovethelaw.com/2020/01/space-law-can-only-be-libertarian-minded/</w:t>
        </w:r>
      </w:hyperlink>
      <w:r w:rsidRPr="00340522">
        <w:rPr>
          <w:sz w:val="16"/>
          <w:szCs w:val="26"/>
        </w:rPr>
        <w:t>] TDI</w:t>
      </w:r>
    </w:p>
    <w:p w14:paraId="28EF3706" w14:textId="77777777" w:rsidR="00BD2965" w:rsidRPr="00340522" w:rsidRDefault="00BD2965" w:rsidP="00BD2965">
      <w:pPr>
        <w:rPr>
          <w:sz w:val="16"/>
          <w:szCs w:val="26"/>
        </w:rPr>
      </w:pPr>
      <w:r w:rsidRPr="00340522">
        <w:rPr>
          <w:sz w:val="16"/>
          <w:szCs w:val="26"/>
        </w:rPr>
        <w:lastRenderedPageBreak/>
        <w:t xml:space="preserve">The impact on human daily life from a transition to the virtually unlimited resource reality of space cannot be overstated. </w:t>
      </w:r>
      <w:r w:rsidRPr="00340522">
        <w:rPr>
          <w:rStyle w:val="StyleUnderline"/>
          <w:sz w:val="26"/>
          <w:szCs w:val="26"/>
        </w:rPr>
        <w:t xml:space="preserve">However, when it comes to the law, a minimalist, dare I say libertarian, approach appears as the only applicable system. </w:t>
      </w:r>
      <w:r w:rsidRPr="00340522">
        <w:rPr>
          <w:sz w:val="16"/>
          <w:szCs w:val="26"/>
        </w:rPr>
        <w:t xml:space="preserve">In the words of NASA, “2020 promises to be a big year for space exploration.” Yet, as Rand Simberg points out in Reason magazine, </w:t>
      </w:r>
      <w:r w:rsidRPr="00340522">
        <w:rPr>
          <w:rStyle w:val="StyleUnderline"/>
          <w:sz w:val="26"/>
          <w:szCs w:val="26"/>
        </w:rPr>
        <w:t>it is actually private American investment that is currently moving space exploration to “a pace unseen since the 1960s.”</w:t>
      </w:r>
      <w:r w:rsidRPr="00340522">
        <w:rPr>
          <w:sz w:val="16"/>
          <w:szCs w:val="26"/>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340522">
        <w:rPr>
          <w:rStyle w:val="StyleUnderline"/>
          <w:sz w:val="26"/>
          <w:szCs w:val="26"/>
        </w:rPr>
        <w:t>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nonrivalrous in their consumption and nonexcludable in their distribution.</w:t>
      </w:r>
      <w:r w:rsidRPr="00340522">
        <w:rPr>
          <w:sz w:val="16"/>
          <w:szCs w:val="26"/>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340522">
        <w:rPr>
          <w:rStyle w:val="StyleUnderline"/>
          <w:sz w:val="26"/>
          <w:szCs w:val="26"/>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w:t>
      </w:r>
      <w:r w:rsidRPr="00340522">
        <w:rPr>
          <w:rStyle w:val="StyleUnderline"/>
          <w:sz w:val="16"/>
          <w:szCs w:val="26"/>
          <w:u w:val="none"/>
        </w:rPr>
        <w:t>, and if human history is any indicator, private homesteading will follow</w:t>
      </w:r>
      <w:r w:rsidRPr="00340522">
        <w:rPr>
          <w:sz w:val="16"/>
          <w:szCs w:val="26"/>
        </w:rPr>
        <w:t xml:space="preserve">, flag or no flag. We Americans know this is how a Wild West starts, where most regulation becomes the impractical pipe dream. </w:t>
      </w:r>
      <w:r w:rsidRPr="00340522">
        <w:rPr>
          <w:rStyle w:val="StyleUnderline"/>
          <w:sz w:val="26"/>
          <w:szCs w:val="26"/>
        </w:rPr>
        <w:t>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Only a libertarian-type system, that guarantees basic individual rights to life, liberty, and the pursuit of happiness could be valued and therefore human fidelity to a set of laws made possible, in such an existence.</w:t>
      </w:r>
    </w:p>
    <w:p w14:paraId="7C1EAA62" w14:textId="77777777" w:rsidR="00BD2965" w:rsidRPr="00340522" w:rsidRDefault="00BD2965" w:rsidP="00BD2965">
      <w:pPr>
        <w:pStyle w:val="Heading4"/>
        <w:rPr>
          <w:rFonts w:cs="Calibri"/>
        </w:rPr>
      </w:pPr>
      <w:r w:rsidRPr="00340522">
        <w:lastRenderedPageBreak/>
        <w:t xml:space="preserve">2 - Private entities utilize their own property and resources to fund and conduct space exploration which means – Prohibition of it is a violation of a) Their ability to use their own property (like their rocketships or fuel) to set their ends in space and b) their freedom to explore unknown horizons such as space.  </w:t>
      </w:r>
      <w:r w:rsidRPr="00340522">
        <w:rPr>
          <w:rFonts w:cs="Calibri"/>
        </w:rPr>
        <w:t>These companies gain contracts with the government for projects which turns promise breaking offense.</w:t>
      </w:r>
    </w:p>
    <w:p w14:paraId="3F7B5D33" w14:textId="48CE4263" w:rsidR="00BD2965" w:rsidRPr="00340522" w:rsidRDefault="00BD2965" w:rsidP="00BD2965">
      <w:pPr>
        <w:pStyle w:val="Heading4"/>
      </w:pPr>
      <w:r w:rsidRPr="00340522">
        <w:t>3 – NCC - It’s key to robust philosophy debates rather than arbitrary contention debates which o/w since phil is unique to LD. It also prevents splitting the debate allowing for in depth clash and 2ar judge psychology spins on the contention level which is key fairness and level playing field.</w:t>
      </w:r>
    </w:p>
    <w:p w14:paraId="49D43DAF" w14:textId="6E4F3D03" w:rsidR="00BD2965" w:rsidRPr="00340522" w:rsidRDefault="00BD2965" w:rsidP="00BD2965"/>
    <w:p w14:paraId="62B569D1" w14:textId="4F024859" w:rsidR="00BD2965" w:rsidRPr="00340522" w:rsidRDefault="00BD2965" w:rsidP="00BD2965">
      <w:pPr>
        <w:pStyle w:val="Heading2"/>
      </w:pPr>
      <w:r w:rsidRPr="00340522">
        <w:lastRenderedPageBreak/>
        <w:t>3</w:t>
      </w:r>
    </w:p>
    <w:p w14:paraId="1876A17A" w14:textId="77777777" w:rsidR="00D646B1" w:rsidRPr="00340522" w:rsidRDefault="00D646B1" w:rsidP="00D646B1">
      <w:pPr>
        <w:pStyle w:val="Heading4"/>
      </w:pPr>
      <w:r w:rsidRPr="00340522">
        <w:t>CP Text: Space faring nations should enter into a prior and binding consultation with the International Court of Justice over [plan].</w:t>
      </w:r>
    </w:p>
    <w:p w14:paraId="1A1D817E" w14:textId="77777777" w:rsidR="00D646B1" w:rsidRPr="00340522" w:rsidRDefault="00D646B1" w:rsidP="00D646B1">
      <w:pPr>
        <w:pStyle w:val="Heading4"/>
      </w:pPr>
      <w:r w:rsidRPr="00340522">
        <w:t>Advisory opinions from ICJ are necessary to clarify and develop international space law and they say yes.</w:t>
      </w:r>
    </w:p>
    <w:p w14:paraId="78FD6CC7" w14:textId="77777777" w:rsidR="00D646B1" w:rsidRPr="00340522" w:rsidRDefault="00D646B1" w:rsidP="00D646B1">
      <w:pPr>
        <w:rPr>
          <w:sz w:val="16"/>
          <w:szCs w:val="26"/>
        </w:rPr>
      </w:pPr>
      <w:r w:rsidRPr="00340522">
        <w:rPr>
          <w:rStyle w:val="Style13ptBold"/>
          <w:szCs w:val="26"/>
          <w:u w:val="single"/>
        </w:rPr>
        <w:t>Simpson and Johnson 17</w:t>
      </w:r>
      <w:r w:rsidRPr="00340522">
        <w:rPr>
          <w:sz w:val="16"/>
          <w:szCs w:val="26"/>
        </w:rP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rohan </w:t>
      </w:r>
    </w:p>
    <w:p w14:paraId="2D42FC5D" w14:textId="77777777" w:rsidR="00D646B1" w:rsidRPr="00340522" w:rsidRDefault="00D646B1" w:rsidP="00D646B1">
      <w:pPr>
        <w:pStyle w:val="ListParagraph"/>
        <w:numPr>
          <w:ilvl w:val="0"/>
          <w:numId w:val="12"/>
        </w:numPr>
        <w:rPr>
          <w:sz w:val="16"/>
          <w:szCs w:val="16"/>
        </w:rPr>
      </w:pPr>
      <w:r w:rsidRPr="00340522">
        <w:rPr>
          <w:sz w:val="16"/>
          <w:szCs w:val="16"/>
        </w:rPr>
        <w:t>lacunae = situation where there is no applicable law</w:t>
      </w:r>
    </w:p>
    <w:p w14:paraId="7DD84F2D" w14:textId="77777777" w:rsidR="00D646B1" w:rsidRPr="00340522" w:rsidRDefault="00D646B1" w:rsidP="00D646B1">
      <w:pPr>
        <w:pStyle w:val="ListParagraph"/>
        <w:numPr>
          <w:ilvl w:val="0"/>
          <w:numId w:val="12"/>
        </w:numPr>
        <w:rPr>
          <w:sz w:val="16"/>
          <w:szCs w:val="16"/>
        </w:rPr>
      </w:pPr>
      <w:r w:rsidRPr="00340522">
        <w:rPr>
          <w:sz w:val="16"/>
          <w:szCs w:val="16"/>
        </w:rPr>
        <w:t>non liquet = no answer from governing system</w:t>
      </w:r>
    </w:p>
    <w:p w14:paraId="6E6277EB" w14:textId="77777777" w:rsidR="00D646B1" w:rsidRPr="00340522" w:rsidRDefault="00D646B1" w:rsidP="00D646B1">
      <w:pPr>
        <w:rPr>
          <w:sz w:val="16"/>
          <w:szCs w:val="26"/>
        </w:rPr>
      </w:pPr>
      <w:r w:rsidRPr="00340522">
        <w:rPr>
          <w:sz w:val="16"/>
          <w:szCs w:val="26"/>
        </w:rPr>
        <w:t xml:space="preserve">Since </w:t>
      </w:r>
      <w:r w:rsidRPr="00340522">
        <w:rPr>
          <w:rStyle w:val="StyleUnderline"/>
          <w:sz w:val="26"/>
          <w:szCs w:val="26"/>
        </w:rPr>
        <w:t>international space law has developed for at least 60 years in an environment devoid of judicial opinions on live controversies, it lacks the judicial contribution to clarification and elaboration of terms and principles normally enjoyed by a body of law</w:t>
      </w:r>
      <w:r w:rsidRPr="00340522">
        <w:rPr>
          <w:sz w:val="16"/>
          <w:szCs w:val="26"/>
        </w:rPr>
        <w:t xml:space="preserve">. For this reason, </w:t>
      </w:r>
      <w:r w:rsidRPr="00340522">
        <w:rPr>
          <w:rStyle w:val="StyleUnderline"/>
          <w:sz w:val="26"/>
          <w:szCs w:val="26"/>
        </w:rPr>
        <w:t>advisory opinions may be particularly useful in this area</w:t>
      </w:r>
      <w:r w:rsidRPr="00340522">
        <w:rPr>
          <w:sz w:val="16"/>
          <w:szCs w:val="26"/>
        </w:rPr>
        <w:t xml:space="preserve">. </w:t>
      </w:r>
      <w:r w:rsidRPr="00340522">
        <w:rPr>
          <w:rStyle w:val="StyleUnderline"/>
          <w:sz w:val="26"/>
          <w:szCs w:val="26"/>
        </w:rPr>
        <w:t>The mechanism for seizing the Court also appears to be favorably developed. In the nuclear weapons case, the ICJ turned down a 1993 request from the World Meteorological Organization on the grounds that WMO, acting ultra vires lacked standing</w:t>
      </w:r>
      <w:r w:rsidRPr="00340522">
        <w:rPr>
          <w:sz w:val="16"/>
          <w:szCs w:val="26"/>
        </w:rPr>
        <w:t xml:space="preserve">. Only when the UN General Assembly later made the request in its own name did the Court take up the question. 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340522">
        <w:rPr>
          <w:rStyle w:val="StyleUnderline"/>
          <w:sz w:val="26"/>
          <w:szCs w:val="26"/>
        </w:rPr>
        <w:t>early requests for clarification, could easily establish that the necessary political will to seek increased clarity was present and permit to begin with less controversial concepts</w:t>
      </w:r>
      <w:r w:rsidRPr="00340522">
        <w:rPr>
          <w:sz w:val="16"/>
          <w:szCs w:val="26"/>
        </w:rPr>
        <w:t xml:space="preserve">. Once the efficacy of advisory opinions to clarify elements of space law is established, the General Assembly could possibly decide to forward more challenging issues even where consensus in COPUOS could not be expected. III. NON-LIQUET AT THE ICJ. </w:t>
      </w:r>
      <w:r w:rsidRPr="00340522">
        <w:rPr>
          <w:rStyle w:val="StyleUnderline"/>
          <w:sz w:val="26"/>
          <w:szCs w:val="26"/>
        </w:rPr>
        <w:t>It is a general principle of law at both the national and international level (indeed inherited from ancient Roman law) that when asked to deliver a judgement, a court knows the law</w:t>
      </w:r>
      <w:r w:rsidRPr="00340522">
        <w:rPr>
          <w:sz w:val="16"/>
          <w:szCs w:val="26"/>
        </w:rPr>
        <w:t xml:space="preserve"> (Iura novit curia). So it should seem as an unexpected and rare surprise when a court does not, indeed, know the law. In the Nuclear Weapons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  11 20 Legality of the Threat or Use of Nuclear Weapons, Advisory Opinion, I.C.J. Reports (1996) p. 226, 238 para. 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 Non liquet, meaning, it is not clear, is where a court finds the law insufficient, and does not permit a conclusion one way or the other </w:t>
      </w:r>
      <w:r w:rsidRPr="00340522">
        <w:rPr>
          <w:sz w:val="16"/>
          <w:szCs w:val="26"/>
        </w:rPr>
        <w:lastRenderedPageBreak/>
        <w:t xml:space="preserve">regarding the issue it is presented with. 12 IV. SPACE LAW, LACUNAE, AND NON-LIQUET </w:t>
      </w:r>
      <w:r w:rsidRPr="00340522">
        <w:rPr>
          <w:rStyle w:val="StyleUnderline"/>
          <w:sz w:val="26"/>
          <w:szCs w:val="26"/>
        </w:rPr>
        <w:t>The idea that gaps in the law or uncertainty with its provisions can render judicial decisions impossible, difficult, or unwise is at least as old as Roman law</w:t>
      </w:r>
      <w:r w:rsidRPr="00340522">
        <w:rPr>
          <w:sz w:val="16"/>
          <w:szCs w:val="26"/>
        </w:rPr>
        <w:t xml:space="preserve">. As such the concepts of lacunae and non liquet still bear the Latin names that would have been familiar to lawyers and legal scholars throughout the Roman Empire. As explained by Mark Bogdansky, </w:t>
      </w:r>
      <w:r w:rsidRPr="00340522">
        <w:rPr>
          <w:rStyle w:val="StyleUnderline"/>
          <w:sz w:val="26"/>
          <w:szCs w:val="26"/>
        </w:rPr>
        <w:t>non liquet can be extended to cover both the case where no legal rule can be found that applies to a case under consideration and to the case where lack of clarity in the facts or in a principle of law makes it impossible to discern clearly the implications of that principle in light of the facts presented</w:t>
      </w:r>
      <w:r w:rsidRPr="00340522">
        <w:rPr>
          <w:sz w:val="16"/>
          <w:szCs w:val="26"/>
        </w:rPr>
        <w:t xml:space="preserve">.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 </w:t>
      </w:r>
      <w:r w:rsidRPr="00340522">
        <w:rPr>
          <w:rStyle w:val="StyleUnderline"/>
          <w:sz w:val="26"/>
          <w:szCs w:val="26"/>
        </w:rPr>
        <w:t>Definitions become extremely important in discussing the impact of lacunae and non liquet on international space law.</w:t>
      </w:r>
      <w:r w:rsidRPr="00340522">
        <w:rPr>
          <w:sz w:val="16"/>
          <w:szCs w:val="26"/>
        </w:rPr>
        <w:t xml:space="preserve"> Note for example the list of lacunae in José Monserrat Filho’s excellent paper, “Space Law In The Light Of Bobbio's Theory Of Legal Ordering,” IAC-12.E7. 5. 6.</w:t>
      </w:r>
    </w:p>
    <w:p w14:paraId="529F54E7" w14:textId="77777777" w:rsidR="00D646B1" w:rsidRPr="00340522" w:rsidRDefault="00D646B1" w:rsidP="00D646B1">
      <w:pPr>
        <w:rPr>
          <w:szCs w:val="26"/>
        </w:rPr>
      </w:pPr>
      <w:r w:rsidRPr="00340522">
        <w:rPr>
          <w:szCs w:val="26"/>
        </w:rPr>
        <w:t xml:space="preserve">1. </w:t>
      </w:r>
      <w:r w:rsidRPr="00340522">
        <w:rPr>
          <w:rStyle w:val="StyleUnderline"/>
          <w:sz w:val="26"/>
          <w:szCs w:val="26"/>
        </w:rPr>
        <w:t>Definition of “space object”, “space debris”, “space activities”, “space launching</w:t>
      </w:r>
      <w:r w:rsidRPr="00340522">
        <w:rPr>
          <w:szCs w:val="26"/>
        </w:rPr>
        <w:t>”;</w:t>
      </w:r>
    </w:p>
    <w:p w14:paraId="4588F65D" w14:textId="77777777" w:rsidR="00D646B1" w:rsidRPr="00340522" w:rsidRDefault="00D646B1" w:rsidP="00D646B1">
      <w:pPr>
        <w:rPr>
          <w:szCs w:val="26"/>
        </w:rPr>
      </w:pPr>
      <w:r w:rsidRPr="00340522">
        <w:rPr>
          <w:szCs w:val="26"/>
        </w:rPr>
        <w:t xml:space="preserve">2. </w:t>
      </w:r>
      <w:r w:rsidRPr="00340522">
        <w:rPr>
          <w:rStyle w:val="StyleUnderline"/>
          <w:sz w:val="26"/>
          <w:szCs w:val="26"/>
        </w:rPr>
        <w:t>Binding “Space Debris Mitigation Guidelines</w:t>
      </w:r>
      <w:r w:rsidRPr="00340522">
        <w:rPr>
          <w:szCs w:val="26"/>
        </w:rPr>
        <w:t>”;</w:t>
      </w:r>
    </w:p>
    <w:p w14:paraId="32601C76" w14:textId="77777777" w:rsidR="00D646B1" w:rsidRPr="00340522" w:rsidRDefault="00D646B1" w:rsidP="00D646B1">
      <w:pPr>
        <w:rPr>
          <w:szCs w:val="26"/>
        </w:rPr>
      </w:pPr>
      <w:r w:rsidRPr="00340522">
        <w:rPr>
          <w:szCs w:val="26"/>
        </w:rPr>
        <w:t xml:space="preserve">3. </w:t>
      </w:r>
      <w:r w:rsidRPr="00340522">
        <w:rPr>
          <w:rStyle w:val="StyleUnderline"/>
          <w:sz w:val="26"/>
          <w:szCs w:val="26"/>
        </w:rPr>
        <w:t>Prohibition of all kind of weapons in Earth orbits</w:t>
      </w:r>
      <w:r w:rsidRPr="00340522">
        <w:rPr>
          <w:szCs w:val="26"/>
        </w:rPr>
        <w:t>;</w:t>
      </w:r>
    </w:p>
    <w:p w14:paraId="2C30AA11" w14:textId="77777777" w:rsidR="00D646B1" w:rsidRPr="00340522" w:rsidRDefault="00D646B1" w:rsidP="00D646B1">
      <w:pPr>
        <w:rPr>
          <w:szCs w:val="26"/>
        </w:rPr>
      </w:pPr>
      <w:r w:rsidRPr="00340522">
        <w:rPr>
          <w:szCs w:val="26"/>
        </w:rPr>
        <w:t xml:space="preserve">4. </w:t>
      </w:r>
      <w:r w:rsidRPr="00340522">
        <w:rPr>
          <w:rStyle w:val="StyleUnderline"/>
          <w:sz w:val="26"/>
          <w:szCs w:val="26"/>
        </w:rPr>
        <w:t>Definition and delimitation of the outer space</w:t>
      </w:r>
      <w:r w:rsidRPr="00340522">
        <w:rPr>
          <w:szCs w:val="26"/>
        </w:rPr>
        <w:t>;</w:t>
      </w:r>
    </w:p>
    <w:p w14:paraId="61F927CA" w14:textId="77777777" w:rsidR="00D646B1" w:rsidRPr="00340522" w:rsidRDefault="00D646B1" w:rsidP="00D646B1">
      <w:pPr>
        <w:rPr>
          <w:szCs w:val="26"/>
        </w:rPr>
      </w:pPr>
      <w:r w:rsidRPr="00340522">
        <w:rPr>
          <w:szCs w:val="26"/>
        </w:rPr>
        <w:t xml:space="preserve">5. </w:t>
      </w:r>
      <w:r w:rsidRPr="00340522">
        <w:rPr>
          <w:rStyle w:val="Emphasis"/>
          <w:sz w:val="26"/>
          <w:szCs w:val="26"/>
        </w:rPr>
        <w:t>Regulation of commercialization of space activities</w:t>
      </w:r>
      <w:r w:rsidRPr="00340522">
        <w:rPr>
          <w:szCs w:val="26"/>
        </w:rPr>
        <w:t>;</w:t>
      </w:r>
    </w:p>
    <w:p w14:paraId="2E785384" w14:textId="77777777" w:rsidR="00D646B1" w:rsidRPr="00340522" w:rsidRDefault="00D646B1" w:rsidP="00D646B1">
      <w:pPr>
        <w:rPr>
          <w:szCs w:val="26"/>
        </w:rPr>
      </w:pPr>
      <w:r w:rsidRPr="00340522">
        <w:rPr>
          <w:szCs w:val="26"/>
        </w:rPr>
        <w:t xml:space="preserve">6. </w:t>
      </w:r>
      <w:r w:rsidRPr="00340522">
        <w:rPr>
          <w:rStyle w:val="StyleUnderline"/>
          <w:sz w:val="26"/>
          <w:szCs w:val="26"/>
        </w:rPr>
        <w:t>Environmental damage in Liability Convention</w:t>
      </w:r>
      <w:r w:rsidRPr="00340522">
        <w:rPr>
          <w:szCs w:val="26"/>
        </w:rPr>
        <w:t>;</w:t>
      </w:r>
    </w:p>
    <w:p w14:paraId="5928AE57" w14:textId="77777777" w:rsidR="00D646B1" w:rsidRPr="00340522" w:rsidRDefault="00D646B1" w:rsidP="00D646B1">
      <w:pPr>
        <w:rPr>
          <w:szCs w:val="26"/>
        </w:rPr>
      </w:pPr>
      <w:r w:rsidRPr="00340522">
        <w:rPr>
          <w:szCs w:val="26"/>
        </w:rPr>
        <w:t xml:space="preserve">7. </w:t>
      </w:r>
      <w:r w:rsidRPr="00340522">
        <w:rPr>
          <w:rStyle w:val="StyleUnderline"/>
          <w:sz w:val="26"/>
          <w:szCs w:val="26"/>
        </w:rPr>
        <w:t>Industrial exploitation of lunar natural resources</w:t>
      </w:r>
      <w:r w:rsidRPr="00340522">
        <w:rPr>
          <w:szCs w:val="26"/>
        </w:rPr>
        <w:t>;</w:t>
      </w:r>
    </w:p>
    <w:p w14:paraId="08B53313" w14:textId="77777777" w:rsidR="00D646B1" w:rsidRPr="00340522" w:rsidRDefault="00D646B1" w:rsidP="00D646B1">
      <w:pPr>
        <w:rPr>
          <w:sz w:val="16"/>
          <w:szCs w:val="16"/>
        </w:rPr>
      </w:pPr>
      <w:r w:rsidRPr="00340522">
        <w:rPr>
          <w:sz w:val="16"/>
          <w:szCs w:val="16"/>
        </w:rPr>
        <w:t>8. Remote sensing activities in the XXI century;</w:t>
      </w:r>
    </w:p>
    <w:p w14:paraId="2A750FDC" w14:textId="77777777" w:rsidR="00D646B1" w:rsidRPr="00340522" w:rsidRDefault="00D646B1" w:rsidP="00D646B1">
      <w:pPr>
        <w:rPr>
          <w:sz w:val="16"/>
          <w:szCs w:val="16"/>
        </w:rPr>
      </w:pPr>
      <w:r w:rsidRPr="00340522">
        <w:rPr>
          <w:sz w:val="16"/>
          <w:szCs w:val="16"/>
        </w:rPr>
        <w:t>9. Satellite data as evidence in criminal proceedings;</w:t>
      </w:r>
    </w:p>
    <w:p w14:paraId="67EE27FC" w14:textId="77777777" w:rsidR="00D646B1" w:rsidRPr="00340522" w:rsidRDefault="00D646B1" w:rsidP="00D646B1">
      <w:pPr>
        <w:rPr>
          <w:szCs w:val="26"/>
        </w:rPr>
      </w:pPr>
      <w:r w:rsidRPr="00340522">
        <w:rPr>
          <w:szCs w:val="26"/>
        </w:rPr>
        <w:t xml:space="preserve">10. </w:t>
      </w:r>
      <w:r w:rsidRPr="00340522">
        <w:rPr>
          <w:rStyle w:val="StyleUnderline"/>
          <w:sz w:val="26"/>
          <w:szCs w:val="26"/>
        </w:rPr>
        <w:t>The use of nuclear power sources in space</w:t>
      </w:r>
      <w:r w:rsidRPr="00340522">
        <w:rPr>
          <w:szCs w:val="26"/>
        </w:rPr>
        <w:t>;</w:t>
      </w:r>
    </w:p>
    <w:p w14:paraId="3680F02C" w14:textId="77777777" w:rsidR="00D646B1" w:rsidRPr="00340522" w:rsidRDefault="00D646B1" w:rsidP="00D646B1">
      <w:pPr>
        <w:rPr>
          <w:szCs w:val="26"/>
        </w:rPr>
      </w:pPr>
      <w:r w:rsidRPr="00340522">
        <w:rPr>
          <w:szCs w:val="26"/>
        </w:rPr>
        <w:t xml:space="preserve">11. </w:t>
      </w:r>
      <w:r w:rsidRPr="00340522">
        <w:rPr>
          <w:rStyle w:val="StyleUnderline"/>
          <w:sz w:val="26"/>
          <w:szCs w:val="26"/>
        </w:rPr>
        <w:t>The human presence in space</w:t>
      </w:r>
      <w:r w:rsidRPr="00340522">
        <w:rPr>
          <w:szCs w:val="26"/>
        </w:rPr>
        <w:t>.</w:t>
      </w:r>
    </w:p>
    <w:p w14:paraId="0B8AAAF8" w14:textId="77777777" w:rsidR="00D646B1" w:rsidRPr="00340522" w:rsidRDefault="00D646B1" w:rsidP="00D646B1">
      <w:pPr>
        <w:rPr>
          <w:sz w:val="16"/>
          <w:szCs w:val="16"/>
        </w:rPr>
      </w:pPr>
      <w:r w:rsidRPr="00340522">
        <w:rPr>
          <w:sz w:val="16"/>
          <w:szCs w:val="16"/>
        </w:rPr>
        <w:t>12</w:t>
      </w:r>
    </w:p>
    <w:p w14:paraId="61CD9D8B" w14:textId="77777777" w:rsidR="00D646B1" w:rsidRPr="00340522" w:rsidRDefault="00D646B1" w:rsidP="00D646B1">
      <w:pPr>
        <w:rPr>
          <w:sz w:val="16"/>
          <w:szCs w:val="26"/>
        </w:rPr>
      </w:pPr>
      <w:r w:rsidRPr="00340522">
        <w:rPr>
          <w:sz w:val="16"/>
          <w:szCs w:val="2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340522">
        <w:rPr>
          <w:rStyle w:val="StyleUnderline"/>
          <w:sz w:val="26"/>
          <w:szCs w:val="26"/>
        </w:rPr>
        <w:t xml:space="preserve">where a situation of non liquet emerges from disagreement over definitions or the application of a legal principle to a particular situation, an advisory opinion could have either one of two beneficial outcomes. </w:t>
      </w:r>
      <w:r w:rsidRPr="00340522">
        <w:rPr>
          <w:sz w:val="16"/>
          <w:szCs w:val="26"/>
        </w:rPr>
        <w:t xml:space="preserve">In the first case </w:t>
      </w:r>
      <w:r w:rsidRPr="00340522">
        <w:rPr>
          <w:rStyle w:val="StyleUnderline"/>
          <w:sz w:val="26"/>
          <w:szCs w:val="26"/>
        </w:rPr>
        <w:t xml:space="preserve">an advisory opinion could clarify the meaning of terms where uncertainty exists. This situation would require strong arguments to support the opinion and justify it. It might be elaborated on the basis of original intent reflected in the travaux </w:t>
      </w:r>
      <w:r w:rsidRPr="00340522">
        <w:rPr>
          <w:rStyle w:val="StyleUnderline"/>
          <w:sz w:val="26"/>
          <w:szCs w:val="26"/>
        </w:rPr>
        <w:lastRenderedPageBreak/>
        <w:t xml:space="preserve">préparatoires, clear patterns of application of terms and principles in the action of States parties to the agreements where uncertainty exists or lack of clarity is perceived, or lucid reasoning by analogy to similar situations where greater certainty can be demonstrated. </w:t>
      </w:r>
      <w:r w:rsidRPr="00340522">
        <w:rPr>
          <w:sz w:val="16"/>
          <w:szCs w:val="26"/>
        </w:rPr>
        <w:t xml:space="preserve">The second case could result from </w:t>
      </w:r>
      <w:r w:rsidRPr="00340522">
        <w:rPr>
          <w:rStyle w:val="StyleUnderline"/>
          <w:sz w:val="26"/>
          <w:szCs w:val="26"/>
        </w:rPr>
        <w:t>an opinion that clarification cannot be provided</w:t>
      </w:r>
      <w:r w:rsidRPr="00340522">
        <w:rPr>
          <w:sz w:val="16"/>
          <w:szCs w:val="26"/>
        </w:rPr>
        <w:t xml:space="preserve"> and that the matter remains non liquet. In this case</w:t>
      </w:r>
      <w:r w:rsidRPr="00340522">
        <w:rPr>
          <w:rStyle w:val="StyleUnderline"/>
          <w:sz w:val="26"/>
          <w:szCs w:val="26"/>
        </w:rPr>
        <w:t>, there would be an unambiguous signal that political/ diplomatic action would be required to clarify the issues in dispute</w:t>
      </w:r>
      <w:r w:rsidRPr="00340522">
        <w:rPr>
          <w:sz w:val="16"/>
          <w:szCs w:val="26"/>
        </w:rPr>
        <w:t xml:space="preserve">. Take for example the hypothetical example of </w:t>
      </w:r>
      <w:r w:rsidRPr="00340522">
        <w:rPr>
          <w:rStyle w:val="StyleUnderline"/>
          <w:sz w:val="26"/>
          <w:szCs w:val="26"/>
        </w:rPr>
        <w:t xml:space="preserve">a case seeking clarification of the non-appropriation clause of the Outer Space Treaty. A non liquet in such a case would leave those wishing to assert that a prohibition against off Earth mining existed in international law without a legal vindication of their position while those wishing to engage in such mining would face uncertainty because the Court had not ruled definitively that non appropriation did not apply to them. Since the mining advocates would be </w:t>
      </w:r>
      <w:r w:rsidRPr="00340522">
        <w:rPr>
          <w:rStyle w:val="StyleUnderline"/>
          <w:strike/>
          <w:sz w:val="26"/>
          <w:szCs w:val="26"/>
        </w:rPr>
        <w:t>handicapped</w:t>
      </w:r>
      <w:r w:rsidRPr="00340522">
        <w:rPr>
          <w:rStyle w:val="StyleUnderline"/>
          <w:sz w:val="26"/>
          <w:szCs w:val="26"/>
        </w:rPr>
        <w:t xml:space="preserve"> by uncertainty in their approaches to potential investors, both sides would have an incentive to seek a political resolution with the compromises that was likely to entail</w:t>
      </w:r>
      <w:r w:rsidRPr="00340522">
        <w:rPr>
          <w:sz w:val="16"/>
          <w:szCs w:val="26"/>
        </w:rPr>
        <w:t>.</w:t>
      </w:r>
    </w:p>
    <w:p w14:paraId="2821D934" w14:textId="77777777" w:rsidR="00D646B1" w:rsidRPr="00340522" w:rsidRDefault="00D646B1" w:rsidP="00D646B1">
      <w:pPr>
        <w:rPr>
          <w:szCs w:val="26"/>
          <w:u w:val="single"/>
        </w:rPr>
      </w:pPr>
    </w:p>
    <w:p w14:paraId="35967576" w14:textId="77777777" w:rsidR="00D646B1" w:rsidRPr="00340522" w:rsidRDefault="00D646B1" w:rsidP="00D646B1">
      <w:pPr>
        <w:pStyle w:val="Heading4"/>
      </w:pPr>
      <w:r w:rsidRPr="00340522">
        <w:t>International space legal regime are needed to solve space war - malleable laws are key in outer space.</w:t>
      </w:r>
    </w:p>
    <w:p w14:paraId="6824F3FA" w14:textId="77777777" w:rsidR="00D646B1" w:rsidRPr="00340522" w:rsidRDefault="00D646B1" w:rsidP="00D646B1">
      <w:pPr>
        <w:rPr>
          <w:sz w:val="16"/>
          <w:szCs w:val="26"/>
        </w:rPr>
      </w:pPr>
      <w:r w:rsidRPr="00340522">
        <w:rPr>
          <w:rStyle w:val="Style13ptBold"/>
          <w:szCs w:val="26"/>
          <w:u w:val="single"/>
        </w:rPr>
        <w:t>Hart 21</w:t>
      </w:r>
      <w:r w:rsidRPr="00340522">
        <w:rPr>
          <w:rStyle w:val="Style13ptBold"/>
          <w:sz w:val="16"/>
          <w:szCs w:val="26"/>
        </w:rPr>
        <w:t xml:space="preserve"> </w:t>
      </w:r>
      <w:r w:rsidRPr="00340522">
        <w:rPr>
          <w:sz w:val="16"/>
          <w:szCs w:val="26"/>
        </w:rPr>
        <w:t>[Amalyah Hart, Amalyah Hart is a science journalist based in Melbourne, 11-19-2021, "Do we need new space law to prevent space war", Cosmos Magazine, https://cosmosmagazine.com/people/society/space-law-to-prevent-space-war/] simha</w:t>
      </w:r>
    </w:p>
    <w:p w14:paraId="6CB09BEE" w14:textId="1467F555" w:rsidR="00D646B1" w:rsidRPr="00340522" w:rsidRDefault="00D646B1" w:rsidP="00D646B1">
      <w:pPr>
        <w:rPr>
          <w:sz w:val="16"/>
          <w:szCs w:val="26"/>
        </w:rPr>
      </w:pPr>
      <w:r w:rsidRPr="00340522">
        <w:rPr>
          <w:sz w:val="16"/>
          <w:szCs w:val="26"/>
        </w:rPr>
        <w:t xml:space="preserve">The week before last, a UN panel approved the creation of a working group to discuss next-generation laws to prevent the militarisation of space. </w:t>
      </w:r>
      <w:r w:rsidRPr="00340522">
        <w:rPr>
          <w:szCs w:val="26"/>
          <w:u w:val="single"/>
        </w:rPr>
        <w:t>The move comes as space 2.0 seems to be going into hyper-drive, with countries and corporations racing to claim their stake in the final frontier. It’s timely, as the potential for friction is gathering by the day, with China, India, Russia and the US testing anti-satellite missiles on their own satellites and creating worrisome clouds of debris. T</w:t>
      </w:r>
      <w:r w:rsidRPr="00340522">
        <w:rPr>
          <w:sz w:val="16"/>
          <w:szCs w:val="26"/>
        </w:rPr>
        <w:t xml:space="preserve">his week’s destruction by Russia of its “dead” satellite, Cosmos 1408, underlined the issue. </w:t>
      </w:r>
      <w:r w:rsidRPr="00340522">
        <w:rPr>
          <w:szCs w:val="26"/>
          <w:u w:val="single"/>
        </w:rPr>
        <w:t>Meanwhile, the orbital space around Earth is becoming jammed with machinery; currently, there are 3,372 active satellites whizzing around Earth, but in one or two decades that number is set to leap to potentially 100,000 or more.</w:t>
      </w:r>
      <w:r w:rsidRPr="00340522">
        <w:rPr>
          <w:sz w:val="16"/>
          <w:szCs w:val="26"/>
        </w:rPr>
        <w:t xml:space="preserve"> And that’s ignoring the space stations, telescopes and spyware already in orbit as countries flex their aerospace muscles. It’s a cosmic fracas. </w:t>
      </w:r>
      <w:r w:rsidRPr="00340522">
        <w:rPr>
          <w:szCs w:val="26"/>
          <w:u w:val="single"/>
        </w:rPr>
        <w:t xml:space="preserve">And </w:t>
      </w:r>
      <w:r w:rsidRPr="00340522">
        <w:rPr>
          <w:rStyle w:val="Emphasis"/>
          <w:sz w:val="26"/>
          <w:szCs w:val="26"/>
        </w:rPr>
        <w:t>contested territory is prime fodder for international disputes</w:t>
      </w:r>
      <w:r w:rsidRPr="00340522">
        <w:rPr>
          <w:szCs w:val="26"/>
          <w:u w:val="single"/>
        </w:rPr>
        <w:t>, as we know</w:t>
      </w:r>
      <w:r w:rsidRPr="00340522">
        <w:rPr>
          <w:sz w:val="16"/>
          <w:szCs w:val="2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340522">
        <w:rPr>
          <w:szCs w:val="26"/>
          <w:u w:val="single"/>
        </w:rPr>
        <w:t xml:space="preserve">But as technology evolves and new opportunities arise, are these old laws equipped to govern new problems? </w:t>
      </w:r>
      <w:r w:rsidRPr="00340522">
        <w:rPr>
          <w:sz w:val="16"/>
          <w:szCs w:val="2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340522">
        <w:rPr>
          <w:szCs w:val="26"/>
          <w:u w:val="single"/>
        </w:rPr>
        <w:t xml:space="preserve">“There’s a lot of law </w:t>
      </w:r>
      <w:r w:rsidRPr="00340522">
        <w:rPr>
          <w:szCs w:val="26"/>
          <w:u w:val="single"/>
        </w:rPr>
        <w:lastRenderedPageBreak/>
        <w:t xml:space="preserve">at the multilateral level that then filters down to other layers of bilateral or ‘minilateral’ agreements and national laws. But clearly things move so quickly with technology, we’re doing so many more things in space that were beyond the contemplation of the drafters of the original treaties. Ideally we need more.” Freeland says there are myriad complex, interconnected issues in space that need tighter laws. These include the increasing militarisation of space; the proliferation of satellites, which can lead to overcrowding of “popular” orbits and increased demand for radio-wave spectra; ethical issues around human spaceflight; and the possible extraction of resources on celestial bodies like the Moon. </w:t>
      </w:r>
      <w:r w:rsidRPr="00340522">
        <w:rPr>
          <w:sz w:val="16"/>
          <w:szCs w:val="2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340522">
        <w:rPr>
          <w:szCs w:val="26"/>
          <w:u w:val="single"/>
        </w:rPr>
        <w:t xml:space="preserve">the opportunities for cashing in look </w:t>
      </w:r>
      <w:r w:rsidRPr="00340522">
        <w:rPr>
          <w:rStyle w:val="Emphasis"/>
          <w:sz w:val="26"/>
          <w:szCs w:val="26"/>
        </w:rPr>
        <w:t>potentially endless</w:t>
      </w:r>
      <w:r w:rsidRPr="00340522">
        <w:rPr>
          <w:sz w:val="16"/>
          <w:szCs w:val="26"/>
        </w:rPr>
        <w:t xml:space="preserve"> – provided technology advances to the level of practical spaceflight. </w:t>
      </w:r>
      <w:r w:rsidRPr="00340522">
        <w:rPr>
          <w:szCs w:val="26"/>
          <w:u w:val="single"/>
        </w:rPr>
        <w:t>“</w:t>
      </w:r>
      <w:r w:rsidRPr="00340522">
        <w:rPr>
          <w:rStyle w:val="Emphasis"/>
          <w:sz w:val="26"/>
          <w:szCs w:val="26"/>
        </w:rPr>
        <w:t>Most wars on Earth have historically been fought over a quest for resources,”</w:t>
      </w:r>
      <w:r w:rsidRPr="00340522">
        <w:rPr>
          <w:szCs w:val="26"/>
          <w:u w:val="single"/>
        </w:rPr>
        <w:t xml:space="preserve"> says Freeland, “so it’s incredibly important [to have appropriate space laws].” </w:t>
      </w:r>
      <w:r w:rsidRPr="00340522">
        <w:rPr>
          <w:sz w:val="16"/>
          <w:szCs w:val="2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340522">
        <w:rPr>
          <w:szCs w:val="26"/>
          <w:u w:val="single"/>
        </w:rPr>
        <w:t xml:space="preserve">potential avenues for weapons that cross the border from terrestrial to cosmic continue to proliferate. </w:t>
      </w:r>
      <w:r w:rsidRPr="00340522">
        <w:rPr>
          <w:sz w:val="16"/>
          <w:szCs w:val="2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340522">
        <w:rPr>
          <w:szCs w:val="26"/>
          <w:u w:val="single"/>
        </w:rPr>
        <w:t xml:space="preserve">Currently, the principles for governing space under the OST forbid the military use of space, but space is already used for military purposes such as surveillance, and some missiles carve a path through outer space on their journeys to their targets. </w:t>
      </w:r>
      <w:r w:rsidRPr="00340522">
        <w:rPr>
          <w:sz w:val="16"/>
          <w:szCs w:val="2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sidRPr="00340522">
        <w:rPr>
          <w:szCs w:val="26"/>
          <w:u w:val="single"/>
        </w:rPr>
        <w:t xml:space="preserve"> But as technology proliferates, the opportunities for space-based militarisation also grow. The existing laws were drafted long before many of these technologies were even dreamed up. </w:t>
      </w:r>
      <w:r w:rsidRPr="00340522">
        <w:rPr>
          <w:sz w:val="16"/>
          <w:szCs w:val="26"/>
        </w:rPr>
        <w:t xml:space="preserve">The most worrisome technologies currently being trialled are anti-satellite missiles. “We have this </w:t>
      </w:r>
      <w:r w:rsidRPr="00340522">
        <w:rPr>
          <w:szCs w:val="26"/>
          <w:u w:val="single"/>
        </w:rPr>
        <w:t>strategic competition going on amongst the major powers,”</w:t>
      </w:r>
      <w:r w:rsidRPr="00340522">
        <w:rPr>
          <w:sz w:val="16"/>
          <w:szCs w:val="2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340522">
        <w:rPr>
          <w:szCs w:val="26"/>
          <w:u w:val="single"/>
        </w:rPr>
        <w:t xml:space="preserve">Other military applications in space, Doucet says, include the jamming of satellite communications and navigation, as well as interference with some GNSS signals, of which GPS – the satellite navigation system we all use for things like Google Maps – is </w:t>
      </w:r>
      <w:r w:rsidRPr="00340522">
        <w:rPr>
          <w:szCs w:val="26"/>
          <w:u w:val="single"/>
        </w:rPr>
        <w:lastRenderedPageBreak/>
        <w:t>one. Satellite jamming can have major disruptive potential.</w:t>
      </w:r>
      <w:r w:rsidRPr="00340522">
        <w:rPr>
          <w:sz w:val="16"/>
          <w:szCs w:val="2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340522">
        <w:rPr>
          <w:szCs w:val="26"/>
          <w:u w:val="single"/>
        </w:rPr>
        <w:t>Close proximity operations seem to get countries a bit upset,” says Doucet. Close proximity operations, as the name suggests, involve satellites moving close to other satellites. “One reason might be intelligence or inspection, just to take close images to understand how it’s built. But you may be getting close to intercept signals or to interfere with signals.</w:t>
      </w:r>
      <w:r w:rsidRPr="00340522">
        <w:rPr>
          <w:sz w:val="16"/>
          <w:szCs w:val="26"/>
        </w:rPr>
        <w:t xml:space="preserve"> “So that is a concern, because it’s one thing to get close for passively collecting information, but if you’re close you may also be in a position to interfere.” What might new space law systems look like? “</w:t>
      </w:r>
      <w:r w:rsidRPr="00340522">
        <w:rPr>
          <w:szCs w:val="26"/>
          <w:u w:val="single"/>
        </w:rPr>
        <w:t>We have a lot of space systems that are dual use, that have the potential to do harm,” Doucet says. “I’d like to see some transparency on the mission, on what you’re doing, to help alleviate concerns.</w:t>
      </w:r>
      <w:r w:rsidRPr="00340522">
        <w:rPr>
          <w:sz w:val="16"/>
          <w:szCs w:val="26"/>
        </w:rPr>
        <w:t xml:space="preserve"> “That might sound like a small step, but to militaries it’s actually a really big step to provide transparency.” </w:t>
      </w:r>
      <w:r w:rsidRPr="00340522">
        <w:rPr>
          <w:szCs w:val="26"/>
          <w:u w:val="single"/>
        </w:rPr>
        <w:t xml:space="preserve">Doucet says he’d also like to see clarification of the existing principles for space law already set out in the OST and other treaties. In fact, he’s currently working on the MILAMOS Project, developing a Manual on International Law Applicable to Military Uses of Outer Space at Canada’s McGill University. “I would like to see the existing legal regime being given a bit of life,” he says. “We’ve got tremendously good outer space principles, but over several decades countries have kind of refused to give them life because it’s too controversial. </w:t>
      </w:r>
      <w:r w:rsidRPr="00340522">
        <w:rPr>
          <w:sz w:val="16"/>
          <w:szCs w:val="2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340522">
        <w:rPr>
          <w:szCs w:val="26"/>
          <w:u w:val="single"/>
        </w:rPr>
        <w:t>shouldn’t think this is an unsolvable problem</w:t>
      </w:r>
      <w:r w:rsidRPr="00340522">
        <w:rPr>
          <w:sz w:val="16"/>
          <w:szCs w:val="2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340522">
        <w:rPr>
          <w:szCs w:val="26"/>
          <w:u w:val="single"/>
        </w:rPr>
        <w:t>common interest to agree to the rules of the road</w:t>
      </w:r>
      <w:r w:rsidRPr="00340522">
        <w:rPr>
          <w:sz w:val="16"/>
          <w:szCs w:val="26"/>
        </w:rPr>
        <w:t>,” he says. “The important element is that they have had the opportunity to buy in on the framing of those rules.“I think we need to be optimistic. With a great deal of caution, cool heads will prevail.”</w:t>
      </w:r>
    </w:p>
    <w:p w14:paraId="733B7C97" w14:textId="4C27AE55" w:rsidR="00D646B1" w:rsidRPr="00340522" w:rsidRDefault="00D646B1" w:rsidP="00D646B1">
      <w:pPr>
        <w:rPr>
          <w:sz w:val="16"/>
          <w:szCs w:val="26"/>
        </w:rPr>
      </w:pPr>
    </w:p>
    <w:p w14:paraId="2957C7ED" w14:textId="77125301" w:rsidR="00D646B1" w:rsidRPr="00340522" w:rsidRDefault="00D646B1" w:rsidP="00D646B1">
      <w:pPr>
        <w:pStyle w:val="Heading2"/>
      </w:pPr>
      <w:r w:rsidRPr="00340522">
        <w:lastRenderedPageBreak/>
        <w:t>4</w:t>
      </w:r>
    </w:p>
    <w:p w14:paraId="33E8E751" w14:textId="77777777" w:rsidR="00EB7296" w:rsidRPr="00340522" w:rsidRDefault="00EB7296" w:rsidP="00EB7296">
      <w:pPr>
        <w:pStyle w:val="Heading4"/>
      </w:pPr>
      <w:r w:rsidRPr="00340522">
        <w:t xml:space="preserve">Korean denuclearization talks now – diplomatic pressure is key </w:t>
      </w:r>
    </w:p>
    <w:p w14:paraId="08FED863" w14:textId="77777777" w:rsidR="00EB7296" w:rsidRPr="00340522" w:rsidRDefault="00EB7296" w:rsidP="00EB7296">
      <w:pPr>
        <w:rPr>
          <w:sz w:val="16"/>
          <w:szCs w:val="26"/>
        </w:rPr>
      </w:pPr>
      <w:r w:rsidRPr="00340522">
        <w:rPr>
          <w:rStyle w:val="Style13ptBold"/>
          <w:szCs w:val="26"/>
          <w:u w:val="single"/>
        </w:rPr>
        <w:t>Je-hun 19</w:t>
      </w:r>
      <w:r w:rsidRPr="00340522">
        <w:rPr>
          <w:rStyle w:val="Style13ptBold"/>
          <w:sz w:val="16"/>
          <w:szCs w:val="26"/>
        </w:rPr>
        <w:t xml:space="preserve"> </w:t>
      </w:r>
      <w:r w:rsidRPr="00340522">
        <w:rPr>
          <w:sz w:val="16"/>
          <w:szCs w:val="26"/>
        </w:rPr>
        <w:t>2019 Lee Je-hun, senior staff writer [News analysis] How will the N. Korea-US working-level talks play out? Posted on : Sep.11,2019 16:59 KST Modified on : Sep.11,2019 16:59 KST http://english.hani.co.kr/arti/english_edition/e_northkorea/909361.html</w:t>
      </w:r>
    </w:p>
    <w:p w14:paraId="33BFFCCC" w14:textId="77777777" w:rsidR="00EB7296" w:rsidRPr="00340522" w:rsidRDefault="00EB7296" w:rsidP="00EB7296">
      <w:pPr>
        <w:rPr>
          <w:sz w:val="16"/>
          <w:szCs w:val="26"/>
        </w:rPr>
      </w:pPr>
      <w:r w:rsidRPr="00340522">
        <w:rPr>
          <w:sz w:val="16"/>
          <w:szCs w:val="26"/>
        </w:rPr>
        <w:t xml:space="preserve">North Korean leader </w:t>
      </w:r>
      <w:r w:rsidRPr="00340522">
        <w:rPr>
          <w:rStyle w:val="StyleUnderline"/>
          <w:sz w:val="26"/>
          <w:szCs w:val="26"/>
        </w:rPr>
        <w:t xml:space="preserve">Kim Jong-un, who has been pondering the conditions and timing of negotiations with the US, has finally suggested that they be held in </w:t>
      </w:r>
      <w:r w:rsidRPr="00340522">
        <w:rPr>
          <w:rStyle w:val="Emphasis"/>
          <w:sz w:val="26"/>
          <w:szCs w:val="26"/>
        </w:rPr>
        <w:t>late September</w:t>
      </w:r>
      <w:r w:rsidRPr="00340522">
        <w:rPr>
          <w:sz w:val="16"/>
          <w:szCs w:val="26"/>
        </w:rPr>
        <w:t xml:space="preserve">, at a mutually acceptable time and place. </w:t>
      </w:r>
      <w:r w:rsidRPr="00340522">
        <w:rPr>
          <w:rStyle w:val="StyleUnderline"/>
          <w:sz w:val="26"/>
          <w:szCs w:val="26"/>
        </w:rPr>
        <w:t>This proposal comes</w:t>
      </w:r>
      <w:r w:rsidRPr="00340522">
        <w:rPr>
          <w:sz w:val="16"/>
          <w:szCs w:val="26"/>
        </w:rPr>
        <w:t xml:space="preserve"> 71 days </w:t>
      </w:r>
      <w:r w:rsidRPr="00340522">
        <w:rPr>
          <w:rStyle w:val="StyleUnderline"/>
          <w:sz w:val="26"/>
          <w:szCs w:val="26"/>
        </w:rPr>
        <w:t>after he reached a verbal agreement with US President Donald Trump</w:t>
      </w:r>
      <w:r w:rsidRPr="00340522">
        <w:rPr>
          <w:sz w:val="16"/>
          <w:szCs w:val="26"/>
        </w:rPr>
        <w:t xml:space="preserve"> during their meeting at Panmunjom on June 30 to resume working-level talks. Shortly after North Korea’s proposal, </w:t>
      </w:r>
      <w:r w:rsidRPr="00340522">
        <w:rPr>
          <w:rStyle w:val="StyleUnderline"/>
          <w:sz w:val="26"/>
          <w:szCs w:val="26"/>
        </w:rPr>
        <w:t>Trump responded positively, noting that “</w:t>
      </w:r>
      <w:r w:rsidRPr="00340522">
        <w:rPr>
          <w:rStyle w:val="Emphasis"/>
          <w:sz w:val="26"/>
          <w:szCs w:val="26"/>
        </w:rPr>
        <w:t>having meetings is a good thing</w:t>
      </w:r>
      <w:r w:rsidRPr="00340522">
        <w:rPr>
          <w:rStyle w:val="StyleUnderline"/>
          <w:sz w:val="26"/>
          <w:szCs w:val="26"/>
        </w:rPr>
        <w:t xml:space="preserve">.” These developments mean that the two sides could hold </w:t>
      </w:r>
      <w:r w:rsidRPr="00340522">
        <w:rPr>
          <w:rStyle w:val="Emphasis"/>
          <w:sz w:val="26"/>
          <w:szCs w:val="26"/>
        </w:rPr>
        <w:t>working-level talks this month</w:t>
      </w:r>
      <w:r w:rsidRPr="00340522">
        <w:rPr>
          <w:rStyle w:val="StyleUnderline"/>
          <w:sz w:val="26"/>
          <w:szCs w:val="26"/>
        </w:rPr>
        <w:t xml:space="preserve">. Trump and Kim are </w:t>
      </w:r>
      <w:r w:rsidRPr="00340522">
        <w:rPr>
          <w:rStyle w:val="Emphasis"/>
          <w:sz w:val="26"/>
          <w:szCs w:val="26"/>
        </w:rPr>
        <w:t>expected to take action</w:t>
      </w:r>
      <w:r w:rsidRPr="00340522">
        <w:rPr>
          <w:rStyle w:val="StyleUnderline"/>
          <w:sz w:val="26"/>
          <w:szCs w:val="26"/>
        </w:rPr>
        <w:t xml:space="preserve"> as they maneuver toward a third summit and try to </w:t>
      </w:r>
      <w:r w:rsidRPr="00340522">
        <w:rPr>
          <w:rStyle w:val="Emphasis"/>
          <w:sz w:val="26"/>
          <w:szCs w:val="26"/>
        </w:rPr>
        <w:t>arrange a major compromise</w:t>
      </w:r>
      <w:r w:rsidRPr="00340522">
        <w:rPr>
          <w:rStyle w:val="StyleUnderline"/>
          <w:sz w:val="26"/>
          <w:szCs w:val="26"/>
        </w:rPr>
        <w:t xml:space="preserve"> before the end of the year. There are </w:t>
      </w:r>
      <w:r w:rsidRPr="00340522">
        <w:rPr>
          <w:rStyle w:val="Emphasis"/>
          <w:sz w:val="26"/>
          <w:szCs w:val="26"/>
        </w:rPr>
        <w:t>hopeful predictions</w:t>
      </w:r>
      <w:r w:rsidRPr="00340522">
        <w:rPr>
          <w:rStyle w:val="StyleUnderline"/>
          <w:sz w:val="26"/>
          <w:szCs w:val="26"/>
        </w:rPr>
        <w:t xml:space="preserve"> that working-level negotiations between the two sides will </w:t>
      </w:r>
      <w:r w:rsidRPr="00340522">
        <w:rPr>
          <w:rStyle w:val="Emphasis"/>
          <w:sz w:val="26"/>
          <w:szCs w:val="26"/>
        </w:rPr>
        <w:t>open a “window of opportunity” for inter-Korean relations</w:t>
      </w:r>
      <w:r w:rsidRPr="00340522">
        <w:rPr>
          <w:sz w:val="16"/>
          <w:szCs w:val="26"/>
        </w:rPr>
        <w:t>, which ground to a halt after the second North Korea-US summit, held in Hanoi, ended without a deal. Seoul and Pyongyang have been deadlocked ever since. North Korea’s dramatic volte-face occurred late on the evening of Sept. 9. “We have willingness to sit with the US side for comprehensive discussions of the issues we have so far taken up at the time and place to be agreed late in September,” North Korean First Vice Foreign Minister Choe Son-hui said in a statement released on Monday morning (US time). “</w:t>
      </w:r>
      <w:r w:rsidRPr="00340522">
        <w:rPr>
          <w:rStyle w:val="StyleUnderline"/>
          <w:sz w:val="26"/>
          <w:szCs w:val="26"/>
        </w:rPr>
        <w:t>I gave heed to the recent repeated remarks of high-ranking US officials leading the negotiations with the DPRK [North Korea] that they are ready for the DPRK-US working negotiation</w:t>
      </w:r>
      <w:r w:rsidRPr="00340522">
        <w:rPr>
          <w:sz w:val="16"/>
          <w:szCs w:val="26"/>
        </w:rPr>
        <w:t xml:space="preserve">,” Choe said. Importance of US’ “new calculations” in upcoming negotiations Choe also brought up the fact that Kim had called for the US to make “new calculations” in a policy speech at the Supreme People’s Assembly on Apr. 12. “I think the US has since had enough time to find the calculation method that it can share with us,” Choe said, in a remark that was at once hopeful and intimidating. It’s widely thought that </w:t>
      </w:r>
      <w:r w:rsidRPr="00340522">
        <w:rPr>
          <w:rStyle w:val="StyleUnderline"/>
          <w:sz w:val="26"/>
          <w:szCs w:val="26"/>
        </w:rPr>
        <w:t>Kim’s decision to resume negotiations is informed by criticism</w:t>
      </w:r>
      <w:r w:rsidRPr="00340522">
        <w:rPr>
          <w:sz w:val="16"/>
          <w:szCs w:val="26"/>
        </w:rPr>
        <w:t xml:space="preserve"> that he meant to publicly humiliate Trump, who announced following a meeting in Panmunjom on June 30 that working-level talks would resume within two or three weeks, </w:t>
      </w:r>
      <w:r w:rsidRPr="00340522">
        <w:rPr>
          <w:rStyle w:val="StyleUnderline"/>
          <w:sz w:val="26"/>
          <w:szCs w:val="26"/>
        </w:rPr>
        <w:t>as well as by concerns that Kim’s “relationship of trust” with Trump might be seriously harmed</w:t>
      </w:r>
      <w:r w:rsidRPr="00340522">
        <w:rPr>
          <w:sz w:val="16"/>
          <w:szCs w:val="26"/>
        </w:rPr>
        <w:t xml:space="preserve">. During an interview with ABC </w:t>
      </w:r>
      <w:r w:rsidRPr="00340522">
        <w:rPr>
          <w:rStyle w:val="StyleUnderline"/>
          <w:sz w:val="26"/>
          <w:szCs w:val="26"/>
        </w:rPr>
        <w:t xml:space="preserve">on Sept. 6, Pompeo </w:t>
      </w:r>
      <w:r w:rsidRPr="00340522">
        <w:rPr>
          <w:rStyle w:val="Emphasis"/>
          <w:sz w:val="26"/>
          <w:szCs w:val="26"/>
        </w:rPr>
        <w:t>put pressure on Kim</w:t>
      </w:r>
      <w:r w:rsidRPr="00340522">
        <w:rPr>
          <w:rStyle w:val="StyleUnderline"/>
          <w:sz w:val="26"/>
          <w:szCs w:val="26"/>
        </w:rPr>
        <w:t xml:space="preserve">, remarking that Trump would be very disappointed if Kim didn’t return to the negotiating table. </w:t>
      </w:r>
      <w:r w:rsidRPr="00340522">
        <w:rPr>
          <w:sz w:val="16"/>
          <w:szCs w:val="26"/>
        </w:rPr>
        <w:t xml:space="preserve">But even after resolving to resume working-level talks, Kim still seems worried that the US might not have budged as much as he’d hoped. That’s evidenced by the bravado that concludes Choe’s statement: “If the US side fingers again the worn-out scenario which has nothing to do with the new calculation method at the DPRK-US working negotiation to be held with so much effort, the DPRK-US dealings may come to an end.” North Korea’s launch of two unidentified projectiles from South Pyongan Province toward the East Sea early in the morning on Sept. 10, a few hours after the statement was published, appears to be a show of force underlining that this threat was not just empty words. The projectile launch also appears aimed at backing up Pyongyang’s claim that its development and test launches of new short-range ballistic missiles and multiple rocket launchers (10 such test have been carried out since the Hanoi summit) are routine defensive measures designed to compensate for its inferior spending on conventional weaponry. Trump has signaled that he won’t take issue with the North’s launches of short-range projectiles, dismissing them as something that many other countries do. Roadmap for denuclearization vs. Pyongyang’s regime security guarantee We’re already seeing the outlines of the major issues to be tackled in the working-level negotiations. The US’ primary demands are a freeze on nuclear activity, a roadmap to denuclearization, and a definition of its “end state,” or ultimate goal. Along with easing or lifting sanctions, which was the North’s main demand during the Hanoi summit, Pyongyang is also expected to put security on the agenda. In recent weeks, </w:t>
      </w:r>
      <w:r w:rsidRPr="00340522">
        <w:rPr>
          <w:rStyle w:val="StyleUnderline"/>
          <w:sz w:val="26"/>
          <w:szCs w:val="26"/>
        </w:rPr>
        <w:t xml:space="preserve">the US has made overture about rewarding </w:t>
      </w:r>
      <w:r w:rsidRPr="00340522">
        <w:rPr>
          <w:rStyle w:val="StyleUnderline"/>
          <w:sz w:val="26"/>
          <w:szCs w:val="26"/>
        </w:rPr>
        <w:lastRenderedPageBreak/>
        <w:t>North Korea for progress on denuclearization</w:t>
      </w:r>
      <w:r w:rsidRPr="00340522">
        <w:rPr>
          <w:sz w:val="16"/>
          <w:szCs w:val="26"/>
        </w:rPr>
        <w:t xml:space="preserve">. On Aug. 27, </w:t>
      </w:r>
      <w:r w:rsidRPr="00340522">
        <w:rPr>
          <w:rStyle w:val="StyleUnderline"/>
          <w:sz w:val="26"/>
          <w:szCs w:val="26"/>
        </w:rPr>
        <w:t>Trump described North Korea as a country with incredible potential and unexpectedly brought up the idea of traveling to North Korea via the railroad. Trump appears to have been thinking of a proposal</w:t>
      </w:r>
      <w:r w:rsidRPr="00340522">
        <w:rPr>
          <w:sz w:val="16"/>
          <w:szCs w:val="26"/>
        </w:rPr>
        <w:t xml:space="preserve"> made by South Korean President Moon Jae-in during a phone call on Feb. 19, shortly before the Hanoi summit. During that call, </w:t>
      </w:r>
      <w:r w:rsidRPr="00340522">
        <w:rPr>
          <w:rStyle w:val="StyleUnderline"/>
          <w:sz w:val="26"/>
          <w:szCs w:val="26"/>
        </w:rPr>
        <w:t>Moon had asked Trump to let South Korea play a major role in providing incentives for denuclearization, mentioning that Seoul was prepared to connect roads and railways and to run economic cooperation projects with the North</w:t>
      </w:r>
      <w:r w:rsidRPr="00340522">
        <w:rPr>
          <w:sz w:val="16"/>
          <w:szCs w:val="26"/>
        </w:rPr>
        <w:t xml:space="preserve">. </w:t>
      </w:r>
      <w:r w:rsidRPr="00340522">
        <w:rPr>
          <w:rStyle w:val="Emphasis"/>
          <w:sz w:val="26"/>
          <w:szCs w:val="26"/>
        </w:rPr>
        <w:t>The US has</w:t>
      </w:r>
      <w:r w:rsidRPr="00340522">
        <w:rPr>
          <w:sz w:val="16"/>
          <w:szCs w:val="26"/>
        </w:rPr>
        <w:t xml:space="preserve"> also </w:t>
      </w:r>
      <w:r w:rsidRPr="00340522">
        <w:rPr>
          <w:rStyle w:val="Emphasis"/>
          <w:sz w:val="26"/>
          <w:szCs w:val="26"/>
        </w:rPr>
        <w:t>addressed North Korea’s security concerns</w:t>
      </w:r>
      <w:r w:rsidRPr="00340522">
        <w:rPr>
          <w:rStyle w:val="StyleUnderline"/>
          <w:sz w:val="26"/>
          <w:szCs w:val="26"/>
        </w:rPr>
        <w:t>, with Trump remarking on Sept. 4 that the US doesn’t seek regime change in North Korea and</w:t>
      </w:r>
      <w:r w:rsidRPr="00340522">
        <w:rPr>
          <w:sz w:val="16"/>
          <w:szCs w:val="26"/>
        </w:rPr>
        <w:t xml:space="preserve"> US Secretary of State Mike </w:t>
      </w:r>
      <w:r w:rsidRPr="00340522">
        <w:rPr>
          <w:rStyle w:val="StyleUnderline"/>
          <w:sz w:val="26"/>
          <w:szCs w:val="26"/>
        </w:rPr>
        <w:t>Pompeo saying on Sept. 6 that all sovereign countries have the right to defend themselves</w:t>
      </w:r>
      <w:r w:rsidRPr="00340522">
        <w:rPr>
          <w:sz w:val="16"/>
          <w:szCs w:val="26"/>
        </w:rPr>
        <w:t xml:space="preserve">. Also on Sept. 6, Stephen Biegun, </w:t>
      </w:r>
      <w:r w:rsidRPr="00340522">
        <w:rPr>
          <w:rStyle w:val="StyleUnderline"/>
          <w:sz w:val="26"/>
          <w:szCs w:val="26"/>
        </w:rPr>
        <w:t>the US State Department’s special representative for North Korea, brought up the possibility of a strategic review of US Forces Korea, presuming North Korea’s complete denuclearization</w:t>
      </w:r>
      <w:r w:rsidRPr="00340522">
        <w:rPr>
          <w:sz w:val="16"/>
          <w:szCs w:val="26"/>
        </w:rPr>
        <w:t xml:space="preserve">. That review could include reducing the number of troops on the peninsula or adjusting their mission. </w:t>
      </w:r>
      <w:r w:rsidRPr="00340522">
        <w:rPr>
          <w:rStyle w:val="StyleUnderline"/>
          <w:sz w:val="26"/>
          <w:szCs w:val="26"/>
        </w:rPr>
        <w:t xml:space="preserve">Success of working-level talks </w:t>
      </w:r>
      <w:r w:rsidRPr="00340522">
        <w:rPr>
          <w:rStyle w:val="Emphasis"/>
          <w:sz w:val="26"/>
          <w:szCs w:val="26"/>
        </w:rPr>
        <w:t>depends on</w:t>
      </w:r>
      <w:r w:rsidRPr="00340522">
        <w:rPr>
          <w:sz w:val="16"/>
          <w:szCs w:val="26"/>
        </w:rPr>
        <w:t xml:space="preserve"> changes in </w:t>
      </w:r>
      <w:r w:rsidRPr="00340522">
        <w:rPr>
          <w:rStyle w:val="Emphasis"/>
          <w:sz w:val="26"/>
          <w:szCs w:val="26"/>
        </w:rPr>
        <w:t>Washington’s attitude</w:t>
      </w:r>
      <w:r w:rsidRPr="00340522">
        <w:rPr>
          <w:rStyle w:val="StyleUnderline"/>
          <w:sz w:val="26"/>
          <w:szCs w:val="26"/>
        </w:rPr>
        <w:t xml:space="preserve"> </w:t>
      </w:r>
      <w:r w:rsidRPr="00340522">
        <w:rPr>
          <w:sz w:val="16"/>
          <w:szCs w:val="26"/>
        </w:rPr>
        <w:t>“</w:t>
      </w:r>
      <w:r w:rsidRPr="00340522">
        <w:rPr>
          <w:rStyle w:val="StyleUnderline"/>
          <w:sz w:val="26"/>
          <w:szCs w:val="26"/>
        </w:rPr>
        <w:t>The success of the working-level talks depends on</w:t>
      </w:r>
      <w:r w:rsidRPr="00340522">
        <w:rPr>
          <w:sz w:val="16"/>
          <w:szCs w:val="26"/>
        </w:rPr>
        <w:t xml:space="preserve"> how much the </w:t>
      </w:r>
      <w:r w:rsidRPr="00340522">
        <w:rPr>
          <w:rStyle w:val="StyleUnderline"/>
          <w:sz w:val="26"/>
          <w:szCs w:val="26"/>
        </w:rPr>
        <w:t>American attitude</w:t>
      </w:r>
      <w:r w:rsidRPr="00340522">
        <w:rPr>
          <w:sz w:val="16"/>
          <w:szCs w:val="26"/>
        </w:rPr>
        <w:t xml:space="preserve"> has changed. </w:t>
      </w:r>
      <w:r w:rsidRPr="00340522">
        <w:rPr>
          <w:rStyle w:val="StyleUnderline"/>
          <w:sz w:val="26"/>
          <w:szCs w:val="26"/>
        </w:rPr>
        <w:t xml:space="preserve">The </w:t>
      </w:r>
      <w:r w:rsidRPr="00340522">
        <w:rPr>
          <w:rStyle w:val="Emphasis"/>
          <w:sz w:val="26"/>
          <w:szCs w:val="26"/>
        </w:rPr>
        <w:t>key here isn’t making glib claims</w:t>
      </w:r>
      <w:r w:rsidRPr="00340522">
        <w:rPr>
          <w:sz w:val="16"/>
          <w:szCs w:val="26"/>
        </w:rPr>
        <w:t xml:space="preserve"> about security or the economy, </w:t>
      </w:r>
      <w:r w:rsidRPr="00340522">
        <w:rPr>
          <w:rStyle w:val="StyleUnderline"/>
          <w:sz w:val="26"/>
          <w:szCs w:val="26"/>
        </w:rPr>
        <w:t>but giving North Korea something tangible</w:t>
      </w:r>
      <w:r w:rsidRPr="00340522">
        <w:rPr>
          <w:sz w:val="16"/>
          <w:szCs w:val="26"/>
        </w:rPr>
        <w:t>,” said a venerable figure in South Korea’s foreign policy and security establishment.</w:t>
      </w:r>
    </w:p>
    <w:p w14:paraId="6751E5BD" w14:textId="77777777" w:rsidR="00EB7296" w:rsidRPr="00340522" w:rsidRDefault="00EB7296" w:rsidP="00EB7296">
      <w:pPr>
        <w:rPr>
          <w:sz w:val="16"/>
          <w:szCs w:val="26"/>
        </w:rPr>
      </w:pPr>
    </w:p>
    <w:p w14:paraId="4BE77660" w14:textId="77777777" w:rsidR="00EB7296" w:rsidRPr="00340522" w:rsidRDefault="00EB7296" w:rsidP="00EB7296">
      <w:pPr>
        <w:pStyle w:val="Heading4"/>
      </w:pPr>
      <w:r w:rsidRPr="00340522">
        <w:t>Plan burns diplomatic capital.</w:t>
      </w:r>
    </w:p>
    <w:p w14:paraId="09B51E3D" w14:textId="77777777" w:rsidR="00EB7296" w:rsidRPr="00340522" w:rsidRDefault="00EB7296" w:rsidP="00EB7296">
      <w:pPr>
        <w:rPr>
          <w:sz w:val="16"/>
          <w:szCs w:val="26"/>
        </w:rPr>
      </w:pPr>
      <w:r w:rsidRPr="00340522">
        <w:rPr>
          <w:rStyle w:val="Style13ptBold"/>
          <w:szCs w:val="26"/>
          <w:u w:val="single"/>
        </w:rPr>
        <w:t>Salter 16</w:t>
      </w:r>
      <w:r w:rsidRPr="00340522">
        <w:rPr>
          <w:sz w:val="16"/>
          <w:szCs w:val="26"/>
        </w:rPr>
        <w:t>, Alexander William Salter, Assistant Professor of Economics, Rawls College of Business, Texas Tech University. alexander.w.salter@ttu.edu Space Debris: A Law and Economics Analysis of the Orbital Commons Cite as: 19 stan. Tech. L. Rev. 221 (2016) https://law.stanford.edu/wp-content/uploads/2017/11/19-2-2-salter-final_0.pdf</w:t>
      </w:r>
    </w:p>
    <w:p w14:paraId="0455CA14" w14:textId="77777777" w:rsidR="00EB7296" w:rsidRPr="00340522" w:rsidRDefault="00EB7296" w:rsidP="00EB7296">
      <w:pPr>
        <w:rPr>
          <w:sz w:val="16"/>
          <w:szCs w:val="26"/>
        </w:rPr>
      </w:pPr>
      <w:r w:rsidRPr="00340522">
        <w:rPr>
          <w:rStyle w:val="StyleUnderline"/>
          <w:sz w:val="26"/>
          <w:szCs w:val="26"/>
        </w:rPr>
        <w:t>A global effort to remediate debris would</w:t>
      </w:r>
      <w:r w:rsidRPr="00340522">
        <w:rPr>
          <w:sz w:val="16"/>
          <w:szCs w:val="26"/>
        </w:rPr>
        <w:t xml:space="preserve">, by necessity, </w:t>
      </w:r>
      <w:r w:rsidRPr="00340522">
        <w:rPr>
          <w:rStyle w:val="StyleUnderline"/>
          <w:sz w:val="26"/>
          <w:szCs w:val="26"/>
        </w:rPr>
        <w:t>involve</w:t>
      </w:r>
      <w:r w:rsidRPr="00340522">
        <w:rPr>
          <w:sz w:val="16"/>
          <w:szCs w:val="26"/>
        </w:rPr>
        <w:t xml:space="preserve"> the three major spacefaring nations: </w:t>
      </w:r>
      <w:r w:rsidRPr="00340522">
        <w:rPr>
          <w:rStyle w:val="StyleUnderline"/>
          <w:sz w:val="26"/>
          <w:szCs w:val="26"/>
        </w:rPr>
        <w:t>the United States, Russia, and China</w:t>
      </w:r>
      <w:r w:rsidRPr="00340522">
        <w:rPr>
          <w:sz w:val="16"/>
          <w:szCs w:val="26"/>
        </w:rPr>
        <w:t xml:space="preserve">.53 However, </w:t>
      </w:r>
      <w:r w:rsidRPr="00340522">
        <w:rPr>
          <w:rStyle w:val="StyleUnderline"/>
          <w:sz w:val="26"/>
          <w:szCs w:val="26"/>
        </w:rPr>
        <w:t>any effort would also require</w:t>
      </w:r>
      <w:r w:rsidRPr="00340522">
        <w:rPr>
          <w:sz w:val="16"/>
          <w:szCs w:val="26"/>
        </w:rPr>
        <w:t>—at a minimum—</w:t>
      </w:r>
      <w:r w:rsidRPr="00340522">
        <w:rPr>
          <w:rStyle w:val="StyleUnderline"/>
          <w:sz w:val="26"/>
          <w:szCs w:val="26"/>
        </w:rPr>
        <w:t xml:space="preserve">a </w:t>
      </w:r>
      <w:r w:rsidRPr="00340522">
        <w:rPr>
          <w:rStyle w:val="Emphasis"/>
          <w:sz w:val="26"/>
          <w:szCs w:val="26"/>
        </w:rPr>
        <w:t>significant clarification</w:t>
      </w:r>
      <w:r w:rsidRPr="00340522">
        <w:rPr>
          <w:rStyle w:val="StyleUnderline"/>
          <w:sz w:val="26"/>
          <w:szCs w:val="26"/>
        </w:rPr>
        <w:t xml:space="preserve"> and</w:t>
      </w:r>
      <w:r w:rsidRPr="00340522">
        <w:rPr>
          <w:sz w:val="16"/>
          <w:szCs w:val="26"/>
        </w:rPr>
        <w:t xml:space="preserve">—at most —a complete </w:t>
      </w:r>
      <w:r w:rsidRPr="00340522">
        <w:rPr>
          <w:rStyle w:val="Emphasis"/>
          <w:sz w:val="26"/>
          <w:szCs w:val="26"/>
        </w:rPr>
        <w:t>overhaul</w:t>
      </w:r>
      <w:r w:rsidRPr="00340522">
        <w:rPr>
          <w:rStyle w:val="StyleUnderline"/>
          <w:sz w:val="26"/>
          <w:szCs w:val="26"/>
        </w:rPr>
        <w:t xml:space="preserve"> of existing space law</w:t>
      </w:r>
      <w:r w:rsidRPr="00340522">
        <w:rPr>
          <w:sz w:val="16"/>
          <w:szCs w:val="26"/>
        </w:rPr>
        <w:t xml:space="preserve">.54 </w:t>
      </w:r>
      <w:r w:rsidRPr="00340522">
        <w:rPr>
          <w:rStyle w:val="StyleUnderline"/>
          <w:sz w:val="26"/>
          <w:szCs w:val="26"/>
        </w:rPr>
        <w:t xml:space="preserve">One </w:t>
      </w:r>
      <w:r w:rsidRPr="00340522">
        <w:rPr>
          <w:rStyle w:val="Emphasis"/>
          <w:sz w:val="26"/>
          <w:szCs w:val="26"/>
        </w:rPr>
        <w:t>cannot assume that parties to the necessary political bargains would limit parleying to space-related issues</w:t>
      </w:r>
      <w:r w:rsidRPr="00340522">
        <w:rPr>
          <w:sz w:val="16"/>
          <w:szCs w:val="26"/>
        </w:rPr>
        <w:t xml:space="preserve">. Agreements between sovereign nation-states must be self-enforcing.55 To secure consent, </w:t>
      </w:r>
      <w:r w:rsidRPr="00340522">
        <w:rPr>
          <w:rStyle w:val="StyleUnderline"/>
          <w:sz w:val="26"/>
          <w:szCs w:val="26"/>
        </w:rPr>
        <w:t>various parties to the change</w:t>
      </w:r>
      <w:r w:rsidRPr="00340522">
        <w:rPr>
          <w:sz w:val="16"/>
          <w:szCs w:val="26"/>
        </w:rPr>
        <w:t xml:space="preserve"> in the international legal-institutional framework </w:t>
      </w:r>
      <w:r w:rsidRPr="00340522">
        <w:rPr>
          <w:rStyle w:val="StyleUnderline"/>
          <w:sz w:val="26"/>
          <w:szCs w:val="26"/>
        </w:rPr>
        <w:t xml:space="preserve">may </w:t>
      </w:r>
      <w:r w:rsidRPr="00340522">
        <w:rPr>
          <w:rStyle w:val="Emphasis"/>
          <w:sz w:val="26"/>
          <w:szCs w:val="26"/>
        </w:rPr>
        <w:t>bargain strategically</w:t>
      </w:r>
      <w:r w:rsidRPr="00340522">
        <w:rPr>
          <w:rStyle w:val="StyleUnderline"/>
          <w:sz w:val="26"/>
          <w:szCs w:val="26"/>
        </w:rPr>
        <w:t xml:space="preserve"> and may hold out for unrelated concessions as a way of maximizing private surplus. The costs, especially the </w:t>
      </w:r>
      <w:r w:rsidRPr="00340522">
        <w:rPr>
          <w:rStyle w:val="Emphasis"/>
          <w:sz w:val="26"/>
          <w:szCs w:val="26"/>
        </w:rPr>
        <w:t>decision-making costs</w:t>
      </w:r>
      <w:r w:rsidRPr="00340522">
        <w:rPr>
          <w:sz w:val="16"/>
          <w:szCs w:val="26"/>
        </w:rPr>
        <w:t xml:space="preserve">, of changing the legal framework to secure a global response to a global commons problem </w:t>
      </w:r>
      <w:r w:rsidRPr="00340522">
        <w:rPr>
          <w:rStyle w:val="StyleUnderline"/>
          <w:sz w:val="26"/>
          <w:szCs w:val="26"/>
        </w:rPr>
        <w:t>are</w:t>
      </w:r>
      <w:r w:rsidRPr="00340522">
        <w:rPr>
          <w:sz w:val="16"/>
          <w:szCs w:val="26"/>
        </w:rPr>
        <w:t xml:space="preserve"> potentially </w:t>
      </w:r>
      <w:r w:rsidRPr="00340522">
        <w:rPr>
          <w:rStyle w:val="StyleUnderline"/>
          <w:sz w:val="26"/>
          <w:szCs w:val="26"/>
        </w:rPr>
        <w:t>quite high</w:t>
      </w:r>
      <w:r w:rsidRPr="00340522">
        <w:rPr>
          <w:sz w:val="16"/>
          <w:szCs w:val="26"/>
        </w:rPr>
        <w:t xml:space="preserve">. </w:t>
      </w:r>
    </w:p>
    <w:p w14:paraId="6A36126B" w14:textId="77777777" w:rsidR="00EB7296" w:rsidRPr="00340522" w:rsidRDefault="00EB7296" w:rsidP="00EB7296">
      <w:pPr>
        <w:rPr>
          <w:szCs w:val="26"/>
        </w:rPr>
      </w:pPr>
    </w:p>
    <w:p w14:paraId="376D72B5" w14:textId="77777777" w:rsidR="00EB7296" w:rsidRPr="00340522" w:rsidRDefault="00EB7296" w:rsidP="00EB7296">
      <w:pPr>
        <w:pStyle w:val="Heading4"/>
      </w:pPr>
      <w:r w:rsidRPr="00340522">
        <w:t>Diplomatic resources are key to a deal.</w:t>
      </w:r>
    </w:p>
    <w:p w14:paraId="7CD64971" w14:textId="77777777" w:rsidR="00EB7296" w:rsidRPr="00340522" w:rsidRDefault="00EB7296" w:rsidP="00EB7296">
      <w:pPr>
        <w:rPr>
          <w:sz w:val="16"/>
          <w:szCs w:val="26"/>
        </w:rPr>
      </w:pPr>
      <w:r w:rsidRPr="00340522">
        <w:rPr>
          <w:rStyle w:val="Style13ptBold"/>
          <w:szCs w:val="26"/>
          <w:u w:val="single"/>
        </w:rPr>
        <w:t>Akimoto 19</w:t>
      </w:r>
      <w:r w:rsidRPr="00340522">
        <w:rPr>
          <w:rStyle w:val="Style13ptBold"/>
          <w:sz w:val="16"/>
          <w:szCs w:val="26"/>
        </w:rPr>
        <w:t xml:space="preserve"> </w:t>
      </w:r>
      <w:r w:rsidRPr="00340522">
        <w:rPr>
          <w:sz w:val="16"/>
          <w:szCs w:val="26"/>
        </w:rPr>
        <w:t>2019 Satohiro Akimoto, Contributing Writer @ Japan Times. U.S. leader's chaotic diplomacy offers chance with Kim https://www.japantimes.co.jp/news/2019/08/29/asia-pacific/politics-diplomacy-asia-pacific/u-s-leaders-chaotic-diplomacy-offers-chance-kim/#.XXmmmShKjtQ</w:t>
      </w:r>
    </w:p>
    <w:p w14:paraId="43CC5D07" w14:textId="77777777" w:rsidR="00EB7296" w:rsidRPr="00340522" w:rsidRDefault="00EB7296" w:rsidP="00EB7296">
      <w:pPr>
        <w:rPr>
          <w:sz w:val="16"/>
          <w:szCs w:val="26"/>
        </w:rPr>
      </w:pPr>
      <w:r w:rsidRPr="00340522">
        <w:rPr>
          <w:sz w:val="16"/>
          <w:szCs w:val="26"/>
        </w:rPr>
        <w:lastRenderedPageBreak/>
        <w:t xml:space="preserve">And yet, </w:t>
      </w:r>
      <w:r w:rsidRPr="00340522">
        <w:rPr>
          <w:rStyle w:val="StyleUnderline"/>
          <w:sz w:val="26"/>
          <w:szCs w:val="26"/>
        </w:rPr>
        <w:t>we should be careful not to write off Trump’s approach to Kim</w:t>
      </w:r>
      <w:r w:rsidRPr="00340522">
        <w:rPr>
          <w:sz w:val="16"/>
          <w:szCs w:val="26"/>
        </w:rPr>
        <w:t xml:space="preserve">. Washington Post columnist David </w:t>
      </w:r>
      <w:r w:rsidRPr="00340522">
        <w:rPr>
          <w:rStyle w:val="StyleUnderline"/>
          <w:sz w:val="26"/>
          <w:szCs w:val="26"/>
        </w:rPr>
        <w:t>Ignatius is right in saying that “Trump’s bad qualities shouldn’t blind us to this good achievement</w:t>
      </w:r>
      <w:r w:rsidRPr="00340522">
        <w:rPr>
          <w:sz w:val="16"/>
          <w:szCs w:val="26"/>
        </w:rPr>
        <w:t xml:space="preserve"> (</w:t>
      </w:r>
      <w:r w:rsidRPr="00340522">
        <w:rPr>
          <w:rStyle w:val="StyleUnderline"/>
          <w:sz w:val="26"/>
          <w:szCs w:val="26"/>
        </w:rPr>
        <w:t>reopening a path to denuclearization and normalization of relations</w:t>
      </w:r>
      <w:r w:rsidRPr="00340522">
        <w:rPr>
          <w:sz w:val="16"/>
          <w:szCs w:val="26"/>
        </w:rPr>
        <w:t xml:space="preserve">). The fact that this achievement comes wrapped in Trump’s gaudy, dictator-friendly bunting doesn’t diminish its value.” </w:t>
      </w:r>
      <w:r w:rsidRPr="00340522">
        <w:rPr>
          <w:rStyle w:val="StyleUnderline"/>
          <w:sz w:val="26"/>
          <w:szCs w:val="26"/>
        </w:rPr>
        <w:t>Previous U.S. presidents have failed to prevent North Korea from acquiring nuclear weapons</w:t>
      </w:r>
      <w:r w:rsidRPr="00340522">
        <w:rPr>
          <w:sz w:val="16"/>
          <w:szCs w:val="26"/>
        </w:rPr>
        <w:t xml:space="preserve"> — in spite of carefully crafted multilateral diplomacy. </w:t>
      </w:r>
      <w:r w:rsidRPr="00340522">
        <w:rPr>
          <w:rStyle w:val="StyleUnderline"/>
          <w:sz w:val="26"/>
          <w:szCs w:val="26"/>
        </w:rPr>
        <w:t>Trump’s personal summitry with Kim</w:t>
      </w:r>
      <w:r w:rsidRPr="00340522">
        <w:rPr>
          <w:sz w:val="16"/>
          <w:szCs w:val="26"/>
        </w:rPr>
        <w:t xml:space="preserve">, while saying “nobody knows how things turn out,” </w:t>
      </w:r>
      <w:r w:rsidRPr="00340522">
        <w:rPr>
          <w:rStyle w:val="StyleUnderline"/>
          <w:sz w:val="26"/>
          <w:szCs w:val="26"/>
        </w:rPr>
        <w:t xml:space="preserve">has at least </w:t>
      </w:r>
      <w:r w:rsidRPr="00340522">
        <w:rPr>
          <w:rStyle w:val="Emphasis"/>
          <w:sz w:val="26"/>
          <w:szCs w:val="26"/>
        </w:rPr>
        <w:t>got the North Koreans back to the negotiating table</w:t>
      </w:r>
      <w:r w:rsidRPr="00340522">
        <w:rPr>
          <w:sz w:val="16"/>
          <w:szCs w:val="26"/>
        </w:rPr>
        <w:t xml:space="preserve"> — something they refused to do throughout the Obama administration. It is also worth noting that </w:t>
      </w:r>
      <w:r w:rsidRPr="00340522">
        <w:rPr>
          <w:rStyle w:val="StyleUnderline"/>
          <w:sz w:val="26"/>
          <w:szCs w:val="26"/>
        </w:rPr>
        <w:t xml:space="preserve">the international community </w:t>
      </w:r>
      <w:r w:rsidRPr="00340522">
        <w:rPr>
          <w:rStyle w:val="Emphasis"/>
          <w:sz w:val="26"/>
          <w:szCs w:val="26"/>
        </w:rPr>
        <w:t>does not have a viable alternative</w:t>
      </w:r>
      <w:r w:rsidRPr="00340522">
        <w:rPr>
          <w:rStyle w:val="StyleUnderline"/>
          <w:sz w:val="26"/>
          <w:szCs w:val="26"/>
        </w:rPr>
        <w:t xml:space="preserve"> to communicate with the North Korean leader. </w:t>
      </w:r>
      <w:r w:rsidRPr="00340522">
        <w:rPr>
          <w:sz w:val="16"/>
          <w:szCs w:val="26"/>
        </w:rPr>
        <w:t xml:space="preserve">More broadly </w:t>
      </w:r>
      <w:r w:rsidRPr="00340522">
        <w:rPr>
          <w:rStyle w:val="StyleUnderline"/>
          <w:sz w:val="26"/>
          <w:szCs w:val="26"/>
        </w:rPr>
        <w:t xml:space="preserve">in the past, breakthroughs in intractable diplomatic problems were made by leaders who engaged in </w:t>
      </w:r>
      <w:r w:rsidRPr="00340522">
        <w:rPr>
          <w:rStyle w:val="Emphasis"/>
          <w:sz w:val="26"/>
          <w:szCs w:val="26"/>
        </w:rPr>
        <w:t>theatrical handshake diplomacy at the highest level</w:t>
      </w:r>
      <w:r w:rsidRPr="00340522">
        <w:rPr>
          <w:rStyle w:val="StyleUnderline"/>
          <w:sz w:val="26"/>
          <w:szCs w:val="26"/>
        </w:rPr>
        <w:t>, as a result of thinking creatively.</w:t>
      </w:r>
      <w:r w:rsidRPr="00340522">
        <w:rPr>
          <w:sz w:val="16"/>
          <w:szCs w:val="26"/>
        </w:rPr>
        <w:t xml:space="preserve"> </w:t>
      </w:r>
      <w:r w:rsidRPr="00340522">
        <w:rPr>
          <w:rStyle w:val="StyleUnderline"/>
          <w:sz w:val="26"/>
          <w:szCs w:val="26"/>
        </w:rPr>
        <w:t>One</w:t>
      </w:r>
      <w:r w:rsidRPr="00340522">
        <w:rPr>
          <w:sz w:val="16"/>
          <w:szCs w:val="26"/>
        </w:rPr>
        <w:t xml:space="preserve"> prominent </w:t>
      </w:r>
      <w:r w:rsidRPr="00340522">
        <w:rPr>
          <w:rStyle w:val="StyleUnderline"/>
          <w:sz w:val="26"/>
          <w:szCs w:val="26"/>
        </w:rPr>
        <w:t>example is</w:t>
      </w:r>
      <w:r w:rsidRPr="00340522">
        <w:rPr>
          <w:sz w:val="16"/>
          <w:szCs w:val="26"/>
        </w:rPr>
        <w:t xml:space="preserve"> former President Richard </w:t>
      </w:r>
      <w:r w:rsidRPr="00340522">
        <w:rPr>
          <w:rStyle w:val="StyleUnderline"/>
          <w:sz w:val="26"/>
          <w:szCs w:val="26"/>
        </w:rPr>
        <w:t>Nixon’s handshake with Chinese leader Mao</w:t>
      </w:r>
      <w:r w:rsidRPr="00340522">
        <w:rPr>
          <w:sz w:val="16"/>
          <w:szCs w:val="26"/>
        </w:rPr>
        <w:t xml:space="preserve"> Zedong during his 1972 visit to China. While there was only one seemingly innocent meeting between the two leaders during Nixon’s week-long visit, </w:t>
      </w:r>
      <w:r w:rsidRPr="00340522">
        <w:rPr>
          <w:rStyle w:val="StyleUnderline"/>
          <w:sz w:val="26"/>
          <w:szCs w:val="26"/>
        </w:rPr>
        <w:t>the handshake symbolically cemented the historic change of course in Sino-U.S. relations</w:t>
      </w:r>
      <w:r w:rsidRPr="00340522">
        <w:rPr>
          <w:sz w:val="16"/>
          <w:szCs w:val="26"/>
        </w:rPr>
        <w:t xml:space="preserve">. Interestingly, Winston Lord, who attended the meeting with his boss, Secretary of State Henry Kissinger, recalls that the exchange between the two leaders was “not one of the great conversations of all time.” While Nixon held several meetings with Premier Zhou Enlai during his stay, the most dramatic highlight of the visit was his handshake with Mao, which instantly indicated to the world that the two sides had begun a totally new chapter in the bilateral relationship. Although the geopolitical contexts are different, </w:t>
      </w:r>
      <w:r w:rsidRPr="00340522">
        <w:rPr>
          <w:rStyle w:val="StyleUnderline"/>
          <w:sz w:val="26"/>
          <w:szCs w:val="26"/>
        </w:rPr>
        <w:t>there are parallels in the handshakes — including Anwar Sadat and Menachem Begin, Ronald Reagan and Mikhail Gorbachev, Yasser Arafat and Yitzhak Rabin — to name a few</w:t>
      </w:r>
      <w:r w:rsidRPr="00340522">
        <w:rPr>
          <w:sz w:val="16"/>
          <w:szCs w:val="26"/>
        </w:rPr>
        <w:t xml:space="preserve">. Kissinger, who was the central architect of Nixon’s overture to China, said </w:t>
      </w:r>
      <w:r w:rsidRPr="00340522">
        <w:rPr>
          <w:rStyle w:val="StyleUnderline"/>
          <w:sz w:val="26"/>
          <w:szCs w:val="26"/>
        </w:rPr>
        <w:t>Trump “has the possibility of going down in history as a very considerable president”</w:t>
      </w:r>
      <w:r w:rsidRPr="00340522">
        <w:rPr>
          <w:sz w:val="16"/>
          <w:szCs w:val="26"/>
        </w:rPr>
        <w:t xml:space="preserve"> in a television interview in December.</w:t>
      </w:r>
      <w:r w:rsidRPr="00340522">
        <w:rPr>
          <w:rStyle w:val="StyleUnderline"/>
          <w:sz w:val="26"/>
          <w:szCs w:val="26"/>
        </w:rPr>
        <w:t xml:space="preserve"> </w:t>
      </w:r>
      <w:r w:rsidRPr="00340522">
        <w:rPr>
          <w:sz w:val="16"/>
          <w:szCs w:val="26"/>
        </w:rPr>
        <w:t xml:space="preserve">He argued that, because of the combination of the partial vacuum in the world created by the American retreat from international politics by Barack Obama and the new questions independent of past norms asked by Trump, “one could imagine that something remarkable and new emerges.” </w:t>
      </w:r>
      <w:r w:rsidRPr="00340522">
        <w:rPr>
          <w:rStyle w:val="StyleUnderline"/>
          <w:sz w:val="26"/>
          <w:szCs w:val="26"/>
        </w:rPr>
        <w:t xml:space="preserve">The only significant achievement in the dramatic handshake at the DMZ between Trump and Kim was the </w:t>
      </w:r>
      <w:r w:rsidRPr="00340522">
        <w:rPr>
          <w:rStyle w:val="Emphasis"/>
          <w:sz w:val="26"/>
          <w:szCs w:val="26"/>
        </w:rPr>
        <w:t>resetting of the communication on denuclearization</w:t>
      </w:r>
      <w:r w:rsidRPr="00340522">
        <w:rPr>
          <w:sz w:val="16"/>
          <w:szCs w:val="26"/>
        </w:rPr>
        <w:t xml:space="preserve"> and the normalization of the bilateral relationship between the U.S. and North Korea. So </w:t>
      </w:r>
      <w:r w:rsidRPr="00340522">
        <w:rPr>
          <w:rStyle w:val="Emphasis"/>
          <w:sz w:val="26"/>
          <w:szCs w:val="26"/>
        </w:rPr>
        <w:t>what needs to happen for Trump to capitalize</w:t>
      </w:r>
      <w:r w:rsidRPr="00340522">
        <w:rPr>
          <w:sz w:val="16"/>
          <w:szCs w:val="26"/>
        </w:rPr>
        <w:t xml:space="preserve"> on the DMZ meeting? First, </w:t>
      </w:r>
      <w:r w:rsidRPr="00340522">
        <w:rPr>
          <w:rStyle w:val="Emphasis"/>
          <w:sz w:val="26"/>
          <w:szCs w:val="26"/>
        </w:rPr>
        <w:t>Washington needs a strong negotiator</w:t>
      </w:r>
      <w:r w:rsidRPr="00340522">
        <w:rPr>
          <w:rStyle w:val="StyleUnderline"/>
          <w:sz w:val="26"/>
          <w:szCs w:val="26"/>
        </w:rPr>
        <w:t xml:space="preserve"> with the ability to deal with his North Korean counterpart to concretely advance negotiations. </w:t>
      </w:r>
      <w:r w:rsidRPr="00340522">
        <w:rPr>
          <w:rStyle w:val="Emphasis"/>
          <w:sz w:val="26"/>
          <w:szCs w:val="26"/>
        </w:rPr>
        <w:t>He must have the full support of Trump</w:t>
      </w:r>
      <w:r w:rsidRPr="00340522">
        <w:rPr>
          <w:rStyle w:val="StyleUnderline"/>
          <w:sz w:val="26"/>
          <w:szCs w:val="26"/>
        </w:rPr>
        <w:t xml:space="preserve"> to take advantage of the communication channel, which Trump established </w:t>
      </w:r>
      <w:r w:rsidRPr="00340522">
        <w:rPr>
          <w:sz w:val="16"/>
          <w:szCs w:val="26"/>
        </w:rPr>
        <w:t>through his unorthodox approach to Kim.</w:t>
      </w:r>
      <w:r w:rsidRPr="00340522">
        <w:rPr>
          <w:rStyle w:val="StyleUnderline"/>
          <w:sz w:val="26"/>
          <w:szCs w:val="26"/>
        </w:rPr>
        <w:t xml:space="preserve"> It was a good move</w:t>
      </w:r>
      <w:r w:rsidRPr="00340522">
        <w:rPr>
          <w:sz w:val="16"/>
          <w:szCs w:val="26"/>
        </w:rPr>
        <w:t xml:space="preserve"> on the part of Trump </w:t>
      </w:r>
      <w:r w:rsidRPr="00340522">
        <w:rPr>
          <w:rStyle w:val="StyleUnderline"/>
          <w:sz w:val="26"/>
          <w:szCs w:val="26"/>
        </w:rPr>
        <w:t>to introduce</w:t>
      </w:r>
      <w:r w:rsidRPr="00340522">
        <w:rPr>
          <w:sz w:val="16"/>
          <w:szCs w:val="26"/>
        </w:rPr>
        <w:t xml:space="preserve"> Stephen </w:t>
      </w:r>
      <w:r w:rsidRPr="00340522">
        <w:rPr>
          <w:rStyle w:val="StyleUnderline"/>
          <w:sz w:val="26"/>
          <w:szCs w:val="26"/>
        </w:rPr>
        <w:t>Biegun, the State Department’s special representative</w:t>
      </w:r>
      <w:r w:rsidRPr="00340522">
        <w:rPr>
          <w:sz w:val="16"/>
          <w:szCs w:val="26"/>
        </w:rPr>
        <w:t xml:space="preserve"> for North Korea, to Kim, to show his full endorsement at the last summit. Obviously, </w:t>
      </w:r>
      <w:r w:rsidRPr="00340522">
        <w:rPr>
          <w:rStyle w:val="Emphasis"/>
          <w:sz w:val="26"/>
          <w:szCs w:val="26"/>
        </w:rPr>
        <w:t>it is not advisable to reassign Biegun</w:t>
      </w:r>
      <w:r w:rsidRPr="00340522">
        <w:rPr>
          <w:sz w:val="16"/>
          <w:szCs w:val="26"/>
        </w:rPr>
        <w:t xml:space="preserve"> as the next ambassador </w:t>
      </w:r>
      <w:r w:rsidRPr="00340522">
        <w:rPr>
          <w:rStyle w:val="Emphasis"/>
          <w:sz w:val="26"/>
          <w:szCs w:val="26"/>
        </w:rPr>
        <w:t>to Russia</w:t>
      </w:r>
      <w:r w:rsidRPr="00340522">
        <w:rPr>
          <w:sz w:val="16"/>
          <w:szCs w:val="26"/>
        </w:rPr>
        <w:t xml:space="preserve">, even as the rumor mill churns. Additionally, </w:t>
      </w:r>
      <w:r w:rsidRPr="00340522">
        <w:rPr>
          <w:rStyle w:val="StyleUnderline"/>
          <w:sz w:val="26"/>
          <w:szCs w:val="26"/>
        </w:rPr>
        <w:t>Washington needs</w:t>
      </w:r>
      <w:r w:rsidRPr="00340522">
        <w:rPr>
          <w:sz w:val="16"/>
          <w:szCs w:val="26"/>
        </w:rPr>
        <w:t xml:space="preserve"> to assemble </w:t>
      </w:r>
      <w:r w:rsidRPr="00340522">
        <w:rPr>
          <w:rStyle w:val="StyleUnderline"/>
          <w:sz w:val="26"/>
          <w:szCs w:val="26"/>
        </w:rPr>
        <w:t xml:space="preserve">a core </w:t>
      </w:r>
      <w:r w:rsidRPr="00340522">
        <w:rPr>
          <w:rStyle w:val="Emphasis"/>
          <w:sz w:val="26"/>
          <w:szCs w:val="26"/>
        </w:rPr>
        <w:t>team of experts</w:t>
      </w:r>
      <w:r w:rsidRPr="00340522">
        <w:rPr>
          <w:rStyle w:val="StyleUnderline"/>
          <w:sz w:val="26"/>
          <w:szCs w:val="26"/>
        </w:rPr>
        <w:t xml:space="preserve"> that can navigate the complicated talks with Pyongyang</w:t>
      </w:r>
      <w:r w:rsidRPr="00340522">
        <w:rPr>
          <w:sz w:val="16"/>
          <w:szCs w:val="26"/>
        </w:rPr>
        <w:t xml:space="preserve">. These experts must consist not only of elite diplomats, but also scientists, engineers and military specialists. Additionally, they must be given clear attainable goals with Trump’s blessing. The actual </w:t>
      </w:r>
      <w:r w:rsidRPr="00340522">
        <w:rPr>
          <w:rStyle w:val="StyleUnderline"/>
          <w:sz w:val="26"/>
          <w:szCs w:val="26"/>
        </w:rPr>
        <w:t xml:space="preserve">negotiation of denuclearization with North Korea requires </w:t>
      </w:r>
      <w:r w:rsidRPr="00340522">
        <w:rPr>
          <w:rStyle w:val="Emphasis"/>
          <w:sz w:val="26"/>
          <w:szCs w:val="26"/>
        </w:rPr>
        <w:t xml:space="preserve">in-depth coordinated </w:t>
      </w:r>
      <w:r w:rsidRPr="00340522">
        <w:rPr>
          <w:rStyle w:val="Emphasis"/>
          <w:sz w:val="26"/>
          <w:szCs w:val="26"/>
        </w:rPr>
        <w:lastRenderedPageBreak/>
        <w:t>efforts among many branches</w:t>
      </w:r>
      <w:r w:rsidRPr="00340522">
        <w:rPr>
          <w:sz w:val="16"/>
          <w:szCs w:val="26"/>
        </w:rPr>
        <w:t xml:space="preserve"> of the government. Therefore, they must be given authority to lead such an effort within the U.S. government from the White House.</w:t>
      </w:r>
    </w:p>
    <w:p w14:paraId="12199B74" w14:textId="77777777" w:rsidR="00EB7296" w:rsidRPr="00340522" w:rsidRDefault="00EB7296" w:rsidP="00EB7296">
      <w:pPr>
        <w:rPr>
          <w:sz w:val="16"/>
          <w:szCs w:val="26"/>
        </w:rPr>
      </w:pPr>
    </w:p>
    <w:p w14:paraId="7B6D76AC" w14:textId="77777777" w:rsidR="00EB7296" w:rsidRPr="00340522" w:rsidRDefault="00EB7296" w:rsidP="00EB7296">
      <w:pPr>
        <w:pStyle w:val="Heading4"/>
      </w:pPr>
      <w:r w:rsidRPr="00340522">
        <w:t xml:space="preserve">Extinction – only diplomacy can solve nuclear war </w:t>
      </w:r>
    </w:p>
    <w:p w14:paraId="316E93E7" w14:textId="77777777" w:rsidR="00EB7296" w:rsidRPr="00340522" w:rsidRDefault="00EB7296" w:rsidP="00EB7296">
      <w:pPr>
        <w:rPr>
          <w:sz w:val="16"/>
          <w:szCs w:val="26"/>
        </w:rPr>
      </w:pPr>
      <w:r w:rsidRPr="00340522">
        <w:rPr>
          <w:rStyle w:val="Style13ptBold"/>
          <w:szCs w:val="26"/>
          <w:u w:val="single"/>
        </w:rPr>
        <w:t>Khan 19</w:t>
      </w:r>
      <w:r w:rsidRPr="00340522">
        <w:rPr>
          <w:rStyle w:val="Style13ptBold"/>
          <w:sz w:val="16"/>
          <w:szCs w:val="26"/>
        </w:rPr>
        <w:t xml:space="preserve"> </w:t>
      </w:r>
      <w:r w:rsidRPr="00340522">
        <w:rPr>
          <w:sz w:val="16"/>
          <w:szCs w:val="26"/>
        </w:rPr>
        <w:t>2019 Muhammad Haris Khan Research Assistant CGSS Nuclearization of North Korea: A Threat to Regional Stability https://cgss.com.pk/paper/pdf/Nuclearization-of-North-Korea-A-Threat-to-Regional-Stability.pdf</w:t>
      </w:r>
    </w:p>
    <w:p w14:paraId="7A2CE2A6" w14:textId="77777777" w:rsidR="00EB7296" w:rsidRPr="00340522" w:rsidRDefault="00EB7296" w:rsidP="00EB7296">
      <w:pPr>
        <w:rPr>
          <w:rStyle w:val="StyleUnderline"/>
          <w:sz w:val="26"/>
          <w:szCs w:val="26"/>
        </w:rPr>
      </w:pPr>
      <w:r w:rsidRPr="00340522">
        <w:rPr>
          <w:rStyle w:val="StyleUnderline"/>
          <w:sz w:val="26"/>
          <w:szCs w:val="26"/>
        </w:rPr>
        <w:t>Despite the restrictions from international regimes and world powers, many countries have acquired nuclear weapons</w:t>
      </w:r>
      <w:r w:rsidRPr="00340522">
        <w:rPr>
          <w:sz w:val="16"/>
          <w:szCs w:val="26"/>
        </w:rPr>
        <w:t xml:space="preserve"> after World War Two. </w:t>
      </w:r>
      <w:r w:rsidRPr="00340522">
        <w:rPr>
          <w:rStyle w:val="StyleUnderline"/>
          <w:sz w:val="26"/>
          <w:szCs w:val="26"/>
        </w:rPr>
        <w:t xml:space="preserve">One of them is </w:t>
      </w:r>
      <w:r w:rsidRPr="00340522">
        <w:rPr>
          <w:rStyle w:val="Emphasis"/>
          <w:sz w:val="26"/>
          <w:szCs w:val="26"/>
        </w:rPr>
        <w:t>North Korea</w:t>
      </w:r>
      <w:r w:rsidRPr="00340522">
        <w:rPr>
          <w:rStyle w:val="StyleUnderline"/>
          <w:sz w:val="26"/>
          <w:szCs w:val="26"/>
        </w:rPr>
        <w:t>, whom nuclear weapons and missile program have developed over time despite</w:t>
      </w:r>
      <w:r w:rsidRPr="00340522">
        <w:rPr>
          <w:sz w:val="16"/>
          <w:szCs w:val="26"/>
        </w:rPr>
        <w:t xml:space="preserve"> tough economic and financial </w:t>
      </w:r>
      <w:r w:rsidRPr="00340522">
        <w:rPr>
          <w:rStyle w:val="StyleUnderline"/>
          <w:sz w:val="26"/>
          <w:szCs w:val="26"/>
        </w:rPr>
        <w:t xml:space="preserve">sanctions and international isolation. The nuclear capabilities of Pyongyang possess a </w:t>
      </w:r>
      <w:r w:rsidRPr="00340522">
        <w:rPr>
          <w:rStyle w:val="Emphasis"/>
          <w:sz w:val="26"/>
          <w:szCs w:val="26"/>
        </w:rPr>
        <w:t>grave threat to the regional security and stability of Northeast Asia</w:t>
      </w:r>
      <w:r w:rsidRPr="00340522">
        <w:rPr>
          <w:sz w:val="16"/>
          <w:szCs w:val="26"/>
        </w:rPr>
        <w:t xml:space="preserve">. Thus, in order to denuclearize the regime, many international efforts were made. These efforts range from the hard economic sanctions and isolation to multilateral talks and negotiations. </w:t>
      </w:r>
      <w:r w:rsidRPr="00340522">
        <w:rPr>
          <w:rStyle w:val="StyleUnderline"/>
          <w:sz w:val="26"/>
          <w:szCs w:val="26"/>
        </w:rPr>
        <w:t>The world powers, particularly the US, have also made their efforts to denuclearize North Korea</w:t>
      </w:r>
      <w:r w:rsidRPr="00340522">
        <w:rPr>
          <w:sz w:val="16"/>
          <w:szCs w:val="26"/>
        </w:rPr>
        <w:t xml:space="preserve">. But all </w:t>
      </w:r>
      <w:r w:rsidRPr="00340522">
        <w:rPr>
          <w:rStyle w:val="StyleUnderline"/>
          <w:sz w:val="26"/>
          <w:szCs w:val="26"/>
        </w:rPr>
        <w:t xml:space="preserve">these efforts proved to be unproductive until now. The aggressive behavior of North Korea for the survival of its regime can </w:t>
      </w:r>
      <w:r w:rsidRPr="00340522">
        <w:rPr>
          <w:rStyle w:val="Emphasis"/>
          <w:sz w:val="26"/>
          <w:szCs w:val="26"/>
        </w:rPr>
        <w:t>lead to a nuclear conflict</w:t>
      </w:r>
      <w:r w:rsidRPr="00340522">
        <w:rPr>
          <w:sz w:val="16"/>
          <w:szCs w:val="26"/>
        </w:rPr>
        <w:t xml:space="preserve"> in the region. Apart from this, </w:t>
      </w:r>
      <w:r w:rsidRPr="00340522">
        <w:rPr>
          <w:rStyle w:val="StyleUnderline"/>
          <w:sz w:val="26"/>
          <w:szCs w:val="26"/>
        </w:rPr>
        <w:t xml:space="preserve">the possible regime collapse in the DPRK may have severe consequences for regional and global security as </w:t>
      </w:r>
      <w:r w:rsidRPr="00340522">
        <w:rPr>
          <w:rStyle w:val="Emphasis"/>
          <w:sz w:val="26"/>
          <w:szCs w:val="26"/>
        </w:rPr>
        <w:t>nuclear weapons can be acquired by non-state actors</w:t>
      </w:r>
      <w:r w:rsidRPr="00340522">
        <w:rPr>
          <w:rStyle w:val="StyleUnderline"/>
          <w:sz w:val="26"/>
          <w:szCs w:val="26"/>
        </w:rPr>
        <w:t xml:space="preserve">. The possible </w:t>
      </w:r>
      <w:r w:rsidRPr="00340522">
        <w:rPr>
          <w:rStyle w:val="Emphasis"/>
          <w:sz w:val="26"/>
          <w:szCs w:val="26"/>
        </w:rPr>
        <w:t>proliferation of nuclear technology</w:t>
      </w:r>
      <w:r w:rsidRPr="00340522">
        <w:rPr>
          <w:rStyle w:val="StyleUnderline"/>
          <w:sz w:val="26"/>
          <w:szCs w:val="26"/>
        </w:rPr>
        <w:t xml:space="preserve"> to other state and non-state actors by North Korea</w:t>
      </w:r>
      <w:r w:rsidRPr="00340522">
        <w:rPr>
          <w:sz w:val="16"/>
          <w:szCs w:val="26"/>
        </w:rPr>
        <w:t xml:space="preserve"> due to its miserable economic condition </w:t>
      </w:r>
      <w:r w:rsidRPr="00340522">
        <w:rPr>
          <w:rStyle w:val="StyleUnderline"/>
          <w:sz w:val="26"/>
          <w:szCs w:val="26"/>
        </w:rPr>
        <w:t xml:space="preserve">is another leaning sword on the head of the international community. Assessing these threats, the world powers and the international community </w:t>
      </w:r>
      <w:r w:rsidRPr="00340522">
        <w:rPr>
          <w:rStyle w:val="Emphasis"/>
          <w:sz w:val="26"/>
          <w:szCs w:val="26"/>
        </w:rPr>
        <w:t>has to work hard to denuclearize Pyongyang</w:t>
      </w:r>
      <w:r w:rsidRPr="00340522">
        <w:rPr>
          <w:sz w:val="16"/>
          <w:szCs w:val="26"/>
        </w:rPr>
        <w:t xml:space="preserve">. The use of </w:t>
      </w:r>
      <w:r w:rsidRPr="00340522">
        <w:rPr>
          <w:rStyle w:val="StyleUnderline"/>
          <w:sz w:val="26"/>
          <w:szCs w:val="26"/>
        </w:rPr>
        <w:t>hard power can</w:t>
      </w:r>
      <w:r w:rsidRPr="00340522">
        <w:rPr>
          <w:sz w:val="16"/>
          <w:szCs w:val="26"/>
        </w:rPr>
        <w:t xml:space="preserve"> further </w:t>
      </w:r>
      <w:r w:rsidRPr="00340522">
        <w:rPr>
          <w:rStyle w:val="StyleUnderline"/>
          <w:sz w:val="26"/>
          <w:szCs w:val="26"/>
        </w:rPr>
        <w:t xml:space="preserve">deteriorate the security situation. </w:t>
      </w:r>
      <w:r w:rsidRPr="00340522">
        <w:rPr>
          <w:rStyle w:val="Emphasis"/>
          <w:sz w:val="26"/>
          <w:szCs w:val="26"/>
        </w:rPr>
        <w:t>The problem needs to solve</w:t>
      </w:r>
      <w:r w:rsidRPr="00340522">
        <w:rPr>
          <w:sz w:val="16"/>
          <w:szCs w:val="26"/>
        </w:rPr>
        <w:t xml:space="preserve"> politically and </w:t>
      </w:r>
      <w:r w:rsidRPr="00340522">
        <w:rPr>
          <w:rStyle w:val="Emphasis"/>
          <w:sz w:val="26"/>
          <w:szCs w:val="26"/>
        </w:rPr>
        <w:t>diplomatically</w:t>
      </w:r>
      <w:r w:rsidRPr="00340522">
        <w:rPr>
          <w:rStyle w:val="StyleUnderline"/>
          <w:sz w:val="26"/>
          <w:szCs w:val="26"/>
        </w:rPr>
        <w:t xml:space="preserve"> to </w:t>
      </w:r>
      <w:r w:rsidRPr="00340522">
        <w:rPr>
          <w:rStyle w:val="Emphasis"/>
          <w:sz w:val="26"/>
          <w:szCs w:val="26"/>
        </w:rPr>
        <w:t>deter any threat</w:t>
      </w:r>
      <w:r w:rsidRPr="00340522">
        <w:rPr>
          <w:rStyle w:val="StyleUnderline"/>
          <w:sz w:val="26"/>
          <w:szCs w:val="26"/>
        </w:rPr>
        <w:t xml:space="preserve"> that can emanate from the </w:t>
      </w:r>
      <w:r w:rsidRPr="00340522">
        <w:rPr>
          <w:rStyle w:val="Emphasis"/>
          <w:sz w:val="26"/>
          <w:szCs w:val="26"/>
        </w:rPr>
        <w:t>hostile relations</w:t>
      </w:r>
      <w:r w:rsidRPr="00340522">
        <w:rPr>
          <w:rStyle w:val="StyleUnderline"/>
          <w:sz w:val="26"/>
          <w:szCs w:val="26"/>
        </w:rPr>
        <w:t xml:space="preserve"> in the region.</w:t>
      </w:r>
    </w:p>
    <w:p w14:paraId="4567EE38" w14:textId="606E45EA" w:rsidR="00D646B1" w:rsidRDefault="00D646B1" w:rsidP="00D646B1"/>
    <w:p w14:paraId="017CF961" w14:textId="074FB2D5" w:rsidR="00340522" w:rsidRPr="00340522" w:rsidRDefault="00340522" w:rsidP="00340522">
      <w:pPr>
        <w:pStyle w:val="Heading2"/>
      </w:pPr>
      <w:r>
        <w:lastRenderedPageBreak/>
        <w:t>CASE</w:t>
      </w:r>
    </w:p>
    <w:p w14:paraId="259E4F7B" w14:textId="77777777" w:rsidR="00BD2965" w:rsidRPr="00340522" w:rsidRDefault="00BD2965" w:rsidP="00BD2965"/>
    <w:p w14:paraId="017223DB" w14:textId="77777777" w:rsidR="001C623A" w:rsidRPr="00340522" w:rsidRDefault="001C623A" w:rsidP="001C623A">
      <w:pPr>
        <w:pStyle w:val="Heading4"/>
        <w:rPr>
          <w:rStyle w:val="Style13ptBold"/>
          <w:b/>
        </w:rPr>
      </w:pPr>
      <w:r w:rsidRPr="00340522">
        <w:rPr>
          <w:rStyle w:val="Style13ptBold"/>
          <w:b/>
        </w:rPr>
        <w:t>Capitalism is inevitable, adaptive, and alternatives are comparatively worse.</w:t>
      </w:r>
    </w:p>
    <w:p w14:paraId="12D637FE" w14:textId="77777777" w:rsidR="001C623A" w:rsidRPr="00340522" w:rsidRDefault="00340522" w:rsidP="001C623A">
      <w:pPr>
        <w:spacing w:line="240" w:lineRule="auto"/>
        <w:rPr>
          <w:sz w:val="16"/>
          <w:szCs w:val="26"/>
        </w:rPr>
      </w:pPr>
      <w:hyperlink r:id="rId12" w:tgtFrame="_blank" w:history="1">
        <w:r w:rsidR="001C623A" w:rsidRPr="00340522">
          <w:rPr>
            <w:rStyle w:val="Style13ptBold"/>
            <w:szCs w:val="26"/>
            <w:u w:val="single"/>
          </w:rPr>
          <w:t>Meltzer</w:t>
        </w:r>
      </w:hyperlink>
      <w:r w:rsidR="001C623A" w:rsidRPr="00340522">
        <w:rPr>
          <w:rStyle w:val="Style13ptBold"/>
          <w:szCs w:val="26"/>
          <w:u w:val="single"/>
        </w:rPr>
        <w:t xml:space="preserve"> 09</w:t>
      </w:r>
      <w:r w:rsidR="001C623A" w:rsidRPr="00340522">
        <w:rPr>
          <w:sz w:val="16"/>
          <w:szCs w:val="26"/>
        </w:rPr>
        <w:t xml:space="preserve"> Dr. Allan H. Meltzer, economist and professor of Political Economy at Carnegie Mellon University’s Tepper School of Business in Pittsburgh (The eighth lecture in the 2008-2009 Bradley Lecture series, 3/9/2009, “There is no better alternative than capitalism”, </w:t>
      </w:r>
      <w:hyperlink r:id="rId13" w:history="1">
        <w:r w:rsidR="001C623A" w:rsidRPr="00340522">
          <w:rPr>
            <w:rStyle w:val="Hyperlink"/>
            <w:sz w:val="16"/>
            <w:szCs w:val="26"/>
          </w:rPr>
          <w:t>http://hiram7.wordpress.com/2009/03/12/there-is-no-better-alternative-than-capitalism/)//</w:t>
        </w:r>
      </w:hyperlink>
      <w:r w:rsidR="001C623A" w:rsidRPr="00340522">
        <w:rPr>
          <w:sz w:val="16"/>
          <w:szCs w:val="26"/>
        </w:rPr>
        <w:t xml:space="preserve"> </w:t>
      </w:r>
    </w:p>
    <w:p w14:paraId="3F2EBDED" w14:textId="77777777" w:rsidR="001C623A" w:rsidRPr="00340522" w:rsidRDefault="001C623A" w:rsidP="001C623A">
      <w:pPr>
        <w:spacing w:line="240" w:lineRule="auto"/>
        <w:rPr>
          <w:rStyle w:val="StyleUnderline"/>
          <w:sz w:val="26"/>
          <w:szCs w:val="26"/>
        </w:rPr>
      </w:pPr>
      <w:r w:rsidRPr="00340522">
        <w:rPr>
          <w:rStyle w:val="StyleUnderline"/>
          <w:b/>
          <w:sz w:val="26"/>
          <w:szCs w:val="26"/>
        </w:rPr>
        <w:t>There is no better alternative than capitalism</w:t>
      </w:r>
      <w:r w:rsidRPr="00340522">
        <w:rPr>
          <w:sz w:val="16"/>
          <w:szCs w:val="26"/>
        </w:rPr>
        <w:t xml:space="preserve"> as a social system </w:t>
      </w:r>
      <w:r w:rsidRPr="00340522">
        <w:rPr>
          <w:rStyle w:val="StyleUnderline"/>
          <w:b/>
          <w:sz w:val="26"/>
          <w:szCs w:val="26"/>
        </w:rPr>
        <w:t>for providing growth and personal freedom. The alternatives offer less freedom and lower growth. The “better alternatives” that people imagine are almost always someone’s idea of utopia</w:t>
      </w:r>
      <w:r w:rsidRPr="00340522">
        <w:rPr>
          <w:rStyle w:val="StyleUnderline"/>
          <w:sz w:val="16"/>
          <w:szCs w:val="26"/>
          <w:u w:val="none"/>
        </w:rPr>
        <w:t xml:space="preserve">. </w:t>
      </w:r>
      <w:r w:rsidRPr="00340522">
        <w:rPr>
          <w:sz w:val="16"/>
          <w:szCs w:val="26"/>
        </w:rPr>
        <w:t xml:space="preserve">Libraries are full of books on utopia. </w:t>
      </w:r>
      <w:r w:rsidRPr="00340522">
        <w:rPr>
          <w:rStyle w:val="StyleUnderline"/>
          <w:b/>
          <w:sz w:val="26"/>
          <w:szCs w:val="26"/>
        </w:rPr>
        <w:t>Those that have been tried have not survived</w:t>
      </w:r>
      <w:r w:rsidRPr="00340522">
        <w:rPr>
          <w:b/>
          <w:sz w:val="16"/>
          <w:szCs w:val="26"/>
        </w:rPr>
        <w:t xml:space="preserve"> </w:t>
      </w:r>
      <w:r w:rsidRPr="00340522">
        <w:rPr>
          <w:sz w:val="16"/>
          <w:szCs w:val="26"/>
        </w:rPr>
        <w:t xml:space="preserve">or flourished. </w:t>
      </w:r>
      <w:r w:rsidRPr="00340522">
        <w:rPr>
          <w:rStyle w:val="StyleUnderline"/>
          <w:b/>
          <w:sz w:val="26"/>
          <w:szCs w:val="26"/>
        </w:rPr>
        <w:t>The most common reason for failure is that one person or group’s utopian ideal is unsatisfactory for others</w:t>
      </w:r>
      <w:r w:rsidRPr="00340522">
        <w:rPr>
          <w:sz w:val="16"/>
          <w:szCs w:val="26"/>
        </w:rPr>
        <w:t xml:space="preserve"> who live subject to its rules. Either the rules change or they are enforced by authorities. Capitalism, particularly democratic capitalism, includes the means for orderly change. </w:t>
      </w:r>
      <w:r w:rsidRPr="00340522">
        <w:rPr>
          <w:rStyle w:val="StyleUnderline"/>
          <w:b/>
          <w:sz w:val="26"/>
          <w:szCs w:val="26"/>
        </w:rPr>
        <w:t>Critics of capitalism look for viable alternatives to support</w:t>
      </w:r>
      <w:r w:rsidRPr="00340522">
        <w:rPr>
          <w:rStyle w:val="StyleUnderline"/>
          <w:b/>
          <w:sz w:val="16"/>
          <w:szCs w:val="26"/>
          <w:u w:val="none"/>
        </w:rPr>
        <w:t xml:space="preserve">. </w:t>
      </w:r>
      <w:r w:rsidRPr="00340522">
        <w:rPr>
          <w:rStyle w:val="StyleUnderline"/>
          <w:b/>
          <w:sz w:val="26"/>
          <w:szCs w:val="26"/>
        </w:rPr>
        <w:t>They do not recognize that</w:t>
      </w:r>
      <w:r w:rsidRPr="00340522">
        <w:rPr>
          <w:sz w:val="16"/>
          <w:szCs w:val="26"/>
        </w:rPr>
        <w:t xml:space="preserve">, unlike Socialism, </w:t>
      </w:r>
      <w:r w:rsidRPr="00340522">
        <w:rPr>
          <w:rStyle w:val="StyleUnderline"/>
          <w:b/>
          <w:sz w:val="26"/>
          <w:szCs w:val="26"/>
        </w:rPr>
        <w:t>capitalism is adaptive, not rigid. Private ownership of the means of production flourishes in many different cultures</w:t>
      </w:r>
      <w:r w:rsidRPr="00340522">
        <w:rPr>
          <w:rStyle w:val="StyleUnderline"/>
          <w:sz w:val="16"/>
          <w:szCs w:val="26"/>
          <w:u w:val="none"/>
        </w:rPr>
        <w:t>.</w:t>
      </w:r>
      <w:r w:rsidRPr="00340522">
        <w:rPr>
          <w:sz w:val="16"/>
          <w:szCs w:val="26"/>
        </w:rPr>
        <w:t xml:space="preserve"> Recently </w:t>
      </w:r>
      <w:r w:rsidRPr="00340522">
        <w:rPr>
          <w:rStyle w:val="StyleUnderline"/>
          <w:b/>
          <w:sz w:val="26"/>
          <w:szCs w:val="26"/>
        </w:rPr>
        <w:t>critics of capitalism discovered the success of Chinese capitalism as an alternative to American capitalism. Its main feature is mercantilist policies supported by rigid controls on capital</w:t>
      </w:r>
      <w:r w:rsidRPr="00340522">
        <w:rPr>
          <w:rStyle w:val="StyleUnderline"/>
          <w:sz w:val="26"/>
          <w:szCs w:val="26"/>
        </w:rPr>
        <w:t>.</w:t>
      </w:r>
      <w:r w:rsidRPr="00340522">
        <w:rPr>
          <w:sz w:val="16"/>
          <w:szCs w:val="26"/>
        </w:rPr>
        <w:t xml:space="preserve"> China’s progress takes advantage of an American or western model–the open trading system–and the willingness of the United States to run a current account balance. China is surely more authoritarian than Japan or western countries, a political difference that previously occurred in Meiji Japan, Korea, and Taiwan. Growth in these countries produced a middle class followed by demands for political freedom. China is in the early stages of development following the successful path pioneered by Japan, Korea, Taiwan, Hong Kong, and others who chose export-led growth under trade rules. Sustained economic growth led to social and political freedom in Japan, Korea, and Taiwan. Perhaps China will follow. </w:t>
      </w:r>
      <w:r w:rsidRPr="00340522">
        <w:rPr>
          <w:rStyle w:val="StyleUnderline"/>
          <w:b/>
          <w:sz w:val="26"/>
          <w:szCs w:val="26"/>
        </w:rPr>
        <w:t>Capitalism continues to spread. It is the only system humans have found in which personal freedom, progress, and opportunities coexist. Most of the faults and flaws on which critics dwell are human faults, as Kant recognized. Capitalism is the only system that adapts to all manner of cultural and institutional differences. It continues to spread and adapt and will for the foreseeable future.</w:t>
      </w:r>
    </w:p>
    <w:p w14:paraId="7F390A58" w14:textId="77777777" w:rsidR="001C623A" w:rsidRPr="00340522" w:rsidRDefault="001C623A" w:rsidP="001C623A"/>
    <w:p w14:paraId="4A4F716C" w14:textId="77777777" w:rsidR="001C623A" w:rsidRPr="00340522" w:rsidRDefault="001C623A" w:rsidP="001C623A">
      <w:pPr>
        <w:pStyle w:val="Heading4"/>
      </w:pPr>
      <w:r w:rsidRPr="00340522">
        <w:t xml:space="preserve">Capitalist growth is </w:t>
      </w:r>
      <w:r w:rsidRPr="00340522">
        <w:rPr>
          <w:u w:val="single"/>
        </w:rPr>
        <w:t>sustainable</w:t>
      </w:r>
      <w:r w:rsidRPr="00340522">
        <w:t xml:space="preserve">. </w:t>
      </w:r>
    </w:p>
    <w:p w14:paraId="64BF1433" w14:textId="77777777" w:rsidR="001C623A" w:rsidRPr="00340522" w:rsidRDefault="001C623A" w:rsidP="001C623A">
      <w:pPr>
        <w:rPr>
          <w:sz w:val="16"/>
          <w:szCs w:val="26"/>
        </w:rPr>
      </w:pPr>
      <w:r w:rsidRPr="00340522">
        <w:rPr>
          <w:sz w:val="16"/>
          <w:szCs w:val="26"/>
        </w:rPr>
        <w:t xml:space="preserve">Rune </w:t>
      </w:r>
      <w:r w:rsidRPr="00340522">
        <w:rPr>
          <w:b/>
          <w:szCs w:val="26"/>
          <w:u w:val="single"/>
        </w:rPr>
        <w:t>Westergård 18</w:t>
      </w:r>
      <w:r w:rsidRPr="00340522">
        <w:rPr>
          <w:sz w:val="16"/>
          <w:szCs w:val="26"/>
        </w:rPr>
        <w:t>. Entrepreneur, Engineer and Author, founder of the technical consulting company CITEC. 2018. “Real and Imagined Threats.” One Planet Is Enough, Springer International Publishing, pp. 71–80. CrossRef, doi:10.1007/978-3-319-60913-3_7.</w:t>
      </w:r>
    </w:p>
    <w:p w14:paraId="1176CBCF" w14:textId="77777777" w:rsidR="001C623A" w:rsidRPr="00340522" w:rsidRDefault="001C623A" w:rsidP="001C623A">
      <w:pPr>
        <w:rPr>
          <w:rStyle w:val="StyleUnderline"/>
          <w:sz w:val="26"/>
          <w:szCs w:val="26"/>
        </w:rPr>
      </w:pPr>
      <w:r w:rsidRPr="00340522">
        <w:rPr>
          <w:sz w:val="16"/>
          <w:szCs w:val="26"/>
        </w:rPr>
        <w:t xml:space="preserve">Threatening reports about our ability to create disasters and even exterminate ourselves are not a new idea. A standard example is the British national economist Thomas </w:t>
      </w:r>
      <w:r w:rsidRPr="00340522">
        <w:rPr>
          <w:rStyle w:val="Emphasis"/>
          <w:sz w:val="26"/>
          <w:szCs w:val="26"/>
        </w:rPr>
        <w:t>Malthus</w:t>
      </w:r>
      <w:r w:rsidRPr="00340522">
        <w:rPr>
          <w:sz w:val="16"/>
          <w:szCs w:val="26"/>
        </w:rPr>
        <w:t xml:space="preserve"> in the early 19th century, who </w:t>
      </w:r>
      <w:r w:rsidRPr="00340522">
        <w:rPr>
          <w:rStyle w:val="StyleUnderline"/>
          <w:sz w:val="26"/>
          <w:szCs w:val="26"/>
        </w:rPr>
        <w:t>predicted that population growth would come to a halt because of starvation</w:t>
      </w:r>
      <w:r w:rsidRPr="00340522">
        <w:rPr>
          <w:sz w:val="16"/>
          <w:szCs w:val="26"/>
        </w:rPr>
        <w:t xml:space="preserve">. Malthus </w:t>
      </w:r>
      <w:r w:rsidRPr="00340522">
        <w:rPr>
          <w:rStyle w:val="StyleUnderline"/>
          <w:sz w:val="26"/>
          <w:szCs w:val="26"/>
        </w:rPr>
        <w:t>calculated that the available food in the world couldn’t feed more than one billion people</w:t>
      </w:r>
      <w:r w:rsidRPr="00340522">
        <w:rPr>
          <w:sz w:val="16"/>
          <w:szCs w:val="26"/>
        </w:rPr>
        <w:t xml:space="preserve">. He extrapolated the development from a still picture of his own time and couldn’t fathom that food production would increase tremendously thanks to new knowledge and technology. </w:t>
      </w:r>
      <w:r w:rsidRPr="00340522">
        <w:rPr>
          <w:rStyle w:val="StyleUnderline"/>
          <w:sz w:val="26"/>
          <w:szCs w:val="26"/>
        </w:rPr>
        <w:t xml:space="preserve">Our present food production is sufficient for </w:t>
      </w:r>
      <w:r w:rsidRPr="00340522">
        <w:rPr>
          <w:rStyle w:val="Emphasis"/>
          <w:sz w:val="26"/>
          <w:szCs w:val="26"/>
        </w:rPr>
        <w:t>seven times as many</w:t>
      </w:r>
      <w:r w:rsidRPr="00340522">
        <w:rPr>
          <w:sz w:val="16"/>
          <w:szCs w:val="26"/>
        </w:rPr>
        <w:t xml:space="preserve">. Malthus didn’t pay attention to the fact that we live in a continuously changing civilisation, and the same kind of </w:t>
      </w:r>
      <w:r w:rsidRPr="00340522">
        <w:rPr>
          <w:sz w:val="16"/>
          <w:szCs w:val="26"/>
        </w:rPr>
        <w:lastRenderedPageBreak/>
        <w:t xml:space="preserve">miscalculations are still made today. There are people who have even achieved the status of media superstars by presenting various dystopias and catastrophe scenarios. As early as 1968, Professor Paul </w:t>
      </w:r>
      <w:r w:rsidRPr="00340522">
        <w:rPr>
          <w:rStyle w:val="Emphasis"/>
          <w:sz w:val="26"/>
          <w:szCs w:val="26"/>
        </w:rPr>
        <w:t>Erlichs</w:t>
      </w:r>
      <w:r w:rsidRPr="00340522">
        <w:rPr>
          <w:sz w:val="16"/>
          <w:szCs w:val="26"/>
        </w:rPr>
        <w:t xml:space="preserve"> at Stanford University </w:t>
      </w:r>
      <w:r w:rsidRPr="00340522">
        <w:rPr>
          <w:rStyle w:val="StyleUnderline"/>
          <w:sz w:val="26"/>
          <w:szCs w:val="26"/>
        </w:rPr>
        <w:t>published the</w:t>
      </w:r>
      <w:r w:rsidRPr="00340522">
        <w:rPr>
          <w:sz w:val="16"/>
          <w:szCs w:val="26"/>
        </w:rPr>
        <w:t xml:space="preserve"> bestseller The </w:t>
      </w:r>
      <w:r w:rsidRPr="00340522">
        <w:rPr>
          <w:rStyle w:val="Emphasis"/>
          <w:sz w:val="26"/>
          <w:szCs w:val="26"/>
        </w:rPr>
        <w:t>Population Bomb</w:t>
      </w:r>
      <w:r w:rsidRPr="00340522">
        <w:rPr>
          <w:sz w:val="16"/>
          <w:szCs w:val="26"/>
        </w:rPr>
        <w:t xml:space="preserve">, </w:t>
      </w:r>
      <w:r w:rsidRPr="00340522">
        <w:rPr>
          <w:rStyle w:val="StyleUnderline"/>
          <w:sz w:val="26"/>
          <w:szCs w:val="26"/>
        </w:rPr>
        <w:t xml:space="preserve">where he predicted that an imminent population explosion would result in hundreds of millions of </w:t>
      </w:r>
      <w:r w:rsidRPr="00340522">
        <w:rPr>
          <w:rStyle w:val="Emphasis"/>
          <w:sz w:val="26"/>
          <w:szCs w:val="26"/>
        </w:rPr>
        <w:t>death</w:t>
      </w:r>
      <w:r w:rsidRPr="00340522">
        <w:rPr>
          <w:rStyle w:val="StyleUnderline"/>
          <w:sz w:val="26"/>
          <w:szCs w:val="26"/>
        </w:rPr>
        <w:t>s by starvation</w:t>
      </w:r>
      <w:r w:rsidRPr="00340522">
        <w:rPr>
          <w:sz w:val="16"/>
          <w:szCs w:val="26"/>
        </w:rPr>
        <w:t xml:space="preserve"> in the 1970s and 80s. Basically, he made the same mistake as Malthus, i.e. he treated knowledge and technology as if they were static phenomena. The most widely read environment report in the world, </w:t>
      </w:r>
      <w:r w:rsidRPr="00340522">
        <w:rPr>
          <w:rStyle w:val="Emphasis"/>
          <w:sz w:val="26"/>
          <w:szCs w:val="26"/>
        </w:rPr>
        <w:t>State of the World</w:t>
      </w:r>
      <w:r w:rsidRPr="00340522">
        <w:rPr>
          <w:sz w:val="16"/>
          <w:szCs w:val="26"/>
        </w:rPr>
        <w:t xml:space="preserve">, was a loud whistle-blower when it </w:t>
      </w:r>
      <w:r w:rsidRPr="00340522">
        <w:rPr>
          <w:rStyle w:val="StyleUnderline"/>
          <w:sz w:val="26"/>
          <w:szCs w:val="26"/>
        </w:rPr>
        <w:t>was</w:t>
      </w:r>
      <w:r w:rsidRPr="00340522">
        <w:rPr>
          <w:sz w:val="16"/>
          <w:szCs w:val="26"/>
        </w:rPr>
        <w:t xml:space="preserve"> first </w:t>
      </w:r>
      <w:r w:rsidRPr="00340522">
        <w:rPr>
          <w:rStyle w:val="StyleUnderline"/>
          <w:sz w:val="26"/>
          <w:szCs w:val="26"/>
        </w:rPr>
        <w:t>published in the early 1980s</w:t>
      </w:r>
      <w:r w:rsidRPr="00340522">
        <w:rPr>
          <w:sz w:val="16"/>
          <w:szCs w:val="26"/>
        </w:rPr>
        <w:t xml:space="preserve">. The Swedish version, Tillståndet i världen, was published yearly from 1984 and some years into the 2000s by the Worldwatch Institute Norden; I still have some of the early issues left. </w:t>
      </w:r>
      <w:r w:rsidRPr="00340522">
        <w:rPr>
          <w:rStyle w:val="StyleUnderline"/>
          <w:sz w:val="26"/>
          <w:szCs w:val="26"/>
        </w:rPr>
        <w:t xml:space="preserve">This report contains many valuable observations and suggestions, but also several </w:t>
      </w:r>
      <w:r w:rsidRPr="00340522">
        <w:rPr>
          <w:rStyle w:val="Emphasis"/>
          <w:sz w:val="26"/>
          <w:szCs w:val="26"/>
        </w:rPr>
        <w:t>basic analytical mistakes</w:t>
      </w:r>
      <w:r w:rsidRPr="00340522">
        <w:rPr>
          <w:sz w:val="16"/>
          <w:szCs w:val="26"/>
        </w:rPr>
        <w:t xml:space="preserve">. In other words, </w:t>
      </w:r>
      <w:r w:rsidRPr="00340522">
        <w:rPr>
          <w:rStyle w:val="StyleUnderline"/>
          <w:sz w:val="26"/>
          <w:szCs w:val="26"/>
        </w:rPr>
        <w:t xml:space="preserve">it acts as an eye-opener, but it suffers from being </w:t>
      </w:r>
      <w:r w:rsidRPr="00340522">
        <w:rPr>
          <w:rStyle w:val="Emphasis"/>
          <w:sz w:val="26"/>
          <w:szCs w:val="26"/>
        </w:rPr>
        <w:t>tainted by political ideology</w:t>
      </w:r>
      <w:r w:rsidRPr="00340522">
        <w:rPr>
          <w:rStyle w:val="StyleUnderline"/>
          <w:sz w:val="26"/>
          <w:szCs w:val="26"/>
        </w:rPr>
        <w:t xml:space="preserve">. </w:t>
      </w:r>
      <w:r w:rsidRPr="00340522">
        <w:rPr>
          <w:sz w:val="16"/>
          <w:szCs w:val="26"/>
        </w:rPr>
        <w:t xml:space="preserve">Its main weakness is that </w:t>
      </w:r>
      <w:r w:rsidRPr="00340522">
        <w:rPr>
          <w:rStyle w:val="StyleUnderline"/>
          <w:sz w:val="26"/>
          <w:szCs w:val="26"/>
        </w:rPr>
        <w:t xml:space="preserve">it doesn’t take the </w:t>
      </w:r>
      <w:r w:rsidRPr="00340522">
        <w:rPr>
          <w:rStyle w:val="Emphasis"/>
          <w:sz w:val="26"/>
          <w:szCs w:val="26"/>
        </w:rPr>
        <w:t>intrinsic driving forces of progress into account</w:t>
      </w:r>
      <w:r w:rsidRPr="00340522">
        <w:rPr>
          <w:rStyle w:val="StyleUnderline"/>
          <w:sz w:val="26"/>
          <w:szCs w:val="26"/>
        </w:rPr>
        <w:t xml:space="preserve">. </w:t>
      </w:r>
      <w:r w:rsidRPr="00340522">
        <w:rPr>
          <w:sz w:val="16"/>
          <w:szCs w:val="26"/>
        </w:rPr>
        <w:t xml:space="preserve">State of the World was translated into most major languages and is, as already mentioned, the world’s most widely read environmental report. It has affected us all, directly or indirectly, through school and media. Even if the Swedish version I refer to was written some years ago, it is still worthy of discussion, firstly because it maintains an appearance of scientific validity, and secondly because it has served as a trendsetter for the general ideology which has been adopted by many later books and reports on the subject at hand. It still lives on as an engraved pattern in our conception of the world. In the report we can, for instance, read the following: A world where human desires and needs are fulfilled without the destruction of natural systems demands an entirely new economic order, founded on the insight that a high consumption level, population growth, and poverty are the powers behind the devastation of the environment. The rich have to reduce their consumption of resources so that the poor can increase their standard of living. The global economy simply works against the attempts to reduce poverty and protect the environment. We stubbornly insist to regard economic growth as synonymous with development, even though it makes the poor even poorer. Even if we up to this point have mainly described the environment revolution in economic terms, it is, in its most fundamental meaning, a social revolution: to change our values. Massive threat scenarios are still presented, for instance in the British scientist Tim </w:t>
      </w:r>
      <w:r w:rsidRPr="00340522">
        <w:rPr>
          <w:rStyle w:val="Emphasis"/>
          <w:sz w:val="26"/>
          <w:szCs w:val="26"/>
        </w:rPr>
        <w:t>Jackson’s</w:t>
      </w:r>
      <w:r w:rsidRPr="00340522">
        <w:rPr>
          <w:sz w:val="16"/>
          <w:szCs w:val="26"/>
        </w:rPr>
        <w:t xml:space="preserve"> </w:t>
      </w:r>
      <w:r w:rsidRPr="00340522">
        <w:rPr>
          <w:rStyle w:val="StyleUnderline"/>
          <w:sz w:val="26"/>
          <w:szCs w:val="26"/>
        </w:rPr>
        <w:t>book</w:t>
      </w:r>
      <w:r w:rsidRPr="00340522">
        <w:rPr>
          <w:sz w:val="16"/>
          <w:szCs w:val="26"/>
        </w:rPr>
        <w:t xml:space="preserve"> </w:t>
      </w:r>
      <w:r w:rsidRPr="00340522">
        <w:rPr>
          <w:rStyle w:val="Emphasis"/>
          <w:sz w:val="26"/>
          <w:szCs w:val="26"/>
        </w:rPr>
        <w:t>Prosperity Without Growth</w:t>
      </w:r>
      <w:r w:rsidRPr="00340522">
        <w:rPr>
          <w:sz w:val="16"/>
          <w:szCs w:val="26"/>
        </w:rPr>
        <w:t xml:space="preserve"> from 2009, which is one of the most widely read and frequently quoted works in this area. Tim Jackson, who is an economist and professor in sustainable development, </w:t>
      </w:r>
      <w:r w:rsidRPr="00340522">
        <w:rPr>
          <w:rStyle w:val="StyleUnderline"/>
          <w:sz w:val="26"/>
          <w:szCs w:val="26"/>
        </w:rPr>
        <w:t>explains how we humans are indulging in a ruthless pursuit of new-fangled gadgets in a consumption society running at full speed towards its doom. He also claims that material things in themselves cannot help us to flourish; on the contrary, they may even restrain our welfare</w:t>
      </w:r>
      <w:r w:rsidRPr="00340522">
        <w:rPr>
          <w:sz w:val="16"/>
          <w:szCs w:val="26"/>
        </w:rPr>
        <w:t xml:space="preserve">. In other words, we cannot build our hopes that the economy, technology or science can help us to escape from the trap of Anthropocene, which has brought us to the brink of an ecological disaster. There are hundreds on books on this theme, and they all agree that the general state of the world is pure misery; everything is getting worse, the resources are being depleted, and that man will soon have destroyed the entire planet. The apparent reason for this, of course, is due to the consumption culture and the present financial system—which exposes man as a greedy, ruthless and ultimately weak creature. </w:t>
      </w:r>
      <w:r w:rsidRPr="00340522">
        <w:rPr>
          <w:rStyle w:val="StyleUnderline"/>
          <w:sz w:val="26"/>
          <w:szCs w:val="26"/>
        </w:rPr>
        <w:t xml:space="preserve">This attitude may serve a purpose as an eye-opener. But it is </w:t>
      </w:r>
      <w:r w:rsidRPr="00340522">
        <w:rPr>
          <w:rStyle w:val="Emphasis"/>
          <w:sz w:val="26"/>
          <w:szCs w:val="26"/>
        </w:rPr>
        <w:t>not very credible, and it may even be counterproductive</w:t>
      </w:r>
      <w:r w:rsidRPr="00340522">
        <w:rPr>
          <w:rStyle w:val="StyleUnderline"/>
          <w:sz w:val="26"/>
          <w:szCs w:val="26"/>
        </w:rPr>
        <w:t xml:space="preserve">. Of course, we can see a lot of problems ahead of us; but to solve them, we need the </w:t>
      </w:r>
      <w:r w:rsidRPr="00340522">
        <w:rPr>
          <w:rStyle w:val="Emphasis"/>
          <w:sz w:val="26"/>
          <w:szCs w:val="26"/>
        </w:rPr>
        <w:t>correct diagnostics</w:t>
      </w:r>
      <w:r w:rsidRPr="00340522">
        <w:rPr>
          <w:rStyle w:val="StyleUnderline"/>
          <w:sz w:val="26"/>
          <w:szCs w:val="26"/>
        </w:rPr>
        <w:t xml:space="preserve"> instead of </w:t>
      </w:r>
      <w:r w:rsidRPr="00340522">
        <w:rPr>
          <w:rStyle w:val="Emphasis"/>
          <w:sz w:val="26"/>
          <w:szCs w:val="26"/>
        </w:rPr>
        <w:t xml:space="preserve">dubious doomsday prophesies. </w:t>
      </w:r>
      <w:r w:rsidRPr="00340522">
        <w:rPr>
          <w:sz w:val="16"/>
          <w:szCs w:val="26"/>
        </w:rPr>
        <w:t xml:space="preserve">Focus: The Problem </w:t>
      </w:r>
      <w:r w:rsidRPr="00340522">
        <w:rPr>
          <w:rStyle w:val="StyleUnderline"/>
          <w:sz w:val="26"/>
          <w:szCs w:val="26"/>
        </w:rPr>
        <w:t xml:space="preserve">Since the focus of attention is so profoundly fixated on the problems in the climate and environmental debate, the progress </w:t>
      </w:r>
      <w:r w:rsidRPr="00340522">
        <w:rPr>
          <w:rStyle w:val="Emphasis"/>
          <w:sz w:val="26"/>
          <w:szCs w:val="26"/>
        </w:rPr>
        <w:t>already made</w:t>
      </w:r>
      <w:r w:rsidRPr="00340522">
        <w:rPr>
          <w:sz w:val="16"/>
          <w:szCs w:val="26"/>
        </w:rPr>
        <w:t>—and the opportunities at hand—</w:t>
      </w:r>
      <w:r w:rsidRPr="00340522">
        <w:rPr>
          <w:rStyle w:val="StyleUnderline"/>
          <w:sz w:val="26"/>
          <w:szCs w:val="26"/>
        </w:rPr>
        <w:t>are</w:t>
      </w:r>
      <w:r w:rsidRPr="00340522">
        <w:rPr>
          <w:sz w:val="16"/>
          <w:szCs w:val="26"/>
        </w:rPr>
        <w:t xml:space="preserve"> often </w:t>
      </w:r>
      <w:r w:rsidRPr="00340522">
        <w:rPr>
          <w:rStyle w:val="Emphasis"/>
          <w:sz w:val="26"/>
          <w:szCs w:val="26"/>
        </w:rPr>
        <w:t>overshadowed</w:t>
      </w:r>
      <w:r w:rsidRPr="00340522">
        <w:rPr>
          <w:sz w:val="16"/>
          <w:szCs w:val="26"/>
        </w:rPr>
        <w:t xml:space="preserve">. The example below will help to illustrate this point: In the year 2014, the Nobel Prize in physics was awarded to three scientists who had invented blue light emitting diodes—a technology that has made high-bright and energy-efficient LED lighting possible. As lighting accounts for 20% of the world’s total electrical consumption, this invention has the potential to radically reduce energy consumption and greenhouse gas emissions. In an interview made by the major Swedish daily newspaper Dagens Nyheter, one of the prize winners, Hiroshi Amano, says the following about energy-efficient, inexpensive and high-bright LED lights: “They are now being used all over the world. Even children in the developing countries can use this lighting to read books and study in the evenings. This makes me very very happy”. Shortly after this announcement, the news headlines declared that LED lighting was a threat to the environment. This statement was based on a </w:t>
      </w:r>
      <w:r w:rsidRPr="00340522">
        <w:rPr>
          <w:sz w:val="16"/>
          <w:szCs w:val="26"/>
        </w:rPr>
        <w:lastRenderedPageBreak/>
        <w:t xml:space="preserve">report showing that LED lighting could be hazardous to flies and moths, which in turn might disturb the eco system. This is a typical example of how </w:t>
      </w:r>
      <w:r w:rsidRPr="00340522">
        <w:rPr>
          <w:rStyle w:val="StyleUnderline"/>
          <w:sz w:val="26"/>
          <w:szCs w:val="26"/>
        </w:rPr>
        <w:t>progress</w:t>
      </w:r>
      <w:r w:rsidRPr="00340522">
        <w:rPr>
          <w:sz w:val="16"/>
          <w:szCs w:val="26"/>
        </w:rPr>
        <w:t xml:space="preserve"> </w:t>
      </w:r>
      <w:r w:rsidRPr="00340522">
        <w:rPr>
          <w:rStyle w:val="Emphasis"/>
          <w:sz w:val="26"/>
          <w:szCs w:val="26"/>
        </w:rPr>
        <w:t>pessimists</w:t>
      </w:r>
      <w:r w:rsidRPr="00340522">
        <w:rPr>
          <w:sz w:val="16"/>
          <w:szCs w:val="26"/>
        </w:rPr>
        <w:t xml:space="preserve"> and, not least the media, think and act. In this case, they </w:t>
      </w:r>
      <w:r w:rsidRPr="00340522">
        <w:rPr>
          <w:rStyle w:val="StyleUnderline"/>
          <w:sz w:val="26"/>
          <w:szCs w:val="26"/>
        </w:rPr>
        <w:t xml:space="preserve">focused on a potential </w:t>
      </w:r>
      <w:r w:rsidRPr="00340522">
        <w:rPr>
          <w:rStyle w:val="Emphasis"/>
          <w:sz w:val="26"/>
          <w:szCs w:val="26"/>
        </w:rPr>
        <w:t>problem</w:t>
      </w:r>
      <w:r w:rsidRPr="00340522">
        <w:rPr>
          <w:sz w:val="16"/>
          <w:szCs w:val="26"/>
        </w:rPr>
        <w:t xml:space="preserve"> associated with LED lighting, </w:t>
      </w:r>
      <w:r w:rsidRPr="00340522">
        <w:rPr>
          <w:rStyle w:val="StyleUnderline"/>
          <w:sz w:val="26"/>
          <w:szCs w:val="26"/>
        </w:rPr>
        <w:t xml:space="preserve">and </w:t>
      </w:r>
      <w:r w:rsidRPr="00340522">
        <w:rPr>
          <w:rStyle w:val="Emphasis"/>
          <w:sz w:val="26"/>
          <w:szCs w:val="26"/>
        </w:rPr>
        <w:t>ignore</w:t>
      </w:r>
      <w:r w:rsidRPr="00340522">
        <w:rPr>
          <w:rStyle w:val="StyleUnderline"/>
          <w:sz w:val="26"/>
          <w:szCs w:val="26"/>
        </w:rPr>
        <w:t>d</w:t>
      </w:r>
      <w:r w:rsidRPr="00340522">
        <w:rPr>
          <w:sz w:val="16"/>
          <w:szCs w:val="26"/>
        </w:rPr>
        <w:t xml:space="preserve"> the </w:t>
      </w:r>
      <w:r w:rsidRPr="00340522">
        <w:rPr>
          <w:rStyle w:val="Emphasis"/>
          <w:sz w:val="26"/>
          <w:szCs w:val="26"/>
        </w:rPr>
        <w:t>tremendous possibilities</w:t>
      </w:r>
      <w:r w:rsidRPr="00340522">
        <w:rPr>
          <w:sz w:val="16"/>
          <w:szCs w:val="26"/>
        </w:rPr>
        <w:t xml:space="preserve"> </w:t>
      </w:r>
      <w:r w:rsidRPr="00340522">
        <w:rPr>
          <w:rStyle w:val="StyleUnderline"/>
          <w:sz w:val="26"/>
          <w:szCs w:val="26"/>
        </w:rPr>
        <w:t>that</w:t>
      </w:r>
      <w:r w:rsidRPr="00340522">
        <w:rPr>
          <w:sz w:val="16"/>
          <w:szCs w:val="26"/>
        </w:rPr>
        <w:t xml:space="preserve"> the </w:t>
      </w:r>
      <w:r w:rsidRPr="00340522">
        <w:rPr>
          <w:rStyle w:val="StyleUnderline"/>
          <w:sz w:val="26"/>
          <w:szCs w:val="26"/>
        </w:rPr>
        <w:t xml:space="preserve">new </w:t>
      </w:r>
      <w:r w:rsidRPr="00340522">
        <w:rPr>
          <w:rStyle w:val="Emphasis"/>
          <w:sz w:val="26"/>
          <w:szCs w:val="26"/>
        </w:rPr>
        <w:t>tech</w:t>
      </w:r>
      <w:r w:rsidRPr="00340522">
        <w:rPr>
          <w:rStyle w:val="StyleUnderline"/>
          <w:sz w:val="26"/>
          <w:szCs w:val="26"/>
        </w:rPr>
        <w:t>nology offered</w:t>
      </w:r>
      <w:r w:rsidRPr="00340522">
        <w:rPr>
          <w:sz w:val="16"/>
          <w:szCs w:val="26"/>
        </w:rPr>
        <w:t xml:space="preserve"> to dramatically reduce greenhouse gases and thus spare the eco system (not to mention all the other advantages). </w:t>
      </w:r>
      <w:r w:rsidRPr="00340522">
        <w:rPr>
          <w:rStyle w:val="StyleUnderline"/>
          <w:sz w:val="26"/>
          <w:szCs w:val="26"/>
        </w:rPr>
        <w:t xml:space="preserve">Books and reports of the kind mentioned above tell us repeatedly about disasters, threats, problems, collapses and famines. On the other hand, they are notoriously </w:t>
      </w:r>
      <w:r w:rsidRPr="00340522">
        <w:rPr>
          <w:rStyle w:val="Emphasis"/>
          <w:sz w:val="26"/>
          <w:szCs w:val="26"/>
        </w:rPr>
        <w:t>silent</w:t>
      </w:r>
      <w:r w:rsidRPr="00340522">
        <w:rPr>
          <w:rStyle w:val="StyleUnderline"/>
          <w:sz w:val="26"/>
          <w:szCs w:val="26"/>
        </w:rPr>
        <w:t xml:space="preserve"> about the great </w:t>
      </w:r>
      <w:r w:rsidRPr="00340522">
        <w:rPr>
          <w:rStyle w:val="Emphasis"/>
          <w:sz w:val="26"/>
          <w:szCs w:val="26"/>
        </w:rPr>
        <w:t>improvements actually made</w:t>
      </w:r>
      <w:r w:rsidRPr="00340522">
        <w:rPr>
          <w:rStyle w:val="StyleUnderline"/>
          <w:sz w:val="26"/>
          <w:szCs w:val="26"/>
        </w:rPr>
        <w:t xml:space="preserve">—the reduction of extreme poverty (not only as a percentage but also in absolute numbers), longer lifespans, dramatic global progress in education and healthcare, etc. The lack of positive media coverage on the </w:t>
      </w:r>
      <w:r w:rsidRPr="00340522">
        <w:rPr>
          <w:rStyle w:val="Emphasis"/>
          <w:sz w:val="26"/>
          <w:szCs w:val="26"/>
        </w:rPr>
        <w:t>environment</w:t>
      </w:r>
      <w:r w:rsidRPr="00340522">
        <w:rPr>
          <w:sz w:val="16"/>
          <w:szCs w:val="26"/>
        </w:rPr>
        <w:t xml:space="preserve"> </w:t>
      </w:r>
      <w:r w:rsidRPr="00340522">
        <w:rPr>
          <w:rStyle w:val="StyleUnderline"/>
          <w:sz w:val="26"/>
          <w:szCs w:val="26"/>
        </w:rPr>
        <w:t xml:space="preserve">means that many people </w:t>
      </w:r>
      <w:r w:rsidRPr="00340522">
        <w:rPr>
          <w:rStyle w:val="Emphasis"/>
          <w:sz w:val="26"/>
          <w:szCs w:val="26"/>
        </w:rPr>
        <w:t>believe</w:t>
      </w:r>
      <w:r w:rsidRPr="00340522">
        <w:rPr>
          <w:rStyle w:val="StyleUnderline"/>
          <w:sz w:val="26"/>
          <w:szCs w:val="26"/>
        </w:rPr>
        <w:t xml:space="preserve"> that </w:t>
      </w:r>
      <w:r w:rsidRPr="00340522">
        <w:rPr>
          <w:rStyle w:val="Emphasis"/>
          <w:sz w:val="26"/>
          <w:szCs w:val="26"/>
        </w:rPr>
        <w:t>too little is being done</w:t>
      </w:r>
      <w:r w:rsidRPr="00340522">
        <w:rPr>
          <w:sz w:val="16"/>
          <w:szCs w:val="26"/>
        </w:rPr>
        <w:t xml:space="preserve">, which is quite understandable considering the one-sided nature of the information they are presented with. </w:t>
      </w:r>
      <w:r w:rsidRPr="00340522">
        <w:rPr>
          <w:rStyle w:val="StyleUnderline"/>
          <w:sz w:val="26"/>
          <w:szCs w:val="26"/>
        </w:rPr>
        <w:t>Alarmist reporting almost always reminds me of pirates: they are unreliable and half their vision is blocked by their eye patches. It is vital that the media not only one-sidedly focus on the misery without presenting the progress made and suggesting constructive courses of action</w:t>
      </w:r>
      <w:r w:rsidRPr="00340522">
        <w:rPr>
          <w:sz w:val="16"/>
          <w:szCs w:val="26"/>
        </w:rPr>
        <w:t xml:space="preserve">. The quality of our decisions in all respects depends on our knowledge, insight and attitude. Real and Imagined Threats Many people are convinced that the climate and environmental problems are growing. It is certainly true that our planet has its limitations, but many of the predictions from alarmist literature have been proven false. </w:t>
      </w:r>
      <w:r w:rsidRPr="00340522">
        <w:rPr>
          <w:rStyle w:val="StyleUnderline"/>
          <w:sz w:val="26"/>
          <w:szCs w:val="26"/>
        </w:rPr>
        <w:t>In the 19</w:t>
      </w:r>
      <w:r w:rsidRPr="00340522">
        <w:rPr>
          <w:rStyle w:val="Emphasis"/>
          <w:sz w:val="26"/>
          <w:szCs w:val="26"/>
        </w:rPr>
        <w:t>80s</w:t>
      </w:r>
      <w:r w:rsidRPr="00340522">
        <w:rPr>
          <w:rStyle w:val="StyleUnderline"/>
          <w:sz w:val="26"/>
          <w:szCs w:val="26"/>
        </w:rPr>
        <w:t xml:space="preserve">, the </w:t>
      </w:r>
      <w:r w:rsidRPr="00340522">
        <w:rPr>
          <w:rStyle w:val="Emphasis"/>
          <w:sz w:val="26"/>
          <w:szCs w:val="26"/>
        </w:rPr>
        <w:t>forest dieback</w:t>
      </w:r>
      <w:r w:rsidRPr="00340522">
        <w:rPr>
          <w:sz w:val="16"/>
          <w:szCs w:val="26"/>
        </w:rPr>
        <w:t xml:space="preserve"> </w:t>
      </w:r>
      <w:r w:rsidRPr="00340522">
        <w:rPr>
          <w:rStyle w:val="StyleUnderline"/>
          <w:sz w:val="26"/>
          <w:szCs w:val="26"/>
        </w:rPr>
        <w:t>was</w:t>
      </w:r>
      <w:r w:rsidRPr="00340522">
        <w:rPr>
          <w:sz w:val="16"/>
          <w:szCs w:val="26"/>
        </w:rPr>
        <w:t xml:space="preserve"> a </w:t>
      </w:r>
      <w:r w:rsidRPr="00340522">
        <w:rPr>
          <w:rStyle w:val="StyleUnderline"/>
          <w:sz w:val="26"/>
          <w:szCs w:val="26"/>
        </w:rPr>
        <w:t>frequently discussed</w:t>
      </w:r>
      <w:r w:rsidRPr="00340522">
        <w:rPr>
          <w:sz w:val="16"/>
          <w:szCs w:val="26"/>
        </w:rPr>
        <w:t xml:space="preserve"> subject. To quote the well-known German news magazine Der Spiegel, an “ecological Hiroshima” was imminent. Most experts at the time claimed that a wide-spread forest death seemed unavoidable. Additionally, the general mood of impending doom was augmented by the threat of a nuclear disaster during the cold war. I remember the pessimistic discussions among friends and how frequently the gloomy reports appeared in Swedish and Finnish television. The future of humankind appeared to be depressingly bleak. </w:t>
      </w:r>
      <w:r w:rsidRPr="00340522">
        <w:rPr>
          <w:rStyle w:val="StyleUnderline"/>
          <w:sz w:val="26"/>
          <w:szCs w:val="26"/>
        </w:rPr>
        <w:t>But the</w:t>
      </w:r>
      <w:r w:rsidRPr="00340522">
        <w:rPr>
          <w:sz w:val="16"/>
          <w:szCs w:val="26"/>
        </w:rPr>
        <w:t xml:space="preserve"> forest </w:t>
      </w:r>
      <w:r w:rsidRPr="00340522">
        <w:rPr>
          <w:rStyle w:val="StyleUnderline"/>
          <w:sz w:val="26"/>
          <w:szCs w:val="26"/>
        </w:rPr>
        <w:t>dieback</w:t>
      </w:r>
      <w:r w:rsidRPr="00340522">
        <w:rPr>
          <w:sz w:val="16"/>
          <w:szCs w:val="26"/>
        </w:rPr>
        <w:t xml:space="preserve"> </w:t>
      </w:r>
      <w:r w:rsidRPr="00340522">
        <w:rPr>
          <w:rStyle w:val="Emphasis"/>
          <w:sz w:val="26"/>
          <w:szCs w:val="26"/>
        </w:rPr>
        <w:t>never happened</w:t>
      </w:r>
      <w:r w:rsidRPr="00340522">
        <w:rPr>
          <w:rStyle w:val="StyleUnderline"/>
          <w:sz w:val="26"/>
          <w:szCs w:val="26"/>
        </w:rPr>
        <w:t xml:space="preserve">. On the contrary, the forest area has been </w:t>
      </w:r>
      <w:r w:rsidRPr="00340522">
        <w:rPr>
          <w:rStyle w:val="Emphasis"/>
          <w:sz w:val="26"/>
          <w:szCs w:val="26"/>
        </w:rPr>
        <w:t>constantly expanding</w:t>
      </w:r>
      <w:r w:rsidRPr="00340522">
        <w:rPr>
          <w:sz w:val="16"/>
          <w:szCs w:val="26"/>
        </w:rPr>
        <w:t xml:space="preserve"> in Europe, </w:t>
      </w:r>
      <w:r w:rsidRPr="00340522">
        <w:rPr>
          <w:rStyle w:val="StyleUnderline"/>
          <w:sz w:val="26"/>
          <w:szCs w:val="26"/>
        </w:rPr>
        <w:t xml:space="preserve">even during the entire period when the forest was </w:t>
      </w:r>
      <w:r w:rsidRPr="00340522">
        <w:rPr>
          <w:rStyle w:val="Emphasis"/>
          <w:sz w:val="26"/>
          <w:szCs w:val="26"/>
        </w:rPr>
        <w:t>believed to be dying</w:t>
      </w:r>
      <w:r w:rsidRPr="00340522">
        <w:rPr>
          <w:sz w:val="16"/>
          <w:szCs w:val="26"/>
        </w:rPr>
        <w:t xml:space="preserve">. Today, only two thirds of the yearly accretion in Europe are cut down, according to the Natural Resource Institute in Finland. There are different opinions as to why the large-scale forest dieback didn’t occur. One theory is that the researchers’ evidence and conclusions had been incomplete and too hasty; the forest was actually never in danger. Others suggest that the emission limitations implemented prevented the disaster. My point is that </w:t>
      </w:r>
      <w:r w:rsidRPr="00340522">
        <w:rPr>
          <w:rStyle w:val="StyleUnderline"/>
          <w:sz w:val="26"/>
          <w:szCs w:val="26"/>
        </w:rPr>
        <w:t xml:space="preserve">the environmental catastrophe </w:t>
      </w:r>
      <w:r w:rsidRPr="00340522">
        <w:rPr>
          <w:rStyle w:val="Emphasis"/>
          <w:sz w:val="26"/>
          <w:szCs w:val="26"/>
        </w:rPr>
        <w:t>did not happen</w:t>
      </w:r>
      <w:r w:rsidRPr="00340522">
        <w:rPr>
          <w:sz w:val="16"/>
          <w:szCs w:val="26"/>
        </w:rPr>
        <w:t xml:space="preserve">. Some </w:t>
      </w:r>
      <w:r w:rsidRPr="00340522">
        <w:rPr>
          <w:rStyle w:val="Emphasis"/>
          <w:sz w:val="26"/>
          <w:szCs w:val="26"/>
        </w:rPr>
        <w:t>other</w:t>
      </w:r>
      <w:r w:rsidRPr="00340522">
        <w:rPr>
          <w:sz w:val="16"/>
          <w:szCs w:val="26"/>
        </w:rPr>
        <w:t xml:space="preserve"> </w:t>
      </w:r>
      <w:r w:rsidRPr="00340522">
        <w:rPr>
          <w:rStyle w:val="StyleUnderline"/>
          <w:sz w:val="26"/>
          <w:szCs w:val="26"/>
        </w:rPr>
        <w:t xml:space="preserve">environmental problems, exaggerated or not, that have concerned us during the last decades have also disappeared from the immediate agenda: </w:t>
      </w:r>
      <w:r w:rsidRPr="00340522">
        <w:rPr>
          <w:rStyle w:val="Emphasis"/>
          <w:sz w:val="26"/>
          <w:szCs w:val="26"/>
        </w:rPr>
        <w:t>overpopulation</w:t>
      </w:r>
      <w:r w:rsidRPr="00340522">
        <w:rPr>
          <w:rStyle w:val="StyleUnderline"/>
          <w:sz w:val="26"/>
          <w:szCs w:val="26"/>
        </w:rPr>
        <w:t xml:space="preserve">, </w:t>
      </w:r>
      <w:r w:rsidRPr="00340522">
        <w:rPr>
          <w:rStyle w:val="Emphasis"/>
          <w:sz w:val="26"/>
          <w:szCs w:val="26"/>
        </w:rPr>
        <w:t>DDT</w:t>
      </w:r>
      <w:r w:rsidRPr="00340522">
        <w:rPr>
          <w:rStyle w:val="StyleUnderline"/>
          <w:sz w:val="26"/>
          <w:szCs w:val="26"/>
        </w:rPr>
        <w:t xml:space="preserve">, the </w:t>
      </w:r>
      <w:r w:rsidRPr="00340522">
        <w:rPr>
          <w:rStyle w:val="Emphasis"/>
          <w:sz w:val="26"/>
          <w:szCs w:val="26"/>
        </w:rPr>
        <w:t>ozone</w:t>
      </w:r>
      <w:r w:rsidRPr="00340522">
        <w:rPr>
          <w:rStyle w:val="StyleUnderline"/>
          <w:sz w:val="26"/>
          <w:szCs w:val="26"/>
        </w:rPr>
        <w:t xml:space="preserve"> hole, </w:t>
      </w:r>
      <w:r w:rsidRPr="00340522">
        <w:rPr>
          <w:rStyle w:val="Emphasis"/>
          <w:sz w:val="26"/>
          <w:szCs w:val="26"/>
        </w:rPr>
        <w:t>heavy metals</w:t>
      </w:r>
      <w:r w:rsidRPr="00340522">
        <w:rPr>
          <w:rStyle w:val="StyleUnderline"/>
          <w:sz w:val="26"/>
          <w:szCs w:val="26"/>
        </w:rPr>
        <w:t xml:space="preserve">, </w:t>
      </w:r>
      <w:r w:rsidRPr="00340522">
        <w:rPr>
          <w:rStyle w:val="Emphasis"/>
          <w:sz w:val="26"/>
          <w:szCs w:val="26"/>
        </w:rPr>
        <w:t>lead</w:t>
      </w:r>
      <w:r w:rsidRPr="00340522">
        <w:rPr>
          <w:rStyle w:val="StyleUnderline"/>
          <w:sz w:val="26"/>
          <w:szCs w:val="26"/>
        </w:rPr>
        <w:t xml:space="preserve"> poisoning, </w:t>
      </w:r>
      <w:r w:rsidRPr="00340522">
        <w:rPr>
          <w:rStyle w:val="Emphasis"/>
          <w:sz w:val="26"/>
          <w:szCs w:val="26"/>
        </w:rPr>
        <w:t>soot</w:t>
      </w:r>
      <w:r w:rsidRPr="00340522">
        <w:rPr>
          <w:rStyle w:val="StyleUnderline"/>
          <w:sz w:val="26"/>
          <w:szCs w:val="26"/>
        </w:rPr>
        <w:t xml:space="preserve"> particles, the </w:t>
      </w:r>
      <w:r w:rsidRPr="00340522">
        <w:rPr>
          <w:rStyle w:val="Emphasis"/>
          <w:sz w:val="26"/>
          <w:szCs w:val="26"/>
        </w:rPr>
        <w:t>waste mountain</w:t>
      </w:r>
      <w:r w:rsidRPr="00340522">
        <w:rPr>
          <w:rStyle w:val="StyleUnderline"/>
          <w:sz w:val="26"/>
          <w:szCs w:val="26"/>
        </w:rPr>
        <w:t xml:space="preserve">, and the </w:t>
      </w:r>
      <w:r w:rsidRPr="00340522">
        <w:rPr>
          <w:rStyle w:val="Emphasis"/>
          <w:sz w:val="26"/>
          <w:szCs w:val="26"/>
        </w:rPr>
        <w:t>acid</w:t>
      </w:r>
      <w:r w:rsidRPr="00340522">
        <w:rPr>
          <w:rStyle w:val="StyleUnderline"/>
          <w:sz w:val="26"/>
          <w:szCs w:val="26"/>
        </w:rPr>
        <w:t xml:space="preserve">ification of our </w:t>
      </w:r>
      <w:r w:rsidRPr="00340522">
        <w:rPr>
          <w:rStyle w:val="Emphasis"/>
          <w:sz w:val="26"/>
          <w:szCs w:val="26"/>
        </w:rPr>
        <w:t>lakes</w:t>
      </w:r>
      <w:r w:rsidRPr="00340522">
        <w:rPr>
          <w:sz w:val="16"/>
          <w:szCs w:val="26"/>
        </w:rPr>
        <w:t xml:space="preserve">. Unfortunately, some environmental problems, like soot particles and waste, still remain in some areas, especially in poorer countries, where there are other, even worse problems that have yet to be resolved. The conclusion is, however, that </w:t>
      </w:r>
      <w:r w:rsidRPr="00340522">
        <w:rPr>
          <w:rStyle w:val="StyleUnderline"/>
          <w:sz w:val="26"/>
          <w:szCs w:val="26"/>
        </w:rPr>
        <w:t xml:space="preserve">we and our society in most cases have </w:t>
      </w:r>
      <w:r w:rsidRPr="00340522">
        <w:rPr>
          <w:rStyle w:val="Emphasis"/>
          <w:sz w:val="26"/>
          <w:szCs w:val="26"/>
        </w:rPr>
        <w:t>handled threatening situations quite well</w:t>
      </w:r>
      <w:r w:rsidRPr="00340522">
        <w:rPr>
          <w:rStyle w:val="StyleUnderline"/>
          <w:sz w:val="26"/>
          <w:szCs w:val="26"/>
        </w:rPr>
        <w:t>.</w:t>
      </w:r>
      <w:r w:rsidRPr="00340522">
        <w:rPr>
          <w:sz w:val="16"/>
          <w:szCs w:val="26"/>
        </w:rPr>
        <w:t xml:space="preserve"> </w:t>
      </w:r>
      <w:r w:rsidRPr="00340522">
        <w:rPr>
          <w:rStyle w:val="StyleUnderline"/>
          <w:sz w:val="26"/>
          <w:szCs w:val="26"/>
        </w:rPr>
        <w:t>When alarming symptoms are noted, scientists and other experts are summoned, and we act according to their diagnoses</w:t>
      </w:r>
      <w:r w:rsidRPr="00340522">
        <w:rPr>
          <w:sz w:val="16"/>
          <w:szCs w:val="26"/>
        </w:rPr>
        <w:t xml:space="preserve">. It is no big deal that the diagnoses are sometimes wrong, as long as the side effects are not too severe. </w:t>
      </w:r>
      <w:r w:rsidRPr="00340522">
        <w:rPr>
          <w:rStyle w:val="StyleUnderline"/>
          <w:sz w:val="26"/>
          <w:szCs w:val="26"/>
        </w:rPr>
        <w:t xml:space="preserve">The main thing is that we do our best to avoid disasters, and on the whole, humankind has </w:t>
      </w:r>
      <w:r w:rsidRPr="00340522">
        <w:rPr>
          <w:rStyle w:val="Emphasis"/>
          <w:sz w:val="26"/>
          <w:szCs w:val="26"/>
        </w:rPr>
        <w:t>succeeded rather well this far</w:t>
      </w:r>
      <w:r w:rsidRPr="00340522">
        <w:rPr>
          <w:sz w:val="16"/>
          <w:szCs w:val="26"/>
        </w:rPr>
        <w:t xml:space="preserve">. As individuals, we react very differently to various kinds of threats. The closer and more tangible the threat is, the more violent are the reactions—while distant and invisible symptoms, like the depletion of the ozone layer, concern us less. In the latter cases, we have to trust the scientists’ and later the politicians’ reactions. Does this mean that disasters are avoided thanks to war </w:t>
      </w:r>
      <w:r w:rsidRPr="00340522">
        <w:rPr>
          <w:sz w:val="16"/>
          <w:szCs w:val="26"/>
        </w:rPr>
        <w:lastRenderedPageBreak/>
        <w:t xml:space="preserve">headlines, threats, and anxiety? I don’t think that this is the most important explanation; rather, it is factual and science-based information that produces effective results. But if exaggerated threat scenarios and reports of misery are needed to inspire the necessary political opinion, acquire research funding and create behavioural changes, we will have to live with that. The most important thing to remember in this context is that the actions shouldn’t cause more harm than the original problem itself. The risk with exaggerated threat and misery reporting is that it may inspire an over-reaction based on misleading diagnoses, or the opposite—a paralysing feeling of helplessness. It is necessary to take threats against the climate and the environment seriously, but not to a degree where our ability to reason and act is blocked by fear or anxiety. Many environmental debaters claim that the fall of the Inca and Roman empires were caused by the same causes that are now threatening our present civilisation—a short-sighted over-exploitation and rape of nature. Easter Island is another popular example. However, in my opinion it is both worthless and irresponsible to judge the world situation of today by copying the outcome of earlier cultural endeavours in history. The inhabitants of the Inca empire and Easter Island didn’t have anything even remotely comparable with the organisations, technology, medicine or general knowledge of today. It would be like comparing a case of appendicitis in the past to a case today. In pre-modern times, it was a fatal condition. In this day and age, it is cured by a simple routine operation. </w:t>
      </w:r>
      <w:r w:rsidRPr="00340522">
        <w:rPr>
          <w:rStyle w:val="StyleUnderline"/>
          <w:sz w:val="26"/>
          <w:szCs w:val="26"/>
        </w:rPr>
        <w:t xml:space="preserve">Today, humankind is conscious of the climate changes and other ecological challenges. And we also </w:t>
      </w:r>
      <w:r w:rsidRPr="00340522">
        <w:rPr>
          <w:rStyle w:val="Emphasis"/>
          <w:sz w:val="26"/>
          <w:szCs w:val="26"/>
        </w:rPr>
        <w:t>have the knowledge and resources needed to act</w:t>
      </w:r>
      <w:r w:rsidRPr="00340522">
        <w:rPr>
          <w:rStyle w:val="StyleUnderline"/>
          <w:sz w:val="26"/>
          <w:szCs w:val="26"/>
        </w:rPr>
        <w:t xml:space="preserve">. </w:t>
      </w:r>
      <w:r w:rsidRPr="00340522">
        <w:rPr>
          <w:sz w:val="16"/>
          <w:szCs w:val="26"/>
        </w:rPr>
        <w:t xml:space="preserve">Facts, Propaganda and Hidden Messages During all the years I have followed the development of technology and society, I have repeatedly observed how a mishmash of serious research, political propaganda, and the hidden agendas of individuals have been distributed more or less randomly by the media. There are of course many different kinds of alarmism— everything from well-founded research reports to exaggerated prophesies of doom. It is far from simple to separate the wheat from the chaff. The </w:t>
      </w:r>
      <w:r w:rsidRPr="00340522">
        <w:rPr>
          <w:rStyle w:val="StyleUnderline"/>
          <w:sz w:val="26"/>
          <w:szCs w:val="26"/>
        </w:rPr>
        <w:t xml:space="preserve">actions taken against ozone depletion, lead emissions and the toxic chemical, dioxin, are all </w:t>
      </w:r>
      <w:r w:rsidRPr="00340522">
        <w:rPr>
          <w:rStyle w:val="Emphasis"/>
          <w:sz w:val="26"/>
          <w:szCs w:val="26"/>
        </w:rPr>
        <w:t>examples</w:t>
      </w:r>
      <w:r w:rsidRPr="00340522">
        <w:rPr>
          <w:rStyle w:val="StyleUnderline"/>
          <w:sz w:val="26"/>
          <w:szCs w:val="26"/>
        </w:rPr>
        <w:t xml:space="preserve"> of how </w:t>
      </w:r>
      <w:r w:rsidRPr="00340522">
        <w:rPr>
          <w:rStyle w:val="Emphasis"/>
          <w:sz w:val="26"/>
          <w:szCs w:val="26"/>
        </w:rPr>
        <w:t>research</w:t>
      </w:r>
      <w:r w:rsidRPr="00340522">
        <w:rPr>
          <w:rStyle w:val="StyleUnderline"/>
          <w:sz w:val="26"/>
          <w:szCs w:val="26"/>
        </w:rPr>
        <w:t xml:space="preserve"> has shown the way to successful results.</w:t>
      </w:r>
      <w:r w:rsidRPr="00340522">
        <w:rPr>
          <w:sz w:val="16"/>
          <w:szCs w:val="26"/>
        </w:rPr>
        <w:t xml:space="preserve"> Today, </w:t>
      </w:r>
      <w:r w:rsidRPr="00340522">
        <w:rPr>
          <w:rStyle w:val="StyleUnderline"/>
          <w:sz w:val="26"/>
          <w:szCs w:val="26"/>
        </w:rPr>
        <w:t xml:space="preserve">greenhouse gas emissions </w:t>
      </w:r>
      <w:r w:rsidRPr="00340522">
        <w:rPr>
          <w:rStyle w:val="Emphasis"/>
          <w:sz w:val="26"/>
          <w:szCs w:val="26"/>
        </w:rPr>
        <w:t>top the list</w:t>
      </w:r>
      <w:r w:rsidRPr="00340522">
        <w:rPr>
          <w:rStyle w:val="StyleUnderline"/>
          <w:sz w:val="26"/>
          <w:szCs w:val="26"/>
        </w:rPr>
        <w:t xml:space="preserve"> of issues deserving our gravest attention, as it is a global phenomenon—just as the depletion of the ozone layer once was. There are also a considerable number of </w:t>
      </w:r>
      <w:r w:rsidRPr="00340522">
        <w:rPr>
          <w:rStyle w:val="Emphasis"/>
          <w:sz w:val="26"/>
          <w:szCs w:val="26"/>
        </w:rPr>
        <w:t>local</w:t>
      </w:r>
      <w:r w:rsidRPr="00340522">
        <w:rPr>
          <w:rStyle w:val="StyleUnderline"/>
          <w:sz w:val="26"/>
          <w:szCs w:val="26"/>
        </w:rPr>
        <w:t xml:space="preserve"> environmental problems</w:t>
      </w:r>
      <w:r w:rsidRPr="00340522">
        <w:rPr>
          <w:sz w:val="16"/>
          <w:szCs w:val="26"/>
        </w:rPr>
        <w:t xml:space="preserve">, such as drought, air pollution, forest depletion and overfishing. All of these are real threats that have to be acted upon, even though they are not global. However, I am always disturbed when a single global environmental issue is bundled with an assortment of several local issues, rather like a simplified trademark advertisement for the negative consequences of civilisation. This makes the information abstract and inaccurate, ignoring the fact that different locales require different solutions. Fear and alarmism are natural reactions that once protected us when we were living at the mercy of nature—they are evolutionary relics from our life in the savanna. Today, the same properties can be significant drawbacks. The transition from a primitive, animal-like state to the society we have today must, on the whole, be counted as a great success. But many people regard the same world as over-exploited, depleted, unjust, war-ridden and balancing on the brink of destruction. How can people living in the same epoch have so entirely different views of the world? In the sustainability debate, there is one faction dealing with the natural resources and ecosystems, and another focusing on the redistribution of wealth. There is even a third faction discussing a minimalistic lifestyle; for example, downshifting, with less work and less material welfare. When all these ingredients are mixed without discretion, the result is an anxiety soup that many have choked on. In a situation like that, we cannot expect any constructive initiatives to materialise. Instead, it would be far better to explore, research and discuss each dimension separately. </w:t>
      </w:r>
      <w:r w:rsidRPr="00340522">
        <w:rPr>
          <w:rStyle w:val="StyleUnderline"/>
          <w:sz w:val="26"/>
          <w:szCs w:val="26"/>
        </w:rPr>
        <w:t xml:space="preserve">What Is the </w:t>
      </w:r>
      <w:r w:rsidRPr="00340522">
        <w:rPr>
          <w:rStyle w:val="Emphasis"/>
          <w:sz w:val="26"/>
          <w:szCs w:val="26"/>
        </w:rPr>
        <w:t xml:space="preserve">Real State of the Planet? </w:t>
      </w:r>
      <w:r w:rsidRPr="00340522">
        <w:rPr>
          <w:rStyle w:val="StyleUnderline"/>
          <w:sz w:val="26"/>
          <w:szCs w:val="26"/>
        </w:rPr>
        <w:t xml:space="preserve">It is easy to </w:t>
      </w:r>
      <w:r w:rsidRPr="00340522">
        <w:rPr>
          <w:rStyle w:val="Emphasis"/>
          <w:sz w:val="26"/>
          <w:szCs w:val="26"/>
        </w:rPr>
        <w:t>generalise</w:t>
      </w:r>
      <w:r w:rsidRPr="00340522">
        <w:rPr>
          <w:rStyle w:val="StyleUnderline"/>
          <w:sz w:val="26"/>
          <w:szCs w:val="26"/>
        </w:rPr>
        <w:t xml:space="preserve"> and say that we over-exploit the planet’s resources and pollute the world with our waste. But how many care to examine these statements in detail and ask exactly which resources are over-exploited? </w:t>
      </w:r>
      <w:r w:rsidRPr="00340522">
        <w:rPr>
          <w:rStyle w:val="Emphasis"/>
          <w:sz w:val="26"/>
          <w:szCs w:val="26"/>
        </w:rPr>
        <w:t>• Are fish becoming extinct?</w:t>
      </w:r>
      <w:r w:rsidRPr="00340522">
        <w:rPr>
          <w:sz w:val="16"/>
          <w:szCs w:val="26"/>
        </w:rPr>
        <w:t xml:space="preserve"> </w:t>
      </w:r>
      <w:r w:rsidRPr="00340522">
        <w:rPr>
          <w:rStyle w:val="StyleUnderline"/>
          <w:sz w:val="26"/>
          <w:szCs w:val="26"/>
        </w:rPr>
        <w:t xml:space="preserve">It is true that overfishing occurs in many places, which is, of course, unsustainable. However, this is not an unavoidable threat to the world’s </w:t>
      </w:r>
      <w:r w:rsidRPr="00340522">
        <w:rPr>
          <w:rStyle w:val="Emphasis"/>
          <w:sz w:val="26"/>
          <w:szCs w:val="26"/>
        </w:rPr>
        <w:t>total food resources</w:t>
      </w:r>
      <w:r w:rsidRPr="00340522">
        <w:rPr>
          <w:sz w:val="16"/>
          <w:szCs w:val="26"/>
        </w:rPr>
        <w:t xml:space="preserve">. Fortunately, </w:t>
      </w:r>
      <w:r w:rsidRPr="00340522">
        <w:rPr>
          <w:rStyle w:val="StyleUnderline"/>
          <w:sz w:val="26"/>
          <w:szCs w:val="26"/>
        </w:rPr>
        <w:t xml:space="preserve">there are several examples of fish stocks that have either </w:t>
      </w:r>
      <w:r w:rsidRPr="00340522">
        <w:rPr>
          <w:rStyle w:val="Emphasis"/>
          <w:sz w:val="26"/>
          <w:szCs w:val="26"/>
        </w:rPr>
        <w:t>recovered</w:t>
      </w:r>
      <w:r w:rsidRPr="00340522">
        <w:rPr>
          <w:rStyle w:val="StyleUnderline"/>
          <w:sz w:val="26"/>
          <w:szCs w:val="26"/>
        </w:rPr>
        <w:t xml:space="preserve"> or </w:t>
      </w:r>
      <w:r w:rsidRPr="00340522">
        <w:rPr>
          <w:rStyle w:val="Emphasis"/>
          <w:sz w:val="26"/>
          <w:szCs w:val="26"/>
        </w:rPr>
        <w:t>started to replenish</w:t>
      </w:r>
      <w:r w:rsidRPr="00340522">
        <w:rPr>
          <w:rStyle w:val="StyleUnderline"/>
          <w:sz w:val="26"/>
          <w:szCs w:val="26"/>
        </w:rPr>
        <w:t xml:space="preserve"> once the fishing effort has been eased. </w:t>
      </w:r>
      <w:r w:rsidRPr="00340522">
        <w:rPr>
          <w:rStyle w:val="Emphasis"/>
          <w:sz w:val="26"/>
          <w:szCs w:val="26"/>
        </w:rPr>
        <w:t>• Is the air being poisoned?</w:t>
      </w:r>
      <w:r w:rsidRPr="00340522">
        <w:rPr>
          <w:sz w:val="16"/>
          <w:szCs w:val="26"/>
        </w:rPr>
        <w:t xml:space="preserve"> </w:t>
      </w:r>
      <w:r w:rsidRPr="00340522">
        <w:rPr>
          <w:rStyle w:val="StyleUnderline"/>
          <w:sz w:val="26"/>
          <w:szCs w:val="26"/>
        </w:rPr>
        <w:t xml:space="preserve">Many are convinced that the air we breathe is becoming dirtier all the time. But that </w:t>
      </w:r>
      <w:r w:rsidRPr="00340522">
        <w:rPr>
          <w:rStyle w:val="Emphasis"/>
          <w:sz w:val="26"/>
          <w:szCs w:val="26"/>
        </w:rPr>
        <w:t>isn’t true</w:t>
      </w:r>
      <w:r w:rsidRPr="00340522">
        <w:rPr>
          <w:sz w:val="16"/>
          <w:szCs w:val="26"/>
        </w:rPr>
        <w:t xml:space="preserve">, at least not in the Western world. From the year 1990, </w:t>
      </w:r>
      <w:r w:rsidRPr="00340522">
        <w:rPr>
          <w:rStyle w:val="StyleUnderline"/>
          <w:sz w:val="26"/>
          <w:szCs w:val="26"/>
        </w:rPr>
        <w:t xml:space="preserve">emissions of </w:t>
      </w:r>
      <w:r w:rsidRPr="00340522">
        <w:rPr>
          <w:rStyle w:val="Emphasis"/>
          <w:sz w:val="26"/>
          <w:szCs w:val="26"/>
        </w:rPr>
        <w:t>sulphur dioxide</w:t>
      </w:r>
      <w:r w:rsidRPr="00340522">
        <w:rPr>
          <w:sz w:val="16"/>
          <w:szCs w:val="26"/>
        </w:rPr>
        <w:t xml:space="preserve"> </w:t>
      </w:r>
      <w:r w:rsidRPr="00340522">
        <w:rPr>
          <w:rStyle w:val="StyleUnderline"/>
          <w:sz w:val="26"/>
          <w:szCs w:val="26"/>
        </w:rPr>
        <w:t xml:space="preserve">have been </w:t>
      </w:r>
      <w:r w:rsidRPr="00340522">
        <w:rPr>
          <w:rStyle w:val="Emphasis"/>
          <w:sz w:val="26"/>
          <w:szCs w:val="26"/>
        </w:rPr>
        <w:t>reduced</w:t>
      </w:r>
      <w:r w:rsidRPr="00340522">
        <w:rPr>
          <w:sz w:val="16"/>
          <w:szCs w:val="26"/>
        </w:rPr>
        <w:t xml:space="preserve"> </w:t>
      </w:r>
      <w:r w:rsidRPr="00340522">
        <w:rPr>
          <w:rStyle w:val="StyleUnderline"/>
          <w:sz w:val="26"/>
          <w:szCs w:val="26"/>
        </w:rPr>
        <w:t xml:space="preserve">by 80%, nitrogen oxides by 44%, volatile organic substances by 55%, and carbon monoxide by 62%. Despite these dramatic improvements, </w:t>
      </w:r>
      <w:r w:rsidRPr="00340522">
        <w:rPr>
          <w:rStyle w:val="StyleUnderline"/>
          <w:sz w:val="26"/>
          <w:szCs w:val="26"/>
        </w:rPr>
        <w:lastRenderedPageBreak/>
        <w:t xml:space="preserve">64% of Europeans believe that pollution is increasing. </w:t>
      </w:r>
      <w:r w:rsidRPr="00340522">
        <w:rPr>
          <w:rStyle w:val="Emphasis"/>
          <w:sz w:val="26"/>
          <w:szCs w:val="26"/>
        </w:rPr>
        <w:t>• Are the forests dying?</w:t>
      </w:r>
      <w:r w:rsidRPr="00340522">
        <w:rPr>
          <w:sz w:val="16"/>
          <w:szCs w:val="26"/>
        </w:rPr>
        <w:t xml:space="preserve"> It is a general belief that the forests in the developed countries are dwindling. But </w:t>
      </w:r>
      <w:r w:rsidRPr="00340522">
        <w:rPr>
          <w:rStyle w:val="StyleUnderline"/>
          <w:sz w:val="26"/>
          <w:szCs w:val="26"/>
        </w:rPr>
        <w:t xml:space="preserve">that isn’t true; on the contrary, the wooded areas are </w:t>
      </w:r>
      <w:r w:rsidRPr="00340522">
        <w:rPr>
          <w:rStyle w:val="Emphasis"/>
          <w:sz w:val="26"/>
          <w:szCs w:val="26"/>
        </w:rPr>
        <w:t>expanding</w:t>
      </w:r>
      <w:r w:rsidRPr="00340522">
        <w:rPr>
          <w:sz w:val="16"/>
          <w:szCs w:val="26"/>
        </w:rPr>
        <w:t xml:space="preserve">. However, the forests are decreasing in the poor countries, where forestry and farming are still major sources of income, as they once were in the industrialised countries. </w:t>
      </w:r>
      <w:r w:rsidRPr="00340522">
        <w:rPr>
          <w:rStyle w:val="Emphasis"/>
          <w:sz w:val="26"/>
          <w:szCs w:val="26"/>
        </w:rPr>
        <w:t>• Are we drowning in waste?</w:t>
      </w:r>
      <w:r w:rsidRPr="00340522">
        <w:rPr>
          <w:sz w:val="16"/>
          <w:szCs w:val="26"/>
        </w:rPr>
        <w:t xml:space="preserve"> </w:t>
      </w:r>
      <w:r w:rsidRPr="00340522">
        <w:rPr>
          <w:rStyle w:val="StyleUnderline"/>
          <w:sz w:val="26"/>
          <w:szCs w:val="26"/>
        </w:rPr>
        <w:t xml:space="preserve">There are many who believe that we are surrounded by constantly growing mountains of waste. In the developed countries, the truth is that increasing amounts of waste are being </w:t>
      </w:r>
      <w:r w:rsidRPr="00340522">
        <w:rPr>
          <w:rStyle w:val="Emphasis"/>
          <w:sz w:val="26"/>
          <w:szCs w:val="26"/>
        </w:rPr>
        <w:t>recycled</w:t>
      </w:r>
      <w:r w:rsidRPr="00340522">
        <w:rPr>
          <w:rStyle w:val="StyleUnderline"/>
          <w:sz w:val="26"/>
          <w:szCs w:val="26"/>
        </w:rPr>
        <w:t xml:space="preserve"> and the </w:t>
      </w:r>
      <w:r w:rsidRPr="00340522">
        <w:rPr>
          <w:rStyle w:val="Emphasis"/>
          <w:sz w:val="26"/>
          <w:szCs w:val="26"/>
        </w:rPr>
        <w:t>landfills are decreasing. • Will there be enough phosphorus?</w:t>
      </w:r>
      <w:r w:rsidRPr="00340522">
        <w:rPr>
          <w:sz w:val="16"/>
          <w:szCs w:val="26"/>
        </w:rPr>
        <w:t xml:space="preserve"> </w:t>
      </w:r>
      <w:r w:rsidRPr="00340522">
        <w:rPr>
          <w:rStyle w:val="StyleUnderline"/>
          <w:sz w:val="26"/>
          <w:szCs w:val="26"/>
        </w:rPr>
        <w:t>Phosphorus is an important nutrient in farming, extracted from phosphate ore</w:t>
      </w:r>
      <w:r w:rsidRPr="00340522">
        <w:rPr>
          <w:sz w:val="16"/>
          <w:szCs w:val="26"/>
        </w:rPr>
        <w:t xml:space="preserve">. Many scientists fear that the finite natural resource of phosphate ore will become depleted in the future, which may jeopardise the world’s food supply. But </w:t>
      </w:r>
      <w:r w:rsidRPr="00340522">
        <w:rPr>
          <w:rStyle w:val="StyleUnderline"/>
          <w:sz w:val="26"/>
          <w:szCs w:val="26"/>
        </w:rPr>
        <w:t xml:space="preserve">there are </w:t>
      </w:r>
      <w:r w:rsidRPr="00340522">
        <w:rPr>
          <w:rStyle w:val="Emphasis"/>
          <w:sz w:val="26"/>
          <w:szCs w:val="26"/>
        </w:rPr>
        <w:t>already working solutions</w:t>
      </w:r>
      <w:r w:rsidRPr="00340522">
        <w:rPr>
          <w:sz w:val="16"/>
          <w:szCs w:val="26"/>
        </w:rPr>
        <w:t xml:space="preserve"> for this problem, </w:t>
      </w:r>
      <w:r w:rsidRPr="00340522">
        <w:rPr>
          <w:rStyle w:val="StyleUnderline"/>
          <w:sz w:val="26"/>
          <w:szCs w:val="26"/>
        </w:rPr>
        <w:t>such as by reclaiming phosphorus through digestion residues and sewage sludge</w:t>
      </w:r>
      <w:r w:rsidRPr="00340522">
        <w:rPr>
          <w:sz w:val="16"/>
          <w:szCs w:val="26"/>
        </w:rPr>
        <w:t xml:space="preserve">. </w:t>
      </w:r>
      <w:r w:rsidRPr="00340522">
        <w:rPr>
          <w:rStyle w:val="StyleUnderline"/>
          <w:sz w:val="26"/>
          <w:szCs w:val="26"/>
        </w:rPr>
        <w:t xml:space="preserve">There are also </w:t>
      </w:r>
      <w:r w:rsidRPr="00340522">
        <w:rPr>
          <w:rStyle w:val="Emphasis"/>
          <w:sz w:val="26"/>
          <w:szCs w:val="26"/>
        </w:rPr>
        <w:t>tech</w:t>
      </w:r>
      <w:r w:rsidRPr="00340522">
        <w:rPr>
          <w:rStyle w:val="StyleUnderline"/>
          <w:sz w:val="26"/>
          <w:szCs w:val="26"/>
        </w:rPr>
        <w:t xml:space="preserve">nological </w:t>
      </w:r>
      <w:r w:rsidRPr="00340522">
        <w:rPr>
          <w:rStyle w:val="Emphasis"/>
          <w:sz w:val="26"/>
          <w:szCs w:val="26"/>
        </w:rPr>
        <w:t>solutions</w:t>
      </w:r>
      <w:r w:rsidRPr="00340522">
        <w:rPr>
          <w:rStyle w:val="StyleUnderline"/>
          <w:sz w:val="26"/>
          <w:szCs w:val="26"/>
        </w:rPr>
        <w:t xml:space="preserve"> for the chemical </w:t>
      </w:r>
      <w:r w:rsidRPr="00340522">
        <w:rPr>
          <w:rStyle w:val="Emphasis"/>
          <w:sz w:val="26"/>
          <w:szCs w:val="26"/>
        </w:rPr>
        <w:t>extract</w:t>
      </w:r>
      <w:r w:rsidRPr="00340522">
        <w:rPr>
          <w:rStyle w:val="StyleUnderline"/>
          <w:sz w:val="26"/>
          <w:szCs w:val="26"/>
        </w:rPr>
        <w:t>ion of phosphorus from polluted water—the remediation of lakes and rainwater by removing phosphorus is already a common procedure</w:t>
      </w:r>
      <w:r w:rsidRPr="00340522">
        <w:rPr>
          <w:sz w:val="16"/>
          <w:szCs w:val="26"/>
        </w:rPr>
        <w:t xml:space="preserve">. Here </w:t>
      </w:r>
      <w:r w:rsidRPr="00340522">
        <w:rPr>
          <w:rStyle w:val="StyleUnderline"/>
          <w:sz w:val="26"/>
          <w:szCs w:val="26"/>
        </w:rPr>
        <w:t xml:space="preserve">we achieve a win-win situation—phosphorus is collected while </w:t>
      </w:r>
      <w:r w:rsidRPr="00340522">
        <w:rPr>
          <w:rStyle w:val="Emphasis"/>
          <w:sz w:val="26"/>
          <w:szCs w:val="26"/>
        </w:rPr>
        <w:t>preventing the eutrophication of lakes. • Will there be enough energy to go around?</w:t>
      </w:r>
      <w:r w:rsidRPr="00340522">
        <w:rPr>
          <w:sz w:val="16"/>
          <w:szCs w:val="26"/>
        </w:rPr>
        <w:t xml:space="preserve"> </w:t>
      </w:r>
      <w:r w:rsidRPr="00340522">
        <w:rPr>
          <w:rStyle w:val="StyleUnderline"/>
          <w:sz w:val="26"/>
          <w:szCs w:val="26"/>
        </w:rPr>
        <w:t>A common statement is that the earth’s population is too large, and that we consume too much energy with respect to the climate</w:t>
      </w:r>
      <w:r w:rsidRPr="00340522">
        <w:rPr>
          <w:sz w:val="16"/>
          <w:szCs w:val="26"/>
        </w:rPr>
        <w:t xml:space="preserve">. This is one of those issues where we have to think in terms of symptoms, diagnoses, and medication. The symptoms are there for all to see: climate change. On the other hand, </w:t>
      </w:r>
      <w:r w:rsidRPr="00340522">
        <w:rPr>
          <w:rStyle w:val="StyleUnderline"/>
          <w:sz w:val="26"/>
          <w:szCs w:val="26"/>
        </w:rPr>
        <w:t xml:space="preserve">the diagnosis that we consume too much energy is </w:t>
      </w:r>
      <w:r w:rsidRPr="00340522">
        <w:rPr>
          <w:rStyle w:val="Emphasis"/>
          <w:sz w:val="26"/>
          <w:szCs w:val="26"/>
        </w:rPr>
        <w:t>wrong</w:t>
      </w:r>
      <w:r w:rsidRPr="00340522">
        <w:rPr>
          <w:sz w:val="16"/>
          <w:szCs w:val="26"/>
        </w:rPr>
        <w:t xml:space="preserve">. </w:t>
      </w:r>
      <w:r w:rsidRPr="00340522">
        <w:rPr>
          <w:rStyle w:val="StyleUnderline"/>
          <w:sz w:val="26"/>
          <w:szCs w:val="26"/>
        </w:rPr>
        <w:t xml:space="preserve">The correct diagnosis is that we are not using the </w:t>
      </w:r>
      <w:r w:rsidRPr="00340522">
        <w:rPr>
          <w:rStyle w:val="Emphasis"/>
          <w:sz w:val="26"/>
          <w:szCs w:val="26"/>
        </w:rPr>
        <w:t>right technology</w:t>
      </w:r>
      <w:r w:rsidRPr="00340522">
        <w:rPr>
          <w:sz w:val="16"/>
          <w:szCs w:val="26"/>
        </w:rPr>
        <w:t xml:space="preserve">; i.e. energy efficient power production without harmful emissions. Consequently, the correct statement would be that we consume energy that is produced by technologies that are harmful to the climate. The difference in wording is important. As the first diagnosis is “too high energy consumption”, </w:t>
      </w:r>
      <w:r w:rsidRPr="00340522">
        <w:rPr>
          <w:rStyle w:val="StyleUnderline"/>
          <w:sz w:val="26"/>
          <w:szCs w:val="26"/>
        </w:rPr>
        <w:t xml:space="preserve">the remedy will be to use a different medication than a diagnosis based on “the wrong technology”. </w:t>
      </w:r>
      <w:r w:rsidRPr="00340522">
        <w:rPr>
          <w:sz w:val="16"/>
          <w:szCs w:val="26"/>
        </w:rPr>
        <w:t xml:space="preserve">Alarmist reporting can inspire bad decisions if the statements aren’t systematically reviewed and evaluated. It can also be misguiding to express environmental threats in general terms. Actions must be based on precise specific symptoms with corresponding diagnoses. If the doctor discovers that the patient is lame and suffers from a high fever, it doesn’t help to predict imminent death. Maybe the lameness and the fever have different causes altogether! A successful cure would probably include two different diagnoses with separate medications. Several recent surveys of the general conception of the world have been made— one is Project Ignorance by Gapminder and Novus in Sweden. </w:t>
      </w:r>
      <w:r w:rsidRPr="00340522">
        <w:rPr>
          <w:rStyle w:val="StyleUnderline"/>
          <w:sz w:val="26"/>
          <w:szCs w:val="26"/>
        </w:rPr>
        <w:t xml:space="preserve">One of the questions asked was </w:t>
      </w:r>
      <w:r w:rsidRPr="00340522">
        <w:rPr>
          <w:rStyle w:val="Emphasis"/>
          <w:sz w:val="26"/>
          <w:szCs w:val="26"/>
        </w:rPr>
        <w:t>whether CO2 emissions per capita and year had increased or decreased</w:t>
      </w:r>
      <w:r w:rsidRPr="00340522">
        <w:rPr>
          <w:sz w:val="16"/>
          <w:szCs w:val="26"/>
        </w:rPr>
        <w:t xml:space="preserve"> in the world during the last 40 years. </w:t>
      </w:r>
      <w:r w:rsidRPr="00340522">
        <w:rPr>
          <w:rStyle w:val="StyleUnderline"/>
          <w:sz w:val="26"/>
          <w:szCs w:val="26"/>
        </w:rPr>
        <w:t xml:space="preserve">The surveyed group was large and representative in order to give a fairly accurate picture of the common opinion. No less than 90% believed that CO2 emissions had increased. </w:t>
      </w:r>
      <w:r w:rsidRPr="00340522">
        <w:rPr>
          <w:rStyle w:val="Emphasis"/>
          <w:sz w:val="26"/>
          <w:szCs w:val="26"/>
        </w:rPr>
        <w:t xml:space="preserve">The truth is that they haven’t increased at all. </w:t>
      </w:r>
      <w:r w:rsidRPr="00340522">
        <w:rPr>
          <w:sz w:val="16"/>
          <w:szCs w:val="26"/>
        </w:rPr>
        <w:t xml:space="preserve">It is important that decision makers on all levels learn how to see the wood from the trees. Decisions based on false preconditions can halt technological development, and thus also the development of the economy, welfare, and a healthier environment. </w:t>
      </w:r>
      <w:r w:rsidRPr="00340522">
        <w:rPr>
          <w:rStyle w:val="StyleUnderline"/>
          <w:sz w:val="26"/>
          <w:szCs w:val="26"/>
        </w:rPr>
        <w:t xml:space="preserve">The flow of </w:t>
      </w:r>
      <w:r w:rsidRPr="00340522">
        <w:rPr>
          <w:rStyle w:val="Emphasis"/>
          <w:sz w:val="26"/>
          <w:szCs w:val="26"/>
        </w:rPr>
        <w:t>innovation</w:t>
      </w:r>
      <w:r w:rsidRPr="00340522">
        <w:rPr>
          <w:rStyle w:val="StyleUnderline"/>
          <w:sz w:val="26"/>
          <w:szCs w:val="26"/>
        </w:rPr>
        <w:t xml:space="preserve">s in the climate and environmental areas is </w:t>
      </w:r>
      <w:r w:rsidRPr="00340522">
        <w:rPr>
          <w:rStyle w:val="Emphasis"/>
          <w:sz w:val="26"/>
          <w:szCs w:val="26"/>
        </w:rPr>
        <w:t>accelerating rapidly</w:t>
      </w:r>
      <w:r w:rsidRPr="00340522">
        <w:rPr>
          <w:rStyle w:val="StyleUnderline"/>
          <w:sz w:val="26"/>
          <w:szCs w:val="26"/>
        </w:rPr>
        <w:t xml:space="preserve">. </w:t>
      </w:r>
    </w:p>
    <w:p w14:paraId="15759187" w14:textId="77777777" w:rsidR="001C623A" w:rsidRPr="00340522" w:rsidRDefault="001C623A" w:rsidP="001C623A"/>
    <w:p w14:paraId="3061F0FC" w14:textId="77777777" w:rsidR="001C623A" w:rsidRPr="00340522" w:rsidRDefault="001C623A" w:rsidP="001C623A">
      <w:pPr>
        <w:pStyle w:val="Heading4"/>
        <w:rPr>
          <w:rFonts w:cs="Arial"/>
        </w:rPr>
      </w:pPr>
      <w:r w:rsidRPr="00340522">
        <w:rPr>
          <w:rFonts w:cs="Arial"/>
        </w:rPr>
        <w:lastRenderedPageBreak/>
        <w:t xml:space="preserve">Destruction of cap cant overcome all systems of neolib - crises cause elites to </w:t>
      </w:r>
      <w:r w:rsidRPr="00340522">
        <w:rPr>
          <w:rFonts w:cs="Arial"/>
          <w:u w:val="single"/>
        </w:rPr>
        <w:t>double down</w:t>
      </w:r>
      <w:r w:rsidRPr="00340522">
        <w:rPr>
          <w:rFonts w:cs="Arial"/>
        </w:rPr>
        <w:t xml:space="preserve"> on </w:t>
      </w:r>
      <w:r w:rsidRPr="00340522">
        <w:rPr>
          <w:rFonts w:cs="Arial"/>
          <w:u w:val="single"/>
        </w:rPr>
        <w:t>austerity</w:t>
      </w:r>
      <w:r w:rsidRPr="00340522">
        <w:rPr>
          <w:rFonts w:cs="Arial"/>
        </w:rPr>
        <w:t xml:space="preserve"> measures and </w:t>
      </w:r>
      <w:r w:rsidRPr="00340522">
        <w:rPr>
          <w:rFonts w:cs="Arial"/>
          <w:u w:val="single"/>
        </w:rPr>
        <w:t>structural adjustment</w:t>
      </w:r>
      <w:r w:rsidRPr="00340522">
        <w:rPr>
          <w:rFonts w:cs="Arial"/>
        </w:rPr>
        <w:t xml:space="preserve"> that hasten privatization.</w:t>
      </w:r>
    </w:p>
    <w:p w14:paraId="3866CFEF" w14:textId="77777777" w:rsidR="001C623A" w:rsidRPr="00340522" w:rsidRDefault="001C623A" w:rsidP="001C623A">
      <w:pPr>
        <w:rPr>
          <w:b/>
          <w:sz w:val="16"/>
          <w:szCs w:val="26"/>
        </w:rPr>
      </w:pPr>
      <w:r w:rsidRPr="00340522">
        <w:rPr>
          <w:rStyle w:val="Style13ptBold"/>
          <w:szCs w:val="26"/>
          <w:u w:val="single"/>
        </w:rPr>
        <w:t>Peck and Theodore 19</w:t>
      </w:r>
      <w:r w:rsidRPr="00340522">
        <w:rPr>
          <w:rStyle w:val="Style13ptBold"/>
          <w:sz w:val="16"/>
          <w:szCs w:val="26"/>
        </w:rPr>
        <w:t xml:space="preserve"> </w:t>
      </w:r>
      <w:r w:rsidRPr="00340522">
        <w:rPr>
          <w:sz w:val="16"/>
          <w:szCs w:val="26"/>
        </w:rPr>
        <w:t>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14:paraId="5B43DC3D" w14:textId="77777777" w:rsidR="001C623A" w:rsidRPr="00340522" w:rsidRDefault="001C623A" w:rsidP="001C623A">
      <w:pPr>
        <w:rPr>
          <w:sz w:val="18"/>
          <w:szCs w:val="18"/>
        </w:rPr>
      </w:pPr>
      <w:r w:rsidRPr="00340522">
        <w:rPr>
          <w:sz w:val="18"/>
          <w:szCs w:val="18"/>
        </w:rPr>
        <w:t>--Always assumed to be on its last legs but comes back - 2008 seen as comprehensive repudiation but still kicking</w:t>
      </w:r>
    </w:p>
    <w:p w14:paraId="5564F6E3" w14:textId="77777777" w:rsidR="001C623A" w:rsidRPr="00340522" w:rsidRDefault="001C623A" w:rsidP="001C623A">
      <w:pPr>
        <w:rPr>
          <w:sz w:val="18"/>
          <w:szCs w:val="18"/>
        </w:rPr>
      </w:pPr>
      <w:r w:rsidRPr="00340522">
        <w:rPr>
          <w:sz w:val="18"/>
          <w:szCs w:val="18"/>
        </w:rPr>
        <w:t>--“No alternative” is the reigning ideology – solution was austerity measures, taax cuts, structural adjsmtnet across the global South, challenges to public service provision/social security/healthcare, and financial elites got bailed out/deregulated</w:t>
      </w:r>
    </w:p>
    <w:p w14:paraId="1D603D6E" w14:textId="77777777" w:rsidR="001C623A" w:rsidRPr="00340522" w:rsidRDefault="001C623A" w:rsidP="001C623A">
      <w:pPr>
        <w:rPr>
          <w:sz w:val="18"/>
          <w:szCs w:val="18"/>
        </w:rPr>
      </w:pPr>
      <w:r w:rsidRPr="00340522">
        <w:rPr>
          <w:sz w:val="18"/>
          <w:szCs w:val="18"/>
        </w:rPr>
        <w:t>--Changes come and go – Dodd Frank and liquidity shock requirements got repealed – Syrizas in Greece still got austerity medicine and then wrecked in 2019 election by conservatives</w:t>
      </w:r>
    </w:p>
    <w:p w14:paraId="10216C12" w14:textId="77777777" w:rsidR="001C623A" w:rsidRPr="00340522" w:rsidRDefault="001C623A" w:rsidP="001C623A">
      <w:pPr>
        <w:rPr>
          <w:sz w:val="16"/>
          <w:szCs w:val="26"/>
        </w:rPr>
      </w:pPr>
      <w:r w:rsidRPr="00340522">
        <w:rPr>
          <w:sz w:val="16"/>
          <w:szCs w:val="26"/>
        </w:rPr>
        <w:t xml:space="preserve">That </w:t>
      </w:r>
      <w:r w:rsidRPr="00340522">
        <w:rPr>
          <w:rStyle w:val="StyleUnderline"/>
          <w:sz w:val="26"/>
          <w:szCs w:val="26"/>
        </w:rPr>
        <w:t xml:space="preserve">neoliberalism remains </w:t>
      </w:r>
      <w:r w:rsidRPr="00340522">
        <w:rPr>
          <w:sz w:val="16"/>
          <w:szCs w:val="26"/>
        </w:rPr>
        <w:t xml:space="preserve">a circulating if contestable term, </w:t>
      </w:r>
      <w:r w:rsidRPr="00340522">
        <w:rPr>
          <w:rStyle w:val="StyleUnderline"/>
          <w:sz w:val="26"/>
          <w:szCs w:val="26"/>
        </w:rPr>
        <w:t>after decades</w:t>
      </w:r>
      <w:r w:rsidRPr="00340522">
        <w:rPr>
          <w:sz w:val="16"/>
          <w:szCs w:val="26"/>
        </w:rPr>
        <w:t xml:space="preserve"> of fitful and fickle usage, </w:t>
      </w:r>
      <w:r w:rsidRPr="00340522">
        <w:rPr>
          <w:rStyle w:val="StyleUnderline"/>
          <w:sz w:val="26"/>
          <w:szCs w:val="26"/>
        </w:rPr>
        <w:t>might be considered an achievement of sorts</w:t>
      </w:r>
      <w:r w:rsidRPr="00340522">
        <w:rPr>
          <w:sz w:val="16"/>
          <w:szCs w:val="26"/>
        </w:rPr>
        <w:t xml:space="preserve">. Repeatedly </w:t>
      </w:r>
      <w:r w:rsidRPr="00340522">
        <w:rPr>
          <w:rStyle w:val="Emphasis"/>
          <w:sz w:val="26"/>
          <w:szCs w:val="26"/>
        </w:rPr>
        <w:t>disowned</w:t>
      </w:r>
      <w:r w:rsidRPr="00340522">
        <w:rPr>
          <w:sz w:val="16"/>
          <w:szCs w:val="26"/>
        </w:rPr>
        <w:t xml:space="preserve">, </w:t>
      </w:r>
      <w:r w:rsidRPr="00340522">
        <w:rPr>
          <w:rStyle w:val="Emphasis"/>
          <w:sz w:val="26"/>
          <w:szCs w:val="26"/>
        </w:rPr>
        <w:t>denigrated</w:t>
      </w:r>
      <w:r w:rsidRPr="00340522">
        <w:rPr>
          <w:sz w:val="16"/>
          <w:szCs w:val="26"/>
        </w:rPr>
        <w:t xml:space="preserve">, and </w:t>
      </w:r>
      <w:r w:rsidRPr="00340522">
        <w:rPr>
          <w:rStyle w:val="Emphasis"/>
          <w:sz w:val="26"/>
          <w:szCs w:val="26"/>
        </w:rPr>
        <w:t>dismissed</w:t>
      </w:r>
      <w:r w:rsidRPr="00340522">
        <w:rPr>
          <w:sz w:val="16"/>
          <w:szCs w:val="26"/>
        </w:rPr>
        <w:t xml:space="preserve">, </w:t>
      </w:r>
      <w:r w:rsidRPr="00340522">
        <w:rPr>
          <w:rStyle w:val="StyleUnderline"/>
          <w:sz w:val="26"/>
          <w:szCs w:val="26"/>
        </w:rPr>
        <w:t xml:space="preserve">it nevertheless </w:t>
      </w:r>
      <w:r w:rsidRPr="00340522">
        <w:rPr>
          <w:rStyle w:val="Emphasis"/>
          <w:sz w:val="26"/>
          <w:szCs w:val="26"/>
        </w:rPr>
        <w:t>refuses to go away</w:t>
      </w:r>
      <w:r w:rsidRPr="00340522">
        <w:rPr>
          <w:sz w:val="16"/>
          <w:szCs w:val="26"/>
        </w:rPr>
        <w:t xml:space="preserve">— at least circumstantial evidence, perhaps, that there is indeed “some there there.” This is not the place to revisit the extended genealogy of this troubled signifier and its contested historical geography (see Peck 2010; Cahill et al. 2018), except to observe that </w:t>
      </w:r>
      <w:r w:rsidRPr="00340522">
        <w:rPr>
          <w:rStyle w:val="StyleUnderline"/>
          <w:sz w:val="26"/>
          <w:szCs w:val="26"/>
        </w:rPr>
        <w:t>its turbulent fortunes</w:t>
      </w:r>
      <w:r w:rsidRPr="00340522">
        <w:rPr>
          <w:sz w:val="16"/>
          <w:szCs w:val="26"/>
        </w:rPr>
        <w:t xml:space="preserve">, perhaps especially in the period </w:t>
      </w:r>
      <w:r w:rsidRPr="00340522">
        <w:rPr>
          <w:rStyle w:val="StyleUnderline"/>
          <w:sz w:val="26"/>
          <w:szCs w:val="26"/>
        </w:rPr>
        <w:t>since</w:t>
      </w:r>
      <w:r w:rsidRPr="00340522">
        <w:rPr>
          <w:sz w:val="16"/>
          <w:szCs w:val="26"/>
        </w:rPr>
        <w:t xml:space="preserve"> the Wall Street crash of </w:t>
      </w:r>
      <w:r w:rsidRPr="00340522">
        <w:rPr>
          <w:rStyle w:val="StyleUnderline"/>
          <w:sz w:val="26"/>
          <w:szCs w:val="26"/>
        </w:rPr>
        <w:t>2008, have been revealing, while</w:t>
      </w:r>
      <w:r w:rsidRPr="00340522">
        <w:rPr>
          <w:sz w:val="16"/>
          <w:szCs w:val="26"/>
        </w:rPr>
        <w:t xml:space="preserve"> at the same time </w:t>
      </w:r>
      <w:r w:rsidRPr="00340522">
        <w:rPr>
          <w:rStyle w:val="StyleUnderline"/>
          <w:sz w:val="26"/>
          <w:szCs w:val="26"/>
        </w:rPr>
        <w:t>adding new layers of mystification and puzzlement</w:t>
      </w:r>
      <w:r w:rsidRPr="00340522">
        <w:rPr>
          <w:sz w:val="16"/>
          <w:szCs w:val="26"/>
        </w:rPr>
        <w:t xml:space="preserve"> to what has been a never-less-than-checkered history. What was to be a particularly heavyhanded reboot of this history began in the thick of that last crisis, a little over a decade ago. Perhaps unsurprisingly, </w:t>
      </w:r>
      <w:r w:rsidRPr="00340522">
        <w:rPr>
          <w:rStyle w:val="StyleUnderline"/>
          <w:sz w:val="26"/>
          <w:szCs w:val="26"/>
        </w:rPr>
        <w:t>the Wall Street crash was</w:t>
      </w:r>
      <w:r w:rsidRPr="00340522">
        <w:rPr>
          <w:sz w:val="16"/>
          <w:szCs w:val="26"/>
        </w:rPr>
        <w:t xml:space="preserve"> at the time </w:t>
      </w:r>
      <w:r w:rsidRPr="00340522">
        <w:rPr>
          <w:rStyle w:val="StyleUnderline"/>
          <w:sz w:val="26"/>
          <w:szCs w:val="26"/>
        </w:rPr>
        <w:t xml:space="preserve">widely interpreted as both a </w:t>
      </w:r>
      <w:r w:rsidRPr="00340522">
        <w:rPr>
          <w:rStyle w:val="Emphasis"/>
          <w:sz w:val="26"/>
          <w:szCs w:val="26"/>
        </w:rPr>
        <w:t>comprehensive repudiation</w:t>
      </w:r>
      <w:r w:rsidRPr="00340522">
        <w:rPr>
          <w:rStyle w:val="StyleUnderline"/>
          <w:sz w:val="26"/>
          <w:szCs w:val="26"/>
        </w:rPr>
        <w:t xml:space="preserve"> and a system failure of neoliberalism by</w:t>
      </w:r>
      <w:r w:rsidRPr="00340522">
        <w:rPr>
          <w:sz w:val="16"/>
          <w:szCs w:val="26"/>
        </w:rPr>
        <w:t xml:space="preserve"> key figures on </w:t>
      </w:r>
      <w:r w:rsidRPr="00340522">
        <w:rPr>
          <w:rStyle w:val="StyleUnderline"/>
          <w:sz w:val="26"/>
          <w:szCs w:val="26"/>
        </w:rPr>
        <w:t>the left</w:t>
      </w:r>
      <w:r w:rsidRPr="00340522">
        <w:rPr>
          <w:sz w:val="16"/>
          <w:szCs w:val="26"/>
        </w:rPr>
        <w:t xml:space="preserve">, from Eric Hobsbawm to Naomi Klein, </w:t>
      </w:r>
      <w:r w:rsidRPr="00340522">
        <w:rPr>
          <w:rStyle w:val="StyleUnderline"/>
          <w:sz w:val="26"/>
          <w:szCs w:val="26"/>
        </w:rPr>
        <w:t>who read the moment as terminal for</w:t>
      </w:r>
      <w:r w:rsidRPr="00340522">
        <w:rPr>
          <w:sz w:val="16"/>
          <w:szCs w:val="26"/>
        </w:rPr>
        <w:t xml:space="preserve"> the rolling project of financial deregulation and for </w:t>
      </w:r>
      <w:r w:rsidRPr="00340522">
        <w:rPr>
          <w:rStyle w:val="StyleUnderline"/>
          <w:sz w:val="26"/>
          <w:szCs w:val="26"/>
        </w:rPr>
        <w:t>the small-state consensus more generally</w:t>
      </w:r>
      <w:r w:rsidRPr="00340522">
        <w:rPr>
          <w:sz w:val="16"/>
          <w:szCs w:val="26"/>
        </w:rP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sidRPr="00340522">
        <w:rPr>
          <w:rStyle w:val="StyleUnderline"/>
          <w:sz w:val="26"/>
          <w:szCs w:val="26"/>
        </w:rPr>
        <w:t>A common refrain</w:t>
      </w:r>
      <w:r w:rsidRPr="00340522">
        <w:rPr>
          <w:sz w:val="16"/>
          <w:szCs w:val="26"/>
        </w:rPr>
        <w:t xml:space="preserve"> across much of the commentary at the time, when real economies around the world and the credibility of those charged with their stewardship were both in freefall, </w:t>
      </w:r>
      <w:r w:rsidRPr="00340522">
        <w:rPr>
          <w:rStyle w:val="StyleUnderline"/>
          <w:sz w:val="26"/>
          <w:szCs w:val="26"/>
        </w:rPr>
        <w:t>was that the much-maligned state would be</w:t>
      </w:r>
      <w:r w:rsidRPr="00340522">
        <w:rPr>
          <w:sz w:val="16"/>
          <w:szCs w:val="26"/>
        </w:rPr>
        <w:t xml:space="preserve"> (had to be) </w:t>
      </w:r>
      <w:r w:rsidRPr="00340522">
        <w:rPr>
          <w:rStyle w:val="StyleUnderline"/>
          <w:sz w:val="26"/>
          <w:szCs w:val="26"/>
        </w:rPr>
        <w:t>making a comeback</w:t>
      </w:r>
      <w:r w:rsidRPr="00340522">
        <w:rPr>
          <w:sz w:val="16"/>
          <w:szCs w:val="26"/>
        </w:rPr>
        <w:t>—in its own way echoing the arch-neoliberal conceits of governmental withdrawal and free-market governance, as if the state had ever really gone away. Projects of neoliberalization, it has been fairly clear all along to those willing to see, have never been synonymous with a simple diminution, or withdrawal, of the state, but instead have been variously concerned with its capture and reuse, albeit in the context of a generalized assault on social-welfarist or leftarm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14:paraId="6D3BB079" w14:textId="77777777" w:rsidR="001C623A" w:rsidRPr="00340522" w:rsidRDefault="001C623A" w:rsidP="001C623A">
      <w:pPr>
        <w:rPr>
          <w:sz w:val="16"/>
          <w:szCs w:val="26"/>
        </w:rPr>
      </w:pPr>
      <w:r w:rsidRPr="00340522">
        <w:rPr>
          <w:rStyle w:val="StyleUnderline"/>
          <w:sz w:val="26"/>
          <w:szCs w:val="26"/>
        </w:rPr>
        <w:t xml:space="preserve">What followed certainly </w:t>
      </w:r>
      <w:r w:rsidRPr="00340522">
        <w:rPr>
          <w:rStyle w:val="Emphasis"/>
          <w:sz w:val="26"/>
          <w:szCs w:val="26"/>
        </w:rPr>
        <w:t>did not align with the script</w:t>
      </w:r>
      <w:r w:rsidRPr="00340522">
        <w:rPr>
          <w:sz w:val="16"/>
          <w:szCs w:val="26"/>
        </w:rPr>
        <w:t xml:space="preserve"> </w:t>
      </w:r>
      <w:r w:rsidRPr="00340522">
        <w:rPr>
          <w:rStyle w:val="StyleUnderline"/>
          <w:sz w:val="26"/>
          <w:szCs w:val="26"/>
        </w:rPr>
        <w:t xml:space="preserve">of a terminal, </w:t>
      </w:r>
      <w:r w:rsidRPr="00340522">
        <w:rPr>
          <w:rStyle w:val="Emphasis"/>
          <w:sz w:val="26"/>
          <w:szCs w:val="26"/>
        </w:rPr>
        <w:t>once-and-for-all collapse of neoliberalism</w:t>
      </w:r>
      <w:r w:rsidRPr="00340522">
        <w:rPr>
          <w:sz w:val="16"/>
          <w:szCs w:val="26"/>
        </w:rPr>
        <w:t xml:space="preserve"> represented (again, somewhat misleadingly) as a bracketable “era” of free-market governance. </w:t>
      </w:r>
      <w:r w:rsidRPr="00340522">
        <w:rPr>
          <w:rStyle w:val="StyleUnderline"/>
          <w:sz w:val="26"/>
          <w:szCs w:val="26"/>
        </w:rPr>
        <w:t>As if to affirm Thatcher’s premature dismissal that there was “no alternative” to market rule, what followed in the wake of the financial crisis was</w:t>
      </w:r>
      <w:r w:rsidRPr="00340522">
        <w:rPr>
          <w:sz w:val="16"/>
          <w:szCs w:val="26"/>
        </w:rPr>
        <w:t xml:space="preserve">, far from a retreat of neoliberalism, more like </w:t>
      </w:r>
      <w:r w:rsidRPr="00340522">
        <w:rPr>
          <w:rStyle w:val="Emphasis"/>
          <w:sz w:val="26"/>
          <w:szCs w:val="26"/>
        </w:rPr>
        <w:t>an audacious exercise in doubling down</w:t>
      </w:r>
      <w:r w:rsidRPr="00340522">
        <w:rPr>
          <w:sz w:val="16"/>
          <w:szCs w:val="26"/>
        </w:rPr>
        <w:t xml:space="preserve">. </w:t>
      </w:r>
      <w:r w:rsidRPr="00340522">
        <w:rPr>
          <w:rStyle w:val="StyleUnderline"/>
          <w:sz w:val="26"/>
          <w:szCs w:val="26"/>
        </w:rPr>
        <w:t xml:space="preserve">Longterm </w:t>
      </w:r>
      <w:r w:rsidRPr="00340522">
        <w:rPr>
          <w:rStyle w:val="Emphasis"/>
          <w:sz w:val="26"/>
          <w:szCs w:val="26"/>
        </w:rPr>
        <w:lastRenderedPageBreak/>
        <w:t>austerity</w:t>
      </w:r>
      <w:r w:rsidRPr="00340522">
        <w:rPr>
          <w:rStyle w:val="StyleUnderline"/>
          <w:sz w:val="26"/>
          <w:szCs w:val="26"/>
        </w:rPr>
        <w:t xml:space="preserve"> measures were (re)imposed in nations rich and poor</w:t>
      </w:r>
      <w:r w:rsidRPr="00340522">
        <w:rPr>
          <w:sz w:val="16"/>
          <w:szCs w:val="26"/>
        </w:rPr>
        <w:t xml:space="preserve">, including those countries once regarded as the tutelary “heartlands” of the project, and its proving grounds, the United States and the United Kingdom. A new generation of </w:t>
      </w:r>
      <w:r w:rsidRPr="00340522">
        <w:rPr>
          <w:rStyle w:val="Emphasis"/>
          <w:sz w:val="26"/>
          <w:szCs w:val="26"/>
        </w:rPr>
        <w:t>structural adjustment</w:t>
      </w:r>
      <w:r w:rsidRPr="00340522">
        <w:rPr>
          <w:sz w:val="16"/>
          <w:szCs w:val="26"/>
        </w:rPr>
        <w:t xml:space="preserve"> </w:t>
      </w:r>
      <w:r w:rsidRPr="00340522">
        <w:rPr>
          <w:rStyle w:val="StyleUnderline"/>
          <w:sz w:val="26"/>
          <w:szCs w:val="26"/>
        </w:rPr>
        <w:t>programs targeted</w:t>
      </w:r>
      <w:r w:rsidRPr="00340522">
        <w:rPr>
          <w:sz w:val="16"/>
          <w:szCs w:val="26"/>
        </w:rPr>
        <w:t xml:space="preserve"> not only populations across </w:t>
      </w:r>
      <w:r w:rsidRPr="00340522">
        <w:rPr>
          <w:rStyle w:val="StyleUnderline"/>
          <w:sz w:val="26"/>
          <w:szCs w:val="26"/>
        </w:rPr>
        <w:t>the global South</w:t>
      </w:r>
      <w:r w:rsidRPr="00340522">
        <w:rPr>
          <w:sz w:val="16"/>
          <w:szCs w:val="26"/>
        </w:rPr>
        <w:t xml:space="preserve"> but also </w:t>
      </w:r>
      <w:r w:rsidRPr="00340522">
        <w:rPr>
          <w:rStyle w:val="StyleUnderline"/>
          <w:sz w:val="26"/>
          <w:szCs w:val="26"/>
        </w:rPr>
        <w:t>Greece, Detroit, and elsewhere</w:t>
      </w:r>
      <w:r w:rsidRPr="00340522">
        <w:rPr>
          <w:sz w:val="16"/>
          <w:szCs w:val="26"/>
        </w:rPr>
        <w:t xml:space="preserve">. </w:t>
      </w:r>
      <w:r w:rsidRPr="00340522">
        <w:rPr>
          <w:rStyle w:val="StyleUnderline"/>
          <w:sz w:val="26"/>
          <w:szCs w:val="26"/>
        </w:rPr>
        <w:t>There were sustained</w:t>
      </w:r>
      <w:r w:rsidRPr="00340522">
        <w:rPr>
          <w:sz w:val="16"/>
          <w:szCs w:val="26"/>
        </w:rPr>
        <w:t xml:space="preserve">, if scattergun, </w:t>
      </w:r>
      <w:r w:rsidRPr="00340522">
        <w:rPr>
          <w:rStyle w:val="StyleUnderline"/>
          <w:sz w:val="26"/>
          <w:szCs w:val="26"/>
        </w:rPr>
        <w:t>assaults on many of the old targets</w:t>
      </w:r>
      <w:r w:rsidRPr="00340522">
        <w:rPr>
          <w:sz w:val="16"/>
          <w:szCs w:val="26"/>
        </w:rPr>
        <w:t>—</w:t>
      </w:r>
      <w:r w:rsidRPr="00340522">
        <w:rPr>
          <w:rStyle w:val="StyleUnderline"/>
          <w:sz w:val="26"/>
          <w:szCs w:val="26"/>
        </w:rPr>
        <w:t>public services, public budgets, and public servants</w:t>
      </w:r>
      <w:r w:rsidRPr="00340522">
        <w:rPr>
          <w:sz w:val="16"/>
          <w:szCs w:val="26"/>
        </w:rPr>
        <w:t xml:space="preserve">; social movements and labor unions; </w:t>
      </w:r>
      <w:r w:rsidRPr="00340522">
        <w:rPr>
          <w:rStyle w:val="StyleUnderline"/>
          <w:sz w:val="26"/>
          <w:szCs w:val="26"/>
        </w:rPr>
        <w:t>social security, socialized healthcare, and public-education systems</w:t>
      </w:r>
      <w:r w:rsidRPr="00340522">
        <w:rPr>
          <w:sz w:val="16"/>
          <w:szCs w:val="26"/>
        </w:rPr>
        <w:t xml:space="preserve">; and undeserving classes, the poor, and racialized others. And all the while, </w:t>
      </w:r>
      <w:r w:rsidRPr="00340522">
        <w:rPr>
          <w:rStyle w:val="Emphasis"/>
          <w:sz w:val="26"/>
          <w:szCs w:val="26"/>
        </w:rPr>
        <w:t>financial and corporate elites got away with slaps on the wrist,</w:t>
      </w:r>
      <w:r w:rsidRPr="00340522">
        <w:rPr>
          <w:sz w:val="16"/>
          <w:szCs w:val="26"/>
        </w:rPr>
        <w:t xml:space="preserve"> if that, only to be </w:t>
      </w:r>
      <w:r w:rsidRPr="00340522">
        <w:rPr>
          <w:rStyle w:val="StyleUnderline"/>
          <w:sz w:val="26"/>
          <w:szCs w:val="26"/>
        </w:rPr>
        <w:t>compensated</w:t>
      </w:r>
      <w:r w:rsidRPr="00340522">
        <w:rPr>
          <w:sz w:val="16"/>
          <w:szCs w:val="26"/>
        </w:rPr>
        <w:t xml:space="preserve"> in due course </w:t>
      </w:r>
      <w:r w:rsidRPr="00340522">
        <w:rPr>
          <w:rStyle w:val="StyleUnderline"/>
          <w:sz w:val="26"/>
          <w:szCs w:val="26"/>
        </w:rPr>
        <w:t>with yet more deregulation and further rounds of tax cuts</w:t>
      </w:r>
      <w:r w:rsidRPr="00340522">
        <w:rPr>
          <w:sz w:val="16"/>
          <w:szCs w:val="26"/>
        </w:rPr>
        <w:t xml:space="preserve">. </w:t>
      </w:r>
      <w:r w:rsidRPr="00340522">
        <w:rPr>
          <w:rStyle w:val="StyleUnderline"/>
          <w:sz w:val="26"/>
          <w:szCs w:val="26"/>
        </w:rPr>
        <w:t xml:space="preserve">This </w:t>
      </w:r>
      <w:r w:rsidRPr="00340522">
        <w:rPr>
          <w:rStyle w:val="Emphasis"/>
          <w:sz w:val="26"/>
          <w:szCs w:val="26"/>
        </w:rPr>
        <w:t>unapologetic mutation</w:t>
      </w:r>
      <w:r w:rsidRPr="00340522">
        <w:rPr>
          <w:rStyle w:val="StyleUnderline"/>
          <w:sz w:val="26"/>
          <w:szCs w:val="26"/>
        </w:rPr>
        <w:t xml:space="preserve"> of late neoliberalism, </w:t>
      </w:r>
      <w:r w:rsidRPr="00340522">
        <w:rPr>
          <w:rStyle w:val="Emphasis"/>
          <w:sz w:val="26"/>
          <w:szCs w:val="26"/>
        </w:rPr>
        <w:t>back</w:t>
      </w:r>
      <w:r w:rsidRPr="00340522">
        <w:rPr>
          <w:rStyle w:val="StyleUnderline"/>
          <w:sz w:val="26"/>
          <w:szCs w:val="26"/>
        </w:rPr>
        <w:t xml:space="preserve"> as it were </w:t>
      </w:r>
      <w:r w:rsidRPr="00340522">
        <w:rPr>
          <w:rStyle w:val="Emphasis"/>
          <w:sz w:val="26"/>
          <w:szCs w:val="26"/>
        </w:rPr>
        <w:t>from its own grave</w:t>
      </w:r>
      <w:r w:rsidRPr="00340522">
        <w:rPr>
          <w:sz w:val="16"/>
          <w:szCs w:val="26"/>
        </w:rPr>
        <w:t xml:space="preserve">, may have been shorn of anything approaching credible claims to moral leadership and intellectual authority, but </w:t>
      </w:r>
      <w:r w:rsidRPr="00340522">
        <w:rPr>
          <w:rStyle w:val="StyleUnderline"/>
          <w:sz w:val="26"/>
          <w:szCs w:val="26"/>
        </w:rPr>
        <w:t>in this reconstituted form</w:t>
      </w:r>
      <w:r w:rsidRPr="00340522">
        <w:rPr>
          <w:sz w:val="16"/>
          <w:szCs w:val="26"/>
        </w:rPr>
        <w:t xml:space="preserve"> it </w:t>
      </w:r>
      <w:r w:rsidRPr="00340522">
        <w:rPr>
          <w:rStyle w:val="StyleUnderline"/>
          <w:sz w:val="26"/>
          <w:szCs w:val="26"/>
        </w:rPr>
        <w:t>would present a yet more brutal face in its dogged defenses of political power and institutional dominance</w:t>
      </w:r>
      <w:r w:rsidRPr="00340522">
        <w:rPr>
          <w:sz w:val="16"/>
          <w:szCs w:val="26"/>
        </w:rPr>
        <w:t xml:space="preserve">, soon to be </w:t>
      </w:r>
      <w:r w:rsidRPr="00340522">
        <w:rPr>
          <w:rStyle w:val="StyleUnderline"/>
          <w:sz w:val="26"/>
          <w:szCs w:val="26"/>
        </w:rPr>
        <w:t>coupled with brazen reassertions of the manifestly dubious case for corporate liberty, financial freedom, and social-state retrenchment</w:t>
      </w:r>
      <w:r w:rsidRPr="00340522">
        <w:rPr>
          <w:sz w:val="16"/>
          <w:szCs w:val="26"/>
        </w:rPr>
        <w:t>.</w:t>
      </w:r>
    </w:p>
    <w:p w14:paraId="25EE0C2B" w14:textId="77777777" w:rsidR="001C623A" w:rsidRPr="00340522" w:rsidRDefault="001C623A" w:rsidP="001C623A"/>
    <w:p w14:paraId="5C3BF812" w14:textId="77777777" w:rsidR="001C623A" w:rsidRPr="00340522" w:rsidRDefault="001C623A" w:rsidP="001C623A"/>
    <w:p w14:paraId="03A8A3DC" w14:textId="77777777" w:rsidR="001C623A" w:rsidRPr="00340522" w:rsidRDefault="001C623A" w:rsidP="001C623A">
      <w:pPr>
        <w:pStyle w:val="Heading4"/>
        <w:rPr>
          <w:lang w:eastAsia="ko-KR"/>
        </w:rPr>
      </w:pPr>
      <w:r w:rsidRPr="00340522">
        <w:rPr>
          <w:lang w:eastAsia="ko-KR"/>
        </w:rPr>
        <w:t>Cap solves war – no root cause.</w:t>
      </w:r>
    </w:p>
    <w:p w14:paraId="77A2CFD0" w14:textId="77777777" w:rsidR="001C623A" w:rsidRPr="00340522" w:rsidRDefault="001C623A" w:rsidP="001C623A">
      <w:pPr>
        <w:rPr>
          <w:b/>
          <w:sz w:val="16"/>
          <w:szCs w:val="26"/>
        </w:rPr>
      </w:pPr>
      <w:r w:rsidRPr="00340522">
        <w:rPr>
          <w:rStyle w:val="Style13ptBold"/>
          <w:szCs w:val="26"/>
          <w:u w:val="single"/>
        </w:rPr>
        <w:t>Gartzke 05</w:t>
      </w:r>
      <w:r w:rsidRPr="00340522">
        <w:rPr>
          <w:rStyle w:val="Style13ptBold"/>
          <w:sz w:val="16"/>
          <w:szCs w:val="26"/>
        </w:rPr>
        <w:t xml:space="preserve"> </w:t>
      </w:r>
      <w:r w:rsidRPr="00340522">
        <w:rPr>
          <w:sz w:val="16"/>
          <w:szCs w:val="26"/>
        </w:rPr>
        <w:t>(Erik, associate professor of political science at Columbia University and author of a study on economic freedom and peace contained in the 2005, Economic Freedom of the World Report “Future Depends on Capitalizing on Capitalist Peace,” 10/18, Windsor Star, http://www.cato.org/pub_display.php?pub_id=5133)</w:t>
      </w:r>
    </w:p>
    <w:p w14:paraId="3C0B54CD" w14:textId="77777777" w:rsidR="001C623A" w:rsidRPr="00340522" w:rsidRDefault="001C623A" w:rsidP="001C623A">
      <w:pPr>
        <w:pStyle w:val="Cards"/>
        <w:ind w:left="0"/>
        <w:rPr>
          <w:sz w:val="16"/>
          <w:szCs w:val="26"/>
          <w:lang w:eastAsia="ko-KR"/>
        </w:rPr>
      </w:pPr>
      <w:r w:rsidRPr="00340522">
        <w:rPr>
          <w:szCs w:val="26"/>
          <w:u w:val="single"/>
          <w:lang w:eastAsia="ko-KR"/>
        </w:rPr>
        <w:t>With terrorism achieving "global reach" and conflict raging</w:t>
      </w:r>
      <w:r w:rsidRPr="00340522">
        <w:rPr>
          <w:sz w:val="16"/>
          <w:szCs w:val="26"/>
          <w:lang w:eastAsia="ko-KR"/>
        </w:rPr>
        <w:t xml:space="preserve"> </w:t>
      </w:r>
      <w:r w:rsidRPr="00340522">
        <w:rPr>
          <w:szCs w:val="26"/>
          <w:u w:val="single"/>
          <w:lang w:eastAsia="ko-KR"/>
        </w:rPr>
        <w:t>in Africa and the Middle East,</w:t>
      </w:r>
      <w:r w:rsidRPr="00340522">
        <w:rPr>
          <w:sz w:val="16"/>
          <w:szCs w:val="26"/>
          <w:lang w:eastAsia="ko-KR"/>
        </w:rPr>
        <w:t xml:space="preserve"> </w:t>
      </w:r>
      <w:r w:rsidRPr="00340522">
        <w:rPr>
          <w:szCs w:val="26"/>
          <w:u w:val="single"/>
          <w:lang w:eastAsia="ko-KR"/>
        </w:rPr>
        <w:t>you may have missed a startling fact</w:t>
      </w:r>
      <w:r w:rsidRPr="00340522">
        <w:rPr>
          <w:sz w:val="16"/>
          <w:szCs w:val="26"/>
          <w:lang w:eastAsia="ko-KR"/>
        </w:rPr>
        <w:t xml:space="preserve"> - </w:t>
      </w:r>
      <w:r w:rsidRPr="00340522">
        <w:rPr>
          <w:szCs w:val="26"/>
          <w:u w:val="single"/>
          <w:lang w:eastAsia="ko-KR"/>
        </w:rPr>
        <w:t>we are living in remarkably peaceable times</w:t>
      </w:r>
      <w:r w:rsidRPr="00340522">
        <w:rPr>
          <w:sz w:val="16"/>
          <w:szCs w:val="26"/>
          <w:lang w:eastAsia="ko-KR"/>
        </w:rPr>
        <w:t xml:space="preserve">. </w:t>
      </w:r>
      <w:r w:rsidRPr="00340522">
        <w:rPr>
          <w:szCs w:val="26"/>
          <w:u w:val="single"/>
          <w:lang w:eastAsia="ko-KR"/>
        </w:rPr>
        <w:t xml:space="preserve">For </w:t>
      </w:r>
      <w:r w:rsidRPr="00340522">
        <w:rPr>
          <w:b/>
          <w:szCs w:val="26"/>
          <w:u w:val="thick"/>
          <w:lang w:eastAsia="ko-KR"/>
        </w:rPr>
        <w:t>six decades</w:t>
      </w:r>
      <w:r w:rsidRPr="00340522">
        <w:rPr>
          <w:szCs w:val="26"/>
          <w:u w:val="single"/>
          <w:lang w:eastAsia="ko-KR"/>
        </w:rPr>
        <w:t>, developed nations have not fought each other</w:t>
      </w:r>
      <w:r w:rsidRPr="00340522">
        <w:rPr>
          <w:sz w:val="16"/>
          <w:szCs w:val="26"/>
          <w:lang w:eastAsia="ko-KR"/>
        </w:rPr>
        <w:t xml:space="preserve">. France and the United States may chafe, but the resulting conflict pitted french fries against "freedom fries," rather than French soldiers against U.S. "freedom fighters." Tony Blair and Jacques Chirac had a nasty spat over the EU, but the English aren't going to storm Calais any time soon. </w:t>
      </w:r>
      <w:r w:rsidRPr="00340522">
        <w:rPr>
          <w:szCs w:val="26"/>
          <w:u w:val="single"/>
          <w:lang w:eastAsia="ko-KR"/>
        </w:rPr>
        <w:t>The present peace is unusual</w:t>
      </w:r>
      <w:r w:rsidRPr="00340522">
        <w:rPr>
          <w:sz w:val="16"/>
          <w:szCs w:val="26"/>
          <w:lang w:eastAsia="ko-KR"/>
        </w:rPr>
        <w:t xml:space="preserve">. </w:t>
      </w:r>
      <w:r w:rsidRPr="00340522">
        <w:rPr>
          <w:szCs w:val="26"/>
          <w:u w:val="single"/>
          <w:lang w:eastAsia="ko-KR"/>
        </w:rPr>
        <w:t>Historically, powerful nations are the most war prone. The conventional wisdom is that democracy fosters peace but this claim fails scrutiny. It is based on statistical studies that show democracies typically don't fight other democracies</w:t>
      </w:r>
      <w:r w:rsidRPr="00340522">
        <w:rPr>
          <w:sz w:val="16"/>
          <w:szCs w:val="26"/>
          <w:lang w:eastAsia="ko-KR"/>
        </w:rPr>
        <w:t xml:space="preserve">. Yet, the same studies show that democratic nations go to war about as much as other nations overall. And </w:t>
      </w:r>
      <w:r w:rsidRPr="00340522">
        <w:rPr>
          <w:szCs w:val="26"/>
          <w:u w:val="single"/>
          <w:lang w:eastAsia="ko-KR"/>
        </w:rPr>
        <w:t>more recent research makes clear that only the affluent democracies are less likely to fight each other</w:t>
      </w:r>
      <w:r w:rsidRPr="00340522">
        <w:rPr>
          <w:sz w:val="16"/>
          <w:szCs w:val="26"/>
          <w:lang w:eastAsia="ko-KR"/>
        </w:rPr>
        <w:t xml:space="preserve">. Poor democracies behave much like non-democracies when it comes to war and lesser forms of conflict. </w:t>
      </w:r>
      <w:r w:rsidRPr="00340522">
        <w:rPr>
          <w:szCs w:val="26"/>
          <w:u w:val="single"/>
          <w:lang w:eastAsia="ko-KR"/>
        </w:rPr>
        <w:t xml:space="preserve">A more powerful explanation is emerging from newer, and older, </w:t>
      </w:r>
      <w:r w:rsidRPr="00340522">
        <w:rPr>
          <w:b/>
          <w:szCs w:val="26"/>
          <w:u w:val="thick"/>
          <w:lang w:eastAsia="ko-KR"/>
        </w:rPr>
        <w:t>empirical research</w:t>
      </w:r>
      <w:r w:rsidRPr="00340522">
        <w:rPr>
          <w:szCs w:val="26"/>
          <w:u w:val="single"/>
          <w:lang w:eastAsia="ko-KR"/>
        </w:rPr>
        <w:t xml:space="preserve"> - the "capitalist peace.</w:t>
      </w:r>
      <w:r w:rsidRPr="00340522">
        <w:rPr>
          <w:sz w:val="16"/>
          <w:szCs w:val="26"/>
          <w:lang w:eastAsia="ko-KR"/>
        </w:rPr>
        <w:t xml:space="preserve">" As predicted by Montesquieu, Adam Smith, Norman Angell and others, </w:t>
      </w:r>
      <w:r w:rsidRPr="00340522">
        <w:rPr>
          <w:szCs w:val="26"/>
          <w:u w:val="single"/>
          <w:lang w:eastAsia="ko-KR"/>
        </w:rPr>
        <w:t>nations with high levels of economic freedom</w:t>
      </w:r>
      <w:r w:rsidRPr="00340522">
        <w:rPr>
          <w:sz w:val="16"/>
          <w:szCs w:val="26"/>
          <w:lang w:eastAsia="ko-KR"/>
        </w:rPr>
        <w:t xml:space="preserve"> not only fight each other less, they </w:t>
      </w:r>
      <w:r w:rsidRPr="00340522">
        <w:rPr>
          <w:szCs w:val="26"/>
          <w:u w:val="single"/>
          <w:lang w:eastAsia="ko-KR"/>
        </w:rPr>
        <w:t>go to war less often, period</w:t>
      </w:r>
      <w:r w:rsidRPr="00340522">
        <w:rPr>
          <w:sz w:val="16"/>
          <w:szCs w:val="26"/>
          <w:lang w:eastAsia="ko-KR"/>
        </w:rPr>
        <w:t>. Economic freedom is a measure of the depth of free market institutions or, put another way, of capitalism. The "</w:t>
      </w:r>
      <w:r w:rsidRPr="00340522">
        <w:rPr>
          <w:szCs w:val="26"/>
          <w:u w:val="single"/>
          <w:lang w:eastAsia="ko-KR"/>
        </w:rPr>
        <w:t>democratic peace" is a mirage created by the overlap between economic and political freedom. Democracy and economic freedom typically co-exist</w:t>
      </w:r>
      <w:r w:rsidRPr="00340522">
        <w:rPr>
          <w:sz w:val="16"/>
          <w:szCs w:val="26"/>
          <w:lang w:eastAsia="ko-KR"/>
        </w:rPr>
        <w:t xml:space="preserve">. </w:t>
      </w:r>
      <w:r w:rsidRPr="00340522">
        <w:rPr>
          <w:szCs w:val="26"/>
          <w:u w:val="single"/>
          <w:lang w:eastAsia="ko-KR"/>
        </w:rPr>
        <w:t>Thus, if economic freedom causes peace, then statistically democracy will also appear to cause peace</w:t>
      </w:r>
      <w:r w:rsidRPr="00340522">
        <w:rPr>
          <w:sz w:val="16"/>
          <w:szCs w:val="26"/>
          <w:lang w:eastAsia="ko-KR"/>
        </w:rPr>
        <w:t xml:space="preserve">. When democracy and economic freedom are both included in a statistical model, the results reveal that </w:t>
      </w:r>
      <w:r w:rsidRPr="00340522">
        <w:rPr>
          <w:szCs w:val="26"/>
          <w:u w:val="single"/>
          <w:lang w:eastAsia="ko-KR"/>
        </w:rPr>
        <w:t xml:space="preserve">economic freedom is considerably </w:t>
      </w:r>
      <w:r w:rsidRPr="00340522">
        <w:rPr>
          <w:szCs w:val="26"/>
          <w:u w:val="single"/>
          <w:lang w:eastAsia="ko-KR"/>
        </w:rPr>
        <w:lastRenderedPageBreak/>
        <w:t>more potent in encouraging peace than democracy</w:t>
      </w:r>
      <w:r w:rsidRPr="00340522">
        <w:rPr>
          <w:b/>
          <w:szCs w:val="26"/>
          <w:u w:val="thick"/>
          <w:lang w:eastAsia="ko-KR"/>
        </w:rPr>
        <w:t>, 50 times more potent</w:t>
      </w:r>
      <w:r w:rsidRPr="00340522">
        <w:rPr>
          <w:sz w:val="16"/>
          <w:szCs w:val="26"/>
          <w:lang w:eastAsia="ko-KR"/>
        </w:rPr>
        <w:t xml:space="preserve">, in fact, </w:t>
      </w:r>
      <w:r w:rsidRPr="00340522">
        <w:rPr>
          <w:szCs w:val="26"/>
          <w:u w:val="single"/>
          <w:lang w:eastAsia="ko-KR"/>
        </w:rPr>
        <w:t>according to</w:t>
      </w:r>
      <w:r w:rsidRPr="00340522">
        <w:rPr>
          <w:sz w:val="16"/>
          <w:szCs w:val="26"/>
          <w:lang w:eastAsia="ko-KR"/>
        </w:rPr>
        <w:t xml:space="preserve"> my own </w:t>
      </w:r>
      <w:r w:rsidRPr="00340522">
        <w:rPr>
          <w:szCs w:val="26"/>
          <w:u w:val="single"/>
          <w:lang w:eastAsia="ko-KR"/>
        </w:rPr>
        <w:t>research</w:t>
      </w:r>
      <w:r w:rsidRPr="00340522">
        <w:rPr>
          <w:sz w:val="16"/>
          <w:szCs w:val="26"/>
          <w:lang w:eastAsia="ko-KR"/>
        </w:rPr>
        <w:t xml:space="preserve">. </w:t>
      </w:r>
      <w:r w:rsidRPr="00340522">
        <w:rPr>
          <w:szCs w:val="26"/>
          <w:u w:val="single"/>
          <w:lang w:eastAsia="ko-KR"/>
        </w:rPr>
        <w:t xml:space="preserve">Economic freedom is highly </w:t>
      </w:r>
      <w:r w:rsidRPr="00340522">
        <w:rPr>
          <w:b/>
          <w:szCs w:val="26"/>
          <w:u w:val="thick"/>
          <w:lang w:eastAsia="ko-KR"/>
        </w:rPr>
        <w:t>statistically significant</w:t>
      </w:r>
      <w:r w:rsidRPr="00340522">
        <w:rPr>
          <w:sz w:val="16"/>
          <w:szCs w:val="26"/>
          <w:lang w:eastAsia="ko-KR"/>
        </w:rPr>
        <w:t xml:space="preserve"> (at the one-per-cent level). Democracy does not have a measurable impact, while </w:t>
      </w:r>
      <w:r w:rsidRPr="00340522">
        <w:rPr>
          <w:szCs w:val="26"/>
          <w:u w:val="single"/>
          <w:lang w:eastAsia="ko-KR"/>
        </w:rPr>
        <w:t xml:space="preserve">nations with very low levels of economic freedom are </w:t>
      </w:r>
      <w:r w:rsidRPr="00340522">
        <w:rPr>
          <w:b/>
          <w:szCs w:val="26"/>
          <w:u w:val="thick"/>
          <w:lang w:eastAsia="ko-KR"/>
        </w:rPr>
        <w:t>14 times more prone</w:t>
      </w:r>
      <w:r w:rsidRPr="00340522">
        <w:rPr>
          <w:szCs w:val="26"/>
          <w:u w:val="single"/>
          <w:lang w:eastAsia="ko-KR"/>
        </w:rPr>
        <w:t xml:space="preserve"> to conflict than those with very high levels</w:t>
      </w:r>
      <w:r w:rsidRPr="00340522">
        <w:rPr>
          <w:sz w:val="16"/>
          <w:szCs w:val="26"/>
          <w:lang w:eastAsia="ko-KR"/>
        </w:rPr>
        <w:t xml:space="preserve">. But, </w:t>
      </w:r>
      <w:r w:rsidRPr="00340522">
        <w:rPr>
          <w:szCs w:val="26"/>
          <w:u w:val="single"/>
          <w:lang w:eastAsia="ko-KR"/>
        </w:rPr>
        <w:t>why would free markets cause peace? Capitalism is not only an immense generator of prosperity; it is also a revolutionary source of economic, social and political change</w:t>
      </w:r>
      <w:r w:rsidRPr="00340522">
        <w:rPr>
          <w:sz w:val="16"/>
          <w:szCs w:val="26"/>
          <w:lang w:eastAsia="ko-KR"/>
        </w:rPr>
        <w:t xml:space="preserve">. Wealth no longer arises primarily through land or control of natural resources. New Kind of Wealth </w:t>
      </w:r>
      <w:r w:rsidRPr="00340522">
        <w:rPr>
          <w:szCs w:val="26"/>
          <w:u w:val="single"/>
          <w:lang w:eastAsia="ko-KR"/>
        </w:rPr>
        <w:t>Prosperity in modern societies is created by market competition and</w:t>
      </w:r>
      <w:r w:rsidRPr="00340522">
        <w:rPr>
          <w:sz w:val="16"/>
          <w:szCs w:val="26"/>
          <w:lang w:eastAsia="ko-KR"/>
        </w:rPr>
        <w:t xml:space="preserve"> the </w:t>
      </w:r>
      <w:r w:rsidRPr="00340522">
        <w:rPr>
          <w:szCs w:val="26"/>
          <w:u w:val="single"/>
          <w:lang w:eastAsia="ko-KR"/>
        </w:rPr>
        <w:t>efficient production</w:t>
      </w:r>
      <w:r w:rsidRPr="00340522">
        <w:rPr>
          <w:sz w:val="16"/>
          <w:szCs w:val="26"/>
          <w:lang w:eastAsia="ko-KR"/>
        </w:rPr>
        <w:t xml:space="preserve"> that arises from it. </w:t>
      </w:r>
      <w:r w:rsidRPr="00340522">
        <w:rPr>
          <w:szCs w:val="26"/>
          <w:u w:val="single"/>
          <w:lang w:eastAsia="ko-KR"/>
        </w:rPr>
        <w:t>This new kind of wealth is hard for nations to "steal" through conquest</w:t>
      </w:r>
      <w:r w:rsidRPr="00340522">
        <w:rPr>
          <w:sz w:val="16"/>
          <w:szCs w:val="26"/>
          <w:lang w:eastAsia="ko-KR"/>
        </w:rPr>
        <w:t xml:space="preserve">. </w:t>
      </w:r>
      <w:r w:rsidRPr="00340522">
        <w:rPr>
          <w:szCs w:val="26"/>
          <w:u w:val="single"/>
          <w:lang w:eastAsia="ko-KR"/>
        </w:rPr>
        <w:t>In days of old,</w:t>
      </w:r>
      <w:r w:rsidRPr="00340522">
        <w:rPr>
          <w:sz w:val="16"/>
          <w:szCs w:val="26"/>
          <w:lang w:eastAsia="ko-KR"/>
        </w:rPr>
        <w:t xml:space="preserve"> when the English did occasionally storm Calais, nobles dreamed of wealth and power in conquered lands, while visions of booty danced in the heads of peasant soldiers. </w:t>
      </w:r>
      <w:r w:rsidRPr="00340522">
        <w:rPr>
          <w:szCs w:val="26"/>
          <w:u w:val="single"/>
          <w:lang w:eastAsia="ko-KR"/>
        </w:rPr>
        <w:t>Victory in war meant new property</w:t>
      </w:r>
      <w:r w:rsidRPr="00340522">
        <w:rPr>
          <w:sz w:val="16"/>
          <w:szCs w:val="26"/>
          <w:lang w:eastAsia="ko-KR"/>
        </w:rPr>
        <w:t xml:space="preserve">. </w:t>
      </w:r>
      <w:r w:rsidRPr="00340522">
        <w:rPr>
          <w:szCs w:val="26"/>
          <w:u w:val="single"/>
          <w:lang w:eastAsia="ko-KR"/>
        </w:rPr>
        <w:t>In a free market economy, war destroys immense wealth for victor and loser</w:t>
      </w:r>
      <w:r w:rsidRPr="00340522">
        <w:rPr>
          <w:sz w:val="16"/>
          <w:szCs w:val="26"/>
          <w:lang w:eastAsia="ko-KR"/>
        </w:rPr>
        <w:t xml:space="preserve"> </w:t>
      </w:r>
      <w:r w:rsidRPr="00340522">
        <w:rPr>
          <w:szCs w:val="26"/>
          <w:u w:val="single"/>
          <w:lang w:eastAsia="ko-KR"/>
        </w:rPr>
        <w:t>alike</w:t>
      </w:r>
      <w:r w:rsidRPr="00340522">
        <w:rPr>
          <w:sz w:val="16"/>
          <w:szCs w:val="26"/>
          <w:lang w:eastAsia="ko-KR"/>
        </w:rPr>
        <w:t xml:space="preserve">. Even if capital stock is restored, </w:t>
      </w:r>
      <w:r w:rsidRPr="00340522">
        <w:rPr>
          <w:szCs w:val="26"/>
          <w:u w:val="single"/>
          <w:lang w:eastAsia="ko-KR"/>
        </w:rPr>
        <w:t>efficient production requires property rights and free decisions by market participants that are difficult</w:t>
      </w:r>
      <w:r w:rsidRPr="00340522">
        <w:rPr>
          <w:sz w:val="16"/>
          <w:szCs w:val="26"/>
          <w:lang w:eastAsia="ko-KR"/>
        </w:rPr>
        <w:t xml:space="preserve"> </w:t>
      </w:r>
      <w:r w:rsidRPr="00340522">
        <w:rPr>
          <w:szCs w:val="26"/>
          <w:u w:val="single"/>
          <w:lang w:eastAsia="ko-KR"/>
        </w:rPr>
        <w:t>or impossible to co-ordinate to the victor's advantage.</w:t>
      </w:r>
      <w:r w:rsidRPr="00340522">
        <w:rPr>
          <w:sz w:val="16"/>
          <w:szCs w:val="26"/>
          <w:lang w:eastAsia="ko-KR"/>
        </w:rPr>
        <w:t xml:space="preserve"> The Iraqi war, despite Iraq's immense oil wealth, will not be a money-maker for the United States. Economic freedom is not a guarantee of peace. Other factors, like ideology or the perceived need for self-defence, can still result in violence. But, where economic freedom has taken hold, it has made war less likely. </w:t>
      </w:r>
      <w:r w:rsidRPr="00340522">
        <w:rPr>
          <w:szCs w:val="26"/>
          <w:u w:val="single"/>
          <w:lang w:eastAsia="ko-KR"/>
        </w:rPr>
        <w:t>Research on the capitalist peace has profound implications in today's world</w:t>
      </w:r>
      <w:r w:rsidRPr="00340522">
        <w:rPr>
          <w:sz w:val="16"/>
          <w:szCs w:val="26"/>
          <w:lang w:eastAsia="ko-KR"/>
        </w:rPr>
        <w:t xml:space="preserve">. Emerging democracies, which have not stabilized the institutions of economic freedom, appear to be at least as warlike - perhaps more so - than emerging dictatorships. Yet, the United States and other western nations are putting immense resources into democratization even in nations that lack functioning free markets. This is in part based on the faulty premise of a "democratic peace." It may also in part be due to public perception. </w:t>
      </w:r>
      <w:r w:rsidRPr="00340522">
        <w:rPr>
          <w:szCs w:val="26"/>
          <w:u w:val="single"/>
          <w:lang w:eastAsia="ko-KR"/>
        </w:rPr>
        <w:t xml:space="preserve">Everyone approves of democracy, but "capitalism" is often a dirty word. </w:t>
      </w:r>
      <w:r w:rsidRPr="00340522">
        <w:rPr>
          <w:sz w:val="16"/>
          <w:szCs w:val="26"/>
          <w:lang w:eastAsia="ko-KR"/>
        </w:rPr>
        <w:t xml:space="preserve">However, in recent decades, an increasing number of people have rediscovered the economic virtues of the "invisible hand" of free markets. </w:t>
      </w:r>
      <w:r w:rsidRPr="00340522">
        <w:rPr>
          <w:szCs w:val="26"/>
          <w:u w:val="single"/>
          <w:lang w:eastAsia="ko-KR"/>
        </w:rPr>
        <w:t xml:space="preserve">We now have an additional benefit of economic freedom - </w:t>
      </w:r>
      <w:r w:rsidRPr="00340522">
        <w:rPr>
          <w:b/>
          <w:szCs w:val="26"/>
          <w:u w:val="thick"/>
          <w:lang w:eastAsia="ko-KR"/>
        </w:rPr>
        <w:t>international peace</w:t>
      </w:r>
      <w:r w:rsidRPr="00340522">
        <w:rPr>
          <w:sz w:val="16"/>
          <w:szCs w:val="26"/>
          <w:lang w:eastAsia="ko-KR"/>
        </w:rPr>
        <w:t xml:space="preserve">. The actual presence of peace in much of the world sets this era apart from others. </w:t>
      </w:r>
      <w:r w:rsidRPr="00340522">
        <w:rPr>
          <w:szCs w:val="26"/>
          <w:u w:val="single"/>
          <w:lang w:eastAsia="ko-KR"/>
        </w:rPr>
        <w:t xml:space="preserve">The empirical basis for optimistic claims - about either democracy or capitalism - </w:t>
      </w:r>
      <w:r w:rsidRPr="00340522">
        <w:rPr>
          <w:b/>
          <w:szCs w:val="26"/>
          <w:u w:val="thick"/>
          <w:lang w:eastAsia="ko-KR"/>
        </w:rPr>
        <w:t>can be tested and refined</w:t>
      </w:r>
      <w:r w:rsidRPr="00340522">
        <w:rPr>
          <w:sz w:val="16"/>
          <w:szCs w:val="26"/>
          <w:lang w:eastAsia="ko-KR"/>
        </w:rPr>
        <w:t xml:space="preserve">. </w:t>
      </w:r>
      <w:r w:rsidRPr="00340522">
        <w:rPr>
          <w:szCs w:val="26"/>
          <w:u w:val="single"/>
          <w:lang w:eastAsia="ko-KR"/>
        </w:rPr>
        <w:t>The way forward is to capitalize on the capitalist peace, to deepen its roots and extend it to more countries through expanding markets, development, and a common sense of international purpose</w:t>
      </w:r>
      <w:r w:rsidRPr="00340522">
        <w:rPr>
          <w:sz w:val="16"/>
          <w:szCs w:val="26"/>
          <w:lang w:eastAsia="ko-KR"/>
        </w:rPr>
        <w:t>. The risk today is that faulty analysis and anti-market activists may distract the developed nations from this historic opportunity.</w:t>
      </w:r>
    </w:p>
    <w:p w14:paraId="19C1083A" w14:textId="77777777" w:rsidR="001C623A" w:rsidRPr="00340522" w:rsidRDefault="001C623A" w:rsidP="001C623A"/>
    <w:p w14:paraId="6846450A" w14:textId="77777777" w:rsidR="001C623A" w:rsidRPr="00340522" w:rsidRDefault="001C623A" w:rsidP="001C623A">
      <w:pPr>
        <w:keepNext/>
        <w:keepLines/>
        <w:spacing w:before="40" w:after="0"/>
        <w:outlineLvl w:val="3"/>
        <w:rPr>
          <w:rFonts w:eastAsia="MS Gothic" w:cs="Arial"/>
          <w:b/>
          <w:iCs/>
          <w:szCs w:val="26"/>
        </w:rPr>
      </w:pPr>
      <w:r w:rsidRPr="00340522">
        <w:rPr>
          <w:rFonts w:eastAsia="MS Gothic" w:cs="Arial"/>
          <w:b/>
          <w:iCs/>
          <w:szCs w:val="26"/>
        </w:rPr>
        <w:t>Capitalism leads to successful space operations—4 reasons.</w:t>
      </w:r>
    </w:p>
    <w:p w14:paraId="6AD38CA3" w14:textId="77777777" w:rsidR="001C623A" w:rsidRPr="00340522" w:rsidRDefault="001C623A" w:rsidP="001C623A">
      <w:pPr>
        <w:rPr>
          <w:rFonts w:eastAsia="Cambria"/>
          <w:sz w:val="16"/>
          <w:szCs w:val="26"/>
        </w:rPr>
      </w:pPr>
      <w:r w:rsidRPr="00340522">
        <w:rPr>
          <w:rFonts w:eastAsia="Cambria"/>
          <w:b/>
          <w:bCs/>
          <w:szCs w:val="26"/>
          <w:u w:val="single"/>
        </w:rPr>
        <w:t>Zimmerman 17</w:t>
      </w:r>
      <w:r w:rsidRPr="00340522">
        <w:rPr>
          <w:rFonts w:eastAsia="Cambria"/>
          <w:sz w:val="16"/>
          <w:szCs w:val="26"/>
        </w:rPr>
        <w:t xml:space="preserve"> - Robert Zimmerman, award-winning independent science journalist and historian who has written four books and innumerable articles on science, engineering, and the history of space exploration and technology for Science, Air &amp; Space, Sky &amp; Telescope, Astronomy, The Wall Street Journal, USA Today, and a host of other publications. He also reports on space, science, and culture on his website, http://behindtheblack.com. He does not work for any aerospace company and has never received any money from NASA for his reporting. His books include Leaving Earth: Space Stations, Rival Superpowers, and the Quest for Interplanetary Travel (Joseph Henry Press), which won the American Astronautical Society’s Eugene M. Emme Astronautical Literature Award in 2003 as that year’s best space history for the general public. He also has written Genesis: The Story of Apollo 8 (Mountain Lake Press) and The Universe in a Mirror: The Saga of the Hubble Space Telescope and the Visionaries Who Built It (Princeton University Press). In 2000 he was co-winner of the David N. Schramm Award, given by the High Energy Astrophysics Division of the American Astronomical Society for Science Journalism, for his essay in The Sciences, “There She Blows,” on the 35-year-old astronomical mystery of gamma ray bursts, 17 ("Capitalism in Space," CNAS, 3-10-2017, Available Online at https://www.cnas.org/publications/reports/capitalism-in-space, Accessed on 7-9-2017 //JJ)</w:t>
      </w:r>
    </w:p>
    <w:p w14:paraId="50C73AA8" w14:textId="77777777" w:rsidR="001C623A" w:rsidRPr="00340522" w:rsidRDefault="001C623A" w:rsidP="001C623A">
      <w:pPr>
        <w:rPr>
          <w:rFonts w:eastAsia="Cambria"/>
          <w:b/>
          <w:szCs w:val="26"/>
          <w:u w:val="single"/>
        </w:rPr>
      </w:pPr>
      <w:r w:rsidRPr="00340522">
        <w:rPr>
          <w:rFonts w:eastAsia="Cambria"/>
          <w:b/>
          <w:szCs w:val="26"/>
          <w:u w:val="single"/>
        </w:rPr>
        <w:t>It is essential for any nation that wishes to thrive and compete on the world stage to have a successful and flourishing aerospace industry, centered on the capability of putting humans and payloads into space affordably and frequently.</w:t>
      </w:r>
      <w:r w:rsidRPr="00340522">
        <w:rPr>
          <w:rFonts w:eastAsia="Cambria"/>
          <w:sz w:val="14"/>
          <w:szCs w:val="26"/>
        </w:rPr>
        <w:t xml:space="preserve"> This is a bipartisan position held by elected officials from both American political parties since the Soviet launch of the Sputnik satellite in 1957.  </w:t>
      </w:r>
      <w:r w:rsidRPr="00340522">
        <w:rPr>
          <w:rFonts w:eastAsia="Cambria"/>
          <w:b/>
          <w:szCs w:val="26"/>
          <w:u w:val="single"/>
        </w:rPr>
        <w:t xml:space="preserve">The reasons for this are straightforward: Military strength: For strategic reasons, the military must have the capability of launching </w:t>
      </w:r>
      <w:r w:rsidRPr="00340522">
        <w:rPr>
          <w:rFonts w:eastAsia="Cambria"/>
          <w:b/>
          <w:szCs w:val="26"/>
          <w:u w:val="single"/>
        </w:rPr>
        <w:lastRenderedPageBreak/>
        <w:t>satellites into orbit for the purpose of surveillance and reconnaissance. In addition, the country’s missile technology must be state-of-the-art to make this data gathering as effective as possible. A healthy aerospace industry is the only way to achieve both. Natural resources: The resources in space – raw materials from asteroids and the planets as well as energy from the Sun – are there for the taking.</w:t>
      </w:r>
      <w:r w:rsidRPr="00340522">
        <w:rPr>
          <w:rFonts w:eastAsia="Cambria"/>
          <w:sz w:val="14"/>
          <w:szCs w:val="26"/>
        </w:rPr>
        <w:t xml:space="preserve"> Other nations are striving to obtain those resources and the wealth those assets will provide for their citizens. </w:t>
      </w:r>
      <w:r w:rsidRPr="00340522">
        <w:rPr>
          <w:rFonts w:eastAsia="Cambria"/>
          <w:b/>
          <w:szCs w:val="26"/>
          <w:u w:val="single"/>
        </w:rPr>
        <w:t>Without direct access to those resources, American society will have less opportunity for growth and prosperity</w:t>
      </w:r>
      <w:r w:rsidRPr="00340522">
        <w:rPr>
          <w:rFonts w:eastAsia="Cambria"/>
          <w:sz w:val="14"/>
          <w:szCs w:val="26"/>
        </w:rPr>
        <w:t xml:space="preserve">, and the country will eventually fall behind as a major power. </w:t>
      </w:r>
      <w:r w:rsidRPr="00340522">
        <w:rPr>
          <w:rFonts w:eastAsia="Cambria"/>
          <w:b/>
          <w:szCs w:val="26"/>
          <w:u w:val="single"/>
        </w:rPr>
        <w:t>Economic growth: A thriving aerospace industry helps fuel the U.S. economy. It develops cutting-edge technology in fields such as computer design, materials research, and miniaturization that drives innovation and invention in every other field. National prestige:</w:t>
      </w:r>
      <w:r w:rsidRPr="00340522">
        <w:rPr>
          <w:rFonts w:eastAsia="Cambria"/>
          <w:sz w:val="14"/>
          <w:szCs w:val="26"/>
        </w:rPr>
        <w:t xml:space="preserve"> Even if the previous three reasons did not exist, </w:t>
      </w:r>
      <w:r w:rsidRPr="00340522">
        <w:rPr>
          <w:rFonts w:eastAsia="Cambria"/>
          <w:b/>
          <w:szCs w:val="26"/>
          <w:u w:val="single"/>
        </w:rPr>
        <w:t>the prestige of the United States requires that we remain competitive in the increasingly global race to explore and settle the solar system. If the United States doesn’t compete in this effort, future generations of Americans will be left behind as China, Russia, Europe, India, and an increasing number of other nations establish operations in space and permanent colonies on the Moon, Mars, and the asteroids.</w:t>
      </w:r>
    </w:p>
    <w:p w14:paraId="0622192D" w14:textId="77777777" w:rsidR="001C623A" w:rsidRPr="00340522" w:rsidRDefault="001C623A" w:rsidP="001C623A">
      <w:pPr>
        <w:rPr>
          <w:rFonts w:eastAsia="Cambria"/>
          <w:sz w:val="14"/>
          <w:szCs w:val="26"/>
        </w:rPr>
      </w:pPr>
    </w:p>
    <w:p w14:paraId="652C742A" w14:textId="77777777" w:rsidR="001C623A" w:rsidRPr="00340522" w:rsidRDefault="001C623A" w:rsidP="001C623A">
      <w:pPr>
        <w:keepNext/>
        <w:keepLines/>
        <w:spacing w:before="40" w:after="0"/>
        <w:outlineLvl w:val="3"/>
        <w:rPr>
          <w:rFonts w:eastAsia="MS Gothic" w:cs="Arial"/>
          <w:b/>
          <w:iCs/>
          <w:szCs w:val="26"/>
          <w:u w:val="single"/>
        </w:rPr>
      </w:pPr>
      <w:r w:rsidRPr="00340522">
        <w:rPr>
          <w:rFonts w:eastAsia="MS Gothic" w:cs="Arial"/>
          <w:b/>
          <w:iCs/>
          <w:szCs w:val="26"/>
        </w:rPr>
        <w:t xml:space="preserve">Mars colony is </w:t>
      </w:r>
      <w:r w:rsidRPr="00340522">
        <w:rPr>
          <w:rFonts w:eastAsia="MS Gothic" w:cs="Arial"/>
          <w:b/>
          <w:iCs/>
          <w:szCs w:val="26"/>
          <w:u w:val="single"/>
        </w:rPr>
        <w:t>feasible</w:t>
      </w:r>
      <w:r w:rsidRPr="00340522">
        <w:rPr>
          <w:rFonts w:eastAsia="MS Gothic" w:cs="Arial"/>
          <w:b/>
          <w:iCs/>
          <w:szCs w:val="26"/>
        </w:rPr>
        <w:t xml:space="preserve">, solves a </w:t>
      </w:r>
      <w:r w:rsidRPr="00340522">
        <w:rPr>
          <w:rFonts w:eastAsia="MS Gothic" w:cs="Arial"/>
          <w:b/>
          <w:iCs/>
          <w:szCs w:val="26"/>
          <w:u w:val="single"/>
        </w:rPr>
        <w:t>laundry list</w:t>
      </w:r>
      <w:r w:rsidRPr="00340522">
        <w:rPr>
          <w:rFonts w:eastAsia="MS Gothic" w:cs="Arial"/>
          <w:b/>
          <w:iCs/>
          <w:szCs w:val="26"/>
        </w:rPr>
        <w:t xml:space="preserve"> of extinction scenarios, and </w:t>
      </w:r>
      <w:r w:rsidRPr="00340522">
        <w:rPr>
          <w:rFonts w:eastAsia="MS Gothic" w:cs="Arial"/>
          <w:b/>
          <w:iCs/>
          <w:szCs w:val="26"/>
          <w:u w:val="single"/>
        </w:rPr>
        <w:t>ends war on Earth</w:t>
      </w:r>
      <w:r w:rsidRPr="00340522">
        <w:rPr>
          <w:rFonts w:eastAsia="MS Gothic" w:cs="Arial"/>
          <w:b/>
          <w:iCs/>
          <w:szCs w:val="26"/>
        </w:rPr>
        <w:t>.</w:t>
      </w:r>
    </w:p>
    <w:p w14:paraId="75715E86" w14:textId="77777777" w:rsidR="001C623A" w:rsidRPr="00340522" w:rsidRDefault="001C623A" w:rsidP="001C623A">
      <w:pPr>
        <w:rPr>
          <w:rFonts w:eastAsia="Cambria"/>
          <w:sz w:val="16"/>
          <w:szCs w:val="26"/>
        </w:rPr>
      </w:pPr>
      <w:r w:rsidRPr="00340522">
        <w:rPr>
          <w:rFonts w:eastAsia="Cambria"/>
          <w:b/>
          <w:bCs/>
          <w:szCs w:val="26"/>
          <w:u w:val="single"/>
        </w:rPr>
        <w:t>Davies 10</w:t>
      </w:r>
      <w:r w:rsidRPr="00340522">
        <w:rPr>
          <w:rFonts w:eastAsia="Cambria"/>
          <w:sz w:val="16"/>
          <w:szCs w:val="26"/>
        </w:rPr>
        <w:t xml:space="preserve"> – Dirk Schulze-Makuch, Ph.D. and Professor of Earth and Environmental Sciences at Washington State University, and Paul Davies, Ph.D. and Professor in the Beyond Center at Arizona State University, “To Boldly Go: A One-Way Human Mission to Mars”, Journal of Cosmology, 12, October / November, http://journalofcosmology.com/Mars108.html</w:t>
      </w:r>
    </w:p>
    <w:p w14:paraId="194430C5" w14:textId="77777777" w:rsidR="001C623A" w:rsidRPr="00340522" w:rsidRDefault="001C623A" w:rsidP="001C623A">
      <w:pPr>
        <w:rPr>
          <w:rFonts w:eastAsia="Cambria"/>
          <w:sz w:val="16"/>
          <w:szCs w:val="26"/>
        </w:rPr>
      </w:pPr>
      <w:r w:rsidRPr="00340522">
        <w:rPr>
          <w:rFonts w:eastAsia="Cambria"/>
          <w:sz w:val="16"/>
          <w:szCs w:val="26"/>
        </w:rPr>
        <w:t xml:space="preserve">There are </w:t>
      </w:r>
      <w:r w:rsidRPr="00340522">
        <w:rPr>
          <w:rFonts w:eastAsia="Cambria"/>
          <w:b/>
          <w:szCs w:val="26"/>
          <w:u w:val="single"/>
        </w:rPr>
        <w:t>several reasons</w:t>
      </w:r>
      <w:r w:rsidRPr="00340522">
        <w:rPr>
          <w:rFonts w:eastAsia="Cambria"/>
          <w:sz w:val="16"/>
          <w:szCs w:val="26"/>
        </w:rPr>
        <w:t xml:space="preserve"> that </w:t>
      </w:r>
      <w:r w:rsidRPr="00340522">
        <w:rPr>
          <w:rFonts w:eastAsia="Cambria"/>
          <w:b/>
          <w:szCs w:val="26"/>
          <w:u w:val="single"/>
        </w:rPr>
        <w:t>motivate</w:t>
      </w:r>
      <w:r w:rsidRPr="00340522">
        <w:rPr>
          <w:rFonts w:eastAsia="Cambria"/>
          <w:sz w:val="16"/>
          <w:szCs w:val="26"/>
        </w:rPr>
        <w:t xml:space="preserve"> the </w:t>
      </w:r>
      <w:r w:rsidRPr="00340522">
        <w:rPr>
          <w:rFonts w:eastAsia="Cambria"/>
          <w:b/>
          <w:szCs w:val="26"/>
          <w:u w:val="single"/>
        </w:rPr>
        <w:t>establishment of a permanent Mars colony. We are a vulnerable species</w:t>
      </w:r>
      <w:r w:rsidRPr="00340522">
        <w:rPr>
          <w:rFonts w:eastAsia="Cambria"/>
          <w:sz w:val="16"/>
          <w:szCs w:val="26"/>
        </w:rPr>
        <w:t xml:space="preserve"> living in a part of the galaxy where </w:t>
      </w:r>
      <w:r w:rsidRPr="00340522">
        <w:rPr>
          <w:rFonts w:eastAsia="Cambria"/>
          <w:b/>
          <w:szCs w:val="26"/>
          <w:u w:val="single"/>
        </w:rPr>
        <w:t xml:space="preserve">cosmic events such as </w:t>
      </w:r>
      <w:r w:rsidRPr="00340522">
        <w:rPr>
          <w:rFonts w:eastAsia="Cambria"/>
          <w:b/>
          <w:iCs/>
          <w:szCs w:val="26"/>
          <w:u w:val="single"/>
          <w:bdr w:val="single" w:sz="8" w:space="0" w:color="auto"/>
        </w:rPr>
        <w:t>major asteroid</w:t>
      </w:r>
      <w:r w:rsidRPr="00340522">
        <w:rPr>
          <w:rFonts w:eastAsia="Cambria"/>
          <w:b/>
          <w:szCs w:val="26"/>
          <w:u w:val="single"/>
        </w:rPr>
        <w:t xml:space="preserve"> and </w:t>
      </w:r>
      <w:r w:rsidRPr="00340522">
        <w:rPr>
          <w:rFonts w:eastAsia="Cambria"/>
          <w:b/>
          <w:iCs/>
          <w:szCs w:val="26"/>
          <w:u w:val="single"/>
          <w:bdr w:val="single" w:sz="8" w:space="0" w:color="auto"/>
        </w:rPr>
        <w:t>comet impacts</w:t>
      </w:r>
      <w:r w:rsidRPr="00340522">
        <w:rPr>
          <w:rFonts w:eastAsia="Cambria"/>
          <w:b/>
          <w:szCs w:val="26"/>
          <w:u w:val="single"/>
        </w:rPr>
        <w:t xml:space="preserve"> and </w:t>
      </w:r>
      <w:r w:rsidRPr="00340522">
        <w:rPr>
          <w:rFonts w:eastAsia="Cambria"/>
          <w:b/>
          <w:iCs/>
          <w:szCs w:val="26"/>
          <w:u w:val="single"/>
          <w:bdr w:val="single" w:sz="8" w:space="0" w:color="auto"/>
        </w:rPr>
        <w:t>supernova explosions</w:t>
      </w:r>
      <w:r w:rsidRPr="00340522">
        <w:rPr>
          <w:rFonts w:eastAsia="Cambria"/>
          <w:b/>
          <w:szCs w:val="26"/>
          <w:u w:val="single"/>
        </w:rPr>
        <w:t xml:space="preserve"> pose a significant threat to life on Earth</w:t>
      </w:r>
      <w:r w:rsidRPr="00340522">
        <w:rPr>
          <w:rFonts w:eastAsia="Cambria"/>
          <w:sz w:val="16"/>
          <w:szCs w:val="26"/>
        </w:rPr>
        <w:t xml:space="preserve">, especially to human life. </w:t>
      </w:r>
      <w:r w:rsidRPr="00340522">
        <w:rPr>
          <w:rFonts w:eastAsia="Cambria"/>
          <w:b/>
          <w:szCs w:val="26"/>
          <w:u w:val="single"/>
        </w:rPr>
        <w:t>There are</w:t>
      </w:r>
      <w:r w:rsidRPr="00340522">
        <w:rPr>
          <w:rFonts w:eastAsia="Cambria"/>
          <w:sz w:val="16"/>
          <w:szCs w:val="26"/>
        </w:rPr>
        <w:t xml:space="preserve"> also </w:t>
      </w:r>
      <w:r w:rsidRPr="00340522">
        <w:rPr>
          <w:rFonts w:eastAsia="Cambria"/>
          <w:b/>
          <w:szCs w:val="26"/>
          <w:u w:val="single"/>
        </w:rPr>
        <w:t xml:space="preserve">more </w:t>
      </w:r>
      <w:r w:rsidRPr="00340522">
        <w:rPr>
          <w:rFonts w:eastAsia="Cambria"/>
          <w:b/>
          <w:iCs/>
          <w:szCs w:val="26"/>
          <w:u w:val="single"/>
          <w:bdr w:val="single" w:sz="8" w:space="0" w:color="auto"/>
        </w:rPr>
        <w:t>immediate</w:t>
      </w:r>
      <w:r w:rsidRPr="00340522">
        <w:rPr>
          <w:rFonts w:eastAsia="Cambria"/>
          <w:b/>
          <w:szCs w:val="26"/>
          <w:u w:val="single"/>
        </w:rPr>
        <w:t xml:space="preserve"> threats to</w:t>
      </w:r>
      <w:r w:rsidRPr="00340522">
        <w:rPr>
          <w:rFonts w:eastAsia="Cambria"/>
          <w:sz w:val="16"/>
          <w:szCs w:val="26"/>
        </w:rPr>
        <w:t xml:space="preserve"> our culture, if not our </w:t>
      </w:r>
      <w:r w:rsidRPr="00340522">
        <w:rPr>
          <w:rFonts w:eastAsia="Cambria"/>
          <w:b/>
          <w:iCs/>
          <w:szCs w:val="26"/>
          <w:u w:val="single"/>
          <w:bdr w:val="single" w:sz="8" w:space="0" w:color="auto"/>
        </w:rPr>
        <w:t>survival</w:t>
      </w:r>
      <w:r w:rsidRPr="00340522">
        <w:rPr>
          <w:rFonts w:eastAsia="Cambria"/>
          <w:b/>
          <w:szCs w:val="26"/>
          <w:u w:val="single"/>
        </w:rPr>
        <w:t xml:space="preserve"> as a species. These include </w:t>
      </w:r>
      <w:r w:rsidRPr="00340522">
        <w:rPr>
          <w:rFonts w:eastAsia="Cambria"/>
          <w:b/>
          <w:iCs/>
          <w:szCs w:val="26"/>
          <w:u w:val="single"/>
          <w:bdr w:val="single" w:sz="8" w:space="0" w:color="auto"/>
        </w:rPr>
        <w:t>global pandemics</w:t>
      </w:r>
      <w:r w:rsidRPr="00340522">
        <w:rPr>
          <w:rFonts w:eastAsia="Cambria"/>
          <w:b/>
          <w:szCs w:val="26"/>
          <w:u w:val="single"/>
        </w:rPr>
        <w:t xml:space="preserve">, </w:t>
      </w:r>
      <w:r w:rsidRPr="00340522">
        <w:rPr>
          <w:rFonts w:eastAsia="Cambria"/>
          <w:b/>
          <w:iCs/>
          <w:szCs w:val="26"/>
          <w:u w:val="single"/>
          <w:bdr w:val="single" w:sz="8" w:space="0" w:color="auto"/>
        </w:rPr>
        <w:t>nuclear or biological warfare</w:t>
      </w:r>
      <w:r w:rsidRPr="00340522">
        <w:rPr>
          <w:rFonts w:eastAsia="Cambria"/>
          <w:b/>
          <w:szCs w:val="26"/>
          <w:u w:val="single"/>
        </w:rPr>
        <w:t xml:space="preserve">, </w:t>
      </w:r>
      <w:r w:rsidRPr="00340522">
        <w:rPr>
          <w:rFonts w:eastAsia="Cambria"/>
          <w:b/>
          <w:iCs/>
          <w:szCs w:val="26"/>
          <w:u w:val="single"/>
          <w:bdr w:val="single" w:sz="8" w:space="0" w:color="auto"/>
        </w:rPr>
        <w:t>runaway global warming</w:t>
      </w:r>
      <w:r w:rsidRPr="00340522">
        <w:rPr>
          <w:rFonts w:eastAsia="Cambria"/>
          <w:b/>
          <w:szCs w:val="26"/>
          <w:u w:val="single"/>
        </w:rPr>
        <w:t xml:space="preserve">, </w:t>
      </w:r>
      <w:r w:rsidRPr="00340522">
        <w:rPr>
          <w:rFonts w:eastAsia="Cambria"/>
          <w:b/>
          <w:iCs/>
          <w:szCs w:val="26"/>
          <w:u w:val="single"/>
          <w:bdr w:val="single" w:sz="8" w:space="0" w:color="auto"/>
        </w:rPr>
        <w:t>sudden ecological collapse</w:t>
      </w:r>
      <w:r w:rsidRPr="00340522">
        <w:rPr>
          <w:rFonts w:eastAsia="Cambria"/>
          <w:b/>
          <w:szCs w:val="26"/>
          <w:u w:val="single"/>
        </w:rPr>
        <w:t xml:space="preserve"> and </w:t>
      </w:r>
      <w:r w:rsidRPr="00340522">
        <w:rPr>
          <w:rFonts w:eastAsia="Cambria"/>
          <w:b/>
          <w:iCs/>
          <w:szCs w:val="26"/>
          <w:u w:val="single"/>
          <w:bdr w:val="single" w:sz="8" w:space="0" w:color="auto"/>
        </w:rPr>
        <w:t>supervolcanoes</w:t>
      </w:r>
      <w:r w:rsidRPr="00340522">
        <w:rPr>
          <w:rFonts w:eastAsia="Cambria"/>
          <w:sz w:val="16"/>
          <w:szCs w:val="26"/>
        </w:rPr>
        <w:t xml:space="preserve"> (Rees 2004). </w:t>
      </w:r>
      <w:r w:rsidRPr="00340522">
        <w:rPr>
          <w:rFonts w:eastAsia="Cambria"/>
          <w:b/>
          <w:szCs w:val="26"/>
          <w:u w:val="single"/>
        </w:rPr>
        <w:t>Thus</w:t>
      </w:r>
      <w:r w:rsidRPr="00340522">
        <w:rPr>
          <w:rFonts w:eastAsia="Cambria"/>
          <w:sz w:val="16"/>
          <w:szCs w:val="26"/>
        </w:rPr>
        <w:t xml:space="preserve">, the </w:t>
      </w:r>
      <w:r w:rsidRPr="00340522">
        <w:rPr>
          <w:rFonts w:eastAsia="Cambria"/>
          <w:b/>
          <w:szCs w:val="26"/>
          <w:u w:val="single"/>
        </w:rPr>
        <w:t>colonization</w:t>
      </w:r>
      <w:r w:rsidRPr="00340522">
        <w:rPr>
          <w:rFonts w:eastAsia="Cambria"/>
          <w:sz w:val="16"/>
          <w:szCs w:val="26"/>
        </w:rPr>
        <w:t xml:space="preserve"> of other worlds </w:t>
      </w:r>
      <w:r w:rsidRPr="00340522">
        <w:rPr>
          <w:rFonts w:eastAsia="Cambria"/>
          <w:b/>
          <w:szCs w:val="26"/>
          <w:u w:val="single"/>
        </w:rPr>
        <w:t>is a must if the human species is to survive</w:t>
      </w:r>
      <w:r w:rsidRPr="00340522">
        <w:rPr>
          <w:rFonts w:eastAsia="Cambria"/>
          <w:sz w:val="16"/>
          <w:szCs w:val="26"/>
        </w:rPr>
        <w:t xml:space="preserve"> for the long term. The first potential colonization targets would be asteroids, the Moon and Mars. The </w:t>
      </w:r>
      <w:r w:rsidRPr="00340522">
        <w:rPr>
          <w:rFonts w:eastAsia="Cambria"/>
          <w:b/>
          <w:szCs w:val="26"/>
          <w:u w:val="single"/>
        </w:rPr>
        <w:t>Moon</w:t>
      </w:r>
      <w:r w:rsidRPr="00340522">
        <w:rPr>
          <w:rFonts w:eastAsia="Cambria"/>
          <w:sz w:val="16"/>
          <w:szCs w:val="26"/>
        </w:rPr>
        <w:t xml:space="preserve"> is the closest object and does provide some shelter (e.g., lava tube caves), but in all other respects </w:t>
      </w:r>
      <w:r w:rsidRPr="00340522">
        <w:rPr>
          <w:rFonts w:eastAsia="Cambria"/>
          <w:b/>
          <w:szCs w:val="26"/>
          <w:u w:val="single"/>
        </w:rPr>
        <w:t>falls short compared to</w:t>
      </w:r>
      <w:r w:rsidRPr="00340522">
        <w:rPr>
          <w:rFonts w:eastAsia="Cambria"/>
          <w:sz w:val="16"/>
          <w:szCs w:val="26"/>
        </w:rPr>
        <w:t xml:space="preserve"> the variety of </w:t>
      </w:r>
      <w:r w:rsidRPr="00340522">
        <w:rPr>
          <w:rFonts w:eastAsia="Cambria"/>
          <w:b/>
          <w:szCs w:val="26"/>
          <w:u w:val="single"/>
        </w:rPr>
        <w:t xml:space="preserve">resources available on Mars. The latter is true for asteroids as well. Mars is </w:t>
      </w:r>
      <w:r w:rsidRPr="00340522">
        <w:rPr>
          <w:rFonts w:eastAsia="Cambria"/>
          <w:b/>
          <w:iCs/>
          <w:szCs w:val="26"/>
          <w:u w:val="single"/>
          <w:bdr w:val="single" w:sz="8" w:space="0" w:color="auto"/>
        </w:rPr>
        <w:t>by far the most promising</w:t>
      </w:r>
      <w:r w:rsidRPr="00340522">
        <w:rPr>
          <w:rFonts w:eastAsia="Cambria"/>
          <w:b/>
          <w:szCs w:val="26"/>
          <w:u w:val="single"/>
        </w:rPr>
        <w:t xml:space="preserve"> for</w:t>
      </w:r>
      <w:r w:rsidRPr="00340522">
        <w:rPr>
          <w:rFonts w:eastAsia="Cambria"/>
          <w:sz w:val="16"/>
          <w:szCs w:val="26"/>
        </w:rPr>
        <w:t xml:space="preserve"> sustained </w:t>
      </w:r>
      <w:r w:rsidRPr="00340522">
        <w:rPr>
          <w:rFonts w:eastAsia="Cambria"/>
          <w:b/>
          <w:szCs w:val="26"/>
          <w:u w:val="single"/>
        </w:rPr>
        <w:t>colonization</w:t>
      </w:r>
      <w:r w:rsidRPr="00340522">
        <w:rPr>
          <w:rFonts w:eastAsia="Cambria"/>
          <w:sz w:val="16"/>
          <w:szCs w:val="26"/>
        </w:rPr>
        <w:t xml:space="preserve"> and development, </w:t>
      </w:r>
      <w:r w:rsidRPr="00340522">
        <w:rPr>
          <w:rFonts w:eastAsia="Cambria"/>
          <w:b/>
          <w:szCs w:val="26"/>
          <w:u w:val="single"/>
        </w:rPr>
        <w:t xml:space="preserve">because it is similar in many respects to Earth and, crucially, possesses a </w:t>
      </w:r>
      <w:r w:rsidRPr="00340522">
        <w:rPr>
          <w:rFonts w:eastAsia="Cambria"/>
          <w:b/>
          <w:iCs/>
          <w:szCs w:val="26"/>
          <w:u w:val="single"/>
          <w:bdr w:val="single" w:sz="8" w:space="0" w:color="auto"/>
        </w:rPr>
        <w:t>moderate surface gravity</w:t>
      </w:r>
      <w:r w:rsidRPr="00340522">
        <w:rPr>
          <w:rFonts w:eastAsia="Cambria"/>
          <w:b/>
          <w:szCs w:val="26"/>
          <w:u w:val="single"/>
        </w:rPr>
        <w:t xml:space="preserve">, an </w:t>
      </w:r>
      <w:r w:rsidRPr="00340522">
        <w:rPr>
          <w:rFonts w:eastAsia="Cambria"/>
          <w:b/>
          <w:iCs/>
          <w:szCs w:val="26"/>
          <w:u w:val="single"/>
          <w:bdr w:val="single" w:sz="8" w:space="0" w:color="auto"/>
        </w:rPr>
        <w:t>atmosphere</w:t>
      </w:r>
      <w:r w:rsidRPr="00340522">
        <w:rPr>
          <w:rFonts w:eastAsia="Cambria"/>
          <w:b/>
          <w:szCs w:val="26"/>
          <w:u w:val="single"/>
        </w:rPr>
        <w:t xml:space="preserve">, </w:t>
      </w:r>
      <w:r w:rsidRPr="00340522">
        <w:rPr>
          <w:rFonts w:eastAsia="Cambria"/>
          <w:b/>
          <w:iCs/>
          <w:szCs w:val="26"/>
          <w:u w:val="single"/>
          <w:bdr w:val="single" w:sz="8" w:space="0" w:color="auto"/>
        </w:rPr>
        <w:t>abundant water and carbon dioxide</w:t>
      </w:r>
      <w:r w:rsidRPr="00340522">
        <w:rPr>
          <w:rFonts w:eastAsia="Cambria"/>
          <w:b/>
          <w:szCs w:val="26"/>
          <w:u w:val="single"/>
        </w:rPr>
        <w:t xml:space="preserve">, together with a range of </w:t>
      </w:r>
      <w:r w:rsidRPr="00340522">
        <w:rPr>
          <w:rFonts w:eastAsia="Cambria"/>
          <w:b/>
          <w:iCs/>
          <w:szCs w:val="26"/>
          <w:u w:val="single"/>
          <w:bdr w:val="single" w:sz="8" w:space="0" w:color="auto"/>
        </w:rPr>
        <w:t>essential minerals</w:t>
      </w:r>
      <w:r w:rsidRPr="00340522">
        <w:rPr>
          <w:rFonts w:eastAsia="Cambria"/>
          <w:b/>
          <w:szCs w:val="26"/>
          <w:u w:val="single"/>
        </w:rPr>
        <w:t>. Mars is</w:t>
      </w:r>
      <w:r w:rsidRPr="00340522">
        <w:rPr>
          <w:rFonts w:eastAsia="Cambria"/>
          <w:sz w:val="16"/>
          <w:szCs w:val="26"/>
        </w:rPr>
        <w:t xml:space="preserve"> our </w:t>
      </w:r>
      <w:r w:rsidRPr="00340522">
        <w:rPr>
          <w:rFonts w:eastAsia="Cambria"/>
          <w:b/>
          <w:szCs w:val="26"/>
          <w:u w:val="single"/>
        </w:rPr>
        <w:t>second closest planetary neighbor (after Venus)</w:t>
      </w:r>
      <w:r w:rsidRPr="00340522">
        <w:rPr>
          <w:rFonts w:eastAsia="Cambria"/>
          <w:sz w:val="16"/>
          <w:szCs w:val="26"/>
        </w:rPr>
        <w:t xml:space="preserve"> and a trip to Mars at the most favorable launch option takes about six months with current chemical rocket technology. In addition to </w:t>
      </w:r>
      <w:r w:rsidRPr="00340522">
        <w:rPr>
          <w:rFonts w:eastAsia="Cambria"/>
          <w:b/>
          <w:szCs w:val="26"/>
          <w:u w:val="single"/>
        </w:rPr>
        <w:t xml:space="preserve">offering humanity a </w:t>
      </w:r>
      <w:r w:rsidRPr="00340522">
        <w:rPr>
          <w:rFonts w:eastAsia="Cambria"/>
          <w:b/>
          <w:iCs/>
          <w:szCs w:val="26"/>
          <w:u w:val="single"/>
          <w:bdr w:val="single" w:sz="8" w:space="0" w:color="auto"/>
        </w:rPr>
        <w:t>"lifeboat"</w:t>
      </w:r>
      <w:r w:rsidRPr="00340522">
        <w:rPr>
          <w:rFonts w:eastAsia="Cambria"/>
          <w:b/>
          <w:szCs w:val="26"/>
          <w:u w:val="single"/>
        </w:rPr>
        <w:t xml:space="preserve"> in the event of a mega-catastrophe, a Mars colony is attractive</w:t>
      </w:r>
      <w:r w:rsidRPr="00340522">
        <w:rPr>
          <w:rFonts w:eastAsia="Cambria"/>
          <w:sz w:val="16"/>
          <w:szCs w:val="26"/>
        </w:rPr>
        <w:t xml:space="preserve"> for other reasons. Astrobiologists agree that there is a fair probability that Mars hosts, or once hosted, microbial life, perhaps deep beneath the surface (Lederberg and Sagan 1962; Levin 2010; Levin and Straat 1977, 1981; McKay and Stoker 1989; McKay et al. 1996; Baker et al. 2005; Schulze-Makuch et al. 2005, 2008, Darling and Schulze-Makuch 2010; Wierzchos et al. 2010; Mahaney and Dohm 2010). A scientific facility on Mars might therefore be a unique opportunity to study an alien life form and a second evolutionary record, and to develop novel biotechnology therefrom. At the very least, an intensive study of ancient and modern Mars will cast important light on the origin of life on Earth. Mars also conceals a wealth of geological and astronomical data that is almost impossible to access from Earth using robotic probes. A permanent human presence on Mars would open the way to comparative planetology on a scale unimagined by any former generation. In the fullness of time, a Mars base would offer a springboard for human/robotic exploration of the outer solar system and the asteroid belt. Finally, </w:t>
      </w:r>
      <w:r w:rsidRPr="00340522">
        <w:rPr>
          <w:rFonts w:eastAsia="Cambria"/>
          <w:b/>
          <w:szCs w:val="26"/>
          <w:u w:val="single"/>
        </w:rPr>
        <w:t xml:space="preserve">establishing a permanent multicultural and multinational human </w:t>
      </w:r>
      <w:r w:rsidRPr="00340522">
        <w:rPr>
          <w:rFonts w:eastAsia="Cambria"/>
          <w:b/>
          <w:szCs w:val="26"/>
          <w:u w:val="single"/>
        </w:rPr>
        <w:lastRenderedPageBreak/>
        <w:t xml:space="preserve">presence on another world would have </w:t>
      </w:r>
      <w:r w:rsidRPr="00340522">
        <w:rPr>
          <w:rFonts w:eastAsia="Cambria"/>
          <w:b/>
          <w:iCs/>
          <w:szCs w:val="26"/>
          <w:u w:val="single"/>
          <w:bdr w:val="single" w:sz="8" w:space="0" w:color="auto"/>
        </w:rPr>
        <w:t>major beneficial political and social implications for Earth</w:t>
      </w:r>
      <w:r w:rsidRPr="00340522">
        <w:rPr>
          <w:rFonts w:eastAsia="Cambria"/>
          <w:b/>
          <w:szCs w:val="26"/>
          <w:u w:val="single"/>
        </w:rPr>
        <w:t xml:space="preserve">, and serve as a </w:t>
      </w:r>
      <w:r w:rsidRPr="00340522">
        <w:rPr>
          <w:rFonts w:eastAsia="Cambria"/>
          <w:b/>
          <w:iCs/>
          <w:szCs w:val="26"/>
          <w:u w:val="single"/>
          <w:bdr w:val="single" w:sz="8" w:space="0" w:color="auto"/>
        </w:rPr>
        <w:t>strong unifying and uplifting theme</w:t>
      </w:r>
      <w:r w:rsidRPr="00340522">
        <w:rPr>
          <w:rFonts w:eastAsia="Cambria"/>
          <w:b/>
          <w:szCs w:val="26"/>
          <w:u w:val="single"/>
        </w:rPr>
        <w:t xml:space="preserve"> for all humanity</w:t>
      </w:r>
      <w:r w:rsidRPr="00340522">
        <w:rPr>
          <w:rFonts w:eastAsia="Cambria"/>
          <w:sz w:val="16"/>
          <w:szCs w:val="26"/>
        </w:rPr>
        <w:t>.</w:t>
      </w:r>
    </w:p>
    <w:p w14:paraId="680FB33B" w14:textId="77777777" w:rsidR="001C623A" w:rsidRPr="00340522" w:rsidRDefault="001C623A" w:rsidP="001C623A">
      <w:pPr>
        <w:rPr>
          <w:rFonts w:eastAsia="Cambria"/>
          <w:sz w:val="16"/>
          <w:szCs w:val="26"/>
        </w:rPr>
      </w:pPr>
    </w:p>
    <w:p w14:paraId="3D5BCB15" w14:textId="77777777" w:rsidR="001C623A" w:rsidRPr="00340522" w:rsidRDefault="001C623A" w:rsidP="001C623A">
      <w:pPr>
        <w:autoSpaceDE w:val="0"/>
        <w:autoSpaceDN w:val="0"/>
        <w:adjustRightInd w:val="0"/>
        <w:spacing w:after="0" w:line="240" w:lineRule="auto"/>
        <w:rPr>
          <w:rFonts w:ascii="AppleSystemUIFontBold" w:hAnsi="AppleSystemUIFontBold" w:cs="AppleSystemUIFontBold"/>
          <w:b/>
          <w:bCs/>
          <w:sz w:val="34"/>
          <w:szCs w:val="34"/>
        </w:rPr>
      </w:pPr>
    </w:p>
    <w:p w14:paraId="08708F54" w14:textId="77777777" w:rsidR="001C623A" w:rsidRPr="00340522" w:rsidRDefault="001C623A" w:rsidP="001C623A">
      <w:pPr>
        <w:pStyle w:val="Heading4"/>
      </w:pPr>
      <w:r w:rsidRPr="00340522">
        <w:t>Capitalism is sustainable and humanity’s only hope against catastrophic climate change.</w:t>
      </w:r>
    </w:p>
    <w:p w14:paraId="61374DD9" w14:textId="77777777" w:rsidR="001C623A" w:rsidRPr="00340522" w:rsidRDefault="001C623A" w:rsidP="001C623A">
      <w:pPr>
        <w:rPr>
          <w:rFonts w:ascii="Helvetica" w:hAnsi="Helvetica" w:cs="Helvetica"/>
          <w:bCs/>
          <w:color w:val="FFFFFF"/>
          <w:sz w:val="16"/>
          <w:szCs w:val="26"/>
        </w:rPr>
      </w:pPr>
      <w:r w:rsidRPr="00340522">
        <w:rPr>
          <w:sz w:val="16"/>
          <w:szCs w:val="26"/>
        </w:rPr>
        <w:t xml:space="preserve">Shi-Ling </w:t>
      </w:r>
      <w:r w:rsidRPr="00340522">
        <w:rPr>
          <w:rStyle w:val="Style13ptBold"/>
          <w:szCs w:val="26"/>
          <w:u w:val="single"/>
        </w:rPr>
        <w:t>Hsu 21</w:t>
      </w:r>
      <w:r w:rsidRPr="00340522">
        <w:rPr>
          <w:sz w:val="16"/>
          <w:szCs w:val="26"/>
        </w:rPr>
        <w:t>, D'Alemberte Professor of Law at the Florida State University College of Law, Sept 2021, Capitalism and the Environment, Cambridge University Press, p. 50-52</w:t>
      </w:r>
    </w:p>
    <w:p w14:paraId="21B270D9" w14:textId="77777777" w:rsidR="001C623A" w:rsidRPr="00340522" w:rsidRDefault="001C623A" w:rsidP="001C623A">
      <w:pPr>
        <w:rPr>
          <w:sz w:val="16"/>
          <w:szCs w:val="26"/>
        </w:rPr>
      </w:pPr>
      <w:r w:rsidRPr="00340522">
        <w:rPr>
          <w:sz w:val="16"/>
          <w:szCs w:val="26"/>
        </w:rPr>
        <w:t xml:space="preserve">2.8 CHOOSING CAPITALISM TO SAVE THE ENVIRONMENT: LARGE-SCALE DEPLOYMENT Finally, a third reason that </w:t>
      </w:r>
      <w:r w:rsidRPr="00340522">
        <w:rPr>
          <w:rStyle w:val="StyleUnderline"/>
          <w:sz w:val="26"/>
          <w:szCs w:val="26"/>
        </w:rPr>
        <w:t xml:space="preserve">capitalism is </w:t>
      </w:r>
      <w:r w:rsidRPr="00340522">
        <w:rPr>
          <w:rStyle w:val="Emphasis"/>
          <w:sz w:val="26"/>
          <w:szCs w:val="26"/>
        </w:rPr>
        <w:t>suited to</w:t>
      </w:r>
      <w:r w:rsidRPr="00340522">
        <w:rPr>
          <w:rStyle w:val="StyleUnderline"/>
          <w:sz w:val="26"/>
          <w:szCs w:val="26"/>
        </w:rPr>
        <w:t xml:space="preserve"> the job of </w:t>
      </w:r>
      <w:r w:rsidRPr="00340522">
        <w:rPr>
          <w:rStyle w:val="Emphasis"/>
          <w:sz w:val="26"/>
          <w:szCs w:val="26"/>
        </w:rPr>
        <w:t>environmental restoration</w:t>
      </w:r>
      <w:r w:rsidRPr="00340522">
        <w:rPr>
          <w:sz w:val="16"/>
          <w:szCs w:val="26"/>
        </w:rPr>
        <w:t xml:space="preserve"> </w:t>
      </w:r>
      <w:r w:rsidRPr="00340522">
        <w:rPr>
          <w:rStyle w:val="StyleUnderline"/>
          <w:sz w:val="26"/>
          <w:szCs w:val="26"/>
        </w:rPr>
        <w:t>and</w:t>
      </w:r>
      <w:r w:rsidRPr="00340522">
        <w:rPr>
          <w:sz w:val="16"/>
          <w:szCs w:val="26"/>
        </w:rPr>
        <w:t xml:space="preserve"> </w:t>
      </w:r>
      <w:r w:rsidRPr="00340522">
        <w:rPr>
          <w:rStyle w:val="Emphasis"/>
          <w:sz w:val="26"/>
          <w:szCs w:val="26"/>
        </w:rPr>
        <w:t>protection</w:t>
      </w:r>
      <w:r w:rsidRPr="00340522">
        <w:rPr>
          <w:sz w:val="16"/>
          <w:szCs w:val="26"/>
        </w:rPr>
        <w:t xml:space="preserve"> </w:t>
      </w:r>
      <w:r w:rsidRPr="00340522">
        <w:rPr>
          <w:rStyle w:val="StyleUnderline"/>
          <w:sz w:val="26"/>
          <w:szCs w:val="26"/>
        </w:rPr>
        <w:t xml:space="preserve">is its ability to </w:t>
      </w:r>
      <w:r w:rsidRPr="00340522">
        <w:rPr>
          <w:rStyle w:val="Emphasis"/>
          <w:sz w:val="26"/>
          <w:szCs w:val="26"/>
        </w:rPr>
        <w:t>undertake</w:t>
      </w:r>
      <w:r w:rsidRPr="00340522">
        <w:rPr>
          <w:sz w:val="16"/>
          <w:szCs w:val="26"/>
        </w:rPr>
        <w:t xml:space="preserve"> </w:t>
      </w:r>
      <w:r w:rsidRPr="00340522">
        <w:rPr>
          <w:rStyle w:val="StyleUnderline"/>
          <w:sz w:val="26"/>
          <w:szCs w:val="26"/>
        </w:rPr>
        <w:t>and complete</w:t>
      </w:r>
      <w:r w:rsidRPr="00340522">
        <w:rPr>
          <w:sz w:val="16"/>
          <w:szCs w:val="26"/>
        </w:rPr>
        <w:t xml:space="preserve"> </w:t>
      </w:r>
      <w:r w:rsidRPr="00340522">
        <w:rPr>
          <w:rStyle w:val="Emphasis"/>
          <w:sz w:val="26"/>
          <w:szCs w:val="26"/>
        </w:rPr>
        <w:t>projects at very large scales</w:t>
      </w:r>
      <w:r w:rsidRPr="00340522">
        <w:rPr>
          <w:sz w:val="16"/>
          <w:szCs w:val="26"/>
        </w:rPr>
        <w:t xml:space="preserve">. In keeping with a major thesis of this book, construction at very large scales should give us a little pause, because of the propensity of capital to metastasize into a source of political resistance to change. But some global problems, especially climate change, may require very large-scale enterprises. For example, because </w:t>
      </w:r>
      <w:r w:rsidRPr="00340522">
        <w:rPr>
          <w:rStyle w:val="Emphasis"/>
          <w:sz w:val="26"/>
          <w:szCs w:val="26"/>
        </w:rPr>
        <w:t>greenhouse gas emissions</w:t>
      </w:r>
      <w:r w:rsidRPr="00340522">
        <w:rPr>
          <w:sz w:val="16"/>
          <w:szCs w:val="26"/>
        </w:rPr>
        <w:t xml:space="preserve"> may </w:t>
      </w:r>
      <w:r w:rsidRPr="00340522">
        <w:rPr>
          <w:rStyle w:val="Emphasis"/>
          <w:sz w:val="26"/>
          <w:szCs w:val="26"/>
        </w:rPr>
        <w:t>already</w:t>
      </w:r>
      <w:r w:rsidRPr="00340522">
        <w:rPr>
          <w:sz w:val="16"/>
          <w:szCs w:val="26"/>
        </w:rPr>
        <w:t xml:space="preserve"> have </w:t>
      </w:r>
      <w:r w:rsidRPr="00340522">
        <w:rPr>
          <w:rStyle w:val="Emphasis"/>
          <w:sz w:val="26"/>
          <w:szCs w:val="26"/>
        </w:rPr>
        <w:t>passed a threshold</w:t>
      </w:r>
      <w:r w:rsidRPr="00340522">
        <w:rPr>
          <w:sz w:val="16"/>
          <w:szCs w:val="26"/>
        </w:rPr>
        <w:t xml:space="preserve"> </w:t>
      </w:r>
      <w:r w:rsidRPr="00340522">
        <w:rPr>
          <w:rStyle w:val="StyleUnderline"/>
          <w:sz w:val="26"/>
          <w:szCs w:val="26"/>
        </w:rPr>
        <w:t>for</w:t>
      </w:r>
      <w:r w:rsidRPr="00340522">
        <w:rPr>
          <w:sz w:val="16"/>
          <w:szCs w:val="26"/>
        </w:rPr>
        <w:t xml:space="preserve"> </w:t>
      </w:r>
      <w:r w:rsidRPr="00340522">
        <w:rPr>
          <w:rStyle w:val="Emphasis"/>
          <w:sz w:val="26"/>
          <w:szCs w:val="26"/>
        </w:rPr>
        <w:t>catastrophic climate change</w:t>
      </w:r>
      <w:r w:rsidRPr="00340522">
        <w:rPr>
          <w:sz w:val="16"/>
          <w:szCs w:val="26"/>
        </w:rPr>
        <w:t xml:space="preserve">, </w:t>
      </w:r>
      <w:r w:rsidRPr="00340522">
        <w:rPr>
          <w:rStyle w:val="Emphasis"/>
          <w:sz w:val="26"/>
          <w:szCs w:val="26"/>
        </w:rPr>
        <w:t>technology is</w:t>
      </w:r>
      <w:r w:rsidRPr="00340522">
        <w:rPr>
          <w:sz w:val="16"/>
          <w:szCs w:val="26"/>
        </w:rPr>
        <w:t xml:space="preserve"> almost certainly </w:t>
      </w:r>
      <w:r w:rsidRPr="00340522">
        <w:rPr>
          <w:rStyle w:val="Emphasis"/>
          <w:sz w:val="26"/>
          <w:szCs w:val="26"/>
        </w:rPr>
        <w:t>needed</w:t>
      </w:r>
      <w:r w:rsidRPr="00340522">
        <w:rPr>
          <w:sz w:val="16"/>
          <w:szCs w:val="26"/>
        </w:rPr>
        <w:t xml:space="preserve"> </w:t>
      </w:r>
      <w:r w:rsidRPr="00340522">
        <w:rPr>
          <w:rStyle w:val="StyleUnderline"/>
          <w:sz w:val="26"/>
          <w:szCs w:val="26"/>
        </w:rPr>
        <w:t>to chemically</w:t>
      </w:r>
      <w:r w:rsidRPr="00340522">
        <w:rPr>
          <w:sz w:val="16"/>
          <w:szCs w:val="26"/>
        </w:rPr>
        <w:t xml:space="preserve"> </w:t>
      </w:r>
      <w:r w:rsidRPr="00340522">
        <w:rPr>
          <w:rStyle w:val="Emphasis"/>
          <w:sz w:val="26"/>
          <w:szCs w:val="26"/>
        </w:rPr>
        <w:t>capture carbon dioxide</w:t>
      </w:r>
      <w:r w:rsidRPr="00340522">
        <w:rPr>
          <w:sz w:val="16"/>
          <w:szCs w:val="26"/>
        </w:rPr>
        <w:t xml:space="preserve"> </w:t>
      </w:r>
      <w:r w:rsidRPr="00340522">
        <w:rPr>
          <w:rStyle w:val="StyleUnderline"/>
          <w:sz w:val="26"/>
          <w:szCs w:val="26"/>
        </w:rPr>
        <w:t>from ambient air.</w:t>
      </w:r>
      <w:r w:rsidRPr="00340522">
        <w:rPr>
          <w:sz w:val="16"/>
          <w:szCs w:val="26"/>
        </w:rPr>
        <w:t xml:space="preserve"> But carbon dioxide is only about 0.15% of ambient air by molecular weight, and </w:t>
      </w:r>
      <w:r w:rsidRPr="00340522">
        <w:rPr>
          <w:rStyle w:val="StyleUnderline"/>
          <w:sz w:val="26"/>
          <w:szCs w:val="26"/>
        </w:rPr>
        <w:t xml:space="preserve">a tremendous amount of </w:t>
      </w:r>
      <w:r w:rsidRPr="00340522">
        <w:rPr>
          <w:sz w:val="16"/>
          <w:szCs w:val="26"/>
        </w:rPr>
        <w:t xml:space="preserve">ambient </w:t>
      </w:r>
      <w:r w:rsidRPr="00340522">
        <w:rPr>
          <w:rStyle w:val="StyleUnderline"/>
          <w:sz w:val="26"/>
          <w:szCs w:val="26"/>
        </w:rPr>
        <w:t>air must be processed just to capture a small amount of carbon dioxide</w:t>
      </w:r>
      <w:r w:rsidRPr="00340522">
        <w:rPr>
          <w:sz w:val="16"/>
          <w:szCs w:val="26"/>
        </w:rPr>
        <w:t>. This technology has often been referred to as "</w:t>
      </w:r>
      <w:r w:rsidRPr="00340522">
        <w:rPr>
          <w:rStyle w:val="Emphasis"/>
          <w:sz w:val="26"/>
          <w:szCs w:val="26"/>
        </w:rPr>
        <w:t>direct air capture</w:t>
      </w:r>
      <w:r w:rsidRPr="00340522">
        <w:rPr>
          <w:sz w:val="16"/>
          <w:szCs w:val="26"/>
        </w:rPr>
        <w:t xml:space="preserve">," or "carbon removal." </w:t>
      </w:r>
      <w:r w:rsidRPr="00340522">
        <w:rPr>
          <w:rStyle w:val="StyleUnderline"/>
          <w:sz w:val="26"/>
          <w:szCs w:val="26"/>
        </w:rPr>
        <w:t>Given that</w:t>
      </w:r>
      <w:r w:rsidRPr="00340522">
        <w:rPr>
          <w:sz w:val="16"/>
          <w:szCs w:val="26"/>
        </w:rPr>
        <w:t xml:space="preserve"> inherent </w:t>
      </w:r>
      <w:r w:rsidRPr="00340522">
        <w:rPr>
          <w:rStyle w:val="StyleUnderline"/>
          <w:sz w:val="26"/>
          <w:szCs w:val="26"/>
        </w:rPr>
        <w:t xml:space="preserve">limitation, direct air capture technology must be deployed </w:t>
      </w:r>
      <w:r w:rsidRPr="00340522">
        <w:rPr>
          <w:rStyle w:val="Emphasis"/>
          <w:sz w:val="26"/>
          <w:szCs w:val="26"/>
        </w:rPr>
        <w:t>at vast scales</w:t>
      </w:r>
      <w:r w:rsidRPr="00340522">
        <w:rPr>
          <w:sz w:val="16"/>
          <w:szCs w:val="26"/>
        </w:rPr>
        <w:t xml:space="preserve"> in order to make any appreciable difference in greenhouse gas concentrations. There is certainly no guarantee that direct air capture will be a silver bullet. But </w:t>
      </w:r>
      <w:r w:rsidRPr="00340522">
        <w:rPr>
          <w:rStyle w:val="StyleUnderline"/>
          <w:sz w:val="26"/>
          <w:szCs w:val="26"/>
        </w:rPr>
        <w:t>if it is to be an effectual item on a menu of survival techniques, it will more assuredly</w:t>
      </w:r>
      <w:r w:rsidRPr="00340522">
        <w:rPr>
          <w:sz w:val="16"/>
          <w:szCs w:val="26"/>
        </w:rPr>
        <w:t xml:space="preserve"> </w:t>
      </w:r>
      <w:r w:rsidRPr="00340522">
        <w:rPr>
          <w:rStyle w:val="Emphasis"/>
          <w:sz w:val="26"/>
          <w:szCs w:val="26"/>
        </w:rPr>
        <w:t>be accomplished under the</w:t>
      </w:r>
      <w:r w:rsidRPr="00340522">
        <w:rPr>
          <w:sz w:val="16"/>
          <w:szCs w:val="26"/>
        </w:rPr>
        <w:t xml:space="preserve"> incentives of a </w:t>
      </w:r>
      <w:r w:rsidRPr="00340522">
        <w:rPr>
          <w:rStyle w:val="Emphasis"/>
          <w:sz w:val="26"/>
          <w:szCs w:val="26"/>
        </w:rPr>
        <w:t>capitalist economy</w:t>
      </w:r>
      <w:r w:rsidRPr="00340522">
        <w:rPr>
          <w:sz w:val="16"/>
          <w:szCs w:val="26"/>
        </w:rPr>
        <w:t xml:space="preserve">. </w:t>
      </w:r>
      <w:r w:rsidRPr="00340522">
        <w:rPr>
          <w:rStyle w:val="StyleUnderline"/>
          <w:sz w:val="26"/>
          <w:szCs w:val="26"/>
        </w:rPr>
        <w:t>Capitalism might</w:t>
      </w:r>
      <w:r w:rsidRPr="00340522">
        <w:rPr>
          <w:sz w:val="16"/>
          <w:szCs w:val="26"/>
        </w:rPr>
        <w:t xml:space="preserve"> also </w:t>
      </w:r>
      <w:r w:rsidRPr="00340522">
        <w:rPr>
          <w:rStyle w:val="StyleUnderline"/>
          <w:sz w:val="26"/>
          <w:szCs w:val="26"/>
        </w:rPr>
        <w:t>help with the looming crisis of climate change by helping to</w:t>
      </w:r>
      <w:r w:rsidRPr="00340522">
        <w:rPr>
          <w:sz w:val="16"/>
          <w:szCs w:val="26"/>
        </w:rPr>
        <w:t xml:space="preserve"> </w:t>
      </w:r>
      <w:r w:rsidRPr="00340522">
        <w:rPr>
          <w:rStyle w:val="Emphasis"/>
          <w:sz w:val="26"/>
          <w:szCs w:val="26"/>
        </w:rPr>
        <w:t>ensure the supply of</w:t>
      </w:r>
      <w:r w:rsidRPr="00340522">
        <w:rPr>
          <w:sz w:val="16"/>
          <w:szCs w:val="26"/>
        </w:rPr>
        <w:t xml:space="preserve"> vital life staples such as </w:t>
      </w:r>
      <w:r w:rsidRPr="00340522">
        <w:rPr>
          <w:rStyle w:val="Emphasis"/>
          <w:sz w:val="26"/>
          <w:szCs w:val="26"/>
        </w:rPr>
        <w:t>food, water</w:t>
      </w:r>
      <w:r w:rsidRPr="00340522">
        <w:rPr>
          <w:sz w:val="16"/>
          <w:szCs w:val="26"/>
        </w:rPr>
        <w:t xml:space="preserve">, </w:t>
      </w:r>
      <w:r w:rsidRPr="00340522">
        <w:rPr>
          <w:rStyle w:val="StyleUnderline"/>
          <w:sz w:val="26"/>
          <w:szCs w:val="26"/>
        </w:rPr>
        <w:t>and other basic needs in future shortages</w:t>
      </w:r>
      <w:r w:rsidRPr="00340522">
        <w:rPr>
          <w:sz w:val="16"/>
          <w:szCs w:val="26"/>
        </w:rPr>
        <w:t xml:space="preserve"> </w:t>
      </w:r>
      <w:r w:rsidRPr="00340522">
        <w:rPr>
          <w:rStyle w:val="StyleUnderline"/>
          <w:sz w:val="26"/>
          <w:szCs w:val="26"/>
        </w:rPr>
        <w:t>caused by climate-change</w:t>
      </w:r>
      <w:r w:rsidRPr="00340522">
        <w:rPr>
          <w:sz w:val="16"/>
          <w:szCs w:val="26"/>
        </w:rPr>
        <w:t xml:space="preserve">. </w:t>
      </w:r>
      <w:r w:rsidRPr="00340522">
        <w:rPr>
          <w:rStyle w:val="StyleUnderline"/>
          <w:sz w:val="26"/>
          <w:szCs w:val="26"/>
        </w:rPr>
        <w:t>In a climate-changed future, there is the</w:t>
      </w:r>
      <w:r w:rsidRPr="00340522">
        <w:rPr>
          <w:sz w:val="16"/>
          <w:szCs w:val="26"/>
        </w:rPr>
        <w:t xml:space="preserve"> distinct </w:t>
      </w:r>
      <w:r w:rsidRPr="00340522">
        <w:rPr>
          <w:rStyle w:val="StyleUnderline"/>
          <w:sz w:val="26"/>
          <w:szCs w:val="26"/>
        </w:rPr>
        <w:t>possibility that supplies of vital life staples may run short</w:t>
      </w:r>
      <w:r w:rsidRPr="00340522">
        <w:rPr>
          <w:sz w:val="16"/>
          <w:szCs w:val="26"/>
        </w:rPr>
        <w:t xml:space="preserve">, possibly for long periods of time. </w:t>
      </w:r>
      <w:r w:rsidRPr="00340522">
        <w:rPr>
          <w:rStyle w:val="StyleUnderline"/>
          <w:sz w:val="26"/>
          <w:szCs w:val="26"/>
        </w:rPr>
        <w:t>Droughts are projected</w:t>
      </w:r>
      <w:r w:rsidRPr="00340522">
        <w:rPr>
          <w:sz w:val="16"/>
          <w:szCs w:val="26"/>
        </w:rPr>
        <w:t xml:space="preserve"> to last longer, with water supplies and growing conditions increasingly precarious. </w:t>
      </w:r>
      <w:r w:rsidRPr="00340522">
        <w:rPr>
          <w:rStyle w:val="StyleUnderline"/>
          <w:sz w:val="26"/>
          <w:szCs w:val="26"/>
        </w:rPr>
        <w:t>Capitalist enterprise could</w:t>
      </w:r>
      <w:r w:rsidRPr="00340522">
        <w:rPr>
          <w:sz w:val="16"/>
          <w:szCs w:val="26"/>
        </w:rPr>
        <w:t xml:space="preserve">, first of all, </w:t>
      </w:r>
      <w:r w:rsidRPr="00340522">
        <w:rPr>
          <w:rStyle w:val="StyleUnderline"/>
          <w:sz w:val="26"/>
          <w:szCs w:val="26"/>
        </w:rPr>
        <w:t>provide the</w:t>
      </w:r>
      <w:r w:rsidRPr="00340522">
        <w:rPr>
          <w:sz w:val="16"/>
          <w:szCs w:val="26"/>
        </w:rPr>
        <w:t xml:space="preserve"> </w:t>
      </w:r>
      <w:r w:rsidRPr="00340522">
        <w:rPr>
          <w:rStyle w:val="Emphasis"/>
          <w:sz w:val="26"/>
          <w:szCs w:val="26"/>
        </w:rPr>
        <w:t>impetus to</w:t>
      </w:r>
      <w:r w:rsidRPr="00340522">
        <w:rPr>
          <w:rStyle w:val="StyleUnderline"/>
          <w:sz w:val="26"/>
          <w:szCs w:val="26"/>
        </w:rPr>
        <w:t xml:space="preserve"> finally </w:t>
      </w:r>
      <w:r w:rsidRPr="00340522">
        <w:rPr>
          <w:rStyle w:val="Emphasis"/>
          <w:sz w:val="26"/>
          <w:szCs w:val="26"/>
        </w:rPr>
        <w:t>reform</w:t>
      </w:r>
      <w:r w:rsidRPr="00340522">
        <w:rPr>
          <w:sz w:val="16"/>
          <w:szCs w:val="26"/>
        </w:rPr>
        <w:t xml:space="preserve"> a dizzying multitude of </w:t>
      </w:r>
      <w:r w:rsidRPr="00340522">
        <w:rPr>
          <w:rStyle w:val="Emphasis"/>
          <w:sz w:val="26"/>
          <w:szCs w:val="26"/>
        </w:rPr>
        <w:t>price distortions</w:t>
      </w:r>
      <w:r w:rsidRPr="00340522">
        <w:rPr>
          <w:sz w:val="16"/>
          <w:szCs w:val="26"/>
        </w:rPr>
        <w:t xml:space="preserve"> </w:t>
      </w:r>
      <w:r w:rsidRPr="00340522">
        <w:rPr>
          <w:rStyle w:val="StyleUnderline"/>
          <w:sz w:val="26"/>
          <w:szCs w:val="26"/>
        </w:rPr>
        <w:t>that plague water supply and agriculture</w:t>
      </w:r>
      <w:r w:rsidRPr="00340522">
        <w:rPr>
          <w:sz w:val="16"/>
          <w:szCs w:val="26"/>
        </w:rPr>
        <w:t xml:space="preserve"> worldwide. Second, </w:t>
      </w:r>
      <w:r w:rsidRPr="00340522">
        <w:rPr>
          <w:rStyle w:val="Emphasis"/>
          <w:sz w:val="26"/>
          <w:szCs w:val="26"/>
        </w:rPr>
        <w:t>capitalist enterprise</w:t>
      </w:r>
      <w:r w:rsidRPr="00340522">
        <w:rPr>
          <w:sz w:val="16"/>
          <w:szCs w:val="26"/>
        </w:rPr>
        <w:t xml:space="preserve"> </w:t>
      </w:r>
      <w:r w:rsidRPr="00340522">
        <w:rPr>
          <w:rStyle w:val="StyleUnderline"/>
          <w:sz w:val="26"/>
          <w:szCs w:val="26"/>
        </w:rPr>
        <w:t>can</w:t>
      </w:r>
      <w:r w:rsidRPr="00340522">
        <w:rPr>
          <w:sz w:val="16"/>
          <w:szCs w:val="26"/>
        </w:rPr>
        <w:t xml:space="preserve"> </w:t>
      </w:r>
      <w:r w:rsidRPr="00340522">
        <w:rPr>
          <w:rStyle w:val="Emphasis"/>
          <w:sz w:val="26"/>
          <w:szCs w:val="26"/>
        </w:rPr>
        <w:t>undertake scale production</w:t>
      </w:r>
      <w:r w:rsidRPr="00340522">
        <w:rPr>
          <w:sz w:val="16"/>
          <w:szCs w:val="26"/>
        </w:rPr>
        <w:t xml:space="preserve"> </w:t>
      </w:r>
      <w:r w:rsidRPr="00340522">
        <w:rPr>
          <w:rStyle w:val="StyleUnderline"/>
          <w:sz w:val="26"/>
          <w:szCs w:val="26"/>
        </w:rPr>
        <w:t>of some emergent technologies that might alleviate shortages.</w:t>
      </w:r>
      <w:r w:rsidRPr="00340522">
        <w:rPr>
          <w:sz w:val="16"/>
          <w:szCs w:val="26"/>
        </w:rPr>
        <w:t xml:space="preserve"> </w:t>
      </w:r>
      <w:r w:rsidRPr="00340522">
        <w:rPr>
          <w:rStyle w:val="Emphasis"/>
          <w:sz w:val="26"/>
          <w:szCs w:val="26"/>
        </w:rPr>
        <w:t>Desalination technology</w:t>
      </w:r>
      <w:r w:rsidRPr="00340522">
        <w:rPr>
          <w:sz w:val="16"/>
          <w:szCs w:val="26"/>
        </w:rPr>
        <w:t xml:space="preserve"> </w:t>
      </w:r>
      <w:r w:rsidRPr="00340522">
        <w:rPr>
          <w:rStyle w:val="StyleUnderline"/>
          <w:sz w:val="26"/>
          <w:szCs w:val="26"/>
        </w:rPr>
        <w:t>can convert salty seawater into</w:t>
      </w:r>
      <w:r w:rsidRPr="00340522">
        <w:rPr>
          <w:sz w:val="16"/>
          <w:szCs w:val="26"/>
        </w:rPr>
        <w:t xml:space="preserve"> drinkable </w:t>
      </w:r>
      <w:r w:rsidRPr="00340522">
        <w:rPr>
          <w:rStyle w:val="StyleUnderline"/>
          <w:sz w:val="26"/>
          <w:szCs w:val="26"/>
        </w:rPr>
        <w:t>freshwater</w:t>
      </w:r>
      <w:r w:rsidRPr="00340522">
        <w:rPr>
          <w:sz w:val="16"/>
          <w:szCs w:val="26"/>
        </w:rPr>
        <w:t xml:space="preserve">.54 A number of environmental and economic issues need to be solved to deploy these technologies at large scales, but </w:t>
      </w:r>
      <w:r w:rsidRPr="00340522">
        <w:rPr>
          <w:rStyle w:val="StyleUnderline"/>
          <w:sz w:val="26"/>
          <w:szCs w:val="26"/>
        </w:rPr>
        <w:t>in a crisis</w:t>
      </w:r>
      <w:r w:rsidRPr="00340522">
        <w:rPr>
          <w:sz w:val="16"/>
          <w:szCs w:val="26"/>
        </w:rPr>
        <w:t xml:space="preserve">, </w:t>
      </w:r>
      <w:r w:rsidRPr="00340522">
        <w:rPr>
          <w:rStyle w:val="Emphasis"/>
          <w:sz w:val="26"/>
          <w:szCs w:val="26"/>
        </w:rPr>
        <w:t>solutions will</w:t>
      </w:r>
      <w:r w:rsidRPr="00340522">
        <w:rPr>
          <w:rStyle w:val="StyleUnderline"/>
          <w:sz w:val="26"/>
          <w:szCs w:val="26"/>
        </w:rPr>
        <w:t xml:space="preserve"> be more </w:t>
      </w:r>
      <w:r w:rsidRPr="00340522">
        <w:rPr>
          <w:rStyle w:val="Emphasis"/>
          <w:sz w:val="26"/>
          <w:szCs w:val="26"/>
        </w:rPr>
        <w:t>likely to present themselves</w:t>
      </w:r>
      <w:r w:rsidRPr="00340522">
        <w:rPr>
          <w:sz w:val="16"/>
          <w:szCs w:val="26"/>
        </w:rPr>
        <w:t xml:space="preserve">. </w:t>
      </w:r>
      <w:r w:rsidRPr="00340522">
        <w:rPr>
          <w:rStyle w:val="StyleUnderline"/>
          <w:sz w:val="26"/>
          <w:szCs w:val="26"/>
        </w:rPr>
        <w:t>A technology that is already being adopted</w:t>
      </w:r>
      <w:r w:rsidRPr="00340522">
        <w:rPr>
          <w:sz w:val="16"/>
          <w:szCs w:val="26"/>
        </w:rPr>
        <w:t xml:space="preserve"> to produce food </w:t>
      </w:r>
      <w:r w:rsidRPr="00340522">
        <w:rPr>
          <w:rStyle w:val="StyleUnderline"/>
          <w:sz w:val="26"/>
          <w:szCs w:val="26"/>
        </w:rPr>
        <w:t>is the modernized version of old-fashioned greenhouses.</w:t>
      </w:r>
      <w:r w:rsidRPr="00340522">
        <w:rPr>
          <w:sz w:val="16"/>
          <w:szCs w:val="2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green-houses that project solar panel-powered artificial sunlight around the clock. Dutch greenhouses produce lettuce at ten times the yield57 and tomatoes at fifteen times the yield outdoors in the United States58 while using less than one-thirteenth the </w:t>
      </w:r>
      <w:r w:rsidRPr="00340522">
        <w:rPr>
          <w:sz w:val="16"/>
          <w:szCs w:val="26"/>
        </w:rPr>
        <w:lastRenderedPageBreak/>
        <w:t xml:space="preserve">amount of water,59 very little in the way of synthetic pesticides and, of course, very little fertilizer given its advanced composting techniques. </w:t>
      </w:r>
      <w:r w:rsidRPr="00340522">
        <w:rPr>
          <w:rStyle w:val="StyleUnderline"/>
          <w:sz w:val="26"/>
          <w:szCs w:val="26"/>
        </w:rPr>
        <w:t>Sustained shortages in a climate-changed future might require that a</w:t>
      </w:r>
      <w:r w:rsidRPr="00340522">
        <w:rPr>
          <w:sz w:val="16"/>
          <w:szCs w:val="26"/>
        </w:rPr>
        <w:t xml:space="preserve"> </w:t>
      </w:r>
      <w:r w:rsidRPr="00340522">
        <w:rPr>
          <w:rStyle w:val="Emphasis"/>
          <w:sz w:val="26"/>
          <w:szCs w:val="26"/>
        </w:rPr>
        <w:t>capitalist</w:t>
      </w:r>
      <w:r w:rsidRPr="00340522">
        <w:rPr>
          <w:sz w:val="16"/>
          <w:szCs w:val="26"/>
        </w:rPr>
        <w:t xml:space="preserve"> </w:t>
      </w:r>
      <w:r w:rsidRPr="00340522">
        <w:rPr>
          <w:rStyle w:val="StyleUnderline"/>
          <w:sz w:val="26"/>
          <w:szCs w:val="26"/>
        </w:rPr>
        <w:t xml:space="preserve">take hold of </w:t>
      </w:r>
      <w:r w:rsidRPr="00340522">
        <w:rPr>
          <w:rStyle w:val="Emphasis"/>
          <w:sz w:val="26"/>
          <w:szCs w:val="26"/>
        </w:rPr>
        <w:t>greenhouse growing and expand production</w:t>
      </w:r>
      <w:r w:rsidRPr="00340522">
        <w:rPr>
          <w:sz w:val="16"/>
          <w:szCs w:val="26"/>
        </w:rPr>
        <w:t xml:space="preserve"> </w:t>
      </w:r>
      <w:r w:rsidRPr="00340522">
        <w:rPr>
          <w:rStyle w:val="Emphasis"/>
          <w:sz w:val="26"/>
          <w:szCs w:val="26"/>
        </w:rPr>
        <w:t>to feed the masses</w:t>
      </w:r>
      <w:r w:rsidRPr="00340522">
        <w:rPr>
          <w:sz w:val="16"/>
          <w:szCs w:val="26"/>
        </w:rPr>
        <w:t xml:space="preserve"> </w:t>
      </w:r>
      <w:r w:rsidRPr="00340522">
        <w:rPr>
          <w:rStyle w:val="StyleUnderline"/>
          <w:sz w:val="26"/>
          <w:szCs w:val="26"/>
        </w:rPr>
        <w:t>that might otherwise revolt</w:t>
      </w:r>
      <w:r w:rsidRPr="00340522">
        <w:rPr>
          <w:sz w:val="16"/>
          <w:szCs w:val="26"/>
        </w:rPr>
        <w:t xml:space="preserve">. 2.9 </w:t>
      </w:r>
      <w:r w:rsidRPr="00340522">
        <w:rPr>
          <w:rStyle w:val="Emphasis"/>
          <w:sz w:val="26"/>
          <w:szCs w:val="26"/>
        </w:rPr>
        <w:t>CHOOSE CAPITALISM</w:t>
      </w:r>
      <w:r w:rsidRPr="00340522">
        <w:rPr>
          <w:sz w:val="16"/>
          <w:szCs w:val="26"/>
        </w:rPr>
        <w:t xml:space="preserve"> </w:t>
      </w:r>
      <w:r w:rsidRPr="00340522">
        <w:rPr>
          <w:rStyle w:val="StyleUnderline"/>
          <w:sz w:val="26"/>
          <w:szCs w:val="26"/>
        </w:rPr>
        <w:t>Clearly, the job</w:t>
      </w:r>
      <w:r w:rsidRPr="00340522">
        <w:rPr>
          <w:sz w:val="16"/>
          <w:szCs w:val="26"/>
        </w:rPr>
        <w:t xml:space="preserve"> in front of humankind </w:t>
      </w:r>
      <w:r w:rsidRPr="00340522">
        <w:rPr>
          <w:rStyle w:val="StyleUnderline"/>
          <w:sz w:val="26"/>
          <w:szCs w:val="26"/>
        </w:rPr>
        <w:t>is enormous, complex, and many-faceted</w:t>
      </w:r>
      <w:r w:rsidRPr="00340522">
        <w:rPr>
          <w:sz w:val="16"/>
          <w:szCs w:val="26"/>
        </w:rPr>
        <w:t xml:space="preserve">. The best hope is to be able to identify certain human impacts that are clearly harmful to the global environment, and to disincentivize them. Getting back to notions of institutions in capitalism, </w:t>
      </w:r>
      <w:r w:rsidRPr="00340522">
        <w:rPr>
          <w:rStyle w:val="StyleUnderline"/>
          <w:sz w:val="26"/>
          <w:szCs w:val="26"/>
        </w:rPr>
        <w:t>what is crucial is aligning the right incentives with profit-making activity</w:t>
      </w:r>
      <w:r w:rsidRPr="00340522">
        <w:rPr>
          <w:sz w:val="16"/>
          <w:szCs w:val="26"/>
        </w:rPr>
        <w:t xml:space="preserve">. </w:t>
      </w:r>
      <w:r w:rsidRPr="00340522">
        <w:rPr>
          <w:rStyle w:val="StyleUnderline"/>
          <w:sz w:val="26"/>
          <w:szCs w:val="26"/>
        </w:rPr>
        <w:t xml:space="preserve">What capitalism does </w:t>
      </w:r>
      <w:r w:rsidRPr="00340522">
        <w:rPr>
          <w:rStyle w:val="Emphasis"/>
          <w:sz w:val="26"/>
          <w:szCs w:val="26"/>
        </w:rPr>
        <w:t>so well</w:t>
      </w:r>
      <w:r w:rsidRPr="00340522">
        <w:rPr>
          <w:sz w:val="16"/>
          <w:szCs w:val="26"/>
        </w:rPr>
        <w:t xml:space="preserve"> — beyond human comprehension — </w:t>
      </w:r>
      <w:r w:rsidRPr="00340522">
        <w:rPr>
          <w:rStyle w:val="Emphasis"/>
          <w:sz w:val="26"/>
          <w:szCs w:val="26"/>
        </w:rPr>
        <w:t>is coordinate activity</w:t>
      </w:r>
      <w:r w:rsidRPr="00340522">
        <w:rPr>
          <w:sz w:val="16"/>
          <w:szCs w:val="26"/>
        </w:rPr>
        <w:t xml:space="preserve"> </w:t>
      </w:r>
      <w:r w:rsidRPr="00340522">
        <w:rPr>
          <w:rStyle w:val="StyleUnderline"/>
          <w:sz w:val="26"/>
          <w:szCs w:val="26"/>
        </w:rPr>
        <w:t>and</w:t>
      </w:r>
      <w:r w:rsidRPr="00340522">
        <w:rPr>
          <w:sz w:val="16"/>
          <w:szCs w:val="26"/>
        </w:rPr>
        <w:t xml:space="preserve"> </w:t>
      </w:r>
      <w:r w:rsidRPr="00340522">
        <w:rPr>
          <w:rStyle w:val="Emphasis"/>
          <w:sz w:val="26"/>
          <w:szCs w:val="26"/>
        </w:rPr>
        <w:t>send broad signals about scarcity</w:t>
      </w:r>
      <w:r w:rsidRPr="00340522">
        <w:rPr>
          <w:sz w:val="16"/>
          <w:szCs w:val="26"/>
        </w:rPr>
        <w:t xml:space="preserve">. </w:t>
      </w:r>
      <w:r w:rsidRPr="00340522">
        <w:rPr>
          <w:rStyle w:val="StyleUnderline"/>
          <w:sz w:val="26"/>
          <w:szCs w:val="26"/>
        </w:rPr>
        <w:t>Information about a wide variety of environmental phenomena is</w:t>
      </w:r>
      <w:r w:rsidRPr="00340522">
        <w:rPr>
          <w:sz w:val="16"/>
          <w:szCs w:val="26"/>
        </w:rPr>
        <w:t xml:space="preserve"> extremely </w:t>
      </w:r>
      <w:r w:rsidRPr="00340522">
        <w:rPr>
          <w:rStyle w:val="StyleUnderline"/>
          <w:sz w:val="26"/>
          <w:szCs w:val="26"/>
        </w:rPr>
        <w:t>difficult to collect and process</w:t>
      </w:r>
      <w:r w:rsidRPr="00340522">
        <w:rPr>
          <w:sz w:val="16"/>
          <w:szCs w:val="26"/>
        </w:rPr>
        <w:t xml:space="preserve">. If a set of environmental taxes can help establish a network of environ-mental prices, then an unfathomably large and complex machinery will have been set in motion in the right direction. Also, </w:t>
      </w:r>
      <w:r w:rsidRPr="00340522">
        <w:rPr>
          <w:rStyle w:val="StyleUnderline"/>
          <w:sz w:val="26"/>
          <w:szCs w:val="26"/>
        </w:rPr>
        <w:t>because of the need for new scientific solutions</w:t>
      </w:r>
      <w:r w:rsidRPr="00340522">
        <w:rPr>
          <w:sz w:val="16"/>
          <w:szCs w:val="26"/>
        </w:rPr>
        <w:t xml:space="preserve"> to this daunting list of problems</w:t>
      </w:r>
      <w:r w:rsidRPr="00340522">
        <w:rPr>
          <w:rStyle w:val="Emphasis"/>
          <w:sz w:val="26"/>
          <w:szCs w:val="26"/>
        </w:rPr>
        <w:t>, new science and technology is desperately needed</w:t>
      </w:r>
      <w:r w:rsidRPr="00340522">
        <w:rPr>
          <w:sz w:val="16"/>
          <w:szCs w:val="26"/>
        </w:rPr>
        <w:t xml:space="preserve">. </w:t>
      </w:r>
      <w:r w:rsidRPr="00340522">
        <w:rPr>
          <w:rStyle w:val="Emphasis"/>
          <w:sz w:val="26"/>
          <w:szCs w:val="26"/>
        </w:rPr>
        <w:t>Capitalism is tried and true</w:t>
      </w:r>
      <w:r w:rsidRPr="00340522">
        <w:rPr>
          <w:sz w:val="16"/>
          <w:szCs w:val="26"/>
        </w:rPr>
        <w:t xml:space="preserve"> </w:t>
      </w:r>
      <w:r w:rsidRPr="00340522">
        <w:rPr>
          <w:rStyle w:val="StyleUnderline"/>
          <w:sz w:val="26"/>
          <w:szCs w:val="26"/>
        </w:rPr>
        <w:t xml:space="preserve">in terms of </w:t>
      </w:r>
      <w:r w:rsidRPr="00340522">
        <w:rPr>
          <w:rStyle w:val="Emphasis"/>
          <w:sz w:val="26"/>
          <w:szCs w:val="26"/>
        </w:rPr>
        <w:t>producing innovation</w:t>
      </w:r>
      <w:r w:rsidRPr="00340522">
        <w:rPr>
          <w:sz w:val="16"/>
          <w:szCs w:val="26"/>
        </w:rPr>
        <w:t xml:space="preserve">. Again drawing upon the study of institutions, it is not so much that individuals need a profit-motive in order to tinker, but </w:t>
      </w:r>
      <w:r w:rsidRPr="00340522">
        <w:rPr>
          <w:rStyle w:val="StyleUnderline"/>
          <w:sz w:val="26"/>
          <w:szCs w:val="26"/>
        </w:rPr>
        <w:t xml:space="preserve">the prospect of </w:t>
      </w:r>
      <w:r w:rsidRPr="00340522">
        <w:rPr>
          <w:rStyle w:val="Emphasis"/>
          <w:sz w:val="26"/>
          <w:szCs w:val="26"/>
        </w:rPr>
        <w:t>profit-making has to be present</w:t>
      </w:r>
      <w:r w:rsidRPr="00340522">
        <w:rPr>
          <w:rStyle w:val="StyleUnderline"/>
          <w:sz w:val="26"/>
          <w:szCs w:val="26"/>
        </w:rPr>
        <w:t xml:space="preserve"> in order for institutions</w:t>
      </w:r>
      <w:r w:rsidRPr="00340522">
        <w:rPr>
          <w:sz w:val="16"/>
          <w:szCs w:val="26"/>
        </w:rPr>
        <w:t xml:space="preserve">, including corporations, </w:t>
      </w:r>
      <w:r w:rsidRPr="00340522">
        <w:rPr>
          <w:rStyle w:val="StyleUnderline"/>
          <w:sz w:val="26"/>
          <w:szCs w:val="26"/>
        </w:rPr>
        <w:t>to devote resources, attention, and energy towards the development of solutions</w:t>
      </w:r>
      <w:r w:rsidRPr="00340522">
        <w:rPr>
          <w:sz w:val="16"/>
          <w:szCs w:val="26"/>
        </w:rPr>
        <w:t xml:space="preserve"> to environmental problems. Corporations can and should demonstrate social responsibility by attempting to mitigate their impacts on the global environment, but a much more conscious push for new knowledge, new techniques, and new solutions are needed. Finally, </w:t>
      </w:r>
      <w:r w:rsidRPr="00340522">
        <w:rPr>
          <w:rStyle w:val="Emphasis"/>
          <w:sz w:val="26"/>
          <w:szCs w:val="26"/>
        </w:rPr>
        <w:t>the scale of needed change is profound</w:t>
      </w:r>
      <w:r w:rsidRPr="00340522">
        <w:rPr>
          <w:sz w:val="16"/>
          <w:szCs w:val="26"/>
        </w:rPr>
        <w:t xml:space="preserve">. </w:t>
      </w:r>
      <w:r w:rsidRPr="00340522">
        <w:rPr>
          <w:rStyle w:val="StyleUnderline"/>
          <w:sz w:val="26"/>
          <w:szCs w:val="26"/>
        </w:rPr>
        <w:t>Huge networks of infrastructure</w:t>
      </w:r>
      <w:r w:rsidRPr="00340522">
        <w:rPr>
          <w:sz w:val="16"/>
          <w:szCs w:val="26"/>
        </w:rPr>
        <w:t xml:space="preserve"> centered upon a fossil fuel-centered economy </w:t>
      </w:r>
      <w:r w:rsidRPr="00340522">
        <w:rPr>
          <w:rStyle w:val="StyleUnderline"/>
          <w:sz w:val="26"/>
          <w:szCs w:val="26"/>
        </w:rPr>
        <w:t>must</w:t>
      </w:r>
      <w:r w:rsidRPr="00340522">
        <w:rPr>
          <w:sz w:val="16"/>
          <w:szCs w:val="26"/>
        </w:rPr>
        <w:t xml:space="preserve"> somehow </w:t>
      </w:r>
      <w:r w:rsidRPr="00340522">
        <w:rPr>
          <w:rStyle w:val="StyleUnderline"/>
          <w:sz w:val="26"/>
          <w:szCs w:val="26"/>
        </w:rPr>
        <w:t>be replaced or adapted</w:t>
      </w:r>
      <w:r w:rsidRPr="00340522">
        <w:rPr>
          <w:sz w:val="16"/>
          <w:szCs w:val="26"/>
        </w:rPr>
        <w:t xml:space="preserve"> to new ways of generating, transmitting, consuming, and storing energy. </w:t>
      </w:r>
      <w:r w:rsidRPr="00340522">
        <w:rPr>
          <w:rStyle w:val="StyleUnderline"/>
          <w:sz w:val="26"/>
          <w:szCs w:val="26"/>
        </w:rPr>
        <w:t>A global system of feeding seven billion humans</w:t>
      </w:r>
      <w:r w:rsidRPr="00340522">
        <w:rPr>
          <w:sz w:val="16"/>
          <w:szCs w:val="26"/>
        </w:rPr>
        <w:t xml:space="preserve"> (and counting), unsustainable on its face, </w:t>
      </w:r>
      <w:r w:rsidRPr="00340522">
        <w:rPr>
          <w:rStyle w:val="StyleUnderline"/>
          <w:sz w:val="26"/>
          <w:szCs w:val="26"/>
        </w:rPr>
        <w:t>must be morphed into something else that</w:t>
      </w:r>
      <w:r w:rsidRPr="00340522">
        <w:rPr>
          <w:sz w:val="16"/>
          <w:szCs w:val="26"/>
        </w:rPr>
        <w:t xml:space="preserve"> can fill that huge role. </w:t>
      </w:r>
      <w:r w:rsidRPr="00340522">
        <w:rPr>
          <w:rStyle w:val="StyleUnderline"/>
          <w:sz w:val="26"/>
          <w:szCs w:val="26"/>
        </w:rPr>
        <w:t>About a billion and a half cars and trucks</w:t>
      </w:r>
      <w:r w:rsidRPr="00340522">
        <w:rPr>
          <w:sz w:val="16"/>
          <w:szCs w:val="26"/>
        </w:rPr>
        <w:t xml:space="preserve"> in the world </w:t>
      </w:r>
      <w:r w:rsidRPr="00340522">
        <w:rPr>
          <w:rStyle w:val="StyleUnderline"/>
          <w:sz w:val="26"/>
          <w:szCs w:val="26"/>
        </w:rPr>
        <w:t>must</w:t>
      </w:r>
      <w:r w:rsidRPr="00340522">
        <w:rPr>
          <w:sz w:val="16"/>
          <w:szCs w:val="26"/>
        </w:rPr>
        <w:t xml:space="preserve">, over time, </w:t>
      </w:r>
      <w:r w:rsidRPr="00340522">
        <w:rPr>
          <w:rStyle w:val="StyleUnderline"/>
          <w:sz w:val="26"/>
          <w:szCs w:val="26"/>
        </w:rPr>
        <w:t>be swapped out</w:t>
      </w:r>
      <w:r w:rsidRPr="00340522">
        <w:rPr>
          <w:sz w:val="16"/>
          <w:szCs w:val="26"/>
        </w:rPr>
        <w:t xml:space="preserve"> for vehicles that must be dramatically different. </w:t>
      </w:r>
      <w:r w:rsidRPr="00340522">
        <w:rPr>
          <w:rStyle w:val="StyleUnderline"/>
          <w:sz w:val="26"/>
          <w:szCs w:val="26"/>
        </w:rPr>
        <w:t>This is a daunting to-do list</w:t>
      </w:r>
      <w:r w:rsidRPr="00340522">
        <w:rPr>
          <w:sz w:val="16"/>
          <w:szCs w:val="26"/>
        </w:rPr>
        <w:t xml:space="preserve">, </w:t>
      </w:r>
      <w:r w:rsidRPr="00340522">
        <w:rPr>
          <w:rStyle w:val="Emphasis"/>
          <w:sz w:val="26"/>
          <w:szCs w:val="26"/>
        </w:rPr>
        <w:t>but look</w:t>
      </w:r>
      <w:r w:rsidRPr="00340522">
        <w:rPr>
          <w:sz w:val="16"/>
          <w:szCs w:val="26"/>
        </w:rPr>
        <w:t xml:space="preserve"> a bit more </w:t>
      </w:r>
      <w:r w:rsidRPr="00340522">
        <w:rPr>
          <w:rStyle w:val="Emphasis"/>
          <w:sz w:val="26"/>
          <w:szCs w:val="26"/>
        </w:rPr>
        <w:t>carefully</w:t>
      </w:r>
      <w:r w:rsidRPr="00340522">
        <w:rPr>
          <w:sz w:val="16"/>
          <w:szCs w:val="26"/>
        </w:rPr>
        <w:t xml:space="preserve"> among the gloomy news. Elon </w:t>
      </w:r>
      <w:r w:rsidRPr="00340522">
        <w:rPr>
          <w:rStyle w:val="StyleUnderline"/>
          <w:sz w:val="26"/>
          <w:szCs w:val="26"/>
        </w:rPr>
        <w:t>Musk</w:t>
      </w:r>
      <w:r w:rsidRPr="00340522">
        <w:rPr>
          <w:sz w:val="16"/>
          <w:szCs w:val="26"/>
        </w:rPr>
        <w:t xml:space="preserve">, a freewheeling, pot-smoking entrepreneur </w:t>
      </w:r>
      <w:r w:rsidRPr="00340522">
        <w:rPr>
          <w:rStyle w:val="StyleUnderline"/>
          <w:sz w:val="26"/>
          <w:szCs w:val="26"/>
        </w:rPr>
        <w:t>shows signs of breaking into not one, but two industries</w:t>
      </w:r>
      <w:r w:rsidRPr="00340522">
        <w:rPr>
          <w:sz w:val="16"/>
          <w:szCs w:val="26"/>
        </w:rPr>
        <w:t xml:space="preserve"> dominated by behemoths with political power. Thanks to California emissions standards, </w:t>
      </w:r>
      <w:r w:rsidRPr="00340522">
        <w:rPr>
          <w:rStyle w:val="StyleUnderline"/>
          <w:sz w:val="26"/>
          <w:szCs w:val="26"/>
        </w:rPr>
        <w:t>automobile manufacturers have developed cars that emit a fraction of what they did</w:t>
      </w:r>
      <w:r w:rsidRPr="00340522">
        <w:rPr>
          <w:sz w:val="16"/>
          <w:szCs w:val="26"/>
        </w:rPr>
        <w:t xml:space="preserve"> less than a generation ago. </w:t>
      </w:r>
      <w:r w:rsidRPr="00340522">
        <w:rPr>
          <w:rStyle w:val="StyleUnderline"/>
          <w:sz w:val="26"/>
          <w:szCs w:val="26"/>
        </w:rPr>
        <w:t>Hybrid electric vehicles have</w:t>
      </w:r>
      <w:r w:rsidRPr="00340522">
        <w:rPr>
          <w:sz w:val="16"/>
          <w:szCs w:val="26"/>
        </w:rPr>
        <w:t xml:space="preserve"> thoroughly </w:t>
      </w:r>
      <w:r w:rsidRPr="00340522">
        <w:rPr>
          <w:rStyle w:val="StyleUnderline"/>
          <w:sz w:val="26"/>
          <w:szCs w:val="26"/>
        </w:rPr>
        <w:t>penetrated an American market that powerful American politicians had tried to cordon off</w:t>
      </w:r>
      <w:r w:rsidRPr="00340522">
        <w:rPr>
          <w:sz w:val="16"/>
          <w:szCs w:val="26"/>
        </w:rPr>
        <w:t xml:space="preserve"> for American manufacturers only. </w:t>
      </w:r>
      <w:r w:rsidRPr="00340522">
        <w:rPr>
          <w:rStyle w:val="StyleUnderline"/>
          <w:sz w:val="26"/>
          <w:szCs w:val="26"/>
        </w:rPr>
        <w:t>At least two companies have developed meat substitutes that are</w:t>
      </w:r>
      <w:r w:rsidRPr="00340522">
        <w:rPr>
          <w:sz w:val="16"/>
          <w:szCs w:val="26"/>
        </w:rPr>
        <w:t xml:space="preserve"> now widely judged to be </w:t>
      </w:r>
      <w:r w:rsidRPr="00340522">
        <w:rPr>
          <w:rStyle w:val="StyleUnderline"/>
          <w:sz w:val="26"/>
          <w:szCs w:val="26"/>
        </w:rPr>
        <w:t>indistinguishable from meat</w:t>
      </w:r>
      <w:r w:rsidRPr="00340522">
        <w:rPr>
          <w:sz w:val="16"/>
          <w:szCs w:val="26"/>
        </w:rPr>
        <w:t xml:space="preserve">, and have established product outposts in the ancient power centers of fast food, McDonald's and Burger King. The tiny country of </w:t>
      </w:r>
      <w:r w:rsidRPr="00340522">
        <w:rPr>
          <w:rStyle w:val="StyleUnderline"/>
          <w:sz w:val="26"/>
          <w:szCs w:val="26"/>
        </w:rPr>
        <w:t>the Netherlands</w:t>
      </w:r>
      <w:r w:rsidRPr="00340522">
        <w:rPr>
          <w:sz w:val="16"/>
          <w:szCs w:val="26"/>
        </w:rPr>
        <w:t xml:space="preserve">, about half the size of West Virginia, </w:t>
      </w:r>
      <w:r w:rsidRPr="00340522">
        <w:rPr>
          <w:rStyle w:val="StyleUnderline"/>
          <w:sz w:val="26"/>
          <w:szCs w:val="26"/>
        </w:rPr>
        <w:t>exports almost as much food as the U</w:t>
      </w:r>
      <w:r w:rsidRPr="00340522">
        <w:rPr>
          <w:sz w:val="16"/>
          <w:szCs w:val="26"/>
        </w:rPr>
        <w:t xml:space="preserve">nited </w:t>
      </w:r>
      <w:r w:rsidRPr="00340522">
        <w:rPr>
          <w:rStyle w:val="StyleUnderline"/>
          <w:sz w:val="26"/>
          <w:szCs w:val="26"/>
        </w:rPr>
        <w:t>S</w:t>
      </w:r>
      <w:r w:rsidRPr="00340522">
        <w:rPr>
          <w:sz w:val="16"/>
          <w:szCs w:val="26"/>
        </w:rPr>
        <w:t xml:space="preserve">tates, able to ship fresh produce all the way to Africa. At bottom, </w:t>
      </w:r>
      <w:r w:rsidRPr="00340522">
        <w:rPr>
          <w:rStyle w:val="Emphasis"/>
          <w:sz w:val="26"/>
          <w:szCs w:val="26"/>
        </w:rPr>
        <w:t>all of these accomplishments</w:t>
      </w:r>
      <w:r w:rsidRPr="00340522">
        <w:rPr>
          <w:sz w:val="16"/>
          <w:szCs w:val="26"/>
        </w:rPr>
        <w:t xml:space="preserve"> and thousands more </w:t>
      </w:r>
      <w:r w:rsidRPr="00340522">
        <w:rPr>
          <w:rStyle w:val="Emphasis"/>
          <w:sz w:val="26"/>
          <w:szCs w:val="26"/>
        </w:rPr>
        <w:t>are</w:t>
      </w:r>
      <w:r w:rsidRPr="00340522">
        <w:rPr>
          <w:sz w:val="16"/>
          <w:szCs w:val="26"/>
        </w:rPr>
        <w:t xml:space="preserve"> and were </w:t>
      </w:r>
      <w:r w:rsidRPr="00340522">
        <w:rPr>
          <w:rStyle w:val="Emphasis"/>
          <w:sz w:val="26"/>
          <w:szCs w:val="26"/>
        </w:rPr>
        <w:t>capitalist in nature.</w:t>
      </w:r>
      <w:r w:rsidRPr="00340522">
        <w:rPr>
          <w:sz w:val="16"/>
          <w:szCs w:val="26"/>
        </w:rPr>
        <w:t xml:space="preserve"> While they collectively repre-sent a trifle of what still needs to be accomplished, </w:t>
      </w:r>
      <w:r w:rsidRPr="00340522">
        <w:rPr>
          <w:rStyle w:val="StyleUnderline"/>
          <w:sz w:val="26"/>
          <w:szCs w:val="26"/>
        </w:rPr>
        <w:t>they were also undertaken without the correct incentives in place, and</w:t>
      </w:r>
      <w:r w:rsidRPr="00340522">
        <w:rPr>
          <w:sz w:val="16"/>
          <w:szCs w:val="26"/>
        </w:rPr>
        <w:t xml:space="preserve"> thus also </w:t>
      </w:r>
      <w:r w:rsidRPr="00340522">
        <w:rPr>
          <w:rStyle w:val="StyleUnderline"/>
          <w:sz w:val="26"/>
          <w:szCs w:val="26"/>
        </w:rPr>
        <w:t>represent the</w:t>
      </w:r>
      <w:r w:rsidRPr="00340522">
        <w:rPr>
          <w:sz w:val="16"/>
          <w:szCs w:val="26"/>
        </w:rPr>
        <w:t xml:space="preserve"> tremendous </w:t>
      </w:r>
      <w:r w:rsidRPr="00340522">
        <w:rPr>
          <w:rStyle w:val="Emphasis"/>
          <w:sz w:val="26"/>
          <w:szCs w:val="26"/>
        </w:rPr>
        <w:t>promise of capitalism</w:t>
      </w:r>
      <w:r w:rsidRPr="00340522">
        <w:rPr>
          <w:sz w:val="16"/>
          <w:szCs w:val="26"/>
        </w:rPr>
        <w:t>.</w:t>
      </w:r>
    </w:p>
    <w:p w14:paraId="55A007B4" w14:textId="77777777" w:rsidR="001C623A" w:rsidRPr="00340522" w:rsidRDefault="001C623A" w:rsidP="001C623A">
      <w:pPr>
        <w:rPr>
          <w:szCs w:val="26"/>
        </w:rPr>
      </w:pPr>
    </w:p>
    <w:p w14:paraId="77545A2E" w14:textId="77777777" w:rsidR="001C623A" w:rsidRPr="00340522" w:rsidRDefault="001C623A" w:rsidP="001C623A"/>
    <w:p w14:paraId="7A149616" w14:textId="77777777" w:rsidR="001C623A" w:rsidRPr="00340522" w:rsidRDefault="001C623A" w:rsidP="001C623A">
      <w:pPr>
        <w:pStyle w:val="Heading4"/>
      </w:pPr>
      <w:r w:rsidRPr="00340522">
        <w:t xml:space="preserve">Growth forces </w:t>
      </w:r>
      <w:r w:rsidRPr="00340522">
        <w:rPr>
          <w:u w:val="single"/>
        </w:rPr>
        <w:t>structural changes</w:t>
      </w:r>
      <w:r w:rsidRPr="00340522">
        <w:t xml:space="preserve"> that solve environmental damage. </w:t>
      </w:r>
    </w:p>
    <w:p w14:paraId="02CEC21B" w14:textId="77777777" w:rsidR="001C623A" w:rsidRPr="00340522" w:rsidRDefault="001C623A" w:rsidP="001C623A">
      <w:pPr>
        <w:rPr>
          <w:sz w:val="14"/>
          <w:szCs w:val="26"/>
        </w:rPr>
      </w:pPr>
      <w:r w:rsidRPr="00340522">
        <w:rPr>
          <w:sz w:val="14"/>
          <w:szCs w:val="26"/>
        </w:rPr>
        <w:t xml:space="preserve">Faik </w:t>
      </w:r>
      <w:r w:rsidRPr="00340522">
        <w:rPr>
          <w:b/>
          <w:bCs/>
          <w:szCs w:val="26"/>
          <w:u w:val="single"/>
        </w:rPr>
        <w:t>Bilgili et al. 16</w:t>
      </w:r>
      <w:r w:rsidRPr="00340522">
        <w:rPr>
          <w:sz w:val="14"/>
          <w:szCs w:val="26"/>
        </w:rPr>
        <w:t xml:space="preserve">. **PhD in Economics, The City University of New York and Istanbul University; professor of Economics, Erciyes University, Turkey. ** Emrah Kocak, Researcher, Evran University. **Ümit Bulut, PhD in Economics, Gazi University and Professor of Economics, Ahi Evran University. “The dynamic impact of renewable energy consumption on CO2 emissions: A revisited Environmental Kuznets Curve approach.” </w:t>
      </w:r>
      <w:r w:rsidRPr="00340522">
        <w:rPr>
          <w:i/>
          <w:sz w:val="14"/>
          <w:szCs w:val="26"/>
        </w:rPr>
        <w:t xml:space="preserve">Renewable and Sustainable Energy Reviews </w:t>
      </w:r>
      <w:r w:rsidRPr="00340522">
        <w:rPr>
          <w:sz w:val="14"/>
          <w:szCs w:val="26"/>
        </w:rPr>
        <w:t>54(Feb): 838-9. Emory Libraries.</w:t>
      </w:r>
    </w:p>
    <w:p w14:paraId="50F93FE1" w14:textId="77777777" w:rsidR="001C623A" w:rsidRPr="00340522" w:rsidRDefault="001C623A" w:rsidP="001C623A">
      <w:pPr>
        <w:rPr>
          <w:sz w:val="16"/>
          <w:szCs w:val="26"/>
        </w:rPr>
      </w:pPr>
      <w:r w:rsidRPr="00340522">
        <w:rPr>
          <w:sz w:val="16"/>
          <w:szCs w:val="26"/>
        </w:rPr>
        <w:t xml:space="preserve">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(Torras and Boyce [11], Dinda [2], Prieur [12]). </w:t>
      </w:r>
      <w:r w:rsidRPr="00340522">
        <w:rPr>
          <w:rStyle w:val="StyleUnderline"/>
          <w:sz w:val="26"/>
          <w:szCs w:val="26"/>
        </w:rPr>
        <w:t xml:space="preserve">The structural effect states that the economy will have a structural transformation, and </w:t>
      </w:r>
      <w:r w:rsidRPr="00340522">
        <w:rPr>
          <w:rStyle w:val="Emphasis"/>
          <w:sz w:val="26"/>
          <w:szCs w:val="26"/>
        </w:rPr>
        <w:t>economic growth will affect environment positively</w:t>
      </w:r>
      <w:r w:rsidRPr="00340522">
        <w:rPr>
          <w:rStyle w:val="StyleUnderline"/>
          <w:sz w:val="26"/>
          <w:szCs w:val="26"/>
        </w:rPr>
        <w:t xml:space="preserve"> along with continuation of growth</w:t>
      </w:r>
      <w:r w:rsidRPr="00340522">
        <w:rPr>
          <w:sz w:val="16"/>
          <w:szCs w:val="26"/>
        </w:rPr>
        <w:t xml:space="preserve">. In other words, </w:t>
      </w:r>
      <w:r w:rsidRPr="00340522">
        <w:rPr>
          <w:rStyle w:val="StyleUnderline"/>
          <w:sz w:val="26"/>
          <w:szCs w:val="26"/>
        </w:rPr>
        <w:t>as national production grows the structure of economy changes</w:t>
      </w:r>
      <w:r w:rsidRPr="00340522">
        <w:rPr>
          <w:sz w:val="16"/>
          <w:szCs w:val="26"/>
        </w:rPr>
        <w:t xml:space="preserve">, and </w:t>
      </w:r>
      <w:r w:rsidRPr="00340522">
        <w:rPr>
          <w:rStyle w:val="StyleUnderline"/>
          <w:sz w:val="26"/>
          <w:szCs w:val="26"/>
        </w:rPr>
        <w:t>the share of less polluting economic activities increases gradually</w:t>
      </w:r>
      <w:r w:rsidRPr="00340522">
        <w:rPr>
          <w:sz w:val="16"/>
          <w:szCs w:val="26"/>
        </w:rPr>
        <w:t xml:space="preserve">. Besides, </w:t>
      </w:r>
      <w:r w:rsidRPr="00340522">
        <w:rPr>
          <w:rStyle w:val="StyleUnderline"/>
          <w:sz w:val="26"/>
          <w:szCs w:val="26"/>
        </w:rPr>
        <w:t>an economy experiences a transition from capital-intensive industrial sectors to service sector and reaches technology-intensive knowledge economy</w:t>
      </w:r>
      <w:r w:rsidRPr="00340522">
        <w:rPr>
          <w:sz w:val="16"/>
          <w:szCs w:val="26"/>
        </w:rPr>
        <w:t xml:space="preserve"> (the final stage of the structural change). Due to the fact </w:t>
      </w:r>
      <w:r w:rsidRPr="00340522">
        <w:rPr>
          <w:rStyle w:val="StyleUnderline"/>
          <w:sz w:val="26"/>
          <w:szCs w:val="26"/>
        </w:rPr>
        <w:t>that technology-intensive sectors utilize fewer natural sources, the impact of these sectors on environmental pollution will be less</w:t>
      </w:r>
      <w:r w:rsidRPr="00340522">
        <w:rPr>
          <w:sz w:val="16"/>
          <w:szCs w:val="26"/>
        </w:rPr>
        <w:t xml:space="preserve">. The last channel of the growth process is the technological effect channel. </w:t>
      </w:r>
      <w:r w:rsidRPr="00340522">
        <w:rPr>
          <w:rStyle w:val="StyleUnderline"/>
          <w:sz w:val="26"/>
          <w:szCs w:val="26"/>
        </w:rPr>
        <w:t>Since a high-income economy can allocate more resources for research and development expenditures, the new technological processes will emerge</w:t>
      </w:r>
      <w:r w:rsidRPr="00340522">
        <w:rPr>
          <w:sz w:val="16"/>
          <w:szCs w:val="26"/>
        </w:rPr>
        <w:t xml:space="preserve">. Thus, </w:t>
      </w:r>
      <w:r w:rsidRPr="00340522">
        <w:rPr>
          <w:rStyle w:val="StyleUnderline"/>
          <w:sz w:val="26"/>
          <w:szCs w:val="26"/>
        </w:rPr>
        <w:t xml:space="preserve">the country will </w:t>
      </w:r>
      <w:r w:rsidRPr="00340522">
        <w:rPr>
          <w:rStyle w:val="Emphasis"/>
          <w:sz w:val="26"/>
          <w:szCs w:val="26"/>
        </w:rPr>
        <w:t>replace old and dirty technologies with new and clean technologies</w:t>
      </w:r>
      <w:r w:rsidRPr="00340522">
        <w:rPr>
          <w:rStyle w:val="StyleUnderline"/>
          <w:sz w:val="26"/>
          <w:szCs w:val="26"/>
        </w:rPr>
        <w:t>, and environmental quality will deepen</w:t>
      </w:r>
      <w:r w:rsidRPr="00340522">
        <w:rPr>
          <w:sz w:val="16"/>
          <w:szCs w:val="26"/>
        </w:rPr>
        <w:t xml:space="preserve"> (Borghesi [13], Copelan and Taylor [14]). Consequently, </w:t>
      </w:r>
      <w:r w:rsidRPr="00340522">
        <w:rPr>
          <w:rStyle w:val="StyleUnderline"/>
          <w:sz w:val="26"/>
          <w:szCs w:val="26"/>
        </w:rPr>
        <w:t>environmental pollution</w:t>
      </w:r>
      <w:r w:rsidRPr="00340522">
        <w:rPr>
          <w:sz w:val="16"/>
          <w:szCs w:val="26"/>
        </w:rPr>
        <w:t xml:space="preserve"> initially increases and later </w:t>
      </w:r>
      <w:r w:rsidRPr="00340522">
        <w:rPr>
          <w:rStyle w:val="StyleUnderline"/>
          <w:sz w:val="26"/>
          <w:szCs w:val="26"/>
        </w:rPr>
        <w:t>decreases as a result of scale, structural and technological effect emerging along with growth path</w:t>
      </w:r>
      <w:r w:rsidRPr="00340522">
        <w:rPr>
          <w:sz w:val="16"/>
          <w:szCs w:val="26"/>
        </w:rPr>
        <w:t xml:space="preserve">.Some studies of EKC hypothesis consider income elasticity of clean environment demand (Beckerman [15], Selden and Song [16], McConnel [17], Panayotou [18], Carson et al. [19], Brock and Taylor [20]). Accordingly, the share of low-income people’s expenditures for food and basic necessities is higher than that of high-income societies’ expenditures for the same type of commodities (Engel’s Law). </w:t>
      </w:r>
      <w:r w:rsidRPr="00340522">
        <w:rPr>
          <w:rStyle w:val="StyleUnderline"/>
          <w:sz w:val="26"/>
          <w:szCs w:val="26"/>
        </w:rPr>
        <w:t>As income level and life standards rise in conjunction with economic growth, the societies’ demand for clean environment advances</w:t>
      </w:r>
      <w:r w:rsidRPr="00340522">
        <w:rPr>
          <w:sz w:val="16"/>
          <w:szCs w:val="26"/>
        </w:rPr>
        <w:t xml:space="preserve">. Besides, </w:t>
      </w:r>
      <w:r w:rsidRPr="00340522">
        <w:rPr>
          <w:rStyle w:val="StyleUnderline"/>
          <w:sz w:val="26"/>
          <w:szCs w:val="26"/>
        </w:rPr>
        <w:t>societies make often pressure on policy makers to protect the environment through new regulations</w:t>
      </w:r>
      <w:r w:rsidRPr="00340522">
        <w:rPr>
          <w:sz w:val="16"/>
          <w:szCs w:val="26"/>
        </w:rPr>
        <w:t xml:space="preserve">. One might argue that, because of these reasons, clean environment is a luxury commodity and the </w:t>
      </w:r>
      <w:r w:rsidRPr="00340522">
        <w:rPr>
          <w:rStyle w:val="StyleUnderline"/>
          <w:sz w:val="26"/>
          <w:szCs w:val="26"/>
        </w:rPr>
        <w:t xml:space="preserve">demand elasticity of clean environment is higher than unity </w:t>
      </w:r>
      <w:r w:rsidRPr="00340522">
        <w:rPr>
          <w:sz w:val="16"/>
          <w:szCs w:val="26"/>
        </w:rPr>
        <w:t>(Dinda [2]).</w:t>
      </w:r>
    </w:p>
    <w:p w14:paraId="05146BD1" w14:textId="77777777" w:rsidR="001C623A" w:rsidRPr="00340522" w:rsidRDefault="001C623A" w:rsidP="001C623A"/>
    <w:p w14:paraId="2D337747" w14:textId="77777777" w:rsidR="001C623A" w:rsidRPr="00340522" w:rsidRDefault="001C623A" w:rsidP="001C623A">
      <w:pPr>
        <w:pStyle w:val="Heading4"/>
      </w:pPr>
      <w:r w:rsidRPr="00340522">
        <w:t xml:space="preserve">Capitalism creates </w:t>
      </w:r>
      <w:r w:rsidRPr="00340522">
        <w:rPr>
          <w:u w:val="single"/>
        </w:rPr>
        <w:t>good subjectivities</w:t>
      </w:r>
      <w:r w:rsidRPr="00340522">
        <w:t xml:space="preserve"> – it ingrains socially conscious and progressive values – prefer </w:t>
      </w:r>
      <w:r w:rsidRPr="00340522">
        <w:rPr>
          <w:u w:val="single"/>
        </w:rPr>
        <w:t>statistics</w:t>
      </w:r>
      <w:r w:rsidRPr="00340522">
        <w:t>.</w:t>
      </w:r>
    </w:p>
    <w:p w14:paraId="2A73A77A" w14:textId="77777777" w:rsidR="001C623A" w:rsidRPr="00340522" w:rsidRDefault="001C623A" w:rsidP="001C623A">
      <w:pPr>
        <w:rPr>
          <w:rStyle w:val="Style13ptBold"/>
          <w:b w:val="0"/>
          <w:bCs/>
          <w:sz w:val="16"/>
          <w:szCs w:val="26"/>
        </w:rPr>
      </w:pPr>
      <w:r w:rsidRPr="00340522">
        <w:rPr>
          <w:rStyle w:val="Style13ptBold"/>
          <w:szCs w:val="26"/>
          <w:u w:val="single"/>
        </w:rPr>
        <w:t>Haidt 15</w:t>
      </w:r>
      <w:r w:rsidRPr="00340522">
        <w:rPr>
          <w:rStyle w:val="Style13ptBold"/>
          <w:sz w:val="16"/>
          <w:szCs w:val="26"/>
        </w:rPr>
        <w:t xml:space="preserve"> </w:t>
      </w:r>
      <w:r w:rsidRPr="00340522">
        <w:rPr>
          <w:rStyle w:val="Style13ptBold"/>
          <w:b w:val="0"/>
          <w:bCs/>
          <w:sz w:val="16"/>
          <w:szCs w:val="26"/>
        </w:rPr>
        <w:t xml:space="preserve">[Jonathan, social psychologist and professor at NYU. “How Capitalism Changes Conscience.” </w:t>
      </w:r>
      <w:hyperlink r:id="rId14" w:history="1">
        <w:r w:rsidRPr="00340522">
          <w:rPr>
            <w:rStyle w:val="Style13ptBold"/>
            <w:b w:val="0"/>
            <w:bCs/>
            <w:sz w:val="16"/>
            <w:szCs w:val="26"/>
          </w:rPr>
          <w:t>https://www.humansandnature.org/culture-how-capitalism-changes-conscience</w:t>
        </w:r>
      </w:hyperlink>
      <w:r w:rsidRPr="00340522">
        <w:rPr>
          <w:rStyle w:val="Style13ptBold"/>
          <w:b w:val="0"/>
          <w:bCs/>
          <w:sz w:val="16"/>
          <w:szCs w:val="26"/>
        </w:rPr>
        <w:t>] JCH-PF</w:t>
      </w:r>
    </w:p>
    <w:p w14:paraId="31ECAE24" w14:textId="77777777" w:rsidR="001C623A" w:rsidRPr="0078528D" w:rsidRDefault="001C623A" w:rsidP="001C623A">
      <w:pPr>
        <w:rPr>
          <w:sz w:val="16"/>
          <w:szCs w:val="26"/>
        </w:rPr>
      </w:pPr>
      <w:r w:rsidRPr="00340522">
        <w:rPr>
          <w:rStyle w:val="StyleUnderline"/>
          <w:sz w:val="26"/>
          <w:szCs w:val="26"/>
        </w:rPr>
        <w:t>I agree that the planet can’t support ten billion people consuming at the level of today’s Americans</w:t>
      </w:r>
      <w:r w:rsidRPr="00340522">
        <w:rPr>
          <w:sz w:val="16"/>
          <w:szCs w:val="26"/>
        </w:rPr>
        <w:t xml:space="preserve">. </w:t>
      </w:r>
      <w:r w:rsidRPr="00340522">
        <w:rPr>
          <w:rStyle w:val="StyleUnderline"/>
          <w:sz w:val="26"/>
          <w:szCs w:val="26"/>
        </w:rPr>
        <w:t xml:space="preserve">But I’d like to point out how capitalist development tends to </w:t>
      </w:r>
      <w:r w:rsidRPr="00340522">
        <w:rPr>
          <w:rStyle w:val="StyleUnderline"/>
          <w:sz w:val="26"/>
          <w:szCs w:val="26"/>
        </w:rPr>
        <w:lastRenderedPageBreak/>
        <w:t xml:space="preserve">change values and lifestyles in ways that might be </w:t>
      </w:r>
      <w:r w:rsidRPr="00340522">
        <w:rPr>
          <w:rStyle w:val="Emphasis"/>
          <w:sz w:val="26"/>
          <w:szCs w:val="26"/>
        </w:rPr>
        <w:t>reassuring to those who identify as left-leaning</w:t>
      </w:r>
      <w:r w:rsidRPr="00340522">
        <w:rPr>
          <w:sz w:val="16"/>
          <w:szCs w:val="26"/>
        </w:rPr>
        <w:t xml:space="preserve">, politically, on social and environmental issues. The best research on how rising prosperity changes people comes from the World Values Survey (WVS), led by Ron Inglehart and Christian Welzel. </w:t>
      </w:r>
      <w:r w:rsidRPr="00340522">
        <w:rPr>
          <w:rStyle w:val="StyleUnderline"/>
          <w:sz w:val="26"/>
          <w:szCs w:val="26"/>
        </w:rPr>
        <w:t>The WVS has collected data on representative samples of people in many countries every six years or so since the early 1980s</w:t>
      </w:r>
      <w:r w:rsidRPr="00340522">
        <w:rPr>
          <w:sz w:val="16"/>
          <w:szCs w:val="26"/>
        </w:rPr>
        <w:t xml:space="preserve">. </w:t>
      </w:r>
      <w:r w:rsidRPr="00340522">
        <w:rPr>
          <w:rStyle w:val="StyleUnderline"/>
          <w:sz w:val="26"/>
          <w:szCs w:val="26"/>
        </w:rPr>
        <w:t>They started with twenty countries and are now up to ninety-five countries in the sixth wave of research. They ask more than a hundred questions on topics such as religion, democracy, women’s rights, capitalism, and national priorities</w:t>
      </w:r>
      <w:r w:rsidRPr="00340522">
        <w:rPr>
          <w:sz w:val="16"/>
          <w:szCs w:val="26"/>
        </w:rPr>
        <w:t xml:space="preserve">. After each wave, the authors compute the average scores within each country on each value question, and then they do a procedure called “multi-dimensional scaling” to create a two-dimensional map within which countries can be placed. The computer has no idea what the two dimensions mean—it simply aligns countries with similar value profiles, as you can see in the figure below. World Values Survey Graph Figure 2. The Inglehart-Welzel culture map. Based on wave 6 data, 2015. For more information see: www.worldvaluessurvey.org/WVSContents.jsp The authors of the WVS interpret the two dimensions, as follows: The vertical dimension runs from “traditional values” at the bottom (in which people report a high valuation on religion, ritual, hierarchy, and deference to authorities such as God and parents) to “secular rational” values, at the top (which are the opposite). The Horizontal dimension runs from “survival values” on the left (where people emphasize economic and physical security above all else) to “self-expression” values on the right (where people begin to value things beyond money—in particular they value autonomy and rights; they want the freedom to chart their own course in life, and get more out of life than financial wealth). The best way to understand the graph is to consider that nearly all societies used to be agricultural societies. Pre-industrial farming cultures generally have traditional and survival values (they cluster in the bottom left quadrant of the map). Life is hard and unpredictable, so you should do your duty, pray to the gods, and cling to your extended family for protection. But as countries industrialize and people leave the land and enter factories, wealth rises and values shift. Interestingly, countries don’t just move diagonally, from the poor quadrant (currently occupied by the Islamic and African nations) to the rich quadrant (anchored by Scandinavia, in the upper right). Rather, there is a two-step process. </w:t>
      </w:r>
      <w:r w:rsidRPr="00340522">
        <w:rPr>
          <w:rStyle w:val="StyleUnderline"/>
          <w:sz w:val="26"/>
          <w:szCs w:val="26"/>
        </w:rPr>
        <w:t xml:space="preserve">First, countries move upward, from traditional/survival values to secular/survival values. </w:t>
      </w:r>
      <w:r w:rsidRPr="00340522">
        <w:rPr>
          <w:sz w:val="16"/>
          <w:szCs w:val="26"/>
        </w:rPr>
        <w:t>When money comes from fitting yourself into the routines of factory production, there’s little time or room for religious ritual.</w:t>
      </w:r>
      <w:r w:rsidRPr="00340522">
        <w:rPr>
          <w:rStyle w:val="StyleUnderline"/>
          <w:sz w:val="26"/>
          <w:szCs w:val="26"/>
        </w:rPr>
        <w:t xml:space="preserve"> People express materialistic values in this quadrant—they want money, not just for security, but for the social prestige it can buy. This</w:t>
      </w:r>
      <w:r w:rsidRPr="00340522">
        <w:rPr>
          <w:sz w:val="16"/>
          <w:szCs w:val="26"/>
        </w:rPr>
        <w:t>, I believe,</w:t>
      </w:r>
      <w:r w:rsidRPr="00340522">
        <w:rPr>
          <w:rStyle w:val="StyleUnderline"/>
          <w:sz w:val="26"/>
          <w:szCs w:val="26"/>
        </w:rPr>
        <w:t xml:space="preserve"> is the step that gives capitalism </w:t>
      </w:r>
      <w:r w:rsidRPr="00340522">
        <w:rPr>
          <w:rStyle w:val="Emphasis"/>
          <w:sz w:val="26"/>
          <w:szCs w:val="26"/>
        </w:rPr>
        <w:t>a bad name in so many countries</w:t>
      </w:r>
      <w:r w:rsidRPr="00340522">
        <w:rPr>
          <w:sz w:val="16"/>
          <w:szCs w:val="26"/>
        </w:rPr>
        <w:t xml:space="preserve">, particularly among intellectuals and artists. It sure looks like the capitalists are exploiting the workers (for the capitalists keep almost all of the surplus economic value created), and the workers are buying into it, going crazy for consumer goods, seemingly fueling the cycle of their own exploitation. </w:t>
      </w:r>
      <w:r w:rsidRPr="00340522">
        <w:rPr>
          <w:rStyle w:val="StyleUnderline"/>
          <w:sz w:val="26"/>
          <w:szCs w:val="26"/>
        </w:rPr>
        <w:t>But if you just wait a few generations</w:t>
      </w:r>
      <w:r w:rsidRPr="00340522">
        <w:rPr>
          <w:sz w:val="16"/>
          <w:szCs w:val="26"/>
        </w:rPr>
        <w:t xml:space="preserve">, </w:t>
      </w:r>
      <w:r w:rsidRPr="00340522">
        <w:rPr>
          <w:rStyle w:val="StyleUnderline"/>
          <w:sz w:val="26"/>
          <w:szCs w:val="26"/>
        </w:rPr>
        <w:t>you usually get to the second step</w:t>
      </w:r>
      <w:r w:rsidRPr="00340522">
        <w:rPr>
          <w:sz w:val="16"/>
          <w:szCs w:val="26"/>
        </w:rPr>
        <w:t xml:space="preserve">. </w:t>
      </w:r>
      <w:r w:rsidRPr="00340522">
        <w:rPr>
          <w:rStyle w:val="StyleUnderline"/>
          <w:sz w:val="26"/>
          <w:szCs w:val="26"/>
        </w:rPr>
        <w:t xml:space="preserve">Societies transition to more </w:t>
      </w:r>
      <w:r w:rsidRPr="00340522">
        <w:rPr>
          <w:rStyle w:val="Emphasis"/>
          <w:sz w:val="26"/>
          <w:szCs w:val="26"/>
        </w:rPr>
        <w:t>service-based jobs</w:t>
      </w:r>
      <w:r w:rsidRPr="00340522">
        <w:rPr>
          <w:sz w:val="16"/>
          <w:szCs w:val="26"/>
        </w:rPr>
        <w:t xml:space="preserve">, </w:t>
      </w:r>
      <w:r w:rsidRPr="00340522">
        <w:rPr>
          <w:rStyle w:val="StyleUnderline"/>
          <w:sz w:val="26"/>
          <w:szCs w:val="26"/>
        </w:rPr>
        <w:t>which require (and foster) very different skills and values compared to factory jobs</w:t>
      </w:r>
      <w:r w:rsidRPr="00340522">
        <w:rPr>
          <w:sz w:val="16"/>
          <w:szCs w:val="26"/>
        </w:rPr>
        <w:t xml:space="preserve">. Also, as societies get wealthier, life generally gets safer, not just due to reductions in disease, starvation, and vulnerability to natural disasters, but also due to reductions in political brutalization. </w:t>
      </w:r>
      <w:r w:rsidRPr="00340522">
        <w:rPr>
          <w:rStyle w:val="Emphasis"/>
          <w:sz w:val="26"/>
          <w:szCs w:val="26"/>
        </w:rPr>
        <w:t>People get rights</w:t>
      </w:r>
      <w:r w:rsidRPr="00340522">
        <w:rPr>
          <w:sz w:val="16"/>
          <w:szCs w:val="26"/>
        </w:rPr>
        <w:t xml:space="preserve">. The net effect of rising security is to transform people’s values in ways that the modern political left should love. Welzel explains what happens when countries move to the right in Figure 2: </w:t>
      </w:r>
      <w:r w:rsidRPr="00340522">
        <w:rPr>
          <w:rStyle w:val="StyleUnderline"/>
          <w:sz w:val="26"/>
          <w:szCs w:val="26"/>
        </w:rPr>
        <w:t>Fading existential pressures open people’s minds</w:t>
      </w:r>
      <w:r w:rsidRPr="00340522">
        <w:rPr>
          <w:sz w:val="16"/>
          <w:szCs w:val="26"/>
        </w:rPr>
        <w:t xml:space="preserve">, </w:t>
      </w:r>
      <w:r w:rsidRPr="00340522">
        <w:rPr>
          <w:rStyle w:val="StyleUnderline"/>
          <w:sz w:val="26"/>
          <w:szCs w:val="26"/>
        </w:rPr>
        <w:t xml:space="preserve">making them prioritize </w:t>
      </w:r>
      <w:r w:rsidRPr="00340522">
        <w:rPr>
          <w:rStyle w:val="Emphasis"/>
          <w:sz w:val="26"/>
          <w:szCs w:val="26"/>
        </w:rPr>
        <w:t>freedom over security, autonomy over authority, diversity over uniformity, and creativity over discipline</w:t>
      </w:r>
      <w:r w:rsidRPr="00340522">
        <w:rPr>
          <w:sz w:val="16"/>
          <w:szCs w:val="26"/>
        </w:rPr>
        <w:t xml:space="preserve">. </w:t>
      </w:r>
      <w:r w:rsidRPr="00340522">
        <w:rPr>
          <w:rStyle w:val="StyleUnderline"/>
          <w:sz w:val="26"/>
          <w:szCs w:val="26"/>
        </w:rPr>
        <w:t>The generation raised with these “open minds” and “expressive values” starts caring about women’s rights, animal rights, gay rights, human rights</w:t>
      </w:r>
      <w:r w:rsidRPr="00340522">
        <w:rPr>
          <w:sz w:val="16"/>
          <w:szCs w:val="26"/>
        </w:rPr>
        <w:t xml:space="preserve">, </w:t>
      </w:r>
      <w:r w:rsidRPr="00340522">
        <w:rPr>
          <w:rStyle w:val="StyleUnderline"/>
          <w:sz w:val="26"/>
          <w:szCs w:val="26"/>
        </w:rPr>
        <w:t>and environmental degradation</w:t>
      </w:r>
      <w:r w:rsidRPr="00340522">
        <w:rPr>
          <w:sz w:val="16"/>
          <w:szCs w:val="26"/>
        </w:rPr>
        <w:t xml:space="preserve">. They start expecting more out of life than their parents did. When women have education and career prospects, they start having fewer children—so few, in fact, that if we set aside sub-Saharan Africa (which will be the last region to undergo this “demographic transition”), the population in the rest of the world will begin declining in just a few decades and will plummet in the twenty-second century. Shanghai City lights at night I recently returned from a three-month trip across Asia, and Welzel’s words were like the Rosetta stone for understanding the vast generation gap opening </w:t>
      </w:r>
      <w:r w:rsidRPr="00340522">
        <w:rPr>
          <w:sz w:val="16"/>
          <w:szCs w:val="26"/>
        </w:rPr>
        <w:lastRenderedPageBreak/>
        <w:t xml:space="preserve">up in rapidly rising Asian nations. Most Asians under thirty-five have not experienced famine, war, or the fear of being abducted during the night. But most of their grandparents (or parents in some countries) grew up with such existential threats, and their values—the so called “Asian values” that prioritize authority over freedom—don’t sit well in the minds of today’s young people, who have moved to the right along the WVS spectrum. As people become richer and safer, their values change just as Welzel describes. </w:t>
      </w:r>
      <w:r w:rsidRPr="00340522">
        <w:rPr>
          <w:rStyle w:val="Emphasis"/>
          <w:sz w:val="26"/>
          <w:szCs w:val="26"/>
        </w:rPr>
        <w:t>Young people begin to demand more socially and environmentally responsible behavior from each other and from their governments</w:t>
      </w:r>
      <w:r w:rsidRPr="00340522">
        <w:rPr>
          <w:sz w:val="16"/>
          <w:szCs w:val="26"/>
        </w:rPr>
        <w:t xml:space="preserve">. </w:t>
      </w:r>
      <w:r w:rsidRPr="00340522">
        <w:rPr>
          <w:rStyle w:val="StyleUnderline"/>
          <w:sz w:val="26"/>
          <w:szCs w:val="26"/>
        </w:rPr>
        <w:t>People and countries move in a direction that can only be described as progressive</w:t>
      </w:r>
      <w:r w:rsidRPr="00340522">
        <w:rPr>
          <w:sz w:val="16"/>
          <w:szCs w:val="26"/>
        </w:rPr>
        <w:t xml:space="preserve">, or left leaning. That doesn’t mean that left-leaning political parties have an advantage—they often get out too far ahead, or too far leftward, of the average voter. And this process works only for social issues—not for economic issues such as taxation and the size of government. But the general consensus on social and environmental issues shifts leftward (politically), and this is my central point: Capitalism and the wealth it creates changes nature and humanity simultaneously. Any discussion of a “sustainable” or “resilient” future should acknowledge not only the devastation wrought by the industrial revolution and the consumer society but also the progressive environmental values, environmentally-friendly technologies, and shrinking populations that are the inevitable result of economic development. </w:t>
      </w:r>
      <w:r w:rsidRPr="00340522">
        <w:rPr>
          <w:rStyle w:val="StyleUnderline"/>
          <w:sz w:val="26"/>
          <w:szCs w:val="26"/>
        </w:rPr>
        <w:t>Capitalism changes conscience</w:t>
      </w:r>
      <w:r w:rsidRPr="00340522">
        <w:rPr>
          <w:sz w:val="16"/>
          <w:szCs w:val="26"/>
        </w:rPr>
        <w:t>. Capitalism got us into this ecological mess, back when most people had materialist values and cared little for the environment. But as values and cultures shift toward post materialism all over the world, capitalism might just get us out.</w:t>
      </w:r>
    </w:p>
    <w:p w14:paraId="5FE1651B" w14:textId="77777777" w:rsidR="001C623A" w:rsidRDefault="001C623A" w:rsidP="001C623A"/>
    <w:p w14:paraId="4AE431C1" w14:textId="77777777" w:rsidR="001C623A" w:rsidRPr="001C623A" w:rsidRDefault="001C623A" w:rsidP="001C623A"/>
    <w:sectPr w:rsidR="001C623A" w:rsidRPr="001C62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62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1B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23A"/>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522"/>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965"/>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6B1"/>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0564"/>
    <w:rsid w:val="00EA1115"/>
    <w:rsid w:val="00EA39EB"/>
    <w:rsid w:val="00EA58CE"/>
    <w:rsid w:val="00EB33FF"/>
    <w:rsid w:val="00EB3D1A"/>
    <w:rsid w:val="00EB7296"/>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D4D8A7"/>
  <w14:defaultImageDpi w14:val="300"/>
  <w15:docId w15:val="{4E2B8568-62C2-7849-A1C1-26E414564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052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405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405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3405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3405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05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0522"/>
  </w:style>
  <w:style w:type="character" w:customStyle="1" w:styleId="Heading1Char">
    <w:name w:val="Heading 1 Char"/>
    <w:aliases w:val="Pocket Char"/>
    <w:basedOn w:val="DefaultParagraphFont"/>
    <w:link w:val="Heading1"/>
    <w:uiPriority w:val="9"/>
    <w:rsid w:val="00340522"/>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34052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34052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4052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4052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340522"/>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3405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052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340522"/>
    <w:rPr>
      <w:color w:val="auto"/>
      <w:u w:val="none"/>
    </w:rPr>
  </w:style>
  <w:style w:type="paragraph" w:styleId="DocumentMap">
    <w:name w:val="Document Map"/>
    <w:basedOn w:val="Normal"/>
    <w:link w:val="DocumentMapChar"/>
    <w:uiPriority w:val="99"/>
    <w:semiHidden/>
    <w:unhideWhenUsed/>
    <w:rsid w:val="003405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0522"/>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1C623A"/>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C623A"/>
    <w:pPr>
      <w:ind w:left="720"/>
      <w:jc w:val="both"/>
    </w:pPr>
    <w:rPr>
      <w:b/>
      <w:iCs/>
      <w:u w:val="single"/>
    </w:rPr>
  </w:style>
  <w:style w:type="paragraph" w:customStyle="1" w:styleId="Cards">
    <w:name w:val="Cards"/>
    <w:basedOn w:val="Normal"/>
    <w:link w:val="CardsChar"/>
    <w:qFormat/>
    <w:rsid w:val="001C623A"/>
    <w:pPr>
      <w:autoSpaceDE w:val="0"/>
      <w:autoSpaceDN w:val="0"/>
      <w:adjustRightInd w:val="0"/>
      <w:ind w:left="432" w:right="432"/>
    </w:pPr>
    <w:rPr>
      <w:rFonts w:cs="Calibri"/>
      <w:szCs w:val="20"/>
    </w:rPr>
  </w:style>
  <w:style w:type="character" w:customStyle="1" w:styleId="CardsChar">
    <w:name w:val="Cards Char"/>
    <w:basedOn w:val="DefaultParagraphFont"/>
    <w:link w:val="Cards"/>
    <w:rsid w:val="001C623A"/>
    <w:rPr>
      <w:rFonts w:ascii="Calibri" w:hAnsi="Calibri" w:cs="Calibri"/>
      <w:sz w:val="22"/>
      <w:szCs w:val="20"/>
    </w:rPr>
  </w:style>
  <w:style w:type="paragraph" w:styleId="ListParagraph">
    <w:name w:val="List Paragraph"/>
    <w:aliases w:val="6 font"/>
    <w:basedOn w:val="Normal"/>
    <w:uiPriority w:val="99"/>
    <w:qFormat/>
    <w:rsid w:val="00D646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hiram7.wordpress.com/2009/03/12/there-is-no-better-alternative-than-capitalism/)//j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ublic.tepper.cmu.edu/facultydirectory/FacultyDirectoryProfile.aspx?id=9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humansandnature.org/culture-how-capitalism-changes-consci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29</Pages>
  <Words>15031</Words>
  <Characters>85681</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5</cp:revision>
  <dcterms:created xsi:type="dcterms:W3CDTF">2022-01-28T23:23:00Z</dcterms:created>
  <dcterms:modified xsi:type="dcterms:W3CDTF">2022-01-29T18:05:00Z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