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BE15B" w14:textId="77777777" w:rsidR="002764FF" w:rsidRPr="007C5CB4" w:rsidRDefault="002764FF" w:rsidP="002764FF">
      <w:r w:rsidRPr="007C5CB4">
        <w:t xml:space="preserve">We can cover the aff situation – in the words of olivia pope, it’s handled. </w:t>
      </w:r>
    </w:p>
    <w:p w14:paraId="6F4E27F6" w14:textId="77777777" w:rsidR="007F0113" w:rsidRPr="007C5CB4" w:rsidRDefault="007F0113" w:rsidP="002764FF">
      <w:pPr>
        <w:pStyle w:val="Heading2"/>
        <w:jc w:val="left"/>
      </w:pPr>
    </w:p>
    <w:p w14:paraId="397E56CF" w14:textId="7D9C469E" w:rsidR="00D92EAC" w:rsidRPr="007C5CB4" w:rsidRDefault="00D92EAC" w:rsidP="00D92EAC">
      <w:pPr>
        <w:pStyle w:val="Heading2"/>
      </w:pPr>
      <w:r w:rsidRPr="007C5CB4">
        <w:lastRenderedPageBreak/>
        <w:t>1</w:t>
      </w:r>
    </w:p>
    <w:p w14:paraId="18B951E9" w14:textId="77777777" w:rsidR="00D92EAC" w:rsidRPr="007C5CB4" w:rsidRDefault="00D92EAC" w:rsidP="00D92EAC">
      <w:pPr>
        <w:pStyle w:val="Heading4"/>
      </w:pPr>
      <w:r w:rsidRPr="007C5CB4">
        <w:t>CP Text: Space faring nations should enter into a prior and binding consultation with the International Court of Justice over [plan].</w:t>
      </w:r>
    </w:p>
    <w:p w14:paraId="18880DAC" w14:textId="77777777" w:rsidR="00D92EAC" w:rsidRPr="007C5CB4" w:rsidRDefault="00D92EAC" w:rsidP="00D92EAC">
      <w:pPr>
        <w:pStyle w:val="Heading4"/>
      </w:pPr>
      <w:r w:rsidRPr="007C5CB4">
        <w:t>Advisory opinions from ICJ are necessary to clarify and develop international space law and they say yes.</w:t>
      </w:r>
    </w:p>
    <w:p w14:paraId="3681318A" w14:textId="77777777" w:rsidR="00D92EAC" w:rsidRPr="007C5CB4" w:rsidRDefault="00D92EAC" w:rsidP="00D92EAC">
      <w:pPr>
        <w:rPr>
          <w:sz w:val="16"/>
          <w:szCs w:val="26"/>
        </w:rPr>
      </w:pPr>
      <w:r w:rsidRPr="007C5CB4">
        <w:rPr>
          <w:rStyle w:val="Style13ptBold"/>
          <w:szCs w:val="26"/>
          <w:u w:val="single"/>
        </w:rPr>
        <w:t>Simpson and Johnson 17</w:t>
      </w:r>
      <w:r w:rsidRPr="007C5CB4">
        <w:rPr>
          <w:sz w:val="16"/>
          <w:szCs w:val="26"/>
        </w:rP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15563B80" w14:textId="77777777" w:rsidR="00D92EAC" w:rsidRPr="007C5CB4" w:rsidRDefault="00D92EAC" w:rsidP="00D92EAC">
      <w:pPr>
        <w:pStyle w:val="ListParagraph"/>
        <w:numPr>
          <w:ilvl w:val="0"/>
          <w:numId w:val="12"/>
        </w:numPr>
        <w:rPr>
          <w:sz w:val="16"/>
          <w:szCs w:val="16"/>
        </w:rPr>
      </w:pPr>
      <w:r w:rsidRPr="007C5CB4">
        <w:rPr>
          <w:sz w:val="16"/>
          <w:szCs w:val="16"/>
        </w:rPr>
        <w:t>lacunae = situation where there is no applicable law</w:t>
      </w:r>
    </w:p>
    <w:p w14:paraId="2835521A" w14:textId="77777777" w:rsidR="00D92EAC" w:rsidRPr="007C5CB4" w:rsidRDefault="00D92EAC" w:rsidP="00D92EAC">
      <w:pPr>
        <w:pStyle w:val="ListParagraph"/>
        <w:numPr>
          <w:ilvl w:val="0"/>
          <w:numId w:val="12"/>
        </w:numPr>
        <w:rPr>
          <w:sz w:val="16"/>
          <w:szCs w:val="16"/>
        </w:rPr>
      </w:pPr>
      <w:r w:rsidRPr="007C5CB4">
        <w:rPr>
          <w:sz w:val="16"/>
          <w:szCs w:val="16"/>
        </w:rPr>
        <w:t>non liquet = no answer from governing system</w:t>
      </w:r>
    </w:p>
    <w:p w14:paraId="209B768E" w14:textId="77777777" w:rsidR="00D92EAC" w:rsidRPr="007C5CB4" w:rsidRDefault="00D92EAC" w:rsidP="00D92EAC">
      <w:pPr>
        <w:rPr>
          <w:sz w:val="16"/>
          <w:szCs w:val="26"/>
        </w:rPr>
      </w:pPr>
      <w:r w:rsidRPr="007C5CB4">
        <w:rPr>
          <w:sz w:val="16"/>
          <w:szCs w:val="26"/>
        </w:rPr>
        <w:t xml:space="preserve">Since </w:t>
      </w:r>
      <w:r w:rsidRPr="007C5CB4">
        <w:rPr>
          <w:rStyle w:val="StyleUnderline"/>
          <w:sz w:val="26"/>
          <w:szCs w:val="26"/>
        </w:rPr>
        <w:t>international space law has developed for at least 60 years in an environment devoid of judicial opinions on live controversies, it lacks the judicial contribution to clarification and elaboration of terms and principles normally enjoyed by a body of law</w:t>
      </w:r>
      <w:r w:rsidRPr="007C5CB4">
        <w:rPr>
          <w:sz w:val="16"/>
          <w:szCs w:val="26"/>
        </w:rPr>
        <w:t xml:space="preserve">. For this reason, </w:t>
      </w:r>
      <w:r w:rsidRPr="007C5CB4">
        <w:rPr>
          <w:rStyle w:val="StyleUnderline"/>
          <w:sz w:val="26"/>
          <w:szCs w:val="26"/>
        </w:rPr>
        <w:t>advisory opinions may be particularly useful in this area</w:t>
      </w:r>
      <w:r w:rsidRPr="007C5CB4">
        <w:rPr>
          <w:sz w:val="16"/>
          <w:szCs w:val="26"/>
        </w:rPr>
        <w:t xml:space="preserve">. </w:t>
      </w:r>
      <w:r w:rsidRPr="007C5CB4">
        <w:rPr>
          <w:rStyle w:val="StyleUnderline"/>
          <w:sz w:val="26"/>
          <w:szCs w:val="26"/>
        </w:rPr>
        <w:t>The mechanism for seizing the Court also appears to be favorably developed. In the nuclear weapons case, the ICJ turned down a 1993 request from the World Meteorological Organization on the grounds that WMO, acting ultra vires lacked standing</w:t>
      </w:r>
      <w:r w:rsidRPr="007C5CB4">
        <w:rPr>
          <w:sz w:val="16"/>
          <w:szCs w:val="26"/>
        </w:rPr>
        <w:t xml:space="preserve">. Only when the UN General Assembly later made the request in its own name did the Court take up the question. 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7C5CB4">
        <w:rPr>
          <w:rStyle w:val="StyleUnderline"/>
          <w:sz w:val="26"/>
          <w:szCs w:val="26"/>
        </w:rPr>
        <w:t>early requests for clarification, could easily establish that the necessary political will to seek increased clarity was present and permit to begin with less controversial concepts</w:t>
      </w:r>
      <w:r w:rsidRPr="007C5CB4">
        <w:rPr>
          <w:sz w:val="16"/>
          <w:szCs w:val="26"/>
        </w:rPr>
        <w:t xml:space="preserve">. Once the efficacy of advisory opinions to clarify elements of space law is established, the General Assembly could possibly decide to forward more challenging issues even where consensus in COPUOS could not be expected. III. NON-LIQUET AT THE ICJ. </w:t>
      </w:r>
      <w:r w:rsidRPr="007C5CB4">
        <w:rPr>
          <w:rStyle w:val="StyleUnderline"/>
          <w:sz w:val="26"/>
          <w:szCs w:val="26"/>
        </w:rPr>
        <w:t>It is a general principle of law at both the national and international level (indeed inherited from ancient Roman law) that when asked to deliver a judgement, a court knows the law</w:t>
      </w:r>
      <w:r w:rsidRPr="007C5CB4">
        <w:rPr>
          <w:sz w:val="16"/>
          <w:szCs w:val="2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  11 20 Legality of the Threat or Use of Nuclear Weapons, Advisory Opinion, I.C.J. Reports (1996) p. 226, 238 para. 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 Non liquet, meaning, it is not clear, is where a court finds the law insufficient, and does not permit a conclusion one way or the other </w:t>
      </w:r>
      <w:r w:rsidRPr="007C5CB4">
        <w:rPr>
          <w:sz w:val="16"/>
          <w:szCs w:val="26"/>
        </w:rPr>
        <w:lastRenderedPageBreak/>
        <w:t xml:space="preserve">regarding the issue it is presented with. 12 IV. SPACE LAW, LACUNAE, AND NON-LIQUET </w:t>
      </w:r>
      <w:r w:rsidRPr="007C5CB4">
        <w:rPr>
          <w:rStyle w:val="StyleUnderline"/>
          <w:sz w:val="26"/>
          <w:szCs w:val="26"/>
        </w:rPr>
        <w:t>The idea that gaps in the law or uncertainty with its provisions can render judicial decisions impossible, difficult, or unwise is at least as old as Roman law</w:t>
      </w:r>
      <w:r w:rsidRPr="007C5CB4">
        <w:rPr>
          <w:sz w:val="16"/>
          <w:szCs w:val="26"/>
        </w:rPr>
        <w:t xml:space="preserve">. As such the concepts of lacunae and non liquet still bear the Latin names that would have been familiar to lawyers and legal scholars throughout the Roman Empire. As explained by Mark Bogdansky, </w:t>
      </w:r>
      <w:r w:rsidRPr="007C5CB4">
        <w:rPr>
          <w:rStyle w:val="StyleUnderline"/>
          <w:sz w:val="26"/>
          <w:szCs w:val="26"/>
        </w:rPr>
        <w:t>non liquet can be extended to cover both the case where no legal rule can be found that applies to a case under consideration and to the case where lack of clarity in the facts or in a principle of law makes it impossible to discern clearly the implications of that principle in light of the facts presented</w:t>
      </w:r>
      <w:r w:rsidRPr="007C5CB4">
        <w:rPr>
          <w:sz w:val="16"/>
          <w:szCs w:val="26"/>
        </w:rPr>
        <w:t xml:space="preserve">.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 </w:t>
      </w:r>
      <w:r w:rsidRPr="007C5CB4">
        <w:rPr>
          <w:rStyle w:val="StyleUnderline"/>
          <w:sz w:val="26"/>
          <w:szCs w:val="26"/>
        </w:rPr>
        <w:t>Definitions become extremely important in discussing the impact of lacunae and non liquet on international space law.</w:t>
      </w:r>
      <w:r w:rsidRPr="007C5CB4">
        <w:rPr>
          <w:sz w:val="16"/>
          <w:szCs w:val="26"/>
        </w:rPr>
        <w:t xml:space="preserve"> Note for example the list of lacunae in José Monserrat Filho’s excellent paper, “Space Law In The Light Of Bobbio's Theory Of Legal Ordering,” IAC-12.E7. 5. 6.</w:t>
      </w:r>
    </w:p>
    <w:p w14:paraId="071FE787" w14:textId="77777777" w:rsidR="00D92EAC" w:rsidRPr="007C5CB4" w:rsidRDefault="00D92EAC" w:rsidP="00D92EAC">
      <w:pPr>
        <w:rPr>
          <w:szCs w:val="26"/>
        </w:rPr>
      </w:pPr>
      <w:r w:rsidRPr="007C5CB4">
        <w:rPr>
          <w:szCs w:val="26"/>
        </w:rPr>
        <w:t xml:space="preserve">1. </w:t>
      </w:r>
      <w:r w:rsidRPr="007C5CB4">
        <w:rPr>
          <w:rStyle w:val="StyleUnderline"/>
          <w:sz w:val="26"/>
          <w:szCs w:val="26"/>
        </w:rPr>
        <w:t>Definition of “space object”, “space debris”, “space activities”, “space launching</w:t>
      </w:r>
      <w:r w:rsidRPr="007C5CB4">
        <w:rPr>
          <w:szCs w:val="26"/>
        </w:rPr>
        <w:t>”;</w:t>
      </w:r>
    </w:p>
    <w:p w14:paraId="6E01D386" w14:textId="77777777" w:rsidR="00D92EAC" w:rsidRPr="007C5CB4" w:rsidRDefault="00D92EAC" w:rsidP="00D92EAC">
      <w:pPr>
        <w:rPr>
          <w:szCs w:val="26"/>
        </w:rPr>
      </w:pPr>
      <w:r w:rsidRPr="007C5CB4">
        <w:rPr>
          <w:szCs w:val="26"/>
        </w:rPr>
        <w:t xml:space="preserve">2. </w:t>
      </w:r>
      <w:r w:rsidRPr="007C5CB4">
        <w:rPr>
          <w:rStyle w:val="StyleUnderline"/>
          <w:sz w:val="26"/>
          <w:szCs w:val="26"/>
        </w:rPr>
        <w:t>Binding “Space Debris Mitigation Guidelines</w:t>
      </w:r>
      <w:r w:rsidRPr="007C5CB4">
        <w:rPr>
          <w:szCs w:val="26"/>
        </w:rPr>
        <w:t>”;</w:t>
      </w:r>
    </w:p>
    <w:p w14:paraId="571C9F55" w14:textId="77777777" w:rsidR="00D92EAC" w:rsidRPr="007C5CB4" w:rsidRDefault="00D92EAC" w:rsidP="00D92EAC">
      <w:pPr>
        <w:rPr>
          <w:szCs w:val="26"/>
        </w:rPr>
      </w:pPr>
      <w:r w:rsidRPr="007C5CB4">
        <w:rPr>
          <w:szCs w:val="26"/>
        </w:rPr>
        <w:t xml:space="preserve">3. </w:t>
      </w:r>
      <w:r w:rsidRPr="007C5CB4">
        <w:rPr>
          <w:rStyle w:val="StyleUnderline"/>
          <w:sz w:val="26"/>
          <w:szCs w:val="26"/>
        </w:rPr>
        <w:t>Prohibition of all kind of weapons in Earth orbits</w:t>
      </w:r>
      <w:r w:rsidRPr="007C5CB4">
        <w:rPr>
          <w:szCs w:val="26"/>
        </w:rPr>
        <w:t>;</w:t>
      </w:r>
    </w:p>
    <w:p w14:paraId="00197033" w14:textId="77777777" w:rsidR="00D92EAC" w:rsidRPr="007C5CB4" w:rsidRDefault="00D92EAC" w:rsidP="00D92EAC">
      <w:pPr>
        <w:rPr>
          <w:szCs w:val="26"/>
        </w:rPr>
      </w:pPr>
      <w:r w:rsidRPr="007C5CB4">
        <w:rPr>
          <w:szCs w:val="26"/>
        </w:rPr>
        <w:t xml:space="preserve">4. </w:t>
      </w:r>
      <w:r w:rsidRPr="007C5CB4">
        <w:rPr>
          <w:rStyle w:val="StyleUnderline"/>
          <w:sz w:val="26"/>
          <w:szCs w:val="26"/>
        </w:rPr>
        <w:t>Definition and delimitation of the outer space</w:t>
      </w:r>
      <w:r w:rsidRPr="007C5CB4">
        <w:rPr>
          <w:szCs w:val="26"/>
        </w:rPr>
        <w:t>;</w:t>
      </w:r>
    </w:p>
    <w:p w14:paraId="6AF212B7" w14:textId="77777777" w:rsidR="00D92EAC" w:rsidRPr="007C5CB4" w:rsidRDefault="00D92EAC" w:rsidP="00D92EAC">
      <w:pPr>
        <w:rPr>
          <w:szCs w:val="26"/>
        </w:rPr>
      </w:pPr>
      <w:r w:rsidRPr="007C5CB4">
        <w:rPr>
          <w:szCs w:val="26"/>
        </w:rPr>
        <w:t xml:space="preserve">5. </w:t>
      </w:r>
      <w:r w:rsidRPr="007C5CB4">
        <w:rPr>
          <w:rStyle w:val="Emphasis"/>
          <w:sz w:val="26"/>
          <w:szCs w:val="26"/>
        </w:rPr>
        <w:t>Regulation of commercialization of space activities</w:t>
      </w:r>
      <w:r w:rsidRPr="007C5CB4">
        <w:rPr>
          <w:szCs w:val="26"/>
        </w:rPr>
        <w:t>;</w:t>
      </w:r>
    </w:p>
    <w:p w14:paraId="63C4ED8B" w14:textId="77777777" w:rsidR="00D92EAC" w:rsidRPr="007C5CB4" w:rsidRDefault="00D92EAC" w:rsidP="00D92EAC">
      <w:pPr>
        <w:rPr>
          <w:szCs w:val="26"/>
        </w:rPr>
      </w:pPr>
      <w:r w:rsidRPr="007C5CB4">
        <w:rPr>
          <w:szCs w:val="26"/>
        </w:rPr>
        <w:t xml:space="preserve">6. </w:t>
      </w:r>
      <w:r w:rsidRPr="007C5CB4">
        <w:rPr>
          <w:rStyle w:val="StyleUnderline"/>
          <w:sz w:val="26"/>
          <w:szCs w:val="26"/>
        </w:rPr>
        <w:t>Environmental damage in Liability Convention</w:t>
      </w:r>
      <w:r w:rsidRPr="007C5CB4">
        <w:rPr>
          <w:szCs w:val="26"/>
        </w:rPr>
        <w:t>;</w:t>
      </w:r>
    </w:p>
    <w:p w14:paraId="14D9C6BD" w14:textId="77777777" w:rsidR="00D92EAC" w:rsidRPr="007C5CB4" w:rsidRDefault="00D92EAC" w:rsidP="00D92EAC">
      <w:pPr>
        <w:rPr>
          <w:szCs w:val="26"/>
        </w:rPr>
      </w:pPr>
      <w:r w:rsidRPr="007C5CB4">
        <w:rPr>
          <w:szCs w:val="26"/>
        </w:rPr>
        <w:t xml:space="preserve">7. </w:t>
      </w:r>
      <w:r w:rsidRPr="007C5CB4">
        <w:rPr>
          <w:rStyle w:val="StyleUnderline"/>
          <w:sz w:val="26"/>
          <w:szCs w:val="26"/>
        </w:rPr>
        <w:t>Industrial exploitation of lunar natural resources</w:t>
      </w:r>
      <w:r w:rsidRPr="007C5CB4">
        <w:rPr>
          <w:szCs w:val="26"/>
        </w:rPr>
        <w:t>;</w:t>
      </w:r>
    </w:p>
    <w:p w14:paraId="01AA00F4" w14:textId="77777777" w:rsidR="00D92EAC" w:rsidRPr="007C5CB4" w:rsidRDefault="00D92EAC" w:rsidP="00D92EAC">
      <w:pPr>
        <w:rPr>
          <w:sz w:val="16"/>
          <w:szCs w:val="16"/>
        </w:rPr>
      </w:pPr>
      <w:r w:rsidRPr="007C5CB4">
        <w:rPr>
          <w:sz w:val="16"/>
          <w:szCs w:val="16"/>
        </w:rPr>
        <w:t>8. Remote sensing activities in the XXI century;</w:t>
      </w:r>
    </w:p>
    <w:p w14:paraId="71F33E45" w14:textId="77777777" w:rsidR="00D92EAC" w:rsidRPr="007C5CB4" w:rsidRDefault="00D92EAC" w:rsidP="00D92EAC">
      <w:pPr>
        <w:rPr>
          <w:sz w:val="16"/>
          <w:szCs w:val="16"/>
        </w:rPr>
      </w:pPr>
      <w:r w:rsidRPr="007C5CB4">
        <w:rPr>
          <w:sz w:val="16"/>
          <w:szCs w:val="16"/>
        </w:rPr>
        <w:t>9. Satellite data as evidence in criminal proceedings;</w:t>
      </w:r>
    </w:p>
    <w:p w14:paraId="1BA8CEA9" w14:textId="77777777" w:rsidR="00D92EAC" w:rsidRPr="007C5CB4" w:rsidRDefault="00D92EAC" w:rsidP="00D92EAC">
      <w:pPr>
        <w:rPr>
          <w:szCs w:val="26"/>
        </w:rPr>
      </w:pPr>
      <w:r w:rsidRPr="007C5CB4">
        <w:rPr>
          <w:szCs w:val="26"/>
        </w:rPr>
        <w:t xml:space="preserve">10. </w:t>
      </w:r>
      <w:r w:rsidRPr="007C5CB4">
        <w:rPr>
          <w:rStyle w:val="StyleUnderline"/>
          <w:sz w:val="26"/>
          <w:szCs w:val="26"/>
        </w:rPr>
        <w:t>The use of nuclear power sources in space</w:t>
      </w:r>
      <w:r w:rsidRPr="007C5CB4">
        <w:rPr>
          <w:szCs w:val="26"/>
        </w:rPr>
        <w:t>;</w:t>
      </w:r>
    </w:p>
    <w:p w14:paraId="360CF67F" w14:textId="77777777" w:rsidR="00D92EAC" w:rsidRPr="007C5CB4" w:rsidRDefault="00D92EAC" w:rsidP="00D92EAC">
      <w:pPr>
        <w:rPr>
          <w:szCs w:val="26"/>
        </w:rPr>
      </w:pPr>
      <w:r w:rsidRPr="007C5CB4">
        <w:rPr>
          <w:szCs w:val="26"/>
        </w:rPr>
        <w:t xml:space="preserve">11. </w:t>
      </w:r>
      <w:r w:rsidRPr="007C5CB4">
        <w:rPr>
          <w:rStyle w:val="StyleUnderline"/>
          <w:sz w:val="26"/>
          <w:szCs w:val="26"/>
        </w:rPr>
        <w:t>The human presence in space</w:t>
      </w:r>
      <w:r w:rsidRPr="007C5CB4">
        <w:rPr>
          <w:szCs w:val="26"/>
        </w:rPr>
        <w:t>.</w:t>
      </w:r>
    </w:p>
    <w:p w14:paraId="2A593C75" w14:textId="77777777" w:rsidR="00D92EAC" w:rsidRPr="007C5CB4" w:rsidRDefault="00D92EAC" w:rsidP="00D92EAC">
      <w:pPr>
        <w:rPr>
          <w:sz w:val="16"/>
          <w:szCs w:val="16"/>
        </w:rPr>
      </w:pPr>
      <w:r w:rsidRPr="007C5CB4">
        <w:rPr>
          <w:sz w:val="16"/>
          <w:szCs w:val="16"/>
        </w:rPr>
        <w:t>12</w:t>
      </w:r>
    </w:p>
    <w:p w14:paraId="3C711192" w14:textId="77777777" w:rsidR="00D92EAC" w:rsidRPr="007C5CB4" w:rsidRDefault="00D92EAC" w:rsidP="00D92EAC">
      <w:pPr>
        <w:rPr>
          <w:sz w:val="16"/>
          <w:szCs w:val="26"/>
        </w:rPr>
      </w:pPr>
      <w:r w:rsidRPr="007C5CB4">
        <w:rPr>
          <w:sz w:val="16"/>
          <w:szCs w:val="2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7C5CB4">
        <w:rPr>
          <w:rStyle w:val="StyleUnderline"/>
          <w:sz w:val="26"/>
          <w:szCs w:val="26"/>
        </w:rPr>
        <w:t xml:space="preserve">where a situation of non liquet emerges from disagreement over definitions or the application of a legal principle to a particular situation, an advisory opinion could have either one of two beneficial outcomes. </w:t>
      </w:r>
      <w:r w:rsidRPr="007C5CB4">
        <w:rPr>
          <w:sz w:val="16"/>
          <w:szCs w:val="26"/>
        </w:rPr>
        <w:t xml:space="preserve">In the first case </w:t>
      </w:r>
      <w:r w:rsidRPr="007C5CB4">
        <w:rPr>
          <w:rStyle w:val="StyleUnderline"/>
          <w:sz w:val="26"/>
          <w:szCs w:val="26"/>
        </w:rPr>
        <w:t xml:space="preserve">an advisory opinion could clarify the meaning of terms where uncertainty exists. This situation would require strong arguments to support the opinion and justify it. It might be elaborated on the basis of original intent reflected in the travaux </w:t>
      </w:r>
      <w:r w:rsidRPr="007C5CB4">
        <w:rPr>
          <w:rStyle w:val="StyleUnderline"/>
          <w:sz w:val="26"/>
          <w:szCs w:val="26"/>
        </w:rPr>
        <w:lastRenderedPageBreak/>
        <w:t xml:space="preserve">préparatoires, clear patterns of application of terms and principles in the action of States parties to the agreements where uncertainty exists or lack of clarity is perceived, or lucid reasoning by analogy to similar situations where greater certainty can be demonstrated. </w:t>
      </w:r>
      <w:r w:rsidRPr="007C5CB4">
        <w:rPr>
          <w:sz w:val="16"/>
          <w:szCs w:val="26"/>
        </w:rPr>
        <w:t xml:space="preserve">The second case could result from </w:t>
      </w:r>
      <w:r w:rsidRPr="007C5CB4">
        <w:rPr>
          <w:rStyle w:val="StyleUnderline"/>
          <w:sz w:val="26"/>
          <w:szCs w:val="26"/>
        </w:rPr>
        <w:t>an opinion that clarification cannot be provided</w:t>
      </w:r>
      <w:r w:rsidRPr="007C5CB4">
        <w:rPr>
          <w:sz w:val="16"/>
          <w:szCs w:val="26"/>
        </w:rPr>
        <w:t xml:space="preserve"> and that the matter remains non liquet. In this case</w:t>
      </w:r>
      <w:r w:rsidRPr="007C5CB4">
        <w:rPr>
          <w:rStyle w:val="StyleUnderline"/>
          <w:sz w:val="26"/>
          <w:szCs w:val="26"/>
        </w:rPr>
        <w:t>, there would be an unambiguous signal that political/ diplomatic action would be required to clarify the issues in dispute</w:t>
      </w:r>
      <w:r w:rsidRPr="007C5CB4">
        <w:rPr>
          <w:sz w:val="16"/>
          <w:szCs w:val="26"/>
        </w:rPr>
        <w:t xml:space="preserve">. Take for example the hypothetical example of </w:t>
      </w:r>
      <w:r w:rsidRPr="007C5CB4">
        <w:rPr>
          <w:rStyle w:val="StyleUnderline"/>
          <w:sz w:val="26"/>
          <w:szCs w:val="26"/>
        </w:rPr>
        <w:t xml:space="preserve">a case seeking clarification of the non-appropriation clause of the Outer Space Treaty. A non liquet in such a case would leave those wishing to assert that a prohibition against off Earth mining existed in international law without a legal vindication of their position while those wishing to engage in such mining would face uncertainty because the Court had not ruled definitively that non appropriation did not apply to them. Since the mining advocates would be </w:t>
      </w:r>
      <w:r w:rsidRPr="007C5CB4">
        <w:rPr>
          <w:rStyle w:val="StyleUnderline"/>
          <w:strike/>
          <w:sz w:val="26"/>
          <w:szCs w:val="26"/>
        </w:rPr>
        <w:t>handicapped</w:t>
      </w:r>
      <w:r w:rsidRPr="007C5CB4">
        <w:rPr>
          <w:rStyle w:val="StyleUnderline"/>
          <w:sz w:val="26"/>
          <w:szCs w:val="26"/>
        </w:rPr>
        <w:t xml:space="preserve"> by uncertainty in their approaches to potential investors, both sides would have an incentive to seek a political resolution with the compromises that was likely to entail</w:t>
      </w:r>
      <w:r w:rsidRPr="007C5CB4">
        <w:rPr>
          <w:sz w:val="16"/>
          <w:szCs w:val="26"/>
        </w:rPr>
        <w:t>.</w:t>
      </w:r>
    </w:p>
    <w:p w14:paraId="58BBE94D" w14:textId="77777777" w:rsidR="00D92EAC" w:rsidRPr="007C5CB4" w:rsidRDefault="00D92EAC" w:rsidP="00D92EAC">
      <w:pPr>
        <w:rPr>
          <w:szCs w:val="26"/>
          <w:u w:val="single"/>
        </w:rPr>
      </w:pPr>
    </w:p>
    <w:p w14:paraId="3BF211F4" w14:textId="77777777" w:rsidR="00D92EAC" w:rsidRPr="007C5CB4" w:rsidRDefault="00D92EAC" w:rsidP="00D92EAC">
      <w:pPr>
        <w:pStyle w:val="Heading4"/>
      </w:pPr>
      <w:r w:rsidRPr="007C5CB4">
        <w:t>International space legal regime are needed to solve space war - malleable laws are key in outer space.</w:t>
      </w:r>
    </w:p>
    <w:p w14:paraId="50A79575" w14:textId="77777777" w:rsidR="00D92EAC" w:rsidRPr="007C5CB4" w:rsidRDefault="00D92EAC" w:rsidP="00D92EAC">
      <w:pPr>
        <w:rPr>
          <w:sz w:val="16"/>
          <w:szCs w:val="26"/>
        </w:rPr>
      </w:pPr>
      <w:r w:rsidRPr="007C5CB4">
        <w:rPr>
          <w:rStyle w:val="Style13ptBold"/>
          <w:szCs w:val="26"/>
          <w:u w:val="single"/>
        </w:rPr>
        <w:t>Hart 21</w:t>
      </w:r>
      <w:r w:rsidRPr="007C5CB4">
        <w:rPr>
          <w:rStyle w:val="Style13ptBold"/>
          <w:sz w:val="16"/>
          <w:szCs w:val="26"/>
        </w:rPr>
        <w:t xml:space="preserve"> </w:t>
      </w:r>
      <w:r w:rsidRPr="007C5CB4">
        <w:rPr>
          <w:sz w:val="16"/>
          <w:szCs w:val="26"/>
        </w:rPr>
        <w:t>[Amalyah Hart, Amalyah Hart is a science journalist based in Melbourne, 11-19-2021, "Do we need new space law to prevent space war", Cosmos Magazine, https://cosmosmagazine.com/people/society/space-law-to-prevent-space-war/] simha</w:t>
      </w:r>
    </w:p>
    <w:p w14:paraId="481D7ED9" w14:textId="77777777" w:rsidR="00D92EAC" w:rsidRPr="007C5CB4" w:rsidRDefault="00D92EAC" w:rsidP="00D92EAC">
      <w:pPr>
        <w:rPr>
          <w:sz w:val="16"/>
          <w:szCs w:val="26"/>
        </w:rPr>
      </w:pPr>
      <w:r w:rsidRPr="007C5CB4">
        <w:rPr>
          <w:sz w:val="16"/>
          <w:szCs w:val="26"/>
        </w:rPr>
        <w:t xml:space="preserve">The week before last, a UN panel approved the creation of a working group to discuss next-generation laws to prevent the militarisation of space. </w:t>
      </w:r>
      <w:r w:rsidRPr="007C5CB4">
        <w:rPr>
          <w:szCs w:val="26"/>
          <w:u w:val="single"/>
        </w:rPr>
        <w:t>The move comes as space 2.0 seems to be going into hyper-drive, with countries and corporations racing to claim their stake in the final frontier. It’s timely, as the potential for friction is gathering by the day, with China, India, Russia and the US testing anti-satellite missiles on their own satellites and creating worrisome clouds of debris. T</w:t>
      </w:r>
      <w:r w:rsidRPr="007C5CB4">
        <w:rPr>
          <w:sz w:val="16"/>
          <w:szCs w:val="26"/>
        </w:rPr>
        <w:t xml:space="preserve">his week’s destruction by Russia of its “dead” satellite, Cosmos 1408, underlined the issue. </w:t>
      </w:r>
      <w:r w:rsidRPr="007C5CB4">
        <w:rPr>
          <w:szCs w:val="26"/>
          <w:u w:val="single"/>
        </w:rPr>
        <w:t>Meanwhile, the orbital space around Earth is becoming jammed with machinery; currently, there are 3,372 active satellites whizzing around Earth, but in one or two decades that number is set to leap to potentially 100,000 or more.</w:t>
      </w:r>
      <w:r w:rsidRPr="007C5CB4">
        <w:rPr>
          <w:sz w:val="16"/>
          <w:szCs w:val="26"/>
        </w:rPr>
        <w:t xml:space="preserve"> And that’s ignoring the space stations, telescopes and spyware already in orbit as countries flex their aerospace muscles. It’s a cosmic fracas. </w:t>
      </w:r>
      <w:r w:rsidRPr="007C5CB4">
        <w:rPr>
          <w:szCs w:val="26"/>
          <w:u w:val="single"/>
        </w:rPr>
        <w:t xml:space="preserve">And </w:t>
      </w:r>
      <w:r w:rsidRPr="007C5CB4">
        <w:rPr>
          <w:rStyle w:val="Emphasis"/>
          <w:sz w:val="26"/>
          <w:szCs w:val="26"/>
        </w:rPr>
        <w:t>contested territory is prime fodder for international disputes</w:t>
      </w:r>
      <w:r w:rsidRPr="007C5CB4">
        <w:rPr>
          <w:szCs w:val="26"/>
          <w:u w:val="single"/>
        </w:rPr>
        <w:t>, as we know</w:t>
      </w:r>
      <w:r w:rsidRPr="007C5CB4">
        <w:rPr>
          <w:sz w:val="16"/>
          <w:szCs w:val="2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7C5CB4">
        <w:rPr>
          <w:szCs w:val="26"/>
          <w:u w:val="single"/>
        </w:rPr>
        <w:t xml:space="preserve">But as technology evolves and new opportunities arise, are these old laws equipped to govern new problems? </w:t>
      </w:r>
      <w:r w:rsidRPr="007C5CB4">
        <w:rPr>
          <w:sz w:val="16"/>
          <w:szCs w:val="2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7C5CB4">
        <w:rPr>
          <w:szCs w:val="26"/>
          <w:u w:val="single"/>
        </w:rPr>
        <w:t xml:space="preserve">“There’s a lot of law </w:t>
      </w:r>
      <w:r w:rsidRPr="007C5CB4">
        <w:rPr>
          <w:szCs w:val="26"/>
          <w:u w:val="single"/>
        </w:rPr>
        <w:lastRenderedPageBreak/>
        <w:t xml:space="preserve">at the multilateral level that then filters down to other layers of bilateral or ‘minilateral’ agreements and national laws. But clearly things move so quickly with technology, we’re doing so many more things in space that were beyond the contemplation of the drafters of the original treaties. Ideally we need more.” Freeland says there are myriad complex, interconnected issues in space that need tighter laws. These include the increasing militarisation of space; the proliferation of satellites, which can lead to overcrowding of “popular” orbits and increased demand for radio-wave spectra; ethical issues around human spaceflight; and the possible extraction of resources on celestial bodies like the Moon. </w:t>
      </w:r>
      <w:r w:rsidRPr="007C5CB4">
        <w:rPr>
          <w:sz w:val="16"/>
          <w:szCs w:val="2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7C5CB4">
        <w:rPr>
          <w:szCs w:val="26"/>
          <w:u w:val="single"/>
        </w:rPr>
        <w:t xml:space="preserve">the opportunities for cashing in look </w:t>
      </w:r>
      <w:r w:rsidRPr="007C5CB4">
        <w:rPr>
          <w:rStyle w:val="Emphasis"/>
          <w:sz w:val="26"/>
          <w:szCs w:val="26"/>
        </w:rPr>
        <w:t>potentially endless</w:t>
      </w:r>
      <w:r w:rsidRPr="007C5CB4">
        <w:rPr>
          <w:sz w:val="16"/>
          <w:szCs w:val="26"/>
        </w:rPr>
        <w:t xml:space="preserve"> – provided technology advances to the level of practical spaceflight. </w:t>
      </w:r>
      <w:r w:rsidRPr="007C5CB4">
        <w:rPr>
          <w:szCs w:val="26"/>
          <w:u w:val="single"/>
        </w:rPr>
        <w:t>“</w:t>
      </w:r>
      <w:r w:rsidRPr="007C5CB4">
        <w:rPr>
          <w:rStyle w:val="Emphasis"/>
          <w:sz w:val="26"/>
          <w:szCs w:val="26"/>
        </w:rPr>
        <w:t>Most wars on Earth have historically been fought over a quest for resources,”</w:t>
      </w:r>
      <w:r w:rsidRPr="007C5CB4">
        <w:rPr>
          <w:szCs w:val="26"/>
          <w:u w:val="single"/>
        </w:rPr>
        <w:t xml:space="preserve"> says Freeland, “so it’s incredibly important [to have appropriate space laws].” </w:t>
      </w:r>
      <w:r w:rsidRPr="007C5CB4">
        <w:rPr>
          <w:sz w:val="16"/>
          <w:szCs w:val="2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7C5CB4">
        <w:rPr>
          <w:szCs w:val="26"/>
          <w:u w:val="single"/>
        </w:rPr>
        <w:t xml:space="preserve">potential avenues for weapons that cross the border from terrestrial to cosmic continue to proliferate. </w:t>
      </w:r>
      <w:r w:rsidRPr="007C5CB4">
        <w:rPr>
          <w:sz w:val="16"/>
          <w:szCs w:val="2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7C5CB4">
        <w:rPr>
          <w:szCs w:val="26"/>
          <w:u w:val="single"/>
        </w:rPr>
        <w:t xml:space="preserve">Currently, the principles for governing space under the OST forbid the military use of space, but space is already used for military purposes such as surveillance, and some missiles carve a path through outer space on their journeys to their targets. </w:t>
      </w:r>
      <w:r w:rsidRPr="007C5CB4">
        <w:rPr>
          <w:sz w:val="16"/>
          <w:szCs w:val="2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sidRPr="007C5CB4">
        <w:rPr>
          <w:szCs w:val="26"/>
          <w:u w:val="single"/>
        </w:rPr>
        <w:t xml:space="preserve"> But as technology proliferates, the opportunities for space-based militarisation also grow. The existing laws were drafted long before many of these technologies were even dreamed up. </w:t>
      </w:r>
      <w:r w:rsidRPr="007C5CB4">
        <w:rPr>
          <w:sz w:val="16"/>
          <w:szCs w:val="26"/>
        </w:rPr>
        <w:t xml:space="preserve">The most worrisome technologies currently being trialled are anti-satellite missiles. “We have this </w:t>
      </w:r>
      <w:r w:rsidRPr="007C5CB4">
        <w:rPr>
          <w:szCs w:val="26"/>
          <w:u w:val="single"/>
        </w:rPr>
        <w:t>strategic competition going on amongst the major powers,”</w:t>
      </w:r>
      <w:r w:rsidRPr="007C5CB4">
        <w:rPr>
          <w:sz w:val="16"/>
          <w:szCs w:val="2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7C5CB4">
        <w:rPr>
          <w:szCs w:val="26"/>
          <w:u w:val="single"/>
        </w:rPr>
        <w:t xml:space="preserve">Other military applications in space, Doucet says, include the jamming of satellite communications and navigation, as well as interference with some GNSS signals, of which GPS – the satellite navigation system we all use for things like Google Maps – is </w:t>
      </w:r>
      <w:r w:rsidRPr="007C5CB4">
        <w:rPr>
          <w:szCs w:val="26"/>
          <w:u w:val="single"/>
        </w:rPr>
        <w:lastRenderedPageBreak/>
        <w:t>one. Satellite jamming can have major disruptive potential.</w:t>
      </w:r>
      <w:r w:rsidRPr="007C5CB4">
        <w:rPr>
          <w:sz w:val="16"/>
          <w:szCs w:val="2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7C5CB4">
        <w:rPr>
          <w:szCs w:val="26"/>
          <w:u w:val="single"/>
        </w:rPr>
        <w:t>Close proximity operations seem to get countries a bit upset,” says Doucet. Close proximity operations, as the name suggests, involve satellites moving close to other satellites. “One reason might be intelligence or inspection, just to take close images to understand how it’s built. But you may be getting close to intercept signals or to interfere with signals.</w:t>
      </w:r>
      <w:r w:rsidRPr="007C5CB4">
        <w:rPr>
          <w:sz w:val="16"/>
          <w:szCs w:val="26"/>
        </w:rPr>
        <w:t xml:space="preserve"> “So that is a concern, because it’s one thing to get close for passively collecting information, but if you’re close you may also be in a position to interfere.” What might new space law systems look like? “</w:t>
      </w:r>
      <w:r w:rsidRPr="007C5CB4">
        <w:rPr>
          <w:szCs w:val="26"/>
          <w:u w:val="single"/>
        </w:rPr>
        <w:t>We have a lot of space systems that are dual use, that have the potential to do harm,” Doucet says. “I’d like to see some transparency on the mission, on what you’re doing, to help alleviate concerns.</w:t>
      </w:r>
      <w:r w:rsidRPr="007C5CB4">
        <w:rPr>
          <w:sz w:val="16"/>
          <w:szCs w:val="26"/>
        </w:rPr>
        <w:t xml:space="preserve"> “That might sound like a small step, but to militaries it’s actually a really big step to provide transparency.” </w:t>
      </w:r>
      <w:r w:rsidRPr="007C5CB4">
        <w:rPr>
          <w:szCs w:val="26"/>
          <w:u w:val="single"/>
        </w:rPr>
        <w:t xml:space="preserve">Doucet says he’d also like to see clarification of the existing principles for space law already set out in the OST and other treaties. In fact, he’s currently working on the MILAMOS Project, developing a Manual on International Law Applicable to Military Uses of Outer Space at Canada’s McGill University. “I would like to see the existing legal regime being given a bit of life,” he says. “We’ve got tremendously good outer space principles, but over several decades countries have kind of refused to give them life because it’s too controversial. </w:t>
      </w:r>
      <w:r w:rsidRPr="007C5CB4">
        <w:rPr>
          <w:sz w:val="16"/>
          <w:szCs w:val="2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7C5CB4">
        <w:rPr>
          <w:szCs w:val="26"/>
          <w:u w:val="single"/>
        </w:rPr>
        <w:t>shouldn’t think this is an unsolvable problem</w:t>
      </w:r>
      <w:r w:rsidRPr="007C5CB4">
        <w:rPr>
          <w:sz w:val="16"/>
          <w:szCs w:val="2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7C5CB4">
        <w:rPr>
          <w:szCs w:val="26"/>
          <w:u w:val="single"/>
        </w:rPr>
        <w:t>common interest to agree to the rules of the road</w:t>
      </w:r>
      <w:r w:rsidRPr="007C5CB4">
        <w:rPr>
          <w:sz w:val="16"/>
          <w:szCs w:val="26"/>
        </w:rPr>
        <w:t>,” he says. “The important element is that they have had the opportunity to buy in on the framing of those rules.“I think we need to be optimistic. With a great deal of caution, cool heads will prevail.”</w:t>
      </w:r>
    </w:p>
    <w:p w14:paraId="2E982067" w14:textId="77777777" w:rsidR="00D92EAC" w:rsidRPr="007C5CB4" w:rsidRDefault="00D92EAC" w:rsidP="00D92EAC">
      <w:pPr>
        <w:rPr>
          <w:szCs w:val="26"/>
        </w:rPr>
      </w:pPr>
    </w:p>
    <w:p w14:paraId="1D1FD388" w14:textId="77777777" w:rsidR="00D92EAC" w:rsidRPr="007C5CB4" w:rsidRDefault="00D92EAC" w:rsidP="00D92EAC">
      <w:pPr>
        <w:rPr>
          <w:szCs w:val="26"/>
        </w:rPr>
      </w:pPr>
    </w:p>
    <w:p w14:paraId="1B003B6C" w14:textId="39E1308D" w:rsidR="00D92EAC" w:rsidRPr="007C5CB4" w:rsidRDefault="00D92EAC" w:rsidP="00D92EAC">
      <w:pPr>
        <w:pStyle w:val="Heading2"/>
      </w:pPr>
      <w:r w:rsidRPr="007C5CB4">
        <w:lastRenderedPageBreak/>
        <w:t>2</w:t>
      </w:r>
    </w:p>
    <w:p w14:paraId="72F451DB" w14:textId="77777777" w:rsidR="00D92EAC" w:rsidRPr="007C5CB4" w:rsidRDefault="00D92EAC" w:rsidP="00D92EAC">
      <w:pPr>
        <w:pStyle w:val="Heading4"/>
      </w:pPr>
      <w:r w:rsidRPr="007C5CB4">
        <w:t>Ethics begin a posteriori.</w:t>
      </w:r>
    </w:p>
    <w:p w14:paraId="21F54488" w14:textId="77777777" w:rsidR="00D92EAC" w:rsidRPr="007C5CB4" w:rsidRDefault="00D92EAC" w:rsidP="00D92EAC">
      <w:pPr>
        <w:pStyle w:val="Heading4"/>
      </w:pPr>
      <w:r w:rsidRPr="007C5CB4">
        <w:t xml:space="preserve">1. Knowledge is </w:t>
      </w:r>
      <w:r w:rsidRPr="007C5CB4">
        <w:rPr>
          <w:u w:val="single"/>
        </w:rPr>
        <w:t>based</w:t>
      </w:r>
      <w:r w:rsidRPr="007C5CB4">
        <w:t xml:space="preserve"> on experience – I </w:t>
      </w:r>
      <w:r w:rsidRPr="007C5CB4">
        <w:rPr>
          <w:u w:val="single"/>
        </w:rPr>
        <w:t>wouldn’t</w:t>
      </w:r>
      <w:r w:rsidRPr="007C5CB4">
        <w:t xml:space="preserve"> know 2+2=4 </w:t>
      </w:r>
      <w:r w:rsidRPr="007C5CB4">
        <w:rPr>
          <w:u w:val="single"/>
        </w:rPr>
        <w:t>without</w:t>
      </w:r>
      <w:r w:rsidRPr="007C5CB4">
        <w:t xml:space="preserve"> experience of objects </w:t>
      </w:r>
      <w:r w:rsidRPr="007C5CB4">
        <w:rPr>
          <w:u w:val="single"/>
        </w:rPr>
        <w:t>nor</w:t>
      </w:r>
      <w:r w:rsidRPr="007C5CB4">
        <w:t xml:space="preserve"> the color red </w:t>
      </w:r>
      <w:r w:rsidRPr="007C5CB4">
        <w:rPr>
          <w:u w:val="single"/>
        </w:rPr>
        <w:t>without</w:t>
      </w:r>
      <w:r w:rsidRPr="007C5CB4">
        <w:t xml:space="preserve"> some </w:t>
      </w:r>
      <w:r w:rsidRPr="007C5CB4">
        <w:rPr>
          <w:u w:val="single"/>
        </w:rPr>
        <w:t>experience</w:t>
      </w:r>
      <w:r w:rsidRPr="007C5CB4">
        <w:t xml:space="preserve"> of color. We </w:t>
      </w:r>
      <w:r w:rsidRPr="007C5CB4">
        <w:rPr>
          <w:u w:val="single"/>
        </w:rPr>
        <w:t>can’t</w:t>
      </w:r>
      <w:r w:rsidRPr="007C5CB4">
        <w:t xml:space="preserve"> obtain evidence of goodness without experience.</w:t>
      </w:r>
    </w:p>
    <w:p w14:paraId="5952E68D" w14:textId="77777777" w:rsidR="00D92EAC" w:rsidRPr="007C5CB4" w:rsidRDefault="00D92EAC" w:rsidP="00D92EAC">
      <w:pPr>
        <w:pStyle w:val="Heading4"/>
      </w:pPr>
      <w:r w:rsidRPr="007C5CB4">
        <w:t xml:space="preserve">2. Indifference – Even if there </w:t>
      </w:r>
      <w:r w:rsidRPr="007C5CB4">
        <w:rPr>
          <w:u w:val="single"/>
        </w:rPr>
        <w:t>are</w:t>
      </w:r>
      <w:r w:rsidRPr="007C5CB4">
        <w:t xml:space="preserve"> apriori moral truths, I can </w:t>
      </w:r>
      <w:r w:rsidRPr="007C5CB4">
        <w:rPr>
          <w:u w:val="single"/>
        </w:rPr>
        <w:t>choose</w:t>
      </w:r>
      <w:r w:rsidRPr="007C5CB4">
        <w:t xml:space="preserve"> to ignore them. Cognition is </w:t>
      </w:r>
      <w:r w:rsidRPr="007C5CB4">
        <w:rPr>
          <w:u w:val="single"/>
        </w:rPr>
        <w:t>binding</w:t>
      </w:r>
      <w:r w:rsidRPr="007C5CB4">
        <w:t xml:space="preserve"> – if I put my hand on a hot stove, I </w:t>
      </w:r>
      <w:r w:rsidRPr="007C5CB4">
        <w:rPr>
          <w:u w:val="single"/>
        </w:rPr>
        <w:t>can’t</w:t>
      </w:r>
      <w:r w:rsidRPr="007C5CB4">
        <w:t xml:space="preserve"> turn off my </w:t>
      </w:r>
      <w:r w:rsidRPr="007C5CB4">
        <w:rPr>
          <w:u w:val="single"/>
        </w:rPr>
        <w:t>natural aversion</w:t>
      </w:r>
      <w:r w:rsidRPr="007C5CB4">
        <w:t xml:space="preserve"> to it.</w:t>
      </w:r>
    </w:p>
    <w:p w14:paraId="5C63A48F" w14:textId="77777777" w:rsidR="00D92EAC" w:rsidRPr="007C5CB4" w:rsidRDefault="00D92EAC" w:rsidP="00D92EAC"/>
    <w:p w14:paraId="75ACED05"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 xml:space="preserve">The meta-ethic is </w:t>
      </w:r>
      <w:r w:rsidRPr="007C5CB4">
        <w:rPr>
          <w:rFonts w:asciiTheme="majorHAnsi" w:hAnsiTheme="majorHAnsi" w:cstheme="majorHAnsi"/>
          <w:u w:val="single"/>
        </w:rPr>
        <w:t>moral substitutability</w:t>
      </w:r>
      <w:r w:rsidRPr="007C5CB4">
        <w:rPr>
          <w:rFonts w:asciiTheme="majorHAnsi" w:hAnsiTheme="majorHAnsi" w:cstheme="majorHAnsi"/>
        </w:rPr>
        <w:t xml:space="preserve"> - only it can explain reasons for acting.</w:t>
      </w:r>
    </w:p>
    <w:p w14:paraId="060DC850" w14:textId="77777777" w:rsidR="00D92EAC" w:rsidRPr="007C5CB4" w:rsidRDefault="00D92EAC" w:rsidP="00D92EAC">
      <w:pPr>
        <w:rPr>
          <w:rFonts w:asciiTheme="majorHAnsi" w:hAnsiTheme="majorHAnsi" w:cstheme="majorHAnsi"/>
          <w:sz w:val="16"/>
          <w:szCs w:val="26"/>
        </w:rPr>
      </w:pPr>
      <w:r w:rsidRPr="007C5CB4">
        <w:rPr>
          <w:rStyle w:val="Emphasis"/>
          <w:rFonts w:asciiTheme="majorHAnsi" w:hAnsiTheme="majorHAnsi" w:cstheme="majorHAnsi"/>
          <w:sz w:val="26"/>
          <w:szCs w:val="26"/>
        </w:rPr>
        <w:t>Sinnott-Armstrong 92</w:t>
      </w:r>
      <w:r w:rsidRPr="007C5CB4">
        <w:rPr>
          <w:rFonts w:asciiTheme="majorHAnsi" w:hAnsiTheme="majorHAnsi" w:cstheme="majorHAnsi"/>
          <w:sz w:val="16"/>
          <w:szCs w:val="26"/>
        </w:rPr>
        <w:t xml:space="preserve"> [Walter, professor of practical ethics. “An Argument for Consequentialism” Dartmouth College Philosophical Perspectives. 1992.] </w:t>
      </w:r>
    </w:p>
    <w:p w14:paraId="59CA6354" w14:textId="77777777" w:rsidR="00D92EAC" w:rsidRPr="007C5CB4" w:rsidRDefault="00D92EAC" w:rsidP="00D92EAC">
      <w:pPr>
        <w:rPr>
          <w:rStyle w:val="Emphasis"/>
          <w:rFonts w:asciiTheme="majorHAnsi" w:hAnsiTheme="majorHAnsi" w:cstheme="majorHAnsi"/>
          <w:sz w:val="26"/>
          <w:szCs w:val="26"/>
        </w:rPr>
      </w:pPr>
      <w:r w:rsidRPr="007C5CB4">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7C5CB4">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7C5CB4">
        <w:rPr>
          <w:rStyle w:val="Emphasis"/>
          <w:rFonts w:asciiTheme="majorHAnsi" w:hAnsiTheme="majorHAnsi" w:cstheme="majorHAnsi"/>
          <w:sz w:val="26"/>
          <w:szCs w:val="26"/>
        </w:rPr>
        <w:t>a moral reason</w:t>
      </w:r>
      <w:r w:rsidRPr="007C5CB4">
        <w:rPr>
          <w:rFonts w:asciiTheme="majorHAnsi" w:hAnsiTheme="majorHAnsi" w:cstheme="majorHAnsi"/>
          <w:sz w:val="16"/>
          <w:szCs w:val="26"/>
        </w:rPr>
        <w:t xml:space="preserve"> to do an act </w:t>
      </w:r>
      <w:r w:rsidRPr="007C5CB4">
        <w:rPr>
          <w:rStyle w:val="Emphasis"/>
          <w:rFonts w:asciiTheme="majorHAnsi" w:hAnsiTheme="majorHAnsi" w:cstheme="majorHAnsi"/>
          <w:sz w:val="26"/>
          <w:szCs w:val="26"/>
        </w:rPr>
        <w:t xml:space="preserve">is non-consequential if </w:t>
      </w:r>
      <w:r w:rsidRPr="007C5CB4">
        <w:rPr>
          <w:rFonts w:asciiTheme="majorHAnsi" w:hAnsiTheme="majorHAnsi" w:cstheme="majorHAnsi"/>
          <w:sz w:val="16"/>
          <w:szCs w:val="26"/>
        </w:rPr>
        <w:t>and only if</w:t>
      </w:r>
      <w:r w:rsidRPr="007C5CB4">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7C5CB4">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7C5CB4">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7C5CB4">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t>
      </w:r>
      <w:r w:rsidRPr="007C5CB4">
        <w:rPr>
          <w:rFonts w:asciiTheme="majorHAnsi" w:hAnsiTheme="majorHAnsi" w:cstheme="majorHAnsi"/>
          <w:sz w:val="16"/>
          <w:szCs w:val="26"/>
        </w:rPr>
        <w:lastRenderedPageBreak/>
        <w:t xml:space="preserve">when someone promises to do something, 'This we consider obligatory in its own nature, just because it is a fulfillment of a promise, and not because of its consequences.'12 Such deontologists claim in effect that, </w:t>
      </w:r>
      <w:r w:rsidRPr="007C5CB4">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7C5CB4">
        <w:rPr>
          <w:rFonts w:asciiTheme="majorHAnsi" w:hAnsiTheme="majorHAnsi" w:cstheme="majorHAnsi"/>
          <w:sz w:val="16"/>
          <w:szCs w:val="26"/>
        </w:rPr>
        <w:t xml:space="preserve">This reason exists regardless of the consequences of mowing the grass, even though it might be overridden by certain bad consequences. </w:t>
      </w:r>
      <w:r w:rsidRPr="007C5CB4">
        <w:rPr>
          <w:rStyle w:val="Emphasis"/>
          <w:rFonts w:asciiTheme="majorHAnsi" w:hAnsiTheme="majorHAnsi" w:cstheme="majorHAnsi"/>
          <w:sz w:val="26"/>
          <w:szCs w:val="26"/>
        </w:rPr>
        <w:t>However</w:t>
      </w:r>
      <w:r w:rsidRPr="007C5CB4">
        <w:rPr>
          <w:rFonts w:asciiTheme="majorHAnsi" w:hAnsiTheme="majorHAnsi" w:cstheme="majorHAnsi"/>
          <w:sz w:val="16"/>
          <w:szCs w:val="26"/>
        </w:rPr>
        <w:t xml:space="preserve">, if this is why I have a moral reason to mow the grass, then, even </w:t>
      </w:r>
      <w:r w:rsidRPr="007C5CB4">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7C5CB4">
        <w:rPr>
          <w:rFonts w:asciiTheme="majorHAnsi" w:hAnsiTheme="majorHAnsi" w:cstheme="majorHAnsi"/>
          <w:sz w:val="16"/>
          <w:szCs w:val="26"/>
        </w:rPr>
        <w:t xml:space="preserve">, and starting my mower does not fulfill my promise. Thus, </w:t>
      </w:r>
      <w:r w:rsidRPr="007C5CB4">
        <w:rPr>
          <w:rStyle w:val="Emphasis"/>
          <w:rFonts w:asciiTheme="majorHAnsi" w:hAnsiTheme="majorHAnsi" w:cstheme="majorHAnsi"/>
          <w:sz w:val="26"/>
          <w:szCs w:val="26"/>
        </w:rPr>
        <w:t xml:space="preserve">a moral theory cannot explain </w:t>
      </w:r>
      <w:r w:rsidRPr="007C5CB4">
        <w:rPr>
          <w:rFonts w:asciiTheme="majorHAnsi" w:hAnsiTheme="majorHAnsi" w:cstheme="majorHAnsi"/>
          <w:sz w:val="16"/>
          <w:szCs w:val="26"/>
        </w:rPr>
        <w:t>moral</w:t>
      </w:r>
      <w:r w:rsidRPr="007C5CB4">
        <w:rPr>
          <w:rStyle w:val="Emphasis"/>
          <w:rFonts w:asciiTheme="majorHAnsi" w:hAnsiTheme="majorHAnsi" w:cstheme="majorHAnsi"/>
          <w:sz w:val="26"/>
          <w:szCs w:val="26"/>
        </w:rPr>
        <w:t xml:space="preserve"> substitutability if it claims that properties</w:t>
      </w:r>
      <w:r w:rsidRPr="007C5CB4">
        <w:rPr>
          <w:rFonts w:asciiTheme="majorHAnsi" w:hAnsiTheme="majorHAnsi" w:cstheme="majorHAnsi"/>
          <w:sz w:val="16"/>
          <w:szCs w:val="26"/>
        </w:rPr>
        <w:t xml:space="preserve"> like this</w:t>
      </w:r>
      <w:r w:rsidRPr="007C5CB4">
        <w:rPr>
          <w:rStyle w:val="Emphasis"/>
          <w:rFonts w:asciiTheme="majorHAnsi" w:hAnsiTheme="majorHAnsi" w:cstheme="majorHAnsi"/>
          <w:sz w:val="26"/>
          <w:szCs w:val="26"/>
        </w:rPr>
        <w:t xml:space="preserve"> provide moral reasons.</w:t>
      </w:r>
    </w:p>
    <w:p w14:paraId="4451652F" w14:textId="77777777" w:rsidR="00D92EAC" w:rsidRPr="007C5CB4" w:rsidRDefault="00D92EAC" w:rsidP="00D92EAC"/>
    <w:p w14:paraId="01A3837C" w14:textId="77777777" w:rsidR="00D92EAC" w:rsidRPr="007C5CB4" w:rsidRDefault="00D92EAC" w:rsidP="00D92EAC">
      <w:pPr>
        <w:pStyle w:val="Heading4"/>
      </w:pPr>
      <w:r w:rsidRPr="007C5CB4">
        <w:t xml:space="preserve">Non-consequentialist moral theories </w:t>
      </w:r>
      <w:r w:rsidRPr="007C5CB4">
        <w:rPr>
          <w:u w:val="single"/>
        </w:rPr>
        <w:t>fail</w:t>
      </w:r>
      <w:r w:rsidRPr="007C5CB4">
        <w:t xml:space="preserve"> to explain. </w:t>
      </w:r>
    </w:p>
    <w:p w14:paraId="78F7E37E" w14:textId="77777777" w:rsidR="00D92EAC" w:rsidRPr="007C5CB4" w:rsidRDefault="00D92EAC" w:rsidP="00D92EAC">
      <w:pPr>
        <w:rPr>
          <w:rFonts w:asciiTheme="majorHAnsi" w:hAnsiTheme="majorHAnsi" w:cstheme="majorHAnsi"/>
          <w:sz w:val="16"/>
          <w:szCs w:val="26"/>
        </w:rPr>
      </w:pPr>
      <w:r w:rsidRPr="007C5CB4">
        <w:rPr>
          <w:rStyle w:val="Emphasis"/>
          <w:rFonts w:asciiTheme="majorHAnsi" w:hAnsiTheme="majorHAnsi" w:cstheme="majorHAnsi"/>
          <w:sz w:val="26"/>
          <w:szCs w:val="26"/>
        </w:rPr>
        <w:t>Sinnott-Armstrong 92</w:t>
      </w:r>
      <w:r w:rsidRPr="007C5CB4">
        <w:rPr>
          <w:rFonts w:asciiTheme="majorHAnsi" w:hAnsiTheme="majorHAnsi" w:cstheme="majorHAnsi"/>
          <w:sz w:val="16"/>
          <w:szCs w:val="26"/>
        </w:rPr>
        <w:t xml:space="preserve"> [Walter, professor of practical ethics. “An Argument for Consequentialism” Dartmouth College Philosophical Perspectives. 1992.] </w:t>
      </w:r>
    </w:p>
    <w:p w14:paraId="58DF427F" w14:textId="77777777" w:rsidR="00D92EAC" w:rsidRPr="007C5CB4" w:rsidRDefault="00D92EAC" w:rsidP="00D92EAC">
      <w:pPr>
        <w:tabs>
          <w:tab w:val="left" w:pos="1385"/>
          <w:tab w:val="left" w:pos="10170"/>
          <w:tab w:val="left" w:pos="11880"/>
        </w:tabs>
        <w:ind w:right="180"/>
        <w:rPr>
          <w:rFonts w:asciiTheme="majorHAnsi" w:hAnsiTheme="majorHAnsi" w:cs="Times New Roman"/>
          <w:sz w:val="16"/>
          <w:szCs w:val="26"/>
        </w:rPr>
      </w:pPr>
      <w:r w:rsidRPr="007C5CB4">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7C5CB4">
        <w:rPr>
          <w:rFonts w:asciiTheme="majorHAnsi" w:hAnsiTheme="majorHAnsi" w:cs="Times New Roman"/>
          <w:b/>
          <w:szCs w:val="26"/>
          <w:u w:val="single"/>
        </w:rPr>
        <w:t>deontological theories unable to explain moral substitutability</w:t>
      </w:r>
      <w:r w:rsidRPr="007C5CB4">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7C5CB4">
        <w:rPr>
          <w:rFonts w:asciiTheme="majorHAnsi" w:hAnsiTheme="majorHAnsi" w:cs="Times New Roman"/>
          <w:b/>
          <w:szCs w:val="26"/>
          <w:u w:val="single"/>
        </w:rPr>
        <w:t xml:space="preserve">What gives me a moral reason to start the mower is the consequences of starting the mower. </w:t>
      </w:r>
      <w:r w:rsidRPr="007C5CB4">
        <w:rPr>
          <w:rFonts w:asciiTheme="majorHAnsi" w:hAnsiTheme="majorHAnsi" w:cs="Times New Roman"/>
          <w:sz w:val="16"/>
          <w:szCs w:val="26"/>
        </w:rPr>
        <w:t>Specifically</w:t>
      </w:r>
      <w:r w:rsidRPr="007C5CB4">
        <w:rPr>
          <w:rFonts w:asciiTheme="majorHAnsi" w:hAnsiTheme="majorHAnsi" w:cs="Times New Roman"/>
          <w:b/>
          <w:szCs w:val="26"/>
          <w:u w:val="single"/>
        </w:rPr>
        <w:t xml:space="preserve">, it has the consequence that I am able to mow the grass. </w:t>
      </w:r>
      <w:r w:rsidRPr="007C5CB4">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7C5CB4">
        <w:rPr>
          <w:rFonts w:asciiTheme="majorHAnsi" w:hAnsiTheme="majorHAnsi" w:cs="Times New Roman"/>
          <w:i/>
          <w:sz w:val="16"/>
          <w:szCs w:val="26"/>
        </w:rPr>
        <w:t>its</w:t>
      </w:r>
      <w:r w:rsidRPr="007C5CB4">
        <w:rPr>
          <w:rFonts w:asciiTheme="majorHAnsi" w:hAnsiTheme="majorHAnsi" w:cs="Times New Roman"/>
          <w:sz w:val="16"/>
          <w:szCs w:val="26"/>
        </w:rPr>
        <w:t xml:space="preserve"> consequences. </w:t>
      </w:r>
      <w:r w:rsidRPr="007C5CB4">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7C5CB4">
        <w:rPr>
          <w:rFonts w:asciiTheme="majorHAnsi" w:hAnsiTheme="majorHAnsi" w:cs="Times New Roman"/>
          <w:sz w:val="16"/>
          <w:szCs w:val="26"/>
        </w:rPr>
        <w:t>. That is why all deontological theories must lack the explanatory coherence which is a general test of adequacy for all theories.</w:t>
      </w:r>
    </w:p>
    <w:p w14:paraId="0806F2E8" w14:textId="77777777" w:rsidR="00D92EAC" w:rsidRPr="007C5CB4" w:rsidRDefault="00D92EAC" w:rsidP="00D92EAC"/>
    <w:p w14:paraId="0DA16FEC"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Pleasure and pain are the starting point for moral reasoning—they’re our most baseline desires and the only things that explain the intrinsic value of objects or actions.</w:t>
      </w:r>
    </w:p>
    <w:p w14:paraId="054F68B6" w14:textId="77777777" w:rsidR="00D92EAC" w:rsidRPr="007C5CB4" w:rsidRDefault="00D92EAC" w:rsidP="00D92EAC">
      <w:pPr>
        <w:rPr>
          <w:rFonts w:asciiTheme="majorHAnsi" w:hAnsiTheme="majorHAnsi" w:cstheme="majorHAnsi"/>
          <w:sz w:val="16"/>
          <w:szCs w:val="26"/>
        </w:rPr>
      </w:pPr>
      <w:r w:rsidRPr="007C5CB4">
        <w:rPr>
          <w:rStyle w:val="Style13ptBold"/>
          <w:rFonts w:asciiTheme="majorHAnsi" w:hAnsiTheme="majorHAnsi" w:cstheme="majorHAnsi"/>
          <w:szCs w:val="26"/>
          <w:u w:val="single"/>
        </w:rPr>
        <w:t>Moen 16</w:t>
      </w:r>
      <w:r w:rsidRPr="007C5CB4">
        <w:rPr>
          <w:rFonts w:asciiTheme="majorHAnsi" w:hAnsiTheme="majorHAnsi" w:cstheme="majorHAnsi"/>
          <w:sz w:val="16"/>
          <w:szCs w:val="26"/>
          <w:shd w:val="clear" w:color="auto" w:fill="FFFFFF"/>
        </w:rPr>
        <w:t>, Ole M</w:t>
      </w:r>
      <w:r w:rsidRPr="007C5CB4">
        <w:rPr>
          <w:rFonts w:asciiTheme="majorHAnsi" w:hAnsiTheme="majorHAnsi" w:cstheme="majorHAnsi"/>
          <w:sz w:val="16"/>
          <w:szCs w:val="26"/>
        </w:rPr>
        <w:t>artin (PhD, Research Fellow in Philosophy at University of Oslo). "An Argument for Hedonism." Journal of Value Inquiry 50.2 (2016): 267. SM</w:t>
      </w:r>
    </w:p>
    <w:p w14:paraId="5270B587" w14:textId="77777777" w:rsidR="00D92EAC" w:rsidRPr="007C5CB4" w:rsidRDefault="00D92EAC" w:rsidP="00D92EAC">
      <w:pPr>
        <w:spacing w:line="276" w:lineRule="auto"/>
        <w:rPr>
          <w:rFonts w:asciiTheme="majorHAnsi" w:hAnsiTheme="majorHAnsi" w:cstheme="majorHAnsi"/>
          <w:sz w:val="16"/>
          <w:szCs w:val="26"/>
        </w:rPr>
      </w:pPr>
      <w:r w:rsidRPr="007C5CB4">
        <w:rPr>
          <w:rFonts w:asciiTheme="majorHAnsi" w:hAnsiTheme="majorHAnsi" w:cstheme="majorHAnsi"/>
          <w:sz w:val="16"/>
          <w:szCs w:val="26"/>
        </w:rPr>
        <w:t xml:space="preserve">Let us start by observing, empirically, that </w:t>
      </w:r>
      <w:r w:rsidRPr="007C5CB4">
        <w:rPr>
          <w:rStyle w:val="Emphasis"/>
          <w:rFonts w:asciiTheme="majorHAnsi" w:hAnsiTheme="majorHAnsi" w:cstheme="majorHAnsi"/>
          <w:sz w:val="26"/>
          <w:szCs w:val="26"/>
        </w:rPr>
        <w:t>a widely shared judgment about intrinsic value</w:t>
      </w:r>
      <w:r w:rsidRPr="007C5CB4">
        <w:rPr>
          <w:rFonts w:asciiTheme="majorHAnsi" w:hAnsiTheme="majorHAnsi" w:cstheme="majorHAnsi"/>
          <w:sz w:val="16"/>
          <w:szCs w:val="26"/>
        </w:rPr>
        <w:t xml:space="preserve"> and disvalue </w:t>
      </w:r>
      <w:r w:rsidRPr="007C5CB4">
        <w:rPr>
          <w:rStyle w:val="Emphasis"/>
          <w:rFonts w:asciiTheme="majorHAnsi" w:hAnsiTheme="majorHAnsi" w:cstheme="majorHAnsi"/>
          <w:sz w:val="26"/>
          <w:szCs w:val="26"/>
        </w:rPr>
        <w:t>is that pleasure is intrinsically valuable and pain is intrinsically disvaluable</w:t>
      </w:r>
      <w:r w:rsidRPr="007C5CB4">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5CB4">
        <w:rPr>
          <w:rStyle w:val="Emphasis"/>
          <w:rFonts w:asciiTheme="majorHAnsi" w:hAnsiTheme="majorHAnsi" w:cstheme="majorHAnsi"/>
          <w:sz w:val="26"/>
          <w:szCs w:val="26"/>
        </w:rPr>
        <w:t>there is something undeniably good about</w:t>
      </w:r>
      <w:r w:rsidRPr="007C5CB4">
        <w:rPr>
          <w:rStyle w:val="StyleUnderline"/>
          <w:rFonts w:asciiTheme="majorHAnsi" w:hAnsiTheme="majorHAnsi" w:cstheme="majorHAnsi"/>
          <w:sz w:val="26"/>
          <w:szCs w:val="26"/>
        </w:rPr>
        <w:t xml:space="preserve"> the way </w:t>
      </w:r>
      <w:r w:rsidRPr="007C5CB4">
        <w:rPr>
          <w:rStyle w:val="Emphasis"/>
          <w:rFonts w:asciiTheme="majorHAnsi" w:hAnsiTheme="majorHAnsi" w:cstheme="majorHAnsi"/>
          <w:sz w:val="26"/>
          <w:szCs w:val="26"/>
        </w:rPr>
        <w:t>pleasure</w:t>
      </w:r>
      <w:r w:rsidRPr="007C5CB4">
        <w:rPr>
          <w:rStyle w:val="StyleUnderline"/>
          <w:rFonts w:asciiTheme="majorHAnsi" w:hAnsiTheme="majorHAnsi" w:cstheme="majorHAnsi"/>
          <w:sz w:val="26"/>
          <w:szCs w:val="26"/>
        </w:rPr>
        <w:t xml:space="preserve"> feels and something undeniably bad about the way pain feels</w:t>
      </w:r>
      <w:r w:rsidRPr="007C5CB4">
        <w:rPr>
          <w:rFonts w:asciiTheme="majorHAnsi" w:hAnsiTheme="majorHAnsi" w:cstheme="majorHAnsi"/>
          <w:sz w:val="16"/>
          <w:szCs w:val="26"/>
        </w:rPr>
        <w:t xml:space="preserve">, and neither the goodness of pleasure nor the badness of pain </w:t>
      </w:r>
      <w:r w:rsidRPr="007C5CB4">
        <w:rPr>
          <w:rFonts w:asciiTheme="majorHAnsi" w:hAnsiTheme="majorHAnsi" w:cstheme="majorHAnsi"/>
          <w:sz w:val="16"/>
          <w:szCs w:val="26"/>
        </w:rPr>
        <w:lastRenderedPageBreak/>
        <w:t xml:space="preserve">seems to be exhausted by the further effects that these experiences might have. “Pleasure” and “pain” </w:t>
      </w:r>
      <w:r w:rsidRPr="007C5CB4">
        <w:rPr>
          <w:rStyle w:val="StyleUnderline"/>
          <w:rFonts w:asciiTheme="majorHAnsi" w:hAnsiTheme="majorHAnsi" w:cstheme="majorHAnsi"/>
          <w:sz w:val="26"/>
          <w:szCs w:val="26"/>
        </w:rPr>
        <w:t>are</w:t>
      </w:r>
      <w:r w:rsidRPr="007C5CB4">
        <w:rPr>
          <w:rFonts w:asciiTheme="majorHAnsi" w:hAnsiTheme="majorHAnsi" w:cstheme="majorHAnsi"/>
          <w:sz w:val="16"/>
          <w:szCs w:val="26"/>
        </w:rPr>
        <w:t xml:space="preserve"> here </w:t>
      </w:r>
      <w:r w:rsidRPr="007C5CB4">
        <w:rPr>
          <w:rStyle w:val="StyleUnderline"/>
          <w:rFonts w:asciiTheme="majorHAnsi" w:hAnsiTheme="majorHAnsi" w:cstheme="majorHAnsi"/>
          <w:sz w:val="26"/>
          <w:szCs w:val="26"/>
        </w:rPr>
        <w:t>understood inclusively</w:t>
      </w:r>
      <w:r w:rsidRPr="007C5CB4">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7C5CB4">
        <w:rPr>
          <w:rStyle w:val="StyleUnderline"/>
          <w:rFonts w:asciiTheme="majorHAnsi" w:hAnsiTheme="majorHAnsi" w:cstheme="majorHAnsi"/>
          <w:sz w:val="26"/>
          <w:szCs w:val="26"/>
        </w:rPr>
        <w:t xml:space="preserve">, </w:t>
      </w:r>
      <w:r w:rsidRPr="007C5CB4">
        <w:rPr>
          <w:rStyle w:val="Emphasis"/>
          <w:rFonts w:asciiTheme="majorHAnsi" w:hAnsiTheme="majorHAnsi" w:cstheme="majorHAnsi"/>
          <w:sz w:val="26"/>
          <w:szCs w:val="26"/>
        </w:rPr>
        <w:t>I might ask: “What for</w:t>
      </w:r>
      <w:r w:rsidRPr="007C5CB4">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7C5CB4">
        <w:rPr>
          <w:rStyle w:val="Emphasis"/>
          <w:rFonts w:asciiTheme="majorHAnsi" w:hAnsiTheme="majorHAnsi" w:cstheme="majorHAnsi"/>
          <w:sz w:val="26"/>
          <w:szCs w:val="26"/>
        </w:rPr>
        <w:t xml:space="preserve">The reason is that </w:t>
      </w:r>
      <w:r w:rsidRPr="007C5CB4">
        <w:rPr>
          <w:rStyle w:val="StyleUnderline"/>
          <w:rFonts w:asciiTheme="majorHAnsi" w:hAnsiTheme="majorHAnsi" w:cstheme="majorHAnsi"/>
          <w:sz w:val="26"/>
          <w:szCs w:val="26"/>
        </w:rPr>
        <w:t xml:space="preserve">the </w:t>
      </w:r>
      <w:r w:rsidRPr="007C5CB4">
        <w:rPr>
          <w:rStyle w:val="Emphasis"/>
          <w:rFonts w:asciiTheme="majorHAnsi" w:hAnsiTheme="majorHAnsi" w:cstheme="majorHAnsi"/>
          <w:sz w:val="26"/>
          <w:szCs w:val="26"/>
        </w:rPr>
        <w:t>pleasure is not good for anything further</w:t>
      </w:r>
      <w:r w:rsidRPr="007C5CB4">
        <w:rPr>
          <w:rStyle w:val="StyleUnderline"/>
          <w:rFonts w:asciiTheme="majorHAnsi" w:hAnsiTheme="majorHAnsi" w:cstheme="majorHAnsi"/>
          <w:sz w:val="26"/>
          <w:szCs w:val="26"/>
        </w:rPr>
        <w:t>; it is simply that for which going to the convenience store and buying the soda is good</w:t>
      </w:r>
      <w:r w:rsidRPr="007C5CB4">
        <w:rPr>
          <w:rFonts w:asciiTheme="majorHAnsi" w:hAnsiTheme="majorHAnsi" w:cstheme="majorHAnsi"/>
          <w:sz w:val="16"/>
          <w:szCs w:val="26"/>
        </w:rPr>
        <w:t>. 3 As Aristotle observes: “</w:t>
      </w:r>
      <w:r w:rsidRPr="007C5CB4">
        <w:rPr>
          <w:rStyle w:val="Emphasis"/>
          <w:rFonts w:asciiTheme="majorHAnsi" w:hAnsiTheme="majorHAnsi" w:cstheme="majorHAnsi"/>
          <w:sz w:val="26"/>
          <w:szCs w:val="26"/>
        </w:rPr>
        <w:t>We never ask</w:t>
      </w:r>
      <w:r w:rsidRPr="007C5CB4">
        <w:rPr>
          <w:rFonts w:asciiTheme="majorHAnsi" w:hAnsiTheme="majorHAnsi" w:cstheme="majorHAnsi"/>
          <w:sz w:val="16"/>
          <w:szCs w:val="26"/>
        </w:rPr>
        <w:t xml:space="preserve"> [a man] </w:t>
      </w:r>
      <w:r w:rsidRPr="007C5CB4">
        <w:rPr>
          <w:rStyle w:val="Emphasis"/>
          <w:rFonts w:asciiTheme="majorHAnsi" w:hAnsiTheme="majorHAnsi" w:cstheme="majorHAnsi"/>
          <w:sz w:val="26"/>
          <w:szCs w:val="26"/>
        </w:rPr>
        <w:t>what</w:t>
      </w:r>
      <w:r w:rsidRPr="007C5CB4">
        <w:rPr>
          <w:rFonts w:asciiTheme="majorHAnsi" w:hAnsiTheme="majorHAnsi" w:cstheme="majorHAnsi"/>
          <w:sz w:val="16"/>
          <w:szCs w:val="26"/>
        </w:rPr>
        <w:t xml:space="preserve"> his </w:t>
      </w:r>
      <w:r w:rsidRPr="007C5CB4">
        <w:rPr>
          <w:rStyle w:val="Emphasis"/>
          <w:rFonts w:asciiTheme="majorHAnsi" w:hAnsiTheme="majorHAnsi" w:cstheme="majorHAnsi"/>
          <w:sz w:val="26"/>
          <w:szCs w:val="26"/>
        </w:rPr>
        <w:t>end is in being pleased, because we assume</w:t>
      </w:r>
      <w:r w:rsidRPr="007C5CB4">
        <w:rPr>
          <w:rStyle w:val="StyleUnderline"/>
          <w:rFonts w:asciiTheme="majorHAnsi" w:hAnsiTheme="majorHAnsi" w:cstheme="majorHAnsi"/>
          <w:sz w:val="26"/>
          <w:szCs w:val="26"/>
        </w:rPr>
        <w:t xml:space="preserve"> that </w:t>
      </w:r>
      <w:r w:rsidRPr="007C5CB4">
        <w:rPr>
          <w:rStyle w:val="Emphasis"/>
          <w:rFonts w:asciiTheme="majorHAnsi" w:hAnsiTheme="majorHAnsi" w:cstheme="majorHAnsi"/>
          <w:sz w:val="26"/>
          <w:szCs w:val="26"/>
        </w:rPr>
        <w:t>pleasure is</w:t>
      </w:r>
      <w:r w:rsidRPr="007C5CB4">
        <w:rPr>
          <w:rStyle w:val="StyleUnderline"/>
          <w:rFonts w:asciiTheme="majorHAnsi" w:hAnsiTheme="majorHAnsi" w:cstheme="majorHAnsi"/>
          <w:sz w:val="26"/>
          <w:szCs w:val="26"/>
        </w:rPr>
        <w:t xml:space="preserve"> choice </w:t>
      </w:r>
      <w:r w:rsidRPr="007C5CB4">
        <w:rPr>
          <w:rStyle w:val="Emphasis"/>
          <w:rFonts w:asciiTheme="majorHAnsi" w:hAnsiTheme="majorHAnsi" w:cstheme="majorHAnsi"/>
          <w:sz w:val="26"/>
          <w:szCs w:val="26"/>
        </w:rPr>
        <w:t>worthy in itself</w:t>
      </w:r>
      <w:r w:rsidRPr="007C5CB4">
        <w:rPr>
          <w:rFonts w:asciiTheme="majorHAnsi" w:hAnsiTheme="majorHAnsi" w:cstheme="majorHAnsi"/>
          <w:sz w:val="16"/>
          <w:szCs w:val="26"/>
        </w:rPr>
        <w:t xml:space="preserve">.”4 Presumably, a similar story can be told in the case of pains, for if someone says “This is painful!” we never respond by asking: “And why is that a problem?” We take for granted that </w:t>
      </w:r>
      <w:r w:rsidRPr="007C5CB4">
        <w:rPr>
          <w:rStyle w:val="Emphasis"/>
          <w:rFonts w:asciiTheme="majorHAnsi" w:hAnsiTheme="majorHAnsi" w:cstheme="majorHAnsi"/>
          <w:sz w:val="26"/>
          <w:szCs w:val="26"/>
        </w:rPr>
        <w:t>if something is painful, we have a sufficient explanation of why it is bad</w:t>
      </w:r>
      <w:r w:rsidRPr="007C5CB4">
        <w:rPr>
          <w:rFonts w:asciiTheme="majorHAnsi" w:hAnsiTheme="majorHAnsi" w:cstheme="majorHAnsi"/>
          <w:sz w:val="16"/>
          <w:szCs w:val="26"/>
        </w:rPr>
        <w:t xml:space="preserve">. If we are onto something in our everyday reasoning about values, it seems that </w:t>
      </w:r>
      <w:r w:rsidRPr="007C5CB4">
        <w:rPr>
          <w:rStyle w:val="Emphasis"/>
          <w:rFonts w:asciiTheme="majorHAnsi" w:hAnsiTheme="majorHAnsi" w:cstheme="majorHAnsi"/>
          <w:sz w:val="26"/>
          <w:szCs w:val="26"/>
        </w:rPr>
        <w:t>pleasure</w:t>
      </w:r>
      <w:r w:rsidRPr="007C5CB4">
        <w:rPr>
          <w:rStyle w:val="StyleUnderline"/>
          <w:rFonts w:asciiTheme="majorHAnsi" w:hAnsiTheme="majorHAnsi" w:cstheme="majorHAnsi"/>
          <w:sz w:val="26"/>
          <w:szCs w:val="26"/>
        </w:rPr>
        <w:t xml:space="preserve"> and pain are both places where we </w:t>
      </w:r>
      <w:r w:rsidRPr="007C5CB4">
        <w:rPr>
          <w:rStyle w:val="Emphasis"/>
          <w:rFonts w:asciiTheme="majorHAnsi" w:hAnsiTheme="majorHAnsi" w:cstheme="majorHAnsi"/>
          <w:sz w:val="26"/>
          <w:szCs w:val="26"/>
        </w:rPr>
        <w:t>reach the end of the line in matters of value</w:t>
      </w:r>
      <w:r w:rsidRPr="007C5CB4">
        <w:rPr>
          <w:rFonts w:asciiTheme="majorHAnsi" w:hAnsiTheme="majorHAnsi" w:cstheme="majorHAnsi"/>
          <w:sz w:val="16"/>
          <w:szCs w:val="26"/>
        </w:rPr>
        <w:t xml:space="preserve">. Although </w:t>
      </w:r>
      <w:r w:rsidRPr="007C5CB4">
        <w:rPr>
          <w:rStyle w:val="StyleUnderline"/>
          <w:rFonts w:asciiTheme="majorHAnsi" w:hAnsiTheme="majorHAnsi" w:cstheme="majorHAnsi"/>
          <w:sz w:val="26"/>
          <w:szCs w:val="26"/>
        </w:rPr>
        <w:t xml:space="preserve">pleasure and pain thus seem to be good candidates </w:t>
      </w:r>
      <w:r w:rsidRPr="007C5CB4">
        <w:rPr>
          <w:rStyle w:val="Emphasis"/>
          <w:rFonts w:asciiTheme="majorHAnsi" w:hAnsiTheme="majorHAnsi" w:cstheme="majorHAnsi"/>
          <w:sz w:val="26"/>
          <w:szCs w:val="26"/>
        </w:rPr>
        <w:t>for intrinsic value</w:t>
      </w:r>
      <w:r w:rsidRPr="007C5CB4">
        <w:rPr>
          <w:rStyle w:val="StyleUnderline"/>
          <w:rFonts w:asciiTheme="majorHAnsi" w:hAnsiTheme="majorHAnsi" w:cstheme="majorHAnsi"/>
          <w:sz w:val="26"/>
          <w:szCs w:val="26"/>
        </w:rPr>
        <w:t xml:space="preserve"> and disvalue</w:t>
      </w:r>
      <w:r w:rsidRPr="007C5CB4">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w:t>
      </w:r>
      <w:r w:rsidRPr="007C5CB4">
        <w:rPr>
          <w:rFonts w:asciiTheme="majorHAnsi" w:hAnsiTheme="majorHAnsi" w:cstheme="majorHAnsi"/>
          <w:sz w:val="16"/>
          <w:szCs w:val="26"/>
        </w:rPr>
        <w:lastRenderedPageBreak/>
        <w:t>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8F0EAB6"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The standard is maximizing expected well-being.</w:t>
      </w:r>
    </w:p>
    <w:p w14:paraId="5D692CD2" w14:textId="77777777" w:rsidR="00D92EAC" w:rsidRPr="007C5CB4" w:rsidRDefault="00D92EAC" w:rsidP="00D92EAC">
      <w:pPr>
        <w:rPr>
          <w:sz w:val="16"/>
          <w:szCs w:val="16"/>
        </w:rPr>
      </w:pPr>
      <w:r w:rsidRPr="007C5CB4">
        <w:rPr>
          <w:sz w:val="16"/>
          <w:szCs w:val="16"/>
        </w:rPr>
        <w:t>Consequentialism SPEC: NEC (necessary enabler consequentialism) – all moral reasons for acts are provided by facts that the acts are necessary enablers for preventing death.</w:t>
      </w:r>
    </w:p>
    <w:p w14:paraId="26E952ED"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601F1162"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 xml:space="preserve">2. Actor specificity: </w:t>
      </w:r>
    </w:p>
    <w:p w14:paraId="22EABACA"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220C9739"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b. No intent-foresight distinction – the actions we take are inevitably informed by predictions from certain mental states, meaning consequences are a collective part of the will.</w:t>
      </w:r>
    </w:p>
    <w:p w14:paraId="58123641" w14:textId="77777777" w:rsidR="00D92EAC" w:rsidRPr="007C5CB4" w:rsidRDefault="00D92EAC" w:rsidP="00D92EAC">
      <w:pPr>
        <w:pStyle w:val="Heading4"/>
        <w:rPr>
          <w:rFonts w:asciiTheme="majorHAnsi" w:eastAsia="Times New Roman" w:hAnsiTheme="majorHAnsi" w:cstheme="majorHAnsi"/>
          <w:shd w:val="clear" w:color="auto" w:fill="FFFFFF"/>
        </w:rPr>
      </w:pPr>
      <w:r w:rsidRPr="007C5CB4">
        <w:rPr>
          <w:rFonts w:asciiTheme="majorHAnsi" w:eastAsia="Times New Roman" w:hAnsiTheme="majorHAnsi" w:cstheme="majorHAnsi"/>
          <w:shd w:val="clear" w:color="auto" w:fill="FFFFFF"/>
        </w:rPr>
        <w:t>c. Actor-specificity comes first since different agents have different ethical standings. Takes out util calc indicts since they’re empirically denied and link turns them because the alt would be no action.</w:t>
      </w:r>
    </w:p>
    <w:p w14:paraId="4DB83F91"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3. Extinction comes first under any framework.</w:t>
      </w:r>
    </w:p>
    <w:p w14:paraId="306B835B" w14:textId="77777777" w:rsidR="00D92EAC" w:rsidRPr="007C5CB4" w:rsidRDefault="00D92EAC" w:rsidP="00D92EAC">
      <w:pPr>
        <w:rPr>
          <w:rFonts w:asciiTheme="majorHAnsi" w:hAnsiTheme="majorHAnsi" w:cstheme="majorHAnsi"/>
          <w:sz w:val="16"/>
          <w:szCs w:val="26"/>
        </w:rPr>
      </w:pPr>
      <w:r w:rsidRPr="007C5CB4">
        <w:rPr>
          <w:rStyle w:val="Style13ptBold"/>
          <w:rFonts w:asciiTheme="majorHAnsi" w:hAnsiTheme="majorHAnsi" w:cstheme="majorHAnsi"/>
          <w:szCs w:val="26"/>
          <w:u w:val="single"/>
        </w:rPr>
        <w:t>Pummer 15</w:t>
      </w:r>
      <w:r w:rsidRPr="007C5CB4">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279B0031" w14:textId="77777777" w:rsidR="00D92EAC" w:rsidRPr="007C5CB4" w:rsidRDefault="00D92EAC" w:rsidP="00D92EAC">
      <w:pPr>
        <w:rPr>
          <w:rFonts w:asciiTheme="majorHAnsi" w:hAnsiTheme="majorHAnsi" w:cstheme="majorHAnsi"/>
          <w:sz w:val="16"/>
          <w:szCs w:val="26"/>
        </w:rPr>
      </w:pPr>
      <w:r w:rsidRPr="007C5CB4">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7C5CB4">
        <w:rPr>
          <w:rFonts w:asciiTheme="majorHAnsi" w:hAnsiTheme="majorHAnsi" w:cstheme="majorHAnsi"/>
          <w:sz w:val="16"/>
          <w:szCs w:val="26"/>
        </w:rPr>
        <w:t>, whatever general moral view we adopt</w:t>
      </w:r>
      <w:r w:rsidRPr="007C5CB4">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7C5CB4">
        <w:rPr>
          <w:rFonts w:asciiTheme="majorHAnsi" w:hAnsiTheme="majorHAnsi" w:cstheme="majorHAnsi"/>
          <w:sz w:val="16"/>
          <w:szCs w:val="26"/>
        </w:rPr>
        <w:t xml:space="preserve"> How we might in fact try to reduce such existential risks is discussed elsewhere. My claim here is only that </w:t>
      </w:r>
      <w:r w:rsidRPr="007C5CB4">
        <w:rPr>
          <w:rStyle w:val="StyleUnderline"/>
          <w:rFonts w:asciiTheme="majorHAnsi" w:hAnsiTheme="majorHAnsi" w:cstheme="majorHAnsi"/>
          <w:sz w:val="26"/>
          <w:szCs w:val="26"/>
        </w:rPr>
        <w:t xml:space="preserve">we – whether we’re consequentialists, deontologists, or virtue ethicists – should all agree that we </w:t>
      </w:r>
      <w:r w:rsidRPr="007C5CB4">
        <w:rPr>
          <w:rStyle w:val="StyleUnderline"/>
          <w:rFonts w:asciiTheme="majorHAnsi" w:hAnsiTheme="majorHAnsi" w:cstheme="majorHAnsi"/>
          <w:sz w:val="26"/>
          <w:szCs w:val="26"/>
        </w:rPr>
        <w:lastRenderedPageBreak/>
        <w:t xml:space="preserve">should try to save the world. </w:t>
      </w:r>
      <w:r w:rsidRPr="007C5CB4">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7C5CB4">
        <w:rPr>
          <w:rStyle w:val="StyleUnderline"/>
          <w:rFonts w:asciiTheme="majorHAnsi" w:hAnsiTheme="majorHAnsi" w:cstheme="majorHAnsi"/>
          <w:sz w:val="26"/>
          <w:szCs w:val="26"/>
        </w:rPr>
        <w:t>Clearly one thing that makes an outcome good is that the people in it are doing well. There is little disagreement here.</w:t>
      </w:r>
      <w:r w:rsidRPr="007C5CB4">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7C5CB4">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7C5CB4">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C5CB4">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C5CB4">
        <w:rPr>
          <w:rStyle w:val="Emphasis"/>
          <w:rFonts w:asciiTheme="majorHAnsi" w:hAnsiTheme="majorHAnsi" w:cstheme="majorHAnsi"/>
          <w:sz w:val="26"/>
          <w:szCs w:val="26"/>
        </w:rPr>
        <w:t>that is a huge mistake.</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7C5CB4">
        <w:rPr>
          <w:rStyle w:val="Emphasis"/>
          <w:rFonts w:asciiTheme="majorHAnsi" w:hAnsiTheme="majorHAnsi" w:cstheme="majorHAnsi"/>
          <w:sz w:val="26"/>
          <w:szCs w:val="26"/>
        </w:rPr>
        <w:t>it is not the view that the latter don’t matter</w:t>
      </w:r>
      <w:r w:rsidRPr="007C5CB4">
        <w:rPr>
          <w:rStyle w:val="StyleUnderline"/>
          <w:rFonts w:asciiTheme="majorHAnsi" w:hAnsiTheme="majorHAnsi" w:cstheme="majorHAnsi"/>
          <w:sz w:val="26"/>
          <w:szCs w:val="26"/>
        </w:rPr>
        <w:t>.</w:t>
      </w:r>
      <w:r w:rsidRPr="007C5CB4">
        <w:rPr>
          <w:rFonts w:asciiTheme="majorHAnsi" w:hAnsiTheme="majorHAnsi" w:cstheme="majorHAnsi"/>
          <w:sz w:val="16"/>
          <w:szCs w:val="26"/>
        </w:rPr>
        <w:t xml:space="preserve"> Even John Rawls wrote, “</w:t>
      </w:r>
      <w:r w:rsidRPr="007C5CB4">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Minimally plausible versions of deontology and virtue ethics must be concerned in part with promoting the good</w:t>
      </w:r>
      <w:r w:rsidRPr="007C5CB4">
        <w:rPr>
          <w:rStyle w:val="StyleUnderline"/>
          <w:rFonts w:asciiTheme="majorHAnsi" w:hAnsiTheme="majorHAnsi" w:cstheme="majorHAnsi"/>
          <w:sz w:val="26"/>
          <w:szCs w:val="26"/>
        </w:rPr>
        <w:t>, from an impartial point of view.</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They’d thus imply very strong reasons to reduce existential risk</w:t>
      </w:r>
      <w:r w:rsidRPr="007C5CB4">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C5CB4">
        <w:rPr>
          <w:rStyle w:val="StyleUnderline"/>
          <w:rFonts w:asciiTheme="majorHAnsi" w:hAnsiTheme="majorHAnsi" w:cstheme="majorHAnsi"/>
          <w:sz w:val="26"/>
          <w:szCs w:val="26"/>
        </w:rPr>
        <w:t>Even egoism, the view that each agent should maximize her own good, might imply strong reasons to reduce existential risk.</w:t>
      </w:r>
      <w:r w:rsidRPr="007C5CB4">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C5CB4">
        <w:rPr>
          <w:rStyle w:val="StyleUnderline"/>
          <w:rFonts w:asciiTheme="majorHAnsi" w:hAnsiTheme="majorHAnsi" w:cstheme="majorHAnsi"/>
          <w:sz w:val="26"/>
          <w:szCs w:val="26"/>
        </w:rPr>
        <w:t>To be minimally plausible, egoism will need to be paired with a more sophisticated account of well-being.</w:t>
      </w:r>
      <w:r w:rsidRPr="007C5CB4">
        <w:rPr>
          <w:rFonts w:asciiTheme="majorHAnsi" w:hAnsiTheme="majorHAnsi" w:cstheme="majorHAnsi"/>
          <w:sz w:val="16"/>
          <w:szCs w:val="26"/>
        </w:rPr>
        <w:t xml:space="preserve"> To see this, it is enough to consider, as Plato did, the possibility of a ring of invisibility – </w:t>
      </w:r>
      <w:r w:rsidRPr="007C5CB4">
        <w:rPr>
          <w:rStyle w:val="StyleUnderline"/>
          <w:rFonts w:asciiTheme="majorHAnsi" w:hAnsiTheme="majorHAnsi" w:cstheme="majorHAnsi"/>
          <w:sz w:val="26"/>
          <w:szCs w:val="26"/>
        </w:rPr>
        <w:t xml:space="preserve">suppose that, while wearing it, Ayn could derive some pleasure by helping the poor, but instead could derive just a bit more by severely harming them. Hedonistic egoism would absurdly imply she should do the latter. To avoid </w:t>
      </w:r>
      <w:r w:rsidRPr="007C5CB4">
        <w:rPr>
          <w:rStyle w:val="StyleUnderline"/>
          <w:rFonts w:asciiTheme="majorHAnsi" w:hAnsiTheme="majorHAnsi" w:cstheme="majorHAnsi"/>
          <w:sz w:val="26"/>
          <w:szCs w:val="26"/>
        </w:rPr>
        <w:lastRenderedPageBreak/>
        <w:t>this implication, egoists would need to build something like the meaningfulness of a life into well-being</w:t>
      </w:r>
      <w:r w:rsidRPr="007C5CB4">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7C5CB4">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7C5CB4">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C5CB4">
        <w:rPr>
          <w:rStyle w:val="Emphasis"/>
          <w:rFonts w:asciiTheme="majorHAnsi" w:hAnsiTheme="majorHAnsi" w:cstheme="majorHAnsi"/>
          <w:sz w:val="26"/>
          <w:szCs w:val="26"/>
        </w:rPr>
        <w:t>We should also take into account moral uncertainty.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What is it reasonable for one to do, when one is uncertain not (only) about the empirical facts, but also about the moral facts?</w:t>
      </w:r>
      <w:r w:rsidRPr="007C5CB4">
        <w:rPr>
          <w:rFonts w:asciiTheme="majorHAnsi" w:hAnsiTheme="majorHAnsi" w:cstheme="majorHAnsi"/>
          <w:sz w:val="16"/>
          <w:szCs w:val="26"/>
        </w:rPr>
        <w:t xml:space="preserve"> I’ve just argued that </w:t>
      </w:r>
      <w:r w:rsidRPr="007C5CB4">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7C5CB4">
        <w:rPr>
          <w:rFonts w:asciiTheme="majorHAnsi" w:hAnsiTheme="majorHAnsi" w:cstheme="majorHAnsi"/>
          <w:sz w:val="16"/>
          <w:szCs w:val="26"/>
        </w:rPr>
        <w:t xml:space="preserve"> But </w:t>
      </w:r>
      <w:r w:rsidRPr="007C5CB4">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7C5CB4">
        <w:rPr>
          <w:rFonts w:asciiTheme="majorHAnsi" w:hAnsiTheme="majorHAnsi" w:cstheme="majorHAnsi"/>
          <w:sz w:val="16"/>
          <w:szCs w:val="26"/>
        </w:rPr>
        <w:t xml:space="preserve">(and 10% sure that one of these other ones is correct), </w:t>
      </w:r>
      <w:r w:rsidRPr="007C5CB4">
        <w:rPr>
          <w:rStyle w:val="StyleUnderline"/>
          <w:rFonts w:asciiTheme="majorHAnsi" w:hAnsiTheme="majorHAnsi" w:cstheme="majorHAnsi"/>
          <w:sz w:val="26"/>
          <w:szCs w:val="26"/>
        </w:rPr>
        <w:t>they would have pretty strong reason, from the standpoint of moral uncertainty, to reduce existential risk.</w:t>
      </w:r>
      <w:r w:rsidRPr="007C5CB4">
        <w:rPr>
          <w:rFonts w:asciiTheme="majorHAnsi" w:hAnsiTheme="majorHAnsi" w:cstheme="majorHAnsi"/>
          <w:sz w:val="16"/>
          <w:szCs w:val="26"/>
        </w:rPr>
        <w:t xml:space="preserve"> Perhaps most disturbingly still, </w:t>
      </w:r>
      <w:r w:rsidRPr="007C5CB4">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7C5CB4">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5CB4">
        <w:rPr>
          <w:rStyle w:val="StyleUnderline"/>
          <w:rFonts w:asciiTheme="majorHAnsi" w:hAnsiTheme="majorHAnsi" w:cstheme="majorHAnsi"/>
          <w:sz w:val="26"/>
          <w:szCs w:val="26"/>
        </w:rPr>
        <w:t>It is enough for my claim that there is moral agreement in the relevant sense if</w:t>
      </w:r>
      <w:r w:rsidRPr="007C5CB4">
        <w:rPr>
          <w:rFonts w:asciiTheme="majorHAnsi" w:hAnsiTheme="majorHAnsi" w:cstheme="majorHAnsi"/>
          <w:sz w:val="16"/>
          <w:szCs w:val="26"/>
        </w:rPr>
        <w:t xml:space="preserve">, at least given certain empirical claims about what future lives would most likely be like, </w:t>
      </w:r>
      <w:r w:rsidRPr="007C5CB4">
        <w:rPr>
          <w:rStyle w:val="Emphasis"/>
          <w:rFonts w:asciiTheme="majorHAnsi" w:hAnsiTheme="majorHAnsi" w:cstheme="majorHAnsi"/>
          <w:sz w:val="26"/>
          <w:szCs w:val="26"/>
        </w:rPr>
        <w:t>all minimally plausible moral views would converge on the conclusion that we should try to save the world</w:t>
      </w:r>
      <w:r w:rsidRPr="007C5CB4">
        <w:rPr>
          <w:rStyle w:val="StyleUnderline"/>
          <w:rFonts w:asciiTheme="majorHAnsi" w:hAnsiTheme="majorHAnsi" w:cstheme="majorHAnsi"/>
          <w:sz w:val="26"/>
          <w:szCs w:val="26"/>
        </w:rPr>
        <w:t>.</w:t>
      </w:r>
      <w:r w:rsidRPr="007C5CB4">
        <w:rPr>
          <w:rFonts w:asciiTheme="majorHAnsi" w:hAnsiTheme="majorHAnsi" w:cstheme="majorHAnsi"/>
          <w:sz w:val="16"/>
          <w:szCs w:val="26"/>
        </w:rPr>
        <w:t xml:space="preserve"> While there are some non-crazy </w:t>
      </w:r>
      <w:r w:rsidRPr="007C5CB4">
        <w:rPr>
          <w:rStyle w:val="StyleUnderline"/>
          <w:rFonts w:asciiTheme="majorHAnsi" w:hAnsiTheme="majorHAnsi" w:cstheme="majorHAnsi"/>
          <w:sz w:val="26"/>
          <w:szCs w:val="26"/>
        </w:rPr>
        <w:t>views that place significantly greater moral weight on avoiding suffering than on promoting happiness</w:t>
      </w:r>
      <w:r w:rsidRPr="007C5CB4">
        <w:rPr>
          <w:rFonts w:asciiTheme="majorHAnsi" w:hAnsiTheme="majorHAnsi" w:cstheme="majorHAnsi"/>
          <w:sz w:val="16"/>
          <w:szCs w:val="26"/>
        </w:rPr>
        <w:t xml:space="preserve">, for reasons others have offered (and for independent reasons I won’t get into here unless requested to), they nonetheless </w:t>
      </w:r>
      <w:r w:rsidRPr="007C5CB4">
        <w:rPr>
          <w:rStyle w:val="StyleUnderline"/>
          <w:rFonts w:asciiTheme="majorHAnsi" w:hAnsiTheme="majorHAnsi" w:cstheme="majorHAnsi"/>
          <w:sz w:val="26"/>
          <w:szCs w:val="26"/>
        </w:rPr>
        <w:t>seem to be fairly implausible views.</w:t>
      </w:r>
      <w:r w:rsidRPr="007C5CB4">
        <w:rPr>
          <w:rFonts w:asciiTheme="majorHAnsi" w:hAnsiTheme="majorHAnsi" w:cstheme="majorHAnsi"/>
          <w:sz w:val="16"/>
          <w:szCs w:val="26"/>
        </w:rPr>
        <w:t xml:space="preserve"> And </w:t>
      </w:r>
      <w:r w:rsidRPr="007C5CB4">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C5CB4">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7C5CB4">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7C5CB4">
        <w:rPr>
          <w:rFonts w:asciiTheme="majorHAnsi" w:hAnsiTheme="majorHAnsi" w:cstheme="majorHAnsi"/>
          <w:sz w:val="16"/>
          <w:szCs w:val="26"/>
        </w:rPr>
        <w:t xml:space="preserve">We shall soon have even greater powers to transform, not only our surroundings, but ourselves and our successors. </w:t>
      </w:r>
      <w:r w:rsidRPr="007C5CB4">
        <w:rPr>
          <w:rStyle w:val="StyleUnderline"/>
          <w:rFonts w:asciiTheme="majorHAnsi" w:hAnsiTheme="majorHAnsi" w:cstheme="majorHAnsi"/>
          <w:sz w:val="26"/>
          <w:szCs w:val="26"/>
        </w:rPr>
        <w:t xml:space="preserve">If we act wisely in the next few centuries, humanity will survive its most dangerous and decisive period. </w:t>
      </w:r>
      <w:r w:rsidRPr="007C5CB4">
        <w:rPr>
          <w:rFonts w:asciiTheme="majorHAnsi" w:hAnsiTheme="majorHAnsi" w:cstheme="majorHAnsi"/>
          <w:sz w:val="16"/>
          <w:szCs w:val="26"/>
        </w:rPr>
        <w:t xml:space="preserve">Our descendants could, if necessary, go elsewhere, spreading through this galaxy…. </w:t>
      </w:r>
      <w:r w:rsidRPr="007C5CB4">
        <w:rPr>
          <w:rStyle w:val="StyleUnderline"/>
          <w:rFonts w:asciiTheme="majorHAnsi" w:hAnsiTheme="majorHAnsi" w:cstheme="majorHAnsi"/>
          <w:sz w:val="26"/>
          <w:szCs w:val="26"/>
        </w:rPr>
        <w:t xml:space="preserve">Our </w:t>
      </w:r>
      <w:r w:rsidRPr="007C5CB4">
        <w:rPr>
          <w:rStyle w:val="StyleUnderline"/>
          <w:rFonts w:asciiTheme="majorHAnsi" w:hAnsiTheme="majorHAnsi" w:cstheme="majorHAnsi"/>
          <w:sz w:val="26"/>
          <w:szCs w:val="26"/>
        </w:rPr>
        <w:lastRenderedPageBreak/>
        <w:t>descendants might, I believe, make the further future very good. But that good future may also depend in part on us. If our selfish recklessness ends human history, we would be acting very wrongly.</w:t>
      </w:r>
      <w:r w:rsidRPr="007C5CB4">
        <w:rPr>
          <w:rFonts w:asciiTheme="majorHAnsi" w:hAnsiTheme="majorHAnsi" w:cstheme="majorHAnsi"/>
          <w:sz w:val="16"/>
          <w:szCs w:val="26"/>
        </w:rPr>
        <w:t>” (From chapter 36 of On What Matters)</w:t>
      </w:r>
    </w:p>
    <w:p w14:paraId="0063323E"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a. Gateway issue - we need to be alive to assign value and debate competing moral theories- extinction literally ends the debate on “ought”.</w:t>
      </w:r>
    </w:p>
    <w:p w14:paraId="788B3136"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b. moral theories were formulated prior to the Anthropocene and human capacity for collective death so they cannot be relied on in situations of existential risk.</w:t>
      </w:r>
    </w:p>
    <w:p w14:paraId="0EEBE9C5"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c. no coherent moral theory can allow for extinction because it means the end of value.</w:t>
      </w:r>
    </w:p>
    <w:p w14:paraId="0B73E3E4"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4. Intuitions ow – if a very well justified, logical theory concluded "genocide” you wouldn’t say “huh I guess genocide is good” you would abandon it – also proves death outweighs because it’s counterintuitive to say extinction of the whole world doesn’t matter.</w:t>
      </w:r>
    </w:p>
    <w:p w14:paraId="77FA5394"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5. Bindingness – Util is the only prescriptive moral theory since pain and pleasure are intrinsically binding and guide action. That outweighs if a ethical theory has no reason to guide action than anyone could say “why not” and not follow the theory only binding ethics can be applicable. Anything else devolves to skepticism since we can’t generate obligations absent grounds for accepting them.</w:t>
      </w:r>
    </w:p>
    <w:p w14:paraId="596545FB"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 xml:space="preserve">6.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1D3A99B5"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7. Theoretically prefer util – its DTA.</w:t>
      </w:r>
    </w:p>
    <w:p w14:paraId="6C278154"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 xml:space="preserve">a. Ground – every impact functions under util whereas other ethics flow to one side exclusively. </w:t>
      </w:r>
    </w:p>
    <w:p w14:paraId="429965C8" w14:textId="77777777" w:rsidR="00D92EAC" w:rsidRPr="007C5CB4" w:rsidRDefault="00D92EAC" w:rsidP="00D92EAC">
      <w:pPr>
        <w:pStyle w:val="Heading4"/>
        <w:rPr>
          <w:rFonts w:asciiTheme="majorHAnsi" w:hAnsiTheme="majorHAnsi" w:cstheme="majorHAnsi"/>
        </w:rPr>
      </w:pPr>
      <w:r w:rsidRPr="007C5CB4">
        <w:rPr>
          <w:rFonts w:asciiTheme="majorHAnsi" w:hAnsiTheme="majorHAnsi" w:cstheme="majorHAnsi"/>
        </w:rPr>
        <w:t>b. Topic lit – most articles are written through the lens of util because they’re crafted for policymakers and the general public who take consequences to be important, not philosophy majors. Key to fairness and education.</w:t>
      </w:r>
    </w:p>
    <w:p w14:paraId="719018CA" w14:textId="0F106260" w:rsidR="00D92EAC" w:rsidRPr="007C5CB4" w:rsidRDefault="00D92EAC" w:rsidP="00D92EAC"/>
    <w:p w14:paraId="029AA57D" w14:textId="106A73AD" w:rsidR="00D92EAC" w:rsidRPr="007C5CB4" w:rsidRDefault="00D92EAC" w:rsidP="00D92EAC">
      <w:pPr>
        <w:pStyle w:val="Heading2"/>
      </w:pPr>
      <w:r w:rsidRPr="007C5CB4">
        <w:lastRenderedPageBreak/>
        <w:t>3</w:t>
      </w:r>
    </w:p>
    <w:p w14:paraId="0603DAEC" w14:textId="77777777" w:rsidR="00404EB8" w:rsidRPr="007C5CB4" w:rsidRDefault="00404EB8" w:rsidP="00404EB8">
      <w:pPr>
        <w:pStyle w:val="Heading4"/>
      </w:pPr>
      <w:r w:rsidRPr="007C5CB4">
        <w:t xml:space="preserve">Private companies are </w:t>
      </w:r>
      <w:r w:rsidRPr="007C5CB4">
        <w:rPr>
          <w:u w:val="single"/>
        </w:rPr>
        <w:t>set to mine in space</w:t>
      </w:r>
      <w:r w:rsidRPr="007C5CB4">
        <w:t xml:space="preserve"> – new tech and profit motives make space lucrative.</w:t>
      </w:r>
    </w:p>
    <w:p w14:paraId="5CF24D19" w14:textId="77777777" w:rsidR="00404EB8" w:rsidRPr="007C5CB4" w:rsidRDefault="00404EB8" w:rsidP="00404EB8">
      <w:pPr>
        <w:rPr>
          <w:rStyle w:val="Style13ptBold"/>
          <w:b w:val="0"/>
          <w:bCs/>
          <w:sz w:val="16"/>
          <w:szCs w:val="26"/>
        </w:rPr>
      </w:pPr>
      <w:r w:rsidRPr="007C5CB4">
        <w:rPr>
          <w:rStyle w:val="Style13ptBold"/>
          <w:szCs w:val="26"/>
          <w:u w:val="single"/>
        </w:rPr>
        <w:t>Gilbert 21</w:t>
      </w:r>
      <w:r w:rsidRPr="007C5CB4">
        <w:rPr>
          <w:rStyle w:val="Style13ptBold"/>
          <w:sz w:val="16"/>
          <w:szCs w:val="26"/>
        </w:rPr>
        <w:t xml:space="preserve">, </w:t>
      </w:r>
      <w:r w:rsidRPr="007C5CB4">
        <w:rPr>
          <w:rStyle w:val="Style13ptBold"/>
          <w:b w:val="0"/>
          <w:sz w:val="16"/>
          <w:szCs w:val="26"/>
        </w:rPr>
        <w:t>(Alex Gilbert is a complex systems researcher and PhD student in Space Resources at the Colorado School of Mines, “Mining in Space is Coming”), 4-26-21, Milken Institute Review, https://www.milkenreview.org/articles/mining-in-space-is-coming // MNHS NL</w:t>
      </w:r>
    </w:p>
    <w:p w14:paraId="5684AF38" w14:textId="77777777" w:rsidR="00404EB8" w:rsidRPr="007C5CB4" w:rsidRDefault="00404EB8" w:rsidP="00404EB8">
      <w:pPr>
        <w:pStyle w:val="NormalWeb"/>
        <w:shd w:val="clear" w:color="auto" w:fill="FFFFFF"/>
        <w:spacing w:before="0" w:beforeAutospacing="0" w:after="0" w:afterAutospacing="0"/>
        <w:rPr>
          <w:rStyle w:val="StyleUnderline"/>
          <w:sz w:val="26"/>
          <w:szCs w:val="26"/>
        </w:rPr>
      </w:pPr>
      <w:r w:rsidRPr="007C5CB4">
        <w:rPr>
          <w:color w:val="000000" w:themeColor="text1"/>
          <w:sz w:val="14"/>
          <w:szCs w:val="26"/>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w:t>
      </w:r>
      <w:r w:rsidRPr="007C5CB4">
        <w:rPr>
          <w:rStyle w:val="StyleUnderline"/>
          <w:sz w:val="26"/>
          <w:szCs w:val="26"/>
        </w:rPr>
        <w:t xml:space="preserve">believe that commercial developments in the space industry may be on the cusp of starting the largest resource rush in history: </w:t>
      </w:r>
      <w:r w:rsidRPr="007C5CB4">
        <w:rPr>
          <w:rStyle w:val="StyleUnderline"/>
          <w:bCs/>
          <w:sz w:val="26"/>
          <w:szCs w:val="26"/>
        </w:rPr>
        <w:t>mining on the Moon, Mars and asteroids</w:t>
      </w:r>
      <w:r w:rsidRPr="007C5CB4">
        <w:rPr>
          <w:rStyle w:val="StyleUnderline"/>
          <w:sz w:val="26"/>
          <w:szCs w:val="26"/>
        </w:rPr>
        <w:t>.</w:t>
      </w:r>
      <w:r w:rsidRPr="007C5CB4">
        <w:rPr>
          <w:color w:val="000000" w:themeColor="text1"/>
          <w:sz w:val="14"/>
          <w:szCs w:val="26"/>
        </w:rPr>
        <w:t xml:space="preserve"> While this may sound fantastical, some baby steps toward the goal have already been taken. </w:t>
      </w:r>
      <w:r w:rsidRPr="007C5CB4">
        <w:rPr>
          <w:rStyle w:val="StyleUnderline"/>
          <w:sz w:val="26"/>
          <w:szCs w:val="26"/>
        </w:rPr>
        <w:t xml:space="preserve">Last year, NASA awarded contracts to four companies to extract small amounts of lunar regolith by 2024, effectively beginning the </w:t>
      </w:r>
      <w:hyperlink r:id="rId9" w:tgtFrame="_blank" w:history="1">
        <w:r w:rsidRPr="007C5CB4">
          <w:rPr>
            <w:rStyle w:val="StyleUnderline"/>
            <w:rFonts w:eastAsiaTheme="majorEastAsia"/>
            <w:sz w:val="26"/>
            <w:szCs w:val="26"/>
          </w:rPr>
          <w:t>era of commercial space mining</w:t>
        </w:r>
      </w:hyperlink>
      <w:r w:rsidRPr="007C5CB4">
        <w:rPr>
          <w:rStyle w:val="StyleUnderline"/>
          <w:sz w:val="26"/>
          <w:szCs w:val="26"/>
        </w:rPr>
        <w:t>. Whether this proves to be the dawn of a gigantic adjunct to mining on earth — and more immediately, a key to unlocking cost-effective space travel — will turn on the answers to a host of questions ranging from what resources can be efficiently</w:t>
      </w:r>
      <w:r w:rsidRPr="007C5CB4">
        <w:rPr>
          <w:color w:val="000000" w:themeColor="text1"/>
          <w:sz w:val="14"/>
          <w:szCs w:val="26"/>
        </w:rPr>
        <w:t xml:space="preserve">.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w:t>
      </w:r>
      <w:r w:rsidRPr="007C5CB4">
        <w:rPr>
          <w:rStyle w:val="StyleUnderline"/>
          <w:sz w:val="26"/>
          <w:szCs w:val="26"/>
        </w:rPr>
        <w:t xml:space="preserve">Visionaries including Jeff Bezos </w:t>
      </w:r>
      <w:hyperlink r:id="rId10" w:tgtFrame="_blank" w:history="1">
        <w:r w:rsidRPr="007C5CB4">
          <w:rPr>
            <w:rStyle w:val="StyleUnderline"/>
            <w:rFonts w:eastAsiaTheme="majorEastAsia"/>
            <w:sz w:val="26"/>
            <w:szCs w:val="26"/>
          </w:rPr>
          <w:t>imagine heavy industry moving to space</w:t>
        </w:r>
      </w:hyperlink>
      <w:r w:rsidRPr="007C5CB4">
        <w:rPr>
          <w:rStyle w:val="StyleUnderline"/>
          <w:sz w:val="26"/>
          <w:szCs w:val="26"/>
        </w:rPr>
        <w:t xml:space="preserve"> and Earth becoming a residential area. However, as entrepreneurs look to harness the riches beyond the atmosphere, </w:t>
      </w:r>
      <w:r w:rsidRPr="007C5CB4">
        <w:rPr>
          <w:rStyle w:val="StyleUnderline"/>
          <w:sz w:val="14"/>
          <w:szCs w:val="26"/>
          <w:u w:val="none"/>
        </w:rPr>
        <w:t>access to space resources remains tangled in the realities of economics and governance. Start with the fact that space belongs to no country, complicating traditional methods of resource allocation, property rights and trade.</w:t>
      </w:r>
      <w:r w:rsidRPr="007C5CB4">
        <w:rPr>
          <w:color w:val="000000" w:themeColor="text1"/>
          <w:sz w:val="14"/>
          <w:szCs w:val="26"/>
        </w:rPr>
        <w:t xml:space="preserve"> </w:t>
      </w:r>
      <w:r w:rsidRPr="007C5CB4">
        <w:rPr>
          <w:rStyle w:val="StyleUnderline"/>
          <w:sz w:val="14"/>
          <w:szCs w:val="26"/>
          <w:u w:val="none"/>
        </w:rPr>
        <w:t xml:space="preserve">With limited demand for materials in space itself and the need for huge amounts of energy to return materials to Earth, creating a viable industry will turn on major advances in technology, finance and business models. </w:t>
      </w:r>
      <w:r w:rsidRPr="007C5CB4">
        <w:rPr>
          <w:color w:val="000000" w:themeColor="text1"/>
          <w:sz w:val="14"/>
          <w:szCs w:val="26"/>
        </w:rPr>
        <w:t xml:space="preserve">That said, there’s no grass growing under potential pioneers’ feet. </w:t>
      </w:r>
      <w:r w:rsidRPr="007C5CB4">
        <w:rPr>
          <w:rStyle w:val="StyleUnderline"/>
          <w:sz w:val="26"/>
          <w:szCs w:val="26"/>
        </w:rPr>
        <w:t xml:space="preserve">Potential economic, scientific and even security benefits underlie an emerging </w:t>
      </w:r>
      <w:r w:rsidRPr="007C5CB4">
        <w:rPr>
          <w:rStyle w:val="StyleUnderline"/>
          <w:rFonts w:eastAsiaTheme="majorEastAsia"/>
          <w:sz w:val="26"/>
          <w:szCs w:val="26"/>
        </w:rPr>
        <w:t>geopolitical competition</w:t>
      </w:r>
      <w:r w:rsidRPr="007C5CB4">
        <w:rPr>
          <w:rStyle w:val="StyleUnderline"/>
          <w:sz w:val="26"/>
          <w:szCs w:val="26"/>
        </w:rPr>
        <w:t xml:space="preserve"> to pursue space mining.</w:t>
      </w:r>
      <w:r w:rsidRPr="007C5CB4">
        <w:rPr>
          <w:color w:val="000000" w:themeColor="text1"/>
          <w:sz w:val="14"/>
          <w:szCs w:val="26"/>
        </w:rPr>
        <w:t xml:space="preserve"> The United States is rapidly emerging as a front-runner, in part due to its ambitious Artemis Program to lead a multinational consortium back to the Moon. But it is also a leader in creating a legal infrastructure for mineral exploitation. </w:t>
      </w:r>
      <w:r w:rsidRPr="007C5CB4">
        <w:rPr>
          <w:rStyle w:val="StyleUnderline"/>
          <w:sz w:val="26"/>
          <w:szCs w:val="26"/>
        </w:rPr>
        <w:t>The United States has adopted the world’s first spaceresources law, recognizing the property rights of private companies and individuals to materials gathered in space</w:t>
      </w:r>
      <w:r w:rsidRPr="007C5CB4">
        <w:rPr>
          <w:color w:val="000000" w:themeColor="text1"/>
          <w:sz w:val="14"/>
          <w:szCs w:val="2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1" w:tgtFrame="_blank" w:history="1">
        <w:r w:rsidRPr="007C5CB4">
          <w:rPr>
            <w:rStyle w:val="Hyperlink"/>
            <w:rFonts w:eastAsiaTheme="majorEastAsia"/>
            <w:color w:val="000000" w:themeColor="text1"/>
            <w:sz w:val="14"/>
            <w:szCs w:val="26"/>
          </w:rPr>
          <w:t>new agreements</w:t>
        </w:r>
      </w:hyperlink>
      <w:r w:rsidRPr="007C5CB4">
        <w:rPr>
          <w:color w:val="000000" w:themeColor="text1"/>
          <w:sz w:val="14"/>
          <w:szCs w:val="26"/>
        </w:rPr>
        <w:t xml:space="preserve"> to facilitate private investment and ensure international cooperation. Back up for a moment. For the record</w:t>
      </w:r>
      <w:r w:rsidRPr="007C5CB4">
        <w:rPr>
          <w:rStyle w:val="StyleUnderline"/>
          <w:sz w:val="26"/>
          <w:szCs w:val="26"/>
        </w:rPr>
        <w:t>, space is already being heavily exploited</w:t>
      </w:r>
      <w:r w:rsidRPr="007C5CB4">
        <w:rPr>
          <w:color w:val="000000" w:themeColor="text1"/>
          <w:sz w:val="14"/>
          <w:szCs w:val="26"/>
        </w:rPr>
        <w:t xml:space="preserve">,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7C5CB4">
        <w:rPr>
          <w:rStyle w:val="StyleUnderline"/>
          <w:bCs/>
          <w:sz w:val="26"/>
          <w:szCs w:val="26"/>
        </w:rPr>
        <w:t>celestial bodies are</w:t>
      </w:r>
      <w:r w:rsidRPr="007C5CB4">
        <w:rPr>
          <w:rStyle w:val="StyleUnderline"/>
          <w:sz w:val="26"/>
          <w:szCs w:val="26"/>
        </w:rPr>
        <w:t xml:space="preserve"> potential sources for dozens of natural materials that, in the right time and place, are incredibly </w:t>
      </w:r>
      <w:r w:rsidRPr="007C5CB4">
        <w:rPr>
          <w:rStyle w:val="StyleUnderline"/>
          <w:bCs/>
          <w:sz w:val="26"/>
          <w:szCs w:val="26"/>
        </w:rPr>
        <w:t>valuabl</w:t>
      </w:r>
      <w:r w:rsidRPr="007C5CB4">
        <w:rPr>
          <w:b/>
          <w:bCs/>
          <w:color w:val="000000" w:themeColor="text1"/>
          <w:sz w:val="14"/>
          <w:szCs w:val="26"/>
        </w:rPr>
        <w:t>e</w:t>
      </w:r>
      <w:r w:rsidRPr="007C5CB4">
        <w:rPr>
          <w:color w:val="000000" w:themeColor="text1"/>
          <w:sz w:val="14"/>
          <w:szCs w:val="26"/>
        </w:rPr>
        <w:t xml:space="preserve">. Of these, water may be the most attractive in the near-term, because — with assistance from solar energy or nuclear fission — H2O can be split into hydrogen and oxygen to make rocket propellant, facilitating in-space refueling. </w:t>
      </w:r>
      <w:r w:rsidRPr="007C5CB4">
        <w:rPr>
          <w:rStyle w:val="StyleUnderline"/>
          <w:sz w:val="26"/>
          <w:szCs w:val="26"/>
        </w:rPr>
        <w:t>So-called “rare earth” metals are also potential targets of asteroid miners intending to service Earth markets</w:t>
      </w:r>
      <w:r w:rsidRPr="007C5CB4">
        <w:rPr>
          <w:color w:val="000000" w:themeColor="text1"/>
          <w:sz w:val="14"/>
          <w:szCs w:val="26"/>
        </w:rPr>
        <w:t xml:space="preserve">. Consisting of 17 elements, including lanthanum, neodymium, and yttrium, these critical materials (most of which are today mined in China at great environmental cost) are required for electronics. And they loom as bottlenecks in </w:t>
      </w:r>
      <w:r w:rsidRPr="007C5CB4">
        <w:rPr>
          <w:color w:val="000000" w:themeColor="text1"/>
          <w:sz w:val="14"/>
          <w:szCs w:val="26"/>
        </w:rPr>
        <w:lastRenderedPageBreak/>
        <w:t xml:space="preserve">making the transition from fossil fuels to renewables backed up by battery storage. </w:t>
      </w:r>
      <w:r w:rsidRPr="007C5CB4">
        <w:rPr>
          <w:rStyle w:val="StyleUnderline"/>
          <w:sz w:val="26"/>
          <w:szCs w:val="26"/>
        </w:rPr>
        <w:t>The Moon is a prime space mining target. Boosted by NASA’s mining solicitation, it is likely the first location for commercial mining.</w:t>
      </w:r>
      <w:r w:rsidRPr="007C5CB4">
        <w:rPr>
          <w:color w:val="000000" w:themeColor="text1"/>
          <w:sz w:val="14"/>
          <w:szCs w:val="26"/>
        </w:rPr>
        <w:t xml:space="preserve">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w:t>
      </w:r>
      <w:r w:rsidRPr="007C5CB4">
        <w:rPr>
          <w:rStyle w:val="StyleUnderline"/>
          <w:sz w:val="26"/>
          <w:szCs w:val="26"/>
        </w:rPr>
        <w:t xml:space="preserve">recent probes have confirmed substantial amounts of water ice lurking in </w:t>
      </w:r>
      <w:hyperlink r:id="rId12" w:tgtFrame="_blank" w:history="1">
        <w:r w:rsidRPr="007C5CB4">
          <w:rPr>
            <w:rStyle w:val="StyleUnderline"/>
            <w:sz w:val="26"/>
            <w:szCs w:val="26"/>
          </w:rPr>
          <w:t>permanently shadowed craters</w:t>
        </w:r>
      </w:hyperlink>
      <w:r w:rsidRPr="007C5CB4">
        <w:rPr>
          <w:rStyle w:val="StyleUnderline"/>
          <w:sz w:val="26"/>
          <w:szCs w:val="26"/>
        </w:rPr>
        <w:t xml:space="preserve"> at the lunar poles</w:t>
      </w:r>
      <w:r w:rsidRPr="007C5CB4">
        <w:rPr>
          <w:color w:val="000000" w:themeColor="text1"/>
          <w:sz w:val="14"/>
          <w:szCs w:val="26"/>
        </w:rPr>
        <w:t xml:space="preserve">. 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w:t>
      </w:r>
      <w:r w:rsidRPr="007C5CB4">
        <w:rPr>
          <w:rStyle w:val="StyleUnderline"/>
          <w:sz w:val="26"/>
          <w:szCs w:val="26"/>
        </w:rPr>
        <w:t>Between its water and helium-3 deposits, the Moon could be the resource stepping-stone for further solar system exploration.</w:t>
      </w:r>
      <w:r w:rsidRPr="007C5CB4">
        <w:rPr>
          <w:color w:val="000000" w:themeColor="text1"/>
          <w:sz w:val="14"/>
          <w:szCs w:val="26"/>
        </w:rPr>
        <w:t xml:space="preserve"> </w:t>
      </w:r>
      <w:r w:rsidRPr="007C5CB4">
        <w:rPr>
          <w:rStyle w:val="StyleUnderline"/>
          <w:sz w:val="26"/>
          <w:szCs w:val="26"/>
        </w:rPr>
        <w:t xml:space="preserve">Asteroids are another near-term </w:t>
      </w:r>
      <w:hyperlink r:id="rId13" w:tgtFrame="_blank" w:history="1">
        <w:r w:rsidRPr="007C5CB4">
          <w:rPr>
            <w:rStyle w:val="StyleUnderline"/>
            <w:sz w:val="26"/>
            <w:szCs w:val="26"/>
          </w:rPr>
          <w:t>mining target</w:t>
        </w:r>
      </w:hyperlink>
      <w:r w:rsidRPr="007C5CB4">
        <w:rPr>
          <w:rStyle w:val="StyleUnderline"/>
          <w:sz w:val="26"/>
          <w:szCs w:val="26"/>
        </w:rPr>
        <w:t xml:space="preserve">. </w:t>
      </w:r>
      <w:r w:rsidRPr="007C5CB4">
        <w:rPr>
          <w:color w:val="000000" w:themeColor="text1"/>
          <w:sz w:val="14"/>
          <w:szCs w:val="2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7C5CB4">
        <w:rPr>
          <w:color w:val="333333"/>
          <w:sz w:val="14"/>
          <w:szCs w:val="26"/>
          <w:shd w:val="clear" w:color="auto" w:fill="FFFFFF"/>
        </w:rPr>
        <w:t xml:space="preserve"> </w:t>
      </w:r>
      <w:r w:rsidRPr="007C5CB4">
        <w:rPr>
          <w:color w:val="000000" w:themeColor="text1"/>
          <w:sz w:val="14"/>
          <w:szCs w:val="26"/>
          <w:shd w:val="clear" w:color="auto" w:fill="FFFFFF"/>
        </w:rPr>
        <w:t>T</w:t>
      </w:r>
      <w:r w:rsidRPr="007C5CB4">
        <w:rPr>
          <w:rStyle w:val="StyleUnderline"/>
          <w:sz w:val="26"/>
          <w:szCs w:val="26"/>
        </w:rPr>
        <w:t xml:space="preserve">he prospects for space mining are being driven by technological advances across the space industry. The rise of </w:t>
      </w:r>
      <w:r w:rsidRPr="007C5CB4">
        <w:rPr>
          <w:rStyle w:val="StyleUnderline"/>
          <w:bCs/>
          <w:sz w:val="26"/>
          <w:szCs w:val="26"/>
        </w:rPr>
        <w:t>reusable rocket components</w:t>
      </w:r>
      <w:r w:rsidRPr="007C5CB4">
        <w:rPr>
          <w:rStyle w:val="StyleUnderline"/>
          <w:sz w:val="26"/>
          <w:szCs w:val="26"/>
        </w:rPr>
        <w:t xml:space="preserve"> and the now-widespread use of </w:t>
      </w:r>
      <w:r w:rsidRPr="007C5CB4">
        <w:rPr>
          <w:rStyle w:val="StyleUnderline"/>
          <w:bCs/>
          <w:sz w:val="26"/>
          <w:szCs w:val="26"/>
        </w:rPr>
        <w:t>off-the-shelf parts</w:t>
      </w:r>
      <w:r w:rsidRPr="007C5CB4">
        <w:rPr>
          <w:rStyle w:val="StyleUnderline"/>
          <w:sz w:val="26"/>
          <w:szCs w:val="26"/>
        </w:rPr>
        <w:t xml:space="preserve"> are lowering both launch and operations </w:t>
      </w:r>
      <w:r w:rsidRPr="007C5CB4">
        <w:rPr>
          <w:rStyle w:val="StyleUnderline"/>
          <w:bCs/>
          <w:sz w:val="26"/>
          <w:szCs w:val="26"/>
        </w:rPr>
        <w:t>costs</w:t>
      </w:r>
      <w:r w:rsidRPr="007C5CB4">
        <w:rPr>
          <w:rStyle w:val="StyleUnderline"/>
          <w:sz w:val="26"/>
          <w:szCs w:val="26"/>
        </w:rPr>
        <w:t xml:space="preserve">. Once limited to government contract missions and the delivery of telecom satellites to orbit, </w:t>
      </w:r>
      <w:r w:rsidRPr="007C5CB4">
        <w:rPr>
          <w:rStyle w:val="StyleUnderline"/>
          <w:bCs/>
          <w:sz w:val="26"/>
          <w:szCs w:val="26"/>
        </w:rPr>
        <w:t>private firms are</w:t>
      </w:r>
      <w:r w:rsidRPr="007C5CB4">
        <w:rPr>
          <w:rStyle w:val="StyleUnderline"/>
          <w:sz w:val="26"/>
          <w:szCs w:val="26"/>
        </w:rPr>
        <w:t xml:space="preserve"> now emerging as </w:t>
      </w:r>
      <w:r w:rsidRPr="007C5CB4">
        <w:rPr>
          <w:rStyle w:val="StyleUnderline"/>
          <w:bCs/>
          <w:sz w:val="26"/>
          <w:szCs w:val="26"/>
        </w:rPr>
        <w:t>leaders</w:t>
      </w:r>
      <w:r w:rsidRPr="007C5CB4">
        <w:rPr>
          <w:rStyle w:val="StyleUnderline"/>
          <w:sz w:val="26"/>
          <w:szCs w:val="26"/>
        </w:rPr>
        <w:t xml:space="preserve"> in developing “NewSpace” activities</w:t>
      </w:r>
      <w:r w:rsidRPr="007C5CB4">
        <w:rPr>
          <w:color w:val="000000" w:themeColor="text1"/>
          <w:sz w:val="14"/>
          <w:szCs w:val="26"/>
          <w:shd w:val="clear" w:color="auto" w:fill="FFFFFF"/>
        </w:rPr>
        <w:t xml:space="preserve"> — a catch-all term for endeavors including orbital tourism, orbital manufacturing and mini-satellites providing </w:t>
      </w:r>
      <w:r w:rsidRPr="007C5CB4">
        <w:rPr>
          <w:rStyle w:val="StyleUnderline"/>
          <w:sz w:val="26"/>
          <w:szCs w:val="26"/>
        </w:rPr>
        <w:t>specialized services. The space sector, with a market capitalization of $400 billion, could grow to as much as $1 trillion by 2040 as private investment soars.</w:t>
      </w:r>
    </w:p>
    <w:p w14:paraId="3B42C9D7" w14:textId="77777777" w:rsidR="00404EB8" w:rsidRPr="007C5CB4" w:rsidRDefault="00404EB8" w:rsidP="00404EB8">
      <w:pPr>
        <w:pStyle w:val="NormalWeb"/>
        <w:shd w:val="clear" w:color="auto" w:fill="FFFFFF"/>
        <w:spacing w:before="0" w:beforeAutospacing="0" w:after="0" w:afterAutospacing="0"/>
        <w:rPr>
          <w:rStyle w:val="StyleUnderline"/>
          <w:sz w:val="26"/>
          <w:szCs w:val="26"/>
        </w:rPr>
      </w:pPr>
    </w:p>
    <w:p w14:paraId="0C46166C" w14:textId="77777777" w:rsidR="00404EB8" w:rsidRPr="007C5CB4" w:rsidRDefault="00404EB8" w:rsidP="00404EB8">
      <w:pPr>
        <w:pStyle w:val="NormalWeb"/>
        <w:shd w:val="clear" w:color="auto" w:fill="FFFFFF"/>
        <w:spacing w:before="0" w:beforeAutospacing="0" w:after="0" w:afterAutospacing="0"/>
        <w:rPr>
          <w:rStyle w:val="StyleUnderline"/>
          <w:sz w:val="26"/>
          <w:szCs w:val="26"/>
        </w:rPr>
      </w:pPr>
    </w:p>
    <w:p w14:paraId="77D6F47D" w14:textId="77777777" w:rsidR="00404EB8" w:rsidRPr="007C5CB4" w:rsidRDefault="00404EB8" w:rsidP="00404EB8">
      <w:pPr>
        <w:pStyle w:val="Heading4"/>
      </w:pPr>
      <w:r w:rsidRPr="007C5CB4">
        <w:t>Private entity appropriation is key to sustained space exploration.</w:t>
      </w:r>
    </w:p>
    <w:p w14:paraId="0C6E55A7" w14:textId="77777777" w:rsidR="00404EB8" w:rsidRPr="007C5CB4" w:rsidRDefault="00404EB8" w:rsidP="00404EB8">
      <w:pPr>
        <w:rPr>
          <w:sz w:val="16"/>
        </w:rPr>
      </w:pPr>
      <w:r w:rsidRPr="007C5CB4">
        <w:rPr>
          <w:b/>
          <w:bCs/>
          <w:u w:val="single"/>
        </w:rPr>
        <w:t>Brehm 15</w:t>
      </w:r>
      <w:r w:rsidRPr="007C5CB4">
        <w:rPr>
          <w:sz w:val="16"/>
        </w:rPr>
        <w:t>,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Scopelitis. Garvin, Light, Hanson &amp; Feary, Mr. Brehm spent two years as a judicial clerk for The Honorable Rebecca F. Dallet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repository.law.wisc.edu/s/uwlaw/media/77012.//JQ</w:t>
      </w:r>
    </w:p>
    <w:p w14:paraId="7FD88D0E" w14:textId="77777777" w:rsidR="00404EB8" w:rsidRPr="007C5CB4" w:rsidRDefault="00404EB8" w:rsidP="00404EB8">
      <w:pPr>
        <w:rPr>
          <w:u w:val="single"/>
        </w:rPr>
      </w:pPr>
      <w:r w:rsidRPr="007C5CB4">
        <w:rPr>
          <w:sz w:val="16"/>
        </w:rPr>
        <w:t xml:space="preserve">In modem times, </w:t>
      </w:r>
      <w:r w:rsidRPr="007C5CB4">
        <w:rPr>
          <w:u w:val="single"/>
        </w:rPr>
        <w:t>space exploration has consistently been viewed as a vehicle for societal advancement in terms of technology, science, and knowledge of our universe</w:t>
      </w:r>
      <w:r w:rsidRPr="007C5CB4">
        <w:rPr>
          <w:sz w:val="16"/>
        </w:rPr>
        <w:t xml:space="preserve">. Until recently, however, we have been almost entirely unaware of the economically and commercially valuable resources in outer space. Now, through years of increasingly advanced space exploration and scientific research, we have begun to gain an understanding of the true value of these resources. For example, </w:t>
      </w:r>
      <w:r w:rsidRPr="007C5CB4">
        <w:rPr>
          <w:u w:val="single"/>
        </w:rPr>
        <w:t xml:space="preserve">asteroids are rich in ruthenium, rhodium, osmium, iridium, and platinum.' These elements are extremely rare on Earth and are important materials in developing electronics? As such, each of these platinum group elements draws a high market price, creating incentives to explore space for entrepreneurs and investors alike.' </w:t>
      </w:r>
    </w:p>
    <w:p w14:paraId="31A8446D" w14:textId="77777777" w:rsidR="00404EB8" w:rsidRPr="007C5CB4" w:rsidRDefault="00404EB8" w:rsidP="00404EB8">
      <w:pPr>
        <w:rPr>
          <w:sz w:val="16"/>
        </w:rPr>
      </w:pPr>
      <w:r w:rsidRPr="007C5CB4">
        <w:rPr>
          <w:sz w:val="16"/>
        </w:rPr>
        <w:lastRenderedPageBreak/>
        <w:t xml:space="preserve">There is little doubt that </w:t>
      </w:r>
      <w:r w:rsidRPr="007C5CB4">
        <w:rPr>
          <w:u w:val="single"/>
        </w:rPr>
        <w:t>the private space race is underway</w:t>
      </w:r>
      <w:r w:rsidRPr="007C5CB4">
        <w:rPr>
          <w:sz w:val="16"/>
        </w:rPr>
        <w:t xml:space="preserve">. </w:t>
      </w:r>
      <w:r w:rsidRPr="007C5CB4">
        <w:rPr>
          <w:u w:val="single"/>
        </w:rPr>
        <w:t>Even with much uncertainty surrounding private property rights and international space law, the discovery of valuable resources in outer space has led to the emergence of various private companies seeking to capitalize in an untapped market</w:t>
      </w:r>
      <w:r w:rsidRPr="007C5CB4">
        <w:rPr>
          <w:sz w:val="16"/>
        </w:rPr>
        <w:t xml:space="preserve">. In 2012, a group of billionaire investors, including Google executives Larry Page and Eric Schmidt, Hollywood director James Cameron, and Ross Perot, Jr., announced the launch of Planetary Resources, a private company that intends to mine resource-rich asteroids.' In addition to the valuable platinum group elements contained in asteroids, Planetary Resources hopes to </w:t>
      </w:r>
      <w:r w:rsidRPr="007C5CB4">
        <w:rPr>
          <w:u w:val="single"/>
        </w:rPr>
        <w:t>mine hydrogen fuels from the asteroids that can be used to launch deeper space expeditions</w:t>
      </w:r>
      <w:r w:rsidRPr="007C5CB4">
        <w:rPr>
          <w:sz w:val="16"/>
        </w:rPr>
        <w:t xml:space="preserve">.5 In January 2013, Deep Space Industries formed with a similar mission to extract and harvest materials from asteroids, and an end goal of using the materials to support outer space communities and fuel further exploration.6 In 2011, Microsoft billionaire Naveen Jain announced the creation of Moon Express, a private space exploration entity that plans to mine for platinum and titanium on the Moon.7 </w:t>
      </w:r>
    </w:p>
    <w:p w14:paraId="1F55EAA2" w14:textId="77777777" w:rsidR="00404EB8" w:rsidRPr="007C5CB4" w:rsidRDefault="00404EB8" w:rsidP="00404EB8">
      <w:pPr>
        <w:rPr>
          <w:sz w:val="16"/>
          <w:szCs w:val="16"/>
        </w:rPr>
      </w:pPr>
      <w:r w:rsidRPr="007C5CB4">
        <w:rPr>
          <w:sz w:val="16"/>
          <w:szCs w:val="16"/>
        </w:rPr>
        <w:t xml:space="preserve">Additionally, in 2011, venture start-up Shackleton Energy Company launched fund-raising efforts, ultimately seeking to mine the Shackleton Crater in the Moon's south pole for fuels to propel deeper space expeditions.8 Other private space mining start-ups have followed suit.9 </w:t>
      </w:r>
    </w:p>
    <w:p w14:paraId="3E1704F2" w14:textId="77777777" w:rsidR="00404EB8" w:rsidRPr="007C5CB4" w:rsidRDefault="00404EB8" w:rsidP="00404EB8">
      <w:pPr>
        <w:rPr>
          <w:sz w:val="16"/>
        </w:rPr>
      </w:pPr>
      <w:r w:rsidRPr="007C5CB4">
        <w:rPr>
          <w:u w:val="single"/>
        </w:rPr>
        <w:t>Each of these private entities has the potential to propel space exploration and technological advances in the pursuit of a deeper understanding of our cosmos</w:t>
      </w:r>
      <w:r w:rsidRPr="007C5CB4">
        <w:rPr>
          <w:sz w:val="16"/>
        </w:rPr>
        <w:t xml:space="preserve">. </w:t>
      </w:r>
      <w:r w:rsidRPr="007C5CB4">
        <w:rPr>
          <w:u w:val="single"/>
        </w:rPr>
        <w:t>Further, the short-term benefit of private space expeditions is exponential in terms of lowering the cost of electronics, lessening the taxpayer burden of funding space activities, and incentivizing more advanced levels of space exploration</w:t>
      </w:r>
      <w:r w:rsidRPr="007C5CB4">
        <w:rPr>
          <w:sz w:val="16"/>
        </w:rPr>
        <w:t xml:space="preserve">.1° Without a clear system of private property acquisition in outer space, however, the private space race is not likely to get far off of the ground. The celestial resources that have incentivized numerous space-mining start-ups have little or no value to investors if mining companies cannot establish legal rights to the resources mined. Without the legal right to use water and hydrogen mined from celestial bodies, and to alienate platinum group elements, the potential profitability of private space expeditions collapses along with the goals of deeper space exploration and settlement. Now more than ever, the issue of private property rights in outer space has significant real-world implications. </w:t>
      </w:r>
    </w:p>
    <w:p w14:paraId="14258551" w14:textId="77777777" w:rsidR="00404EB8" w:rsidRPr="007C5CB4" w:rsidRDefault="00404EB8" w:rsidP="00404EB8">
      <w:pPr>
        <w:pStyle w:val="NormalWeb"/>
        <w:shd w:val="clear" w:color="auto" w:fill="FFFFFF"/>
        <w:spacing w:before="0" w:beforeAutospacing="0" w:after="0" w:afterAutospacing="0"/>
        <w:rPr>
          <w:color w:val="333333"/>
          <w:sz w:val="14"/>
          <w:szCs w:val="26"/>
        </w:rPr>
      </w:pPr>
    </w:p>
    <w:p w14:paraId="7E784040" w14:textId="77777777" w:rsidR="00404EB8" w:rsidRPr="007C5CB4" w:rsidRDefault="00404EB8" w:rsidP="00404EB8">
      <w:pPr>
        <w:rPr>
          <w:szCs w:val="26"/>
        </w:rPr>
      </w:pPr>
    </w:p>
    <w:p w14:paraId="6645D08F" w14:textId="77777777" w:rsidR="00404EB8" w:rsidRPr="007C5CB4" w:rsidRDefault="00404EB8" w:rsidP="00404EB8">
      <w:pPr>
        <w:pStyle w:val="Heading4"/>
        <w:rPr>
          <w:rFonts w:cs="Arial"/>
        </w:rPr>
      </w:pPr>
      <w:r w:rsidRPr="007C5CB4">
        <w:rPr>
          <w:rFonts w:cs="Arial"/>
        </w:rPr>
        <w:t xml:space="preserve">Squo private companies are willing to invest, but the plan crosses a </w:t>
      </w:r>
      <w:r w:rsidRPr="007C5CB4">
        <w:rPr>
          <w:rFonts w:cs="Arial"/>
          <w:u w:val="single"/>
        </w:rPr>
        <w:t>perception barrier</w:t>
      </w:r>
      <w:r w:rsidRPr="007C5CB4">
        <w:rPr>
          <w:rFonts w:cs="Arial"/>
        </w:rPr>
        <w:t xml:space="preserve"> which destroys investment.</w:t>
      </w:r>
    </w:p>
    <w:p w14:paraId="1F5EDACA" w14:textId="77777777" w:rsidR="00404EB8" w:rsidRPr="007C5CB4" w:rsidRDefault="00404EB8" w:rsidP="00404EB8">
      <w:pPr>
        <w:rPr>
          <w:sz w:val="16"/>
          <w:szCs w:val="26"/>
        </w:rPr>
      </w:pPr>
      <w:r w:rsidRPr="007C5CB4">
        <w:rPr>
          <w:rStyle w:val="Style13ptBold"/>
          <w:szCs w:val="26"/>
          <w:u w:val="single"/>
        </w:rPr>
        <w:t>Shaw 13</w:t>
      </w:r>
      <w:r w:rsidRPr="007C5CB4">
        <w:rPr>
          <w:sz w:val="16"/>
          <w:szCs w:val="26"/>
        </w:rPr>
        <w:t xml:space="preserve"> - Lauren E, J.D. from Chapman University School of Law, ”Asteroids, the New Western Frontier: Applying Principles of the General Mining Law of 1872 to Incentive Asteroid Mining”, JOURNAL OF AIR LAW AND COMMERCE, Volume 78, Issue 1, Article 2, </w:t>
      </w:r>
      <w:hyperlink r:id="rId14" w:history="1">
        <w:r w:rsidRPr="007C5CB4">
          <w:rPr>
            <w:rStyle w:val="Hyperlink"/>
            <w:sz w:val="16"/>
            <w:szCs w:val="26"/>
          </w:rPr>
          <w:t>https://scholar.smu.edu/cgi/viewcontent.cgi?article=1307&amp;context=jalc</w:t>
        </w:r>
      </w:hyperlink>
      <w:r w:rsidRPr="007C5CB4">
        <w:rPr>
          <w:sz w:val="16"/>
          <w:szCs w:val="26"/>
        </w:rPr>
        <w:t xml:space="preserve">  // recut MNHS NL</w:t>
      </w:r>
    </w:p>
    <w:p w14:paraId="14FC2CE2" w14:textId="77777777" w:rsidR="00404EB8" w:rsidRPr="007C5CB4" w:rsidRDefault="00404EB8" w:rsidP="00404EB8">
      <w:pPr>
        <w:rPr>
          <w:sz w:val="16"/>
          <w:szCs w:val="26"/>
        </w:rPr>
      </w:pPr>
      <w:r w:rsidRPr="007C5CB4">
        <w:rPr>
          <w:sz w:val="16"/>
          <w:szCs w:val="26"/>
        </w:rPr>
        <w:t xml:space="preserve">To some, </w:t>
      </w:r>
      <w:r w:rsidRPr="007C5CB4">
        <w:rPr>
          <w:rStyle w:val="StyleUnderline"/>
          <w:sz w:val="26"/>
          <w:szCs w:val="26"/>
        </w:rPr>
        <w:t>the mining of asteroids</w:t>
      </w:r>
      <w:r w:rsidRPr="007C5CB4">
        <w:rPr>
          <w:sz w:val="16"/>
          <w:szCs w:val="26"/>
        </w:rPr>
        <w:t xml:space="preserve"> might sound like the premise of a science fiction novel' or the solution to the heartwrenching, fictional scenario depicted in the film Armageddon.2 To others, it </w:t>
      </w:r>
      <w:r w:rsidRPr="007C5CB4">
        <w:rPr>
          <w:rStyle w:val="StyleUnderline"/>
          <w:sz w:val="26"/>
          <w:szCs w:val="26"/>
        </w:rPr>
        <w:t>evokes a fantastical idea that may come to fruition</w:t>
      </w:r>
      <w:r w:rsidRPr="007C5CB4">
        <w:rPr>
          <w:sz w:val="16"/>
          <w:szCs w:val="26"/>
        </w:rPr>
        <w:t xml:space="preserve"> in a distant reality. </w:t>
      </w:r>
      <w:r w:rsidRPr="007C5CB4">
        <w:rPr>
          <w:rStyle w:val="Emphasis"/>
          <w:sz w:val="26"/>
          <w:szCs w:val="26"/>
        </w:rPr>
        <w:t>However</w:t>
      </w:r>
      <w:r w:rsidRPr="007C5CB4">
        <w:rPr>
          <w:sz w:val="16"/>
          <w:szCs w:val="26"/>
        </w:rPr>
        <w:t xml:space="preserve">, </w:t>
      </w:r>
      <w:r w:rsidRPr="007C5CB4">
        <w:rPr>
          <w:rStyle w:val="StyleUnderline"/>
          <w:sz w:val="26"/>
          <w:szCs w:val="26"/>
        </w:rPr>
        <w:t>impressively funded companies have plans to send spacecraft to begin prospecting on asteroids</w:t>
      </w:r>
      <w:r w:rsidRPr="007C5CB4">
        <w:rPr>
          <w:sz w:val="16"/>
          <w:szCs w:val="26"/>
        </w:rPr>
        <w:t xml:space="preserve"> within the next two years.' </w:t>
      </w:r>
      <w:r w:rsidRPr="007C5CB4">
        <w:rPr>
          <w:rStyle w:val="StyleUnderline"/>
          <w:sz w:val="26"/>
          <w:szCs w:val="26"/>
        </w:rPr>
        <w:t xml:space="preserve">The issues associated with the mining of asteroids should be addressed </w:t>
      </w:r>
      <w:r w:rsidRPr="007C5CB4">
        <w:rPr>
          <w:rStyle w:val="Emphasis"/>
          <w:sz w:val="26"/>
          <w:szCs w:val="26"/>
        </w:rPr>
        <w:t>before these plans are set in motion</w:t>
      </w:r>
      <w:r w:rsidRPr="007C5CB4">
        <w:rPr>
          <w:sz w:val="16"/>
          <w:szCs w:val="26"/>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7C5CB4">
        <w:rPr>
          <w:rStyle w:val="StyleUnderline"/>
          <w:sz w:val="26"/>
          <w:szCs w:val="26"/>
        </w:rPr>
        <w:t>articles</w:t>
      </w:r>
      <w:r w:rsidRPr="007C5CB4">
        <w:rPr>
          <w:sz w:val="16"/>
          <w:szCs w:val="26"/>
        </w:rPr>
        <w:t xml:space="preserve"> that do address it </w:t>
      </w:r>
      <w:r w:rsidRPr="007C5CB4">
        <w:rPr>
          <w:rStyle w:val="StyleUnderline"/>
          <w:sz w:val="26"/>
          <w:szCs w:val="26"/>
        </w:rPr>
        <w:t>propose</w:t>
      </w:r>
      <w:r w:rsidRPr="007C5CB4">
        <w:rPr>
          <w:sz w:val="16"/>
          <w:szCs w:val="26"/>
        </w:rPr>
        <w:t xml:space="preserve"> the creation of different systems, such as a "property rights-based system that relies on the doctrine of first possession"7 or </w:t>
      </w:r>
      <w:r w:rsidRPr="007C5CB4">
        <w:rPr>
          <w:rStyle w:val="StyleUnderline"/>
          <w:sz w:val="26"/>
          <w:szCs w:val="26"/>
        </w:rPr>
        <w:t>an international authority that would regulate mining operations</w:t>
      </w:r>
      <w:r w:rsidRPr="007C5CB4">
        <w:rPr>
          <w:sz w:val="16"/>
          <w:szCs w:val="26"/>
        </w:rPr>
        <w:t xml:space="preserve">.' </w:t>
      </w:r>
      <w:r w:rsidRPr="007C5CB4">
        <w:rPr>
          <w:rStyle w:val="StyleUnderline"/>
          <w:sz w:val="26"/>
          <w:szCs w:val="26"/>
        </w:rPr>
        <w:t>Implementing a scheme that offers ownership of extracted resources</w:t>
      </w:r>
      <w:r w:rsidRPr="007C5CB4">
        <w:rPr>
          <w:sz w:val="16"/>
          <w:szCs w:val="26"/>
        </w:rPr>
        <w:t xml:space="preserve"> without bestowing complete sovereignty </w:t>
      </w:r>
      <w:r w:rsidRPr="007C5CB4">
        <w:rPr>
          <w:rStyle w:val="StyleUnderline"/>
          <w:sz w:val="26"/>
          <w:szCs w:val="26"/>
        </w:rPr>
        <w:t xml:space="preserve">is necessary to avoid an </w:t>
      </w:r>
      <w:r w:rsidRPr="007C5CB4">
        <w:rPr>
          <w:rStyle w:val="Emphasis"/>
          <w:sz w:val="26"/>
          <w:szCs w:val="26"/>
        </w:rPr>
        <w:t xml:space="preserve">impending </w:t>
      </w:r>
      <w:r w:rsidRPr="007C5CB4">
        <w:rPr>
          <w:rStyle w:val="Emphasis"/>
          <w:sz w:val="26"/>
          <w:szCs w:val="26"/>
        </w:rPr>
        <w:lastRenderedPageBreak/>
        <w:t>legal limbo</w:t>
      </w:r>
      <w:r w:rsidRPr="007C5CB4">
        <w:rPr>
          <w:rStyle w:val="StyleUnderline"/>
          <w:sz w:val="26"/>
          <w:szCs w:val="26"/>
        </w:rPr>
        <w:t xml:space="preserve">-that is, an outer space "Wild West" equivalent where there is </w:t>
      </w:r>
      <w:r w:rsidRPr="007C5CB4">
        <w:rPr>
          <w:rStyle w:val="Emphasis"/>
          <w:sz w:val="26"/>
          <w:szCs w:val="26"/>
        </w:rPr>
        <w:t>neither certainty nor security in who owns what</w:t>
      </w:r>
      <w:r w:rsidRPr="007C5CB4">
        <w:rPr>
          <w:sz w:val="16"/>
          <w:szCs w:val="26"/>
        </w:rPr>
        <w:t xml:space="preserve">.9 </w:t>
      </w:r>
      <w:r w:rsidRPr="007C5CB4">
        <w:rPr>
          <w:rStyle w:val="Emphasis"/>
          <w:sz w:val="26"/>
          <w:szCs w:val="26"/>
        </w:rPr>
        <w:t xml:space="preserve">If private sector miners of asteroids know this right </w:t>
      </w:r>
      <w:r w:rsidRPr="007C5CB4">
        <w:rPr>
          <w:sz w:val="16"/>
          <w:szCs w:val="26"/>
        </w:rPr>
        <w:t>already</w:t>
      </w:r>
      <w:r w:rsidRPr="007C5CB4">
        <w:rPr>
          <w:rStyle w:val="Emphasis"/>
          <w:sz w:val="26"/>
          <w:szCs w:val="26"/>
        </w:rPr>
        <w:t xml:space="preserve"> exists, they will have more incentive to extract resources</w:t>
      </w:r>
      <w:r w:rsidRPr="007C5CB4">
        <w:rPr>
          <w:sz w:val="16"/>
          <w:szCs w:val="26"/>
        </w:rPr>
        <w:t xml:space="preserve">.' 0 </w:t>
      </w:r>
      <w:r w:rsidRPr="007C5CB4">
        <w:rPr>
          <w:rStyle w:val="StyleUnderline"/>
          <w:sz w:val="26"/>
          <w:szCs w:val="26"/>
        </w:rPr>
        <w:t>This</w:t>
      </w:r>
      <w:r w:rsidRPr="007C5CB4">
        <w:rPr>
          <w:sz w:val="16"/>
          <w:szCs w:val="26"/>
        </w:rPr>
        <w:t xml:space="preserve">, in turn, </w:t>
      </w:r>
      <w:r w:rsidRPr="007C5CB4">
        <w:rPr>
          <w:rStyle w:val="StyleUnderline"/>
          <w:sz w:val="26"/>
          <w:szCs w:val="26"/>
        </w:rPr>
        <w:t xml:space="preserve">would </w:t>
      </w:r>
      <w:r w:rsidRPr="007C5CB4">
        <w:rPr>
          <w:rStyle w:val="Emphasis"/>
          <w:sz w:val="26"/>
          <w:szCs w:val="26"/>
        </w:rPr>
        <w:t>increase the chances of successful missions</w:t>
      </w:r>
      <w:r w:rsidRPr="007C5CB4">
        <w:rPr>
          <w:sz w:val="16"/>
          <w:szCs w:val="26"/>
        </w:rPr>
        <w:t xml:space="preserve">, </w:t>
      </w:r>
      <w:r w:rsidRPr="007C5CB4">
        <w:rPr>
          <w:rStyle w:val="StyleUnderline"/>
          <w:sz w:val="26"/>
          <w:szCs w:val="26"/>
        </w:rPr>
        <w:t xml:space="preserve">resulting in </w:t>
      </w:r>
      <w:r w:rsidRPr="007C5CB4">
        <w:rPr>
          <w:rStyle w:val="Emphasis"/>
          <w:sz w:val="26"/>
          <w:szCs w:val="26"/>
        </w:rPr>
        <w:t>numerous scientific and explorative benefits</w:t>
      </w:r>
      <w:r w:rsidRPr="007C5CB4">
        <w:rPr>
          <w:sz w:val="16"/>
          <w:szCs w:val="26"/>
        </w:rPr>
        <w:t xml:space="preserve">, </w:t>
      </w:r>
      <w:r w:rsidRPr="007C5CB4">
        <w:rPr>
          <w:rStyle w:val="StyleUnderline"/>
          <w:sz w:val="26"/>
          <w:szCs w:val="26"/>
        </w:rPr>
        <w:t xml:space="preserve">along with the potential replenishment of </w:t>
      </w:r>
      <w:r w:rsidRPr="007C5CB4">
        <w:rPr>
          <w:rStyle w:val="Emphasis"/>
          <w:sz w:val="26"/>
          <w:szCs w:val="26"/>
        </w:rPr>
        <w:t>key elements that are becoming increasingly depleted on Earth</w:t>
      </w:r>
      <w:r w:rsidRPr="007C5CB4">
        <w:rPr>
          <w:rStyle w:val="StyleUnderline"/>
          <w:sz w:val="26"/>
          <w:szCs w:val="26"/>
        </w:rPr>
        <w:t xml:space="preserve"> yet are still needed for modern industry</w:t>
      </w:r>
      <w:r w:rsidRPr="007C5CB4">
        <w:rPr>
          <w:sz w:val="16"/>
          <w:szCs w:val="26"/>
        </w:rPr>
        <w:t xml:space="preserve">. Scientists speculate that </w:t>
      </w:r>
      <w:r w:rsidRPr="007C5CB4">
        <w:rPr>
          <w:rStyle w:val="StyleUnderline"/>
          <w:sz w:val="26"/>
          <w:szCs w:val="26"/>
        </w:rPr>
        <w:t xml:space="preserve">key elements needed for modern industry, including </w:t>
      </w:r>
      <w:r w:rsidRPr="007C5CB4">
        <w:rPr>
          <w:rStyle w:val="Emphasis"/>
          <w:sz w:val="26"/>
          <w:szCs w:val="26"/>
        </w:rPr>
        <w:t>platinum</w:t>
      </w:r>
      <w:r w:rsidRPr="007C5CB4">
        <w:rPr>
          <w:rStyle w:val="StyleUnderline"/>
          <w:sz w:val="26"/>
          <w:szCs w:val="26"/>
        </w:rPr>
        <w:t xml:space="preserve">, </w:t>
      </w:r>
      <w:r w:rsidRPr="007C5CB4">
        <w:rPr>
          <w:rStyle w:val="Emphasis"/>
          <w:sz w:val="26"/>
          <w:szCs w:val="26"/>
        </w:rPr>
        <w:t>zinc</w:t>
      </w:r>
      <w:r w:rsidRPr="007C5CB4">
        <w:rPr>
          <w:rStyle w:val="StyleUnderline"/>
          <w:sz w:val="26"/>
          <w:szCs w:val="26"/>
        </w:rPr>
        <w:t xml:space="preserve">, </w:t>
      </w:r>
      <w:r w:rsidRPr="007C5CB4">
        <w:rPr>
          <w:rStyle w:val="Emphasis"/>
          <w:sz w:val="26"/>
          <w:szCs w:val="26"/>
        </w:rPr>
        <w:t>copper</w:t>
      </w:r>
      <w:r w:rsidRPr="007C5CB4">
        <w:rPr>
          <w:rStyle w:val="StyleUnderline"/>
          <w:sz w:val="26"/>
          <w:szCs w:val="26"/>
        </w:rPr>
        <w:t xml:space="preserve">, </w:t>
      </w:r>
      <w:r w:rsidRPr="007C5CB4">
        <w:rPr>
          <w:rStyle w:val="Emphasis"/>
          <w:sz w:val="26"/>
          <w:szCs w:val="26"/>
        </w:rPr>
        <w:t>phosphorus</w:t>
      </w:r>
      <w:r w:rsidRPr="007C5CB4">
        <w:rPr>
          <w:rStyle w:val="StyleUnderline"/>
          <w:sz w:val="26"/>
          <w:szCs w:val="26"/>
        </w:rPr>
        <w:t xml:space="preserve">, </w:t>
      </w:r>
      <w:r w:rsidRPr="007C5CB4">
        <w:rPr>
          <w:rStyle w:val="Emphasis"/>
          <w:sz w:val="26"/>
          <w:szCs w:val="26"/>
        </w:rPr>
        <w:t>lead</w:t>
      </w:r>
      <w:r w:rsidRPr="007C5CB4">
        <w:rPr>
          <w:rStyle w:val="StyleUnderline"/>
          <w:sz w:val="26"/>
          <w:szCs w:val="26"/>
        </w:rPr>
        <w:t xml:space="preserve">, </w:t>
      </w:r>
      <w:r w:rsidRPr="007C5CB4">
        <w:rPr>
          <w:rStyle w:val="Emphasis"/>
          <w:sz w:val="26"/>
          <w:szCs w:val="26"/>
        </w:rPr>
        <w:t>gold</w:t>
      </w:r>
      <w:r w:rsidRPr="007C5CB4">
        <w:rPr>
          <w:rStyle w:val="StyleUnderline"/>
          <w:sz w:val="26"/>
          <w:szCs w:val="26"/>
        </w:rPr>
        <w:t xml:space="preserve">, and </w:t>
      </w:r>
      <w:r w:rsidRPr="007C5CB4">
        <w:rPr>
          <w:rStyle w:val="Emphasis"/>
          <w:sz w:val="26"/>
          <w:szCs w:val="26"/>
        </w:rPr>
        <w:t>indium</w:t>
      </w:r>
      <w:r w:rsidRPr="007C5CB4">
        <w:rPr>
          <w:rStyle w:val="StyleUnderline"/>
          <w:sz w:val="26"/>
          <w:szCs w:val="26"/>
        </w:rPr>
        <w:t>, could become depleted on Earth within the next fifty to sixty years</w:t>
      </w:r>
      <w:r w:rsidRPr="007C5CB4">
        <w:rPr>
          <w:sz w:val="16"/>
          <w:szCs w:val="26"/>
        </w:rPr>
        <w:t xml:space="preserve">." </w:t>
      </w:r>
      <w:r w:rsidRPr="007C5CB4">
        <w:rPr>
          <w:rStyle w:val="StyleUnderline"/>
          <w:sz w:val="26"/>
          <w:szCs w:val="26"/>
        </w:rPr>
        <w:t>Many of these</w:t>
      </w:r>
      <w:r w:rsidRPr="007C5CB4">
        <w:rPr>
          <w:sz w:val="16"/>
          <w:szCs w:val="26"/>
        </w:rPr>
        <w:t xml:space="preserve"> metals, such as platinum, are chemical elements that, unlike oil or diamonds, </w:t>
      </w:r>
      <w:r w:rsidRPr="007C5CB4">
        <w:rPr>
          <w:rStyle w:val="StyleUnderline"/>
          <w:sz w:val="26"/>
          <w:szCs w:val="26"/>
        </w:rPr>
        <w:t xml:space="preserve">have </w:t>
      </w:r>
      <w:r w:rsidRPr="007C5CB4">
        <w:rPr>
          <w:rStyle w:val="Emphasis"/>
          <w:sz w:val="26"/>
          <w:szCs w:val="26"/>
        </w:rPr>
        <w:t>no</w:t>
      </w:r>
      <w:r w:rsidRPr="007C5CB4">
        <w:rPr>
          <w:rStyle w:val="StyleUnderline"/>
          <w:sz w:val="26"/>
          <w:szCs w:val="26"/>
        </w:rPr>
        <w:t xml:space="preserve"> synthetic </w:t>
      </w:r>
      <w:r w:rsidRPr="007C5CB4">
        <w:rPr>
          <w:rStyle w:val="Emphasis"/>
          <w:sz w:val="26"/>
          <w:szCs w:val="26"/>
        </w:rPr>
        <w:t>alternative</w:t>
      </w:r>
      <w:r w:rsidRPr="007C5CB4">
        <w:rPr>
          <w:sz w:val="16"/>
          <w:szCs w:val="26"/>
        </w:rPr>
        <w:t xml:space="preserve">.12 Once the reserves on Earth are mined to complete depletion, </w:t>
      </w:r>
      <w:r w:rsidRPr="007C5CB4">
        <w:rPr>
          <w:rStyle w:val="StyleUnderline"/>
          <w:sz w:val="26"/>
          <w:szCs w:val="26"/>
        </w:rPr>
        <w:t xml:space="preserve">industries will be forced to recycle the existing supply of minerals, which will result in </w:t>
      </w:r>
      <w:r w:rsidRPr="007C5CB4">
        <w:rPr>
          <w:rStyle w:val="Emphasis"/>
          <w:sz w:val="26"/>
          <w:szCs w:val="26"/>
        </w:rPr>
        <w:t>increased costs</w:t>
      </w:r>
      <w:r w:rsidRPr="007C5CB4">
        <w:rPr>
          <w:rStyle w:val="StyleUnderline"/>
          <w:sz w:val="26"/>
          <w:szCs w:val="26"/>
        </w:rPr>
        <w:t xml:space="preserve"> due to increased scarcity</w:t>
      </w:r>
      <w:r w:rsidRPr="007C5CB4">
        <w:rPr>
          <w:sz w:val="16"/>
          <w:szCs w:val="26"/>
        </w:rPr>
        <w:t xml:space="preserve">.' 3 However, evidence is accumulating that </w:t>
      </w:r>
      <w:r w:rsidRPr="007C5CB4">
        <w:rPr>
          <w:rStyle w:val="StyleUnderline"/>
          <w:sz w:val="26"/>
          <w:szCs w:val="26"/>
        </w:rPr>
        <w:t>asteroids only a few hundred thousand miles away from Earth may be composed of an abundance of natural resources-including many of the minerals being mined to depletion on Earth-that could lead to vast profits</w:t>
      </w:r>
      <w:r w:rsidRPr="007C5CB4">
        <w:rPr>
          <w:sz w:val="16"/>
          <w:szCs w:val="26"/>
        </w:rPr>
        <w:t xml:space="preserve">." Most of the minerals being mined on Earth, including gold, iron, platinum, and palladium, originally came from the many asteroids that hit the Earth after the crust cooled during the planet's formation.' </w:t>
      </w:r>
    </w:p>
    <w:p w14:paraId="2952A81B" w14:textId="77777777" w:rsidR="00404EB8" w:rsidRPr="007C5CB4" w:rsidRDefault="00404EB8" w:rsidP="00404EB8"/>
    <w:p w14:paraId="6307CAA7" w14:textId="77777777" w:rsidR="00404EB8" w:rsidRPr="007C5CB4" w:rsidRDefault="00404EB8" w:rsidP="00404EB8">
      <w:pPr>
        <w:pStyle w:val="Heading4"/>
      </w:pPr>
      <w:r w:rsidRPr="007C5CB4">
        <w:t>Commercial mining solves extinction from scarcity, climate, terror, war, and disease.</w:t>
      </w:r>
    </w:p>
    <w:p w14:paraId="3CF6675F" w14:textId="77777777" w:rsidR="00404EB8" w:rsidRPr="007C5CB4" w:rsidRDefault="00404EB8" w:rsidP="00404EB8">
      <w:pPr>
        <w:rPr>
          <w:sz w:val="16"/>
          <w:szCs w:val="26"/>
        </w:rPr>
      </w:pPr>
      <w:r w:rsidRPr="007C5CB4">
        <w:rPr>
          <w:rStyle w:val="Style13ptBold"/>
          <w:szCs w:val="26"/>
          <w:u w:val="single"/>
        </w:rPr>
        <w:t>Pelton 17</w:t>
      </w:r>
      <w:r w:rsidRPr="007C5CB4">
        <w:rPr>
          <w:sz w:val="16"/>
          <w:szCs w:val="26"/>
        </w:rPr>
        <w:t>—(Director Emeritus of the Space and Advanced Communications Research Institute at George Washington University, PHD in IR from Georgetown).. Pelton, Joseph N. 2017. The New Gold Rush: The Riches of Space Beckon! Springer.  Accessed 8/30/19.</w:t>
      </w:r>
    </w:p>
    <w:p w14:paraId="5EE46D04" w14:textId="67547315" w:rsidR="00D92EAC" w:rsidRPr="007C5CB4" w:rsidRDefault="00404EB8" w:rsidP="00404EB8">
      <w:pPr>
        <w:rPr>
          <w:sz w:val="16"/>
          <w:szCs w:val="26"/>
        </w:rPr>
      </w:pPr>
      <w:r w:rsidRPr="007C5CB4">
        <w:rPr>
          <w:rStyle w:val="StyleUnderline"/>
          <w:sz w:val="26"/>
          <w:szCs w:val="26"/>
        </w:rPr>
        <w:t xml:space="preserve">Are </w:t>
      </w:r>
      <w:r w:rsidRPr="007C5CB4">
        <w:rPr>
          <w:sz w:val="16"/>
          <w:szCs w:val="26"/>
        </w:rPr>
        <w:t>We</w:t>
      </w:r>
      <w:r w:rsidRPr="007C5CB4">
        <w:rPr>
          <w:rStyle w:val="StyleUnderline"/>
          <w:sz w:val="26"/>
          <w:szCs w:val="26"/>
        </w:rPr>
        <w:t xml:space="preserve"> Humans Doomed to </w:t>
      </w:r>
      <w:r w:rsidRPr="007C5CB4">
        <w:rPr>
          <w:rStyle w:val="Emphasis"/>
          <w:sz w:val="26"/>
          <w:szCs w:val="26"/>
        </w:rPr>
        <w:t>Extinction</w:t>
      </w:r>
      <w:r w:rsidRPr="007C5CB4">
        <w:rPr>
          <w:rStyle w:val="StyleUnderline"/>
          <w:sz w:val="26"/>
          <w:szCs w:val="26"/>
        </w:rPr>
        <w:t xml:space="preserve">? What will we do when Earth’s resources are used up </w:t>
      </w:r>
      <w:r w:rsidRPr="007C5CB4">
        <w:rPr>
          <w:sz w:val="16"/>
          <w:szCs w:val="26"/>
        </w:rPr>
        <w:t>by humanity</w:t>
      </w:r>
      <w:r w:rsidRPr="007C5CB4">
        <w:rPr>
          <w:rStyle w:val="StyleUnderline"/>
          <w:sz w:val="26"/>
          <w:szCs w:val="26"/>
        </w:rPr>
        <w:t>? The world is</w:t>
      </w:r>
      <w:r w:rsidRPr="007C5CB4">
        <w:rPr>
          <w:sz w:val="16"/>
          <w:szCs w:val="26"/>
        </w:rPr>
        <w:t xml:space="preserve"> now hugely </w:t>
      </w:r>
      <w:r w:rsidRPr="007C5CB4">
        <w:rPr>
          <w:rStyle w:val="Emphasis"/>
          <w:sz w:val="26"/>
          <w:szCs w:val="26"/>
        </w:rPr>
        <w:t>over populated</w:t>
      </w:r>
      <w:r w:rsidRPr="007C5CB4">
        <w:rPr>
          <w:rStyle w:val="StyleUnderline"/>
          <w:sz w:val="26"/>
          <w:szCs w:val="26"/>
        </w:rPr>
        <w:t>, with billions</w:t>
      </w:r>
      <w:r w:rsidRPr="007C5CB4">
        <w:rPr>
          <w:sz w:val="16"/>
          <w:szCs w:val="26"/>
        </w:rPr>
        <w:t xml:space="preserve"> and billions </w:t>
      </w:r>
      <w:r w:rsidRPr="007C5CB4">
        <w:rPr>
          <w:rStyle w:val="StyleUnderline"/>
          <w:sz w:val="26"/>
          <w:szCs w:val="26"/>
        </w:rPr>
        <w:t>crammed into our over</w:t>
      </w:r>
      <w:r w:rsidRPr="007C5CB4">
        <w:rPr>
          <w:rStyle w:val="Emphasis"/>
          <w:sz w:val="26"/>
          <w:szCs w:val="26"/>
        </w:rPr>
        <w:t>crowded</w:t>
      </w:r>
      <w:r w:rsidRPr="007C5CB4">
        <w:rPr>
          <w:rStyle w:val="StyleUnderline"/>
          <w:sz w:val="26"/>
          <w:szCs w:val="26"/>
        </w:rPr>
        <w:t xml:space="preserve"> cities. </w:t>
      </w:r>
      <w:r w:rsidRPr="007C5CB4">
        <w:rPr>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7C5CB4">
        <w:rPr>
          <w:rStyle w:val="StyleUnderline"/>
          <w:sz w:val="26"/>
          <w:szCs w:val="26"/>
        </w:rPr>
        <w:t>These</w:t>
      </w:r>
      <w:r w:rsidRPr="007C5CB4">
        <w:rPr>
          <w:sz w:val="16"/>
          <w:szCs w:val="26"/>
        </w:rPr>
        <w:t xml:space="preserve"> cities </w:t>
      </w:r>
      <w:r w:rsidRPr="007C5CB4">
        <w:rPr>
          <w:rStyle w:val="StyleUnderline"/>
          <w:sz w:val="26"/>
          <w:szCs w:val="26"/>
        </w:rPr>
        <w:t>will be</w:t>
      </w:r>
      <w:r w:rsidRPr="007C5CB4">
        <w:rPr>
          <w:sz w:val="16"/>
          <w:szCs w:val="26"/>
        </w:rPr>
        <w:t xml:space="preserve"> ever </w:t>
      </w:r>
      <w:r w:rsidRPr="007C5CB4">
        <w:rPr>
          <w:rStyle w:val="StyleUnderline"/>
          <w:sz w:val="26"/>
          <w:szCs w:val="26"/>
        </w:rPr>
        <w:t xml:space="preserve">more vulnerable to </w:t>
      </w:r>
      <w:r w:rsidRPr="007C5CB4">
        <w:rPr>
          <w:rStyle w:val="Emphasis"/>
          <w:sz w:val="26"/>
          <w:szCs w:val="26"/>
        </w:rPr>
        <w:t>terror</w:t>
      </w:r>
      <w:r w:rsidRPr="007C5CB4">
        <w:rPr>
          <w:rStyle w:val="StyleUnderline"/>
          <w:sz w:val="26"/>
          <w:szCs w:val="26"/>
        </w:rPr>
        <w:t xml:space="preserve">ist attack, </w:t>
      </w:r>
      <w:r w:rsidRPr="007C5CB4">
        <w:rPr>
          <w:rStyle w:val="Emphasis"/>
          <w:sz w:val="26"/>
          <w:szCs w:val="26"/>
        </w:rPr>
        <w:t>natural disaster</w:t>
      </w:r>
      <w:r w:rsidRPr="007C5CB4">
        <w:rPr>
          <w:rStyle w:val="StyleUnderline"/>
          <w:sz w:val="26"/>
          <w:szCs w:val="26"/>
        </w:rPr>
        <w:t xml:space="preserve">, and other plights that come with overcrowding </w:t>
      </w:r>
      <w:r w:rsidRPr="007C5CB4">
        <w:rPr>
          <w:sz w:val="16"/>
          <w:szCs w:val="26"/>
        </w:rPr>
        <w:t>and a dearth of jobs that will be fueled by rapid automation and the rise of artifi cial intelligence across the global economy</w:t>
      </w:r>
      <w:r w:rsidRPr="007C5CB4">
        <w:rPr>
          <w:rStyle w:val="StyleUnderline"/>
          <w:sz w:val="26"/>
          <w:szCs w:val="26"/>
        </w:rPr>
        <w:t>.</w:t>
      </w:r>
      <w:r w:rsidRPr="007C5CB4">
        <w:rPr>
          <w:sz w:val="16"/>
          <w:szCs w:val="26"/>
        </w:rPr>
        <w:t xml:space="preserve"> </w:t>
      </w:r>
      <w:r w:rsidRPr="007C5CB4">
        <w:rPr>
          <w:rStyle w:val="StyleUnderline"/>
          <w:sz w:val="26"/>
          <w:szCs w:val="26"/>
        </w:rPr>
        <w:t xml:space="preserve">We are </w:t>
      </w:r>
      <w:r w:rsidRPr="007C5CB4">
        <w:rPr>
          <w:sz w:val="16"/>
          <w:szCs w:val="26"/>
        </w:rPr>
        <w:t xml:space="preserve">already </w:t>
      </w:r>
      <w:r w:rsidRPr="007C5CB4">
        <w:rPr>
          <w:rStyle w:val="StyleUnderline"/>
          <w:sz w:val="26"/>
          <w:szCs w:val="26"/>
        </w:rPr>
        <w:t xml:space="preserve">rapidly </w:t>
      </w:r>
      <w:r w:rsidRPr="007C5CB4">
        <w:rPr>
          <w:rStyle w:val="Emphasis"/>
          <w:sz w:val="26"/>
          <w:szCs w:val="26"/>
        </w:rPr>
        <w:t>running out of water</w:t>
      </w:r>
      <w:r w:rsidRPr="007C5CB4">
        <w:rPr>
          <w:rStyle w:val="StyleUnderline"/>
          <w:sz w:val="26"/>
          <w:szCs w:val="26"/>
        </w:rPr>
        <w:t xml:space="preserve"> and </w:t>
      </w:r>
      <w:r w:rsidRPr="007C5CB4">
        <w:rPr>
          <w:rStyle w:val="Emphasis"/>
          <w:sz w:val="26"/>
          <w:szCs w:val="26"/>
        </w:rPr>
        <w:t>minerals</w:t>
      </w:r>
      <w:r w:rsidRPr="007C5CB4">
        <w:rPr>
          <w:rStyle w:val="StyleUnderline"/>
          <w:sz w:val="26"/>
          <w:szCs w:val="26"/>
        </w:rPr>
        <w:t xml:space="preserve">. </w:t>
      </w:r>
      <w:r w:rsidRPr="007C5CB4">
        <w:rPr>
          <w:rStyle w:val="Emphasis"/>
          <w:sz w:val="26"/>
          <w:szCs w:val="26"/>
        </w:rPr>
        <w:t>Climate change</w:t>
      </w:r>
      <w:r w:rsidRPr="007C5CB4">
        <w:rPr>
          <w:rStyle w:val="StyleUnderline"/>
          <w:sz w:val="26"/>
          <w:szCs w:val="26"/>
        </w:rPr>
        <w:t xml:space="preserve"> is threatening our very </w:t>
      </w:r>
      <w:r w:rsidRPr="007C5CB4">
        <w:rPr>
          <w:rStyle w:val="Emphasis"/>
          <w:sz w:val="26"/>
          <w:szCs w:val="26"/>
        </w:rPr>
        <w:t>existence</w:t>
      </w:r>
      <w:r w:rsidRPr="007C5CB4">
        <w:rPr>
          <w:rStyle w:val="StyleUnderline"/>
          <w:sz w:val="26"/>
          <w:szCs w:val="26"/>
        </w:rPr>
        <w:t>.</w:t>
      </w:r>
      <w:r w:rsidRPr="007C5CB4">
        <w:rPr>
          <w:sz w:val="16"/>
          <w:szCs w:val="26"/>
        </w:rPr>
        <w:t xml:space="preserve"> Political leaders and even the Pope have cautioned us against inaction. Perhaps the naysayers are right. </w:t>
      </w:r>
      <w:r w:rsidRPr="007C5CB4">
        <w:rPr>
          <w:rStyle w:val="Emphasis"/>
          <w:sz w:val="26"/>
          <w:szCs w:val="26"/>
        </w:rPr>
        <w:t>All humanity is at tremendous risk.</w:t>
      </w:r>
      <w:r w:rsidRPr="007C5CB4">
        <w:rPr>
          <w:sz w:val="16"/>
          <w:szCs w:val="26"/>
        </w:rPr>
        <w:t xml:space="preserve"> Is there no hope for the future? This book is about hope. We think that there is literally heavenly hope for humanity. But </w:t>
      </w:r>
      <w:r w:rsidRPr="007C5CB4">
        <w:rPr>
          <w:rStyle w:val="StyleUnderline"/>
          <w:sz w:val="26"/>
          <w:szCs w:val="26"/>
        </w:rPr>
        <w:t>we</w:t>
      </w:r>
      <w:r w:rsidRPr="007C5CB4">
        <w:rPr>
          <w:sz w:val="16"/>
          <w:szCs w:val="26"/>
        </w:rPr>
        <w:t xml:space="preserve"> are not talking here about divine intervention. We are </w:t>
      </w:r>
      <w:r w:rsidRPr="007C5CB4">
        <w:rPr>
          <w:rStyle w:val="StyleUnderline"/>
          <w:sz w:val="26"/>
          <w:szCs w:val="26"/>
        </w:rPr>
        <w:t>envision</w:t>
      </w:r>
      <w:r w:rsidRPr="007C5CB4">
        <w:rPr>
          <w:sz w:val="16"/>
          <w:szCs w:val="26"/>
        </w:rPr>
        <w:t xml:space="preserve">ing </w:t>
      </w:r>
      <w:r w:rsidRPr="007C5CB4">
        <w:rPr>
          <w:rStyle w:val="StyleUnderline"/>
          <w:sz w:val="26"/>
          <w:szCs w:val="26"/>
        </w:rPr>
        <w:t>a new space economy that recognizes</w:t>
      </w:r>
      <w:r w:rsidRPr="007C5CB4">
        <w:rPr>
          <w:sz w:val="16"/>
          <w:szCs w:val="26"/>
        </w:rPr>
        <w:t xml:space="preserve"> that </w:t>
      </w:r>
      <w:r w:rsidRPr="007C5CB4">
        <w:rPr>
          <w:rStyle w:val="StyleUnderline"/>
          <w:sz w:val="26"/>
          <w:szCs w:val="26"/>
        </w:rPr>
        <w:t xml:space="preserve">there is more water in the skies that all our oceans. </w:t>
      </w:r>
      <w:r w:rsidRPr="007C5CB4">
        <w:rPr>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w:t>
      </w:r>
      <w:r w:rsidRPr="007C5CB4">
        <w:rPr>
          <w:sz w:val="16"/>
          <w:szCs w:val="26"/>
        </w:rPr>
        <w:lastRenderedPageBreak/>
        <w:t xml:space="preserve">our times is to reverse public thinking to see space not as a resource drain but as the doorway to opportunity. </w:t>
      </w:r>
      <w:r w:rsidRPr="007C5CB4">
        <w:rPr>
          <w:rStyle w:val="StyleUnderline"/>
          <w:sz w:val="26"/>
          <w:szCs w:val="26"/>
        </w:rPr>
        <w:t xml:space="preserve">The new space frontier can literally open up a “gold rush in the skies.” </w:t>
      </w:r>
      <w:r w:rsidRPr="007C5CB4">
        <w:rPr>
          <w:sz w:val="16"/>
          <w:szCs w:val="26"/>
        </w:rPr>
        <w:t xml:space="preserve">In brief, we think </w:t>
      </w:r>
      <w:r w:rsidRPr="007C5CB4">
        <w:rPr>
          <w:rStyle w:val="StyleUnderline"/>
          <w:sz w:val="26"/>
          <w:szCs w:val="26"/>
        </w:rPr>
        <w:t>there is new hope for humanity.</w:t>
      </w:r>
      <w:r w:rsidRPr="007C5CB4">
        <w:rPr>
          <w:sz w:val="16"/>
          <w:szCs w:val="26"/>
        </w:rPr>
        <w:t xml:space="preserve"> We see a new a pathway to the future via new ventures in space. For too long, space programs have been seen as a money pit. In the process, </w:t>
      </w:r>
      <w:r w:rsidRPr="007C5CB4">
        <w:rPr>
          <w:rStyle w:val="StyleUnderline"/>
          <w:sz w:val="26"/>
          <w:szCs w:val="26"/>
        </w:rPr>
        <w:t>we have overlooked the great abundance available to us in the skies above.</w:t>
      </w:r>
      <w:r w:rsidRPr="007C5CB4">
        <w:rPr>
          <w:sz w:val="16"/>
          <w:szCs w:val="26"/>
        </w:rPr>
        <w:t xml:space="preserve"> It is important to recognize </w:t>
      </w:r>
      <w:r w:rsidRPr="007C5CB4">
        <w:rPr>
          <w:rStyle w:val="StyleUnderline"/>
          <w:sz w:val="26"/>
          <w:szCs w:val="26"/>
        </w:rPr>
        <w:t>there is already the beginning of a new gold rush in space—a pathway to astral abundance.</w:t>
      </w:r>
      <w:r w:rsidRPr="007C5CB4">
        <w:rPr>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7C5CB4">
        <w:rPr>
          <w:rStyle w:val="StyleUnderline"/>
          <w:sz w:val="26"/>
          <w:szCs w:val="26"/>
        </w:rPr>
        <w:t xml:space="preserve">new pathways to the stars could prove vital to </w:t>
      </w:r>
      <w:r w:rsidRPr="007C5CB4">
        <w:rPr>
          <w:rStyle w:val="Emphasis"/>
          <w:sz w:val="26"/>
          <w:szCs w:val="26"/>
        </w:rPr>
        <w:t>human survival</w:t>
      </w:r>
      <w:r w:rsidRPr="007C5CB4">
        <w:rPr>
          <w:rStyle w:val="StyleUnderline"/>
          <w:sz w:val="26"/>
          <w:szCs w:val="26"/>
        </w:rPr>
        <w:t xml:space="preserve">. </w:t>
      </w:r>
      <w:r w:rsidRPr="007C5CB4">
        <w:rPr>
          <w:sz w:val="16"/>
          <w:szCs w:val="26"/>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7C5CB4">
        <w:rPr>
          <w:rStyle w:val="StyleUnderline"/>
          <w:sz w:val="26"/>
          <w:szCs w:val="26"/>
        </w:rPr>
        <w:t>entrepreneurial New Space initiatives are changing everything</w:t>
      </w:r>
      <w:r w:rsidRPr="007C5CB4">
        <w:rPr>
          <w:sz w:val="16"/>
          <w:szCs w:val="26"/>
        </w:rPr>
        <w:t xml:space="preserve"> [ 1 ]</w:t>
      </w:r>
      <w:r w:rsidRPr="007C5CB4">
        <w:rPr>
          <w:rStyle w:val="StyleUnderline"/>
          <w:sz w:val="26"/>
          <w:szCs w:val="26"/>
        </w:rPr>
        <w:t>.</w:t>
      </w:r>
      <w:r w:rsidRPr="007C5CB4">
        <w:rPr>
          <w:sz w:val="16"/>
          <w:szCs w:val="26"/>
        </w:rPr>
        <w:t xml:space="preserve"> In fact, the very nature and dimensions of what outer space activities are today have changed forever. It is no longer your grandfather’s concept of outer space that was once dominated by the big national space agencies. The </w:t>
      </w:r>
      <w:r w:rsidRPr="007C5CB4">
        <w:rPr>
          <w:rStyle w:val="StyleUnderline"/>
          <w:sz w:val="26"/>
          <w:szCs w:val="26"/>
        </w:rPr>
        <w:t>entrepreneurs are taking over.</w:t>
      </w:r>
      <w:r w:rsidRPr="007C5CB4">
        <w:rPr>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7C5CB4">
        <w:rPr>
          <w:rStyle w:val="StyleUnderline"/>
          <w:sz w:val="26"/>
          <w:szCs w:val="26"/>
        </w:rPr>
        <w:t xml:space="preserve">developing </w:t>
      </w:r>
      <w:r w:rsidRPr="007C5CB4">
        <w:rPr>
          <w:rStyle w:val="Emphasis"/>
          <w:sz w:val="26"/>
          <w:szCs w:val="26"/>
        </w:rPr>
        <w:t>new tech</w:t>
      </w:r>
      <w:r w:rsidRPr="007C5CB4">
        <w:rPr>
          <w:sz w:val="16"/>
          <w:szCs w:val="26"/>
        </w:rPr>
        <w:t>nologies</w:t>
      </w:r>
      <w:r w:rsidRPr="007C5CB4">
        <w:rPr>
          <w:rStyle w:val="StyleUnderline"/>
          <w:sz w:val="26"/>
          <w:szCs w:val="26"/>
        </w:rPr>
        <w:t xml:space="preserve"> and establishing space enterprises that can bring the wealth of outer space down to Earth. This is not a pipe dream, but will increasingly be the </w:t>
      </w:r>
      <w:r w:rsidRPr="007C5CB4">
        <w:rPr>
          <w:rStyle w:val="Emphasis"/>
          <w:sz w:val="26"/>
          <w:szCs w:val="26"/>
        </w:rPr>
        <w:t>economic reality</w:t>
      </w:r>
      <w:r w:rsidRPr="007C5CB4">
        <w:rPr>
          <w:rStyle w:val="StyleUnderline"/>
          <w:sz w:val="26"/>
          <w:szCs w:val="26"/>
        </w:rPr>
        <w:t xml:space="preserve"> of the 2020s. </w:t>
      </w:r>
      <w:r w:rsidRPr="007C5CB4">
        <w:rPr>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7C5CB4">
        <w:rPr>
          <w:rStyle w:val="Emphasis"/>
          <w:sz w:val="26"/>
          <w:szCs w:val="26"/>
        </w:rPr>
        <w:t>Some</w:t>
      </w:r>
      <w:r w:rsidRPr="007C5CB4">
        <w:rPr>
          <w:sz w:val="16"/>
          <w:szCs w:val="26"/>
        </w:rPr>
        <w:t xml:space="preserve">, of course, </w:t>
      </w:r>
      <w:r w:rsidRPr="007C5CB4">
        <w:rPr>
          <w:rStyle w:val="StyleUnderline"/>
          <w:sz w:val="26"/>
          <w:szCs w:val="26"/>
        </w:rPr>
        <w:t xml:space="preserve">will say this is </w:t>
      </w:r>
      <w:r w:rsidRPr="007C5CB4">
        <w:rPr>
          <w:rStyle w:val="Emphasis"/>
          <w:sz w:val="26"/>
          <w:szCs w:val="26"/>
        </w:rPr>
        <w:t>sci-fi hogwash</w:t>
      </w:r>
      <w:r w:rsidRPr="007C5CB4">
        <w:rPr>
          <w:sz w:val="16"/>
          <w:szCs w:val="26"/>
        </w:rPr>
        <w:t>.</w:t>
      </w:r>
      <w:r w:rsidRPr="007C5CB4">
        <w:rPr>
          <w:rStyle w:val="StyleUnderline"/>
          <w:sz w:val="26"/>
          <w:szCs w:val="26"/>
        </w:rPr>
        <w:t xml:space="preserve"> </w:t>
      </w:r>
      <w:r w:rsidRPr="007C5CB4">
        <w:rPr>
          <w:sz w:val="16"/>
          <w:szCs w:val="26"/>
        </w:rPr>
        <w:t xml:space="preserve">It can’t be done. We say that </w:t>
      </w:r>
      <w:r w:rsidRPr="007C5CB4">
        <w:rPr>
          <w:rStyle w:val="StyleUnderline"/>
          <w:sz w:val="26"/>
          <w:szCs w:val="26"/>
        </w:rPr>
        <w:t>this is what people</w:t>
      </w:r>
      <w:r w:rsidRPr="007C5CB4">
        <w:rPr>
          <w:sz w:val="16"/>
          <w:szCs w:val="26"/>
        </w:rPr>
        <w:t xml:space="preserve"> would have </w:t>
      </w:r>
      <w:r w:rsidRPr="007C5CB4">
        <w:rPr>
          <w:rStyle w:val="StyleUnderline"/>
          <w:sz w:val="26"/>
          <w:szCs w:val="26"/>
        </w:rPr>
        <w:t>said</w:t>
      </w:r>
      <w:r w:rsidRPr="007C5CB4">
        <w:rPr>
          <w:sz w:val="16"/>
          <w:szCs w:val="26"/>
        </w:rPr>
        <w:t xml:space="preserve"> in 1900 </w:t>
      </w:r>
      <w:r w:rsidRPr="007C5CB4">
        <w:rPr>
          <w:rStyle w:val="StyleUnderline"/>
          <w:sz w:val="26"/>
          <w:szCs w:val="26"/>
        </w:rPr>
        <w:t xml:space="preserve">about </w:t>
      </w:r>
      <w:r w:rsidRPr="007C5CB4">
        <w:rPr>
          <w:sz w:val="16"/>
          <w:szCs w:val="26"/>
        </w:rPr>
        <w:t>air</w:t>
      </w:r>
      <w:r w:rsidRPr="007C5CB4">
        <w:rPr>
          <w:rStyle w:val="Emphasis"/>
          <w:sz w:val="26"/>
          <w:szCs w:val="26"/>
        </w:rPr>
        <w:t>planes</w:t>
      </w:r>
      <w:r w:rsidRPr="007C5CB4">
        <w:rPr>
          <w:sz w:val="16"/>
          <w:szCs w:val="26"/>
        </w:rPr>
        <w:t xml:space="preserve">, rocket ships, cell phones </w:t>
      </w:r>
      <w:r w:rsidRPr="007C5CB4">
        <w:rPr>
          <w:rStyle w:val="StyleUnderline"/>
          <w:sz w:val="26"/>
          <w:szCs w:val="26"/>
        </w:rPr>
        <w:t>and nuclear devices.</w:t>
      </w:r>
      <w:r w:rsidRPr="007C5CB4">
        <w:rPr>
          <w:sz w:val="16"/>
          <w:szCs w:val="26"/>
        </w:rPr>
        <w:t xml:space="preserve"> </w:t>
      </w:r>
      <w:r w:rsidRPr="007C5CB4">
        <w:rPr>
          <w:rStyle w:val="StyleUnderline"/>
          <w:sz w:val="26"/>
          <w:szCs w:val="26"/>
        </w:rPr>
        <w:t xml:space="preserve">The skeptics </w:t>
      </w:r>
      <w:r w:rsidRPr="007C5CB4">
        <w:rPr>
          <w:rStyle w:val="Emphasis"/>
          <w:sz w:val="26"/>
          <w:szCs w:val="26"/>
        </w:rPr>
        <w:t>laughed</w:t>
      </w:r>
      <w:r w:rsidRPr="007C5CB4">
        <w:rPr>
          <w:rStyle w:val="StyleUnderline"/>
          <w:sz w:val="26"/>
          <w:szCs w:val="26"/>
        </w:rPr>
        <w:t xml:space="preserve"> at</w:t>
      </w:r>
      <w:r w:rsidRPr="007C5CB4">
        <w:rPr>
          <w:sz w:val="16"/>
          <w:szCs w:val="26"/>
        </w:rPr>
        <w:t xml:space="preserve"> </w:t>
      </w:r>
      <w:r w:rsidRPr="007C5CB4">
        <w:rPr>
          <w:rStyle w:val="Emphasis"/>
          <w:sz w:val="26"/>
          <w:szCs w:val="26"/>
        </w:rPr>
        <w:t>Columbus</w:t>
      </w:r>
      <w:r w:rsidRPr="007C5CB4">
        <w:rPr>
          <w:sz w:val="16"/>
          <w:szCs w:val="26"/>
        </w:rPr>
        <w:t xml:space="preserve"> </w:t>
      </w:r>
      <w:r w:rsidRPr="007C5CB4">
        <w:rPr>
          <w:rStyle w:val="StyleUnderline"/>
          <w:sz w:val="26"/>
          <w:szCs w:val="26"/>
        </w:rPr>
        <w:t>and his plan to sail across the oceans</w:t>
      </w:r>
      <w:r w:rsidRPr="007C5CB4">
        <w:rPr>
          <w:sz w:val="16"/>
          <w:szCs w:val="26"/>
        </w:rPr>
        <w:t xml:space="preserve"> to discover new worlds</w:t>
      </w:r>
      <w:r w:rsidRPr="007C5CB4">
        <w:rPr>
          <w:rStyle w:val="StyleUnderline"/>
          <w:sz w:val="26"/>
          <w:szCs w:val="26"/>
        </w:rPr>
        <w:t>. When</w:t>
      </w:r>
      <w:r w:rsidRPr="007C5CB4">
        <w:rPr>
          <w:sz w:val="16"/>
          <w:szCs w:val="26"/>
        </w:rPr>
        <w:t xml:space="preserve"> Thomas Jefferson bought the Louisiana Purchase from France or </w:t>
      </w:r>
      <w:r w:rsidRPr="007C5CB4">
        <w:rPr>
          <w:rStyle w:val="StyleUnderline"/>
          <w:sz w:val="26"/>
          <w:szCs w:val="26"/>
        </w:rPr>
        <w:t>Seward bought Alaska, there were plenty of naysayers</w:t>
      </w:r>
      <w:r w:rsidRPr="007C5CB4">
        <w:rPr>
          <w:sz w:val="16"/>
          <w:szCs w:val="26"/>
        </w:rPr>
        <w:t xml:space="preserve"> that said such investment in the unknown was an extravagant waste of money</w:t>
      </w:r>
      <w:r w:rsidRPr="007C5CB4">
        <w:rPr>
          <w:rStyle w:val="StyleUnderline"/>
          <w:sz w:val="26"/>
          <w:szCs w:val="26"/>
        </w:rPr>
        <w:t xml:space="preserve">. </w:t>
      </w:r>
      <w:r w:rsidRPr="007C5CB4">
        <w:rPr>
          <w:sz w:val="16"/>
          <w:szCs w:val="2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w:t>
      </w:r>
      <w:r w:rsidRPr="007C5CB4">
        <w:rPr>
          <w:sz w:val="16"/>
          <w:szCs w:val="26"/>
        </w:rPr>
        <w:lastRenderedPageBreak/>
        <w:t xml:space="preserve">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7C5CB4">
        <w:rPr>
          <w:rStyle w:val="StyleUnderline"/>
          <w:sz w:val="26"/>
          <w:szCs w:val="26"/>
        </w:rPr>
        <w:t>Info</w:t>
      </w:r>
      <w:r w:rsidRPr="007C5CB4">
        <w:rPr>
          <w:sz w:val="16"/>
          <w:szCs w:val="26"/>
        </w:rPr>
        <w:t>rmation</w:t>
      </w:r>
      <w:r w:rsidRPr="007C5CB4">
        <w:rPr>
          <w:rStyle w:val="StyleUnderline"/>
          <w:sz w:val="26"/>
          <w:szCs w:val="26"/>
        </w:rPr>
        <w:t xml:space="preserve"> technology, robotics, </w:t>
      </w:r>
      <w:r w:rsidRPr="007C5CB4">
        <w:rPr>
          <w:rStyle w:val="Emphasis"/>
          <w:sz w:val="26"/>
          <w:szCs w:val="26"/>
        </w:rPr>
        <w:t>a</w:t>
      </w:r>
      <w:r w:rsidRPr="007C5CB4">
        <w:rPr>
          <w:rStyle w:val="StyleUnderline"/>
          <w:sz w:val="26"/>
          <w:szCs w:val="26"/>
        </w:rPr>
        <w:t xml:space="preserve">rtificial </w:t>
      </w:r>
      <w:r w:rsidRPr="007C5CB4">
        <w:rPr>
          <w:rStyle w:val="Emphasis"/>
          <w:sz w:val="26"/>
          <w:szCs w:val="26"/>
        </w:rPr>
        <w:t>i</w:t>
      </w:r>
      <w:r w:rsidRPr="007C5CB4">
        <w:rPr>
          <w:rStyle w:val="StyleUnderline"/>
          <w:sz w:val="26"/>
          <w:szCs w:val="26"/>
        </w:rPr>
        <w:t xml:space="preserve">ntelligence and commercial space </w:t>
      </w:r>
      <w:r w:rsidRPr="007C5CB4">
        <w:rPr>
          <w:sz w:val="16"/>
          <w:szCs w:val="26"/>
        </w:rPr>
        <w:t>travel systems</w:t>
      </w:r>
      <w:r w:rsidRPr="007C5CB4">
        <w:rPr>
          <w:rStyle w:val="StyleUnderline"/>
          <w:sz w:val="26"/>
          <w:szCs w:val="26"/>
        </w:rPr>
        <w:t xml:space="preserve"> have </w:t>
      </w:r>
      <w:r w:rsidRPr="007C5CB4">
        <w:rPr>
          <w:sz w:val="16"/>
          <w:szCs w:val="26"/>
        </w:rPr>
        <w:t>now</w:t>
      </w:r>
      <w:r w:rsidRPr="007C5CB4">
        <w:rPr>
          <w:rStyle w:val="StyleUnderline"/>
          <w:sz w:val="26"/>
          <w:szCs w:val="26"/>
        </w:rPr>
        <w:t xml:space="preserve"> set us on </w:t>
      </w:r>
      <w:r w:rsidRPr="007C5CB4">
        <w:rPr>
          <w:sz w:val="16"/>
          <w:szCs w:val="26"/>
        </w:rPr>
        <w:t xml:space="preserve">a </w:t>
      </w:r>
      <w:r w:rsidRPr="007C5CB4">
        <w:rPr>
          <w:rStyle w:val="StyleUnderline"/>
          <w:sz w:val="26"/>
          <w:szCs w:val="26"/>
        </w:rPr>
        <w:t xml:space="preserve">course to </w:t>
      </w:r>
      <w:r w:rsidRPr="007C5CB4">
        <w:rPr>
          <w:sz w:val="16"/>
          <w:szCs w:val="26"/>
        </w:rPr>
        <w:t>allow us humans to</w:t>
      </w:r>
      <w:r w:rsidRPr="007C5CB4">
        <w:rPr>
          <w:rStyle w:val="StyleUnderline"/>
          <w:sz w:val="26"/>
          <w:szCs w:val="26"/>
        </w:rPr>
        <w:t xml:space="preserve"> harvest </w:t>
      </w:r>
      <w:r w:rsidRPr="007C5CB4">
        <w:rPr>
          <w:sz w:val="16"/>
          <w:szCs w:val="26"/>
        </w:rPr>
        <w:t>the amazing</w:t>
      </w:r>
      <w:r w:rsidRPr="007C5CB4">
        <w:rPr>
          <w:rStyle w:val="StyleUnderline"/>
          <w:sz w:val="26"/>
          <w:szCs w:val="26"/>
        </w:rPr>
        <w:t xml:space="preserve"> riches in the skies—new natural resources, new energy, and</w:t>
      </w:r>
      <w:r w:rsidRPr="007C5CB4">
        <w:rPr>
          <w:sz w:val="16"/>
          <w:szCs w:val="26"/>
        </w:rPr>
        <w:t xml:space="preserve"> even totally </w:t>
      </w:r>
      <w:r w:rsidRPr="007C5CB4">
        <w:rPr>
          <w:rStyle w:val="StyleUnderline"/>
          <w:sz w:val="26"/>
          <w:szCs w:val="26"/>
        </w:rPr>
        <w:t xml:space="preserve">new ways of looking at the </w:t>
      </w:r>
      <w:r w:rsidRPr="007C5CB4">
        <w:rPr>
          <w:rStyle w:val="Emphasis"/>
          <w:sz w:val="26"/>
          <w:szCs w:val="26"/>
        </w:rPr>
        <w:t>purpose of human existence</w:t>
      </w:r>
      <w:r w:rsidRPr="007C5CB4">
        <w:rPr>
          <w:rStyle w:val="StyleUnderline"/>
          <w:sz w:val="26"/>
          <w:szCs w:val="26"/>
        </w:rPr>
        <w:t>.</w:t>
      </w:r>
      <w:r w:rsidRPr="007C5CB4">
        <w:rPr>
          <w:sz w:val="16"/>
          <w:szCs w:val="26"/>
        </w:rPr>
        <w:t xml:space="preserve"> If we pursue this course steadfastly, it can be the beginning of a New Space renaissance. But </w:t>
      </w:r>
      <w:r w:rsidRPr="007C5CB4">
        <w:rPr>
          <w:rStyle w:val="StyleUnderline"/>
          <w:sz w:val="26"/>
          <w:szCs w:val="26"/>
        </w:rPr>
        <w:t xml:space="preserve">if we don’t seek to realize our </w:t>
      </w:r>
      <w:r w:rsidRPr="007C5CB4">
        <w:rPr>
          <w:rStyle w:val="Emphasis"/>
          <w:sz w:val="26"/>
          <w:szCs w:val="26"/>
        </w:rPr>
        <w:t>ultimate destiny</w:t>
      </w:r>
      <w:r w:rsidRPr="007C5CB4">
        <w:rPr>
          <w:sz w:val="16"/>
          <w:szCs w:val="26"/>
        </w:rPr>
        <w:t xml:space="preserve"> in space, </w:t>
      </w:r>
      <w:r w:rsidRPr="007C5CB4">
        <w:rPr>
          <w:rStyle w:val="StyleUnderline"/>
          <w:sz w:val="26"/>
          <w:szCs w:val="26"/>
        </w:rPr>
        <w:t xml:space="preserve">Homo sapiens can end up in the </w:t>
      </w:r>
      <w:r w:rsidRPr="007C5CB4">
        <w:rPr>
          <w:rStyle w:val="Emphasis"/>
          <w:sz w:val="26"/>
          <w:szCs w:val="26"/>
        </w:rPr>
        <w:t>dustbin of history</w:t>
      </w:r>
      <w:r w:rsidRPr="007C5CB4">
        <w:rPr>
          <w:sz w:val="16"/>
          <w:szCs w:val="26"/>
        </w:rPr>
        <w:t xml:space="preserve">—just </w:t>
      </w:r>
      <w:r w:rsidRPr="007C5CB4">
        <w:rPr>
          <w:rStyle w:val="StyleUnderline"/>
          <w:sz w:val="26"/>
          <w:szCs w:val="26"/>
        </w:rPr>
        <w:t xml:space="preserve">like </w:t>
      </w:r>
      <w:r w:rsidRPr="007C5CB4">
        <w:rPr>
          <w:sz w:val="16"/>
          <w:szCs w:val="26"/>
        </w:rPr>
        <w:t>literally</w:t>
      </w:r>
      <w:r w:rsidRPr="007C5CB4">
        <w:rPr>
          <w:rStyle w:val="StyleUnderline"/>
          <w:sz w:val="26"/>
          <w:szCs w:val="26"/>
        </w:rPr>
        <w:t xml:space="preserve"> </w:t>
      </w:r>
      <w:r w:rsidRPr="007C5CB4">
        <w:rPr>
          <w:rStyle w:val="Emphasis"/>
          <w:sz w:val="26"/>
          <w:szCs w:val="26"/>
        </w:rPr>
        <w:t>millions of already failed species</w:t>
      </w:r>
      <w:r w:rsidRPr="007C5CB4">
        <w:rPr>
          <w:sz w:val="16"/>
          <w:szCs w:val="26"/>
        </w:rPr>
        <w:t xml:space="preserve">. In each and every one of the five mass extinction events that have occurred over the last 1.5 billion years on Earth, some 50–80 % of all species have gone </w:t>
      </w:r>
      <w:r w:rsidRPr="007C5CB4">
        <w:rPr>
          <w:rStyle w:val="StyleUnderline"/>
          <w:sz w:val="26"/>
          <w:szCs w:val="26"/>
        </w:rPr>
        <w:t xml:space="preserve">the way of the </w:t>
      </w:r>
      <w:r w:rsidRPr="007C5CB4">
        <w:rPr>
          <w:rStyle w:val="Emphasis"/>
          <w:sz w:val="26"/>
          <w:szCs w:val="26"/>
        </w:rPr>
        <w:t>T. Rex</w:t>
      </w:r>
      <w:r w:rsidRPr="007C5CB4">
        <w:rPr>
          <w:rStyle w:val="StyleUnderline"/>
          <w:sz w:val="26"/>
          <w:szCs w:val="26"/>
        </w:rPr>
        <w:t xml:space="preserve">, the </w:t>
      </w:r>
      <w:r w:rsidRPr="007C5CB4">
        <w:rPr>
          <w:rStyle w:val="Emphasis"/>
          <w:sz w:val="26"/>
          <w:szCs w:val="26"/>
        </w:rPr>
        <w:t>woolly mammoth</w:t>
      </w:r>
      <w:r w:rsidRPr="007C5CB4">
        <w:rPr>
          <w:rStyle w:val="StyleUnderline"/>
          <w:sz w:val="26"/>
          <w:szCs w:val="26"/>
        </w:rPr>
        <w:t xml:space="preserve">, and the </w:t>
      </w:r>
      <w:r w:rsidRPr="007C5CB4">
        <w:rPr>
          <w:rStyle w:val="Emphasis"/>
          <w:sz w:val="26"/>
          <w:szCs w:val="26"/>
        </w:rPr>
        <w:t>Dodo bird</w:t>
      </w:r>
      <w:r w:rsidRPr="007C5CB4">
        <w:rPr>
          <w:sz w:val="16"/>
          <w:szCs w:val="26"/>
        </w:rPr>
        <w:t xml:space="preserve"> </w:t>
      </w:r>
      <w:r w:rsidRPr="007C5CB4">
        <w:rPr>
          <w:rStyle w:val="StyleUnderline"/>
          <w:sz w:val="26"/>
          <w:szCs w:val="26"/>
        </w:rPr>
        <w:t xml:space="preserve">along with extinct </w:t>
      </w:r>
      <w:r w:rsidRPr="007C5CB4">
        <w:rPr>
          <w:rStyle w:val="Emphasis"/>
          <w:sz w:val="26"/>
          <w:szCs w:val="26"/>
        </w:rPr>
        <w:t>ferns</w:t>
      </w:r>
      <w:r w:rsidRPr="007C5CB4">
        <w:rPr>
          <w:rStyle w:val="StyleUnderline"/>
          <w:sz w:val="26"/>
          <w:szCs w:val="26"/>
        </w:rPr>
        <w:t xml:space="preserve">, </w:t>
      </w:r>
      <w:r w:rsidRPr="007C5CB4">
        <w:rPr>
          <w:rStyle w:val="Emphasis"/>
          <w:sz w:val="26"/>
          <w:szCs w:val="26"/>
        </w:rPr>
        <w:t>grasses</w:t>
      </w:r>
      <w:r w:rsidRPr="007C5CB4">
        <w:rPr>
          <w:rStyle w:val="StyleUnderline"/>
          <w:sz w:val="26"/>
          <w:szCs w:val="26"/>
        </w:rPr>
        <w:t xml:space="preserve"> and </w:t>
      </w:r>
      <w:r w:rsidRPr="007C5CB4">
        <w:rPr>
          <w:rStyle w:val="Emphasis"/>
          <w:sz w:val="26"/>
          <w:szCs w:val="26"/>
        </w:rPr>
        <w:t>cacti</w:t>
      </w:r>
      <w:r w:rsidRPr="007C5CB4">
        <w:rPr>
          <w:rStyle w:val="StyleUnderline"/>
          <w:sz w:val="26"/>
          <w:szCs w:val="26"/>
        </w:rPr>
        <w:t>.</w:t>
      </w:r>
      <w:r w:rsidRPr="007C5CB4">
        <w:rPr>
          <w:sz w:val="16"/>
          <w:szCs w:val="2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7C5CB4">
        <w:rPr>
          <w:rStyle w:val="StyleUnderline"/>
          <w:sz w:val="26"/>
          <w:szCs w:val="26"/>
        </w:rPr>
        <w:t>space</w:t>
      </w:r>
      <w:r w:rsidRPr="007C5CB4">
        <w:rPr>
          <w:sz w:val="16"/>
          <w:szCs w:val="26"/>
        </w:rPr>
        <w:t xml:space="preserve"> as a new frontier that can be a great source of new </w:t>
      </w:r>
      <w:r w:rsidRPr="007C5CB4">
        <w:rPr>
          <w:rStyle w:val="StyleUnderline"/>
          <w:sz w:val="26"/>
          <w:szCs w:val="26"/>
        </w:rPr>
        <w:t>materials, energy and</w:t>
      </w:r>
      <w:r w:rsidRPr="007C5CB4">
        <w:rPr>
          <w:sz w:val="16"/>
          <w:szCs w:val="26"/>
        </w:rPr>
        <w:t xml:space="preserve"> various forms of new </w:t>
      </w:r>
      <w:r w:rsidRPr="007C5CB4">
        <w:rPr>
          <w:rStyle w:val="StyleUnderline"/>
          <w:sz w:val="26"/>
          <w:szCs w:val="26"/>
        </w:rPr>
        <w:t>wealth</w:t>
      </w:r>
      <w:r w:rsidRPr="007C5CB4">
        <w:rPr>
          <w:sz w:val="16"/>
          <w:szCs w:val="26"/>
        </w:rPr>
        <w:t xml:space="preserve"> that might even </w:t>
      </w:r>
      <w:r w:rsidRPr="007C5CB4">
        <w:rPr>
          <w:rStyle w:val="StyleUnderline"/>
          <w:sz w:val="26"/>
          <w:szCs w:val="26"/>
        </w:rPr>
        <w:t>save us from excesses of the past.</w:t>
      </w:r>
      <w:r w:rsidRPr="007C5CB4">
        <w:rPr>
          <w:sz w:val="16"/>
          <w:szCs w:val="2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C5CB4">
        <w:rPr>
          <w:rStyle w:val="Emphasis"/>
          <w:sz w:val="26"/>
          <w:szCs w:val="26"/>
        </w:rPr>
        <w:t>bold leaders</w:t>
      </w:r>
      <w:r w:rsidRPr="007C5CB4">
        <w:rPr>
          <w:sz w:val="16"/>
          <w:szCs w:val="26"/>
        </w:rPr>
        <w:t xml:space="preserve">, </w:t>
      </w:r>
      <w:r w:rsidRPr="007C5CB4">
        <w:rPr>
          <w:rStyle w:val="StyleUnderline"/>
          <w:sz w:val="26"/>
          <w:szCs w:val="26"/>
        </w:rPr>
        <w:t xml:space="preserve">such as </w:t>
      </w:r>
      <w:r w:rsidRPr="007C5CB4">
        <w:rPr>
          <w:rStyle w:val="Emphasis"/>
          <w:sz w:val="26"/>
          <w:szCs w:val="26"/>
        </w:rPr>
        <w:t>Paul Allen</w:t>
      </w:r>
      <w:r w:rsidRPr="007C5CB4">
        <w:rPr>
          <w:sz w:val="16"/>
          <w:szCs w:val="26"/>
        </w:rPr>
        <w:t xml:space="preserve"> and Sir </w:t>
      </w:r>
      <w:r w:rsidRPr="007C5CB4">
        <w:rPr>
          <w:rStyle w:val="Emphasis"/>
          <w:sz w:val="26"/>
          <w:szCs w:val="26"/>
        </w:rPr>
        <w:t>Richard Branson</w:t>
      </w:r>
      <w:r w:rsidRPr="007C5CB4">
        <w:rPr>
          <w:sz w:val="16"/>
          <w:szCs w:val="26"/>
        </w:rPr>
        <w:t xml:space="preserve">, plus other space entrepreneurs including </w:t>
      </w:r>
      <w:r w:rsidRPr="007C5CB4">
        <w:rPr>
          <w:rStyle w:val="Emphasis"/>
          <w:sz w:val="26"/>
          <w:szCs w:val="26"/>
        </w:rPr>
        <w:t>Jeff Bezos of Amazon</w:t>
      </w:r>
      <w:r w:rsidRPr="007C5CB4">
        <w:rPr>
          <w:sz w:val="16"/>
          <w:szCs w:val="26"/>
        </w:rPr>
        <w:t xml:space="preserve"> and </w:t>
      </w:r>
      <w:r w:rsidRPr="007C5CB4">
        <w:rPr>
          <w:rStyle w:val="Emphasis"/>
          <w:sz w:val="26"/>
          <w:szCs w:val="26"/>
        </w:rPr>
        <w:t>Blue Origin</w:t>
      </w:r>
      <w:r w:rsidRPr="007C5CB4">
        <w:rPr>
          <w:sz w:val="16"/>
          <w:szCs w:val="26"/>
        </w:rPr>
        <w:t xml:space="preserve">, and </w:t>
      </w:r>
      <w:r w:rsidRPr="007C5CB4">
        <w:rPr>
          <w:rStyle w:val="Emphasis"/>
          <w:sz w:val="26"/>
          <w:szCs w:val="26"/>
        </w:rPr>
        <w:t>Robert Bigelow</w:t>
      </w:r>
      <w:r w:rsidRPr="007C5CB4">
        <w:rPr>
          <w:sz w:val="16"/>
          <w:szCs w:val="26"/>
        </w:rPr>
        <w:t xml:space="preserve">, Chairman of Budget Suites and Bigelow Aerospace, </w:t>
      </w:r>
      <w:r w:rsidRPr="007C5CB4">
        <w:rPr>
          <w:rStyle w:val="StyleUnderline"/>
          <w:sz w:val="26"/>
          <w:szCs w:val="26"/>
        </w:rPr>
        <w:t>not only dream of</w:t>
      </w:r>
      <w:r w:rsidRPr="007C5CB4">
        <w:rPr>
          <w:sz w:val="16"/>
          <w:szCs w:val="26"/>
        </w:rPr>
        <w:t xml:space="preserve"> their future in </w:t>
      </w:r>
      <w:r w:rsidRPr="007C5CB4">
        <w:rPr>
          <w:rStyle w:val="StyleUnderline"/>
          <w:sz w:val="26"/>
          <w:szCs w:val="26"/>
        </w:rPr>
        <w:t xml:space="preserve">the space industry but also have </w:t>
      </w:r>
      <w:r w:rsidRPr="007C5CB4">
        <w:rPr>
          <w:rStyle w:val="Emphasis"/>
          <w:sz w:val="26"/>
          <w:szCs w:val="26"/>
        </w:rPr>
        <w:t>billions</w:t>
      </w:r>
      <w:r w:rsidRPr="007C5CB4">
        <w:rPr>
          <w:sz w:val="16"/>
          <w:szCs w:val="26"/>
        </w:rPr>
        <w:t xml:space="preserve"> of dollars </w:t>
      </w:r>
      <w:r w:rsidRPr="007C5CB4">
        <w:rPr>
          <w:rStyle w:val="StyleUnderline"/>
          <w:sz w:val="26"/>
          <w:szCs w:val="26"/>
        </w:rPr>
        <w:t>in assets.</w:t>
      </w:r>
      <w:r w:rsidRPr="007C5CB4">
        <w:rPr>
          <w:sz w:val="16"/>
          <w:szCs w:val="26"/>
        </w:rPr>
        <w:t xml:space="preserve"> These </w:t>
      </w:r>
      <w:r w:rsidRPr="007C5CB4">
        <w:rPr>
          <w:rStyle w:val="StyleUnderline"/>
          <w:sz w:val="26"/>
          <w:szCs w:val="26"/>
        </w:rPr>
        <w:t>are the</w:t>
      </w:r>
      <w:r w:rsidRPr="007C5CB4">
        <w:rPr>
          <w:sz w:val="16"/>
          <w:szCs w:val="26"/>
        </w:rPr>
        <w:t xml:space="preserve"> </w:t>
      </w:r>
      <w:r w:rsidRPr="007C5CB4">
        <w:rPr>
          <w:rStyle w:val="Emphasis"/>
          <w:sz w:val="26"/>
          <w:szCs w:val="26"/>
        </w:rPr>
        <w:t>bright stars of an entirely new industry</w:t>
      </w:r>
      <w:r w:rsidRPr="007C5CB4">
        <w:rPr>
          <w:sz w:val="16"/>
          <w:szCs w:val="26"/>
        </w:rPr>
        <w:t xml:space="preserve"> that are leading us into the age of New Space commerce</w:t>
      </w:r>
      <w:r w:rsidRPr="007C5CB4">
        <w:rPr>
          <w:rStyle w:val="StyleUnderline"/>
          <w:sz w:val="26"/>
          <w:szCs w:val="26"/>
        </w:rPr>
        <w:t>.</w:t>
      </w:r>
      <w:r w:rsidRPr="007C5CB4">
        <w:rPr>
          <w:sz w:val="16"/>
          <w:szCs w:val="26"/>
        </w:rPr>
        <w:t xml:space="preserve"> These </w:t>
      </w:r>
      <w:r w:rsidRPr="007C5CB4">
        <w:rPr>
          <w:rStyle w:val="StyleUnderline"/>
          <w:sz w:val="26"/>
          <w:szCs w:val="26"/>
        </w:rPr>
        <w:t>space billionaires</w:t>
      </w:r>
      <w:r w:rsidRPr="007C5CB4">
        <w:rPr>
          <w:sz w:val="16"/>
          <w:szCs w:val="26"/>
        </w:rPr>
        <w:t xml:space="preserve">, each in their own way, </w:t>
      </w:r>
      <w:r w:rsidRPr="007C5CB4">
        <w:rPr>
          <w:rStyle w:val="StyleUnderline"/>
          <w:sz w:val="26"/>
          <w:szCs w:val="26"/>
        </w:rPr>
        <w:t xml:space="preserve">are proponents of </w:t>
      </w:r>
      <w:r w:rsidRPr="007C5CB4">
        <w:rPr>
          <w:sz w:val="16"/>
          <w:szCs w:val="26"/>
        </w:rPr>
        <w:t xml:space="preserve">a new age of </w:t>
      </w:r>
      <w:r w:rsidRPr="007C5CB4">
        <w:rPr>
          <w:rStyle w:val="StyleUnderline"/>
          <w:sz w:val="26"/>
          <w:szCs w:val="26"/>
        </w:rPr>
        <w:t xml:space="preserve">astral abundance. Each of them is launching new commercial space industries. </w:t>
      </w:r>
      <w:r w:rsidRPr="007C5CB4">
        <w:rPr>
          <w:sz w:val="16"/>
          <w:szCs w:val="26"/>
        </w:rPr>
        <w:t xml:space="preserve">They are literally transforming our vision of tomorrow. </w:t>
      </w:r>
      <w:r w:rsidRPr="007C5CB4">
        <w:rPr>
          <w:rStyle w:val="StyleUnderline"/>
          <w:sz w:val="26"/>
          <w:szCs w:val="26"/>
        </w:rPr>
        <w:t>These</w:t>
      </w:r>
      <w:r w:rsidRPr="007C5CB4">
        <w:rPr>
          <w:sz w:val="16"/>
          <w:szCs w:val="26"/>
        </w:rPr>
        <w:t xml:space="preserve"> new types of entrepreneurial aerospace companies—the </w:t>
      </w:r>
      <w:r w:rsidRPr="007C5CB4">
        <w:rPr>
          <w:rStyle w:val="StyleUnderline"/>
          <w:sz w:val="26"/>
          <w:szCs w:val="26"/>
        </w:rPr>
        <w:t>New Space enterprises</w:t>
      </w:r>
      <w:r w:rsidRPr="007C5CB4">
        <w:rPr>
          <w:sz w:val="16"/>
          <w:szCs w:val="26"/>
        </w:rPr>
        <w:t>—</w:t>
      </w:r>
      <w:r w:rsidRPr="007C5CB4">
        <w:rPr>
          <w:rStyle w:val="StyleUnderline"/>
          <w:sz w:val="26"/>
          <w:szCs w:val="26"/>
        </w:rPr>
        <w:t>give</w:t>
      </w:r>
      <w:r w:rsidRPr="007C5CB4">
        <w:rPr>
          <w:sz w:val="16"/>
          <w:szCs w:val="26"/>
        </w:rPr>
        <w:t xml:space="preserve"> new hope and </w:t>
      </w:r>
      <w:r w:rsidRPr="007C5CB4">
        <w:rPr>
          <w:rStyle w:val="StyleUnderline"/>
          <w:sz w:val="26"/>
          <w:szCs w:val="26"/>
        </w:rPr>
        <w:t xml:space="preserve">new promise of </w:t>
      </w:r>
      <w:r w:rsidRPr="007C5CB4">
        <w:rPr>
          <w:rStyle w:val="StyleUnderline"/>
          <w:sz w:val="26"/>
          <w:szCs w:val="26"/>
        </w:rPr>
        <w:lastRenderedPageBreak/>
        <w:t>transforming our world</w:t>
      </w:r>
      <w:r w:rsidRPr="007C5CB4">
        <w:rPr>
          <w:sz w:val="16"/>
          <w:szCs w:val="26"/>
        </w:rPr>
        <w:t xml:space="preserve"> as we know it today</w:t>
      </w:r>
      <w:r w:rsidRPr="007C5CB4">
        <w:rPr>
          <w:rStyle w:val="StyleUnderline"/>
          <w:sz w:val="26"/>
          <w:szCs w:val="26"/>
        </w:rPr>
        <w:t>.</w:t>
      </w:r>
      <w:r w:rsidRPr="007C5CB4">
        <w:rPr>
          <w:sz w:val="16"/>
          <w:szCs w:val="26"/>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7C5CB4">
        <w:rPr>
          <w:rStyle w:val="StyleUnderline"/>
          <w:sz w:val="26"/>
          <w:szCs w:val="26"/>
        </w:rPr>
        <w:t xml:space="preserve"> Near-Earth asteroids </w:t>
      </w:r>
      <w:r w:rsidRPr="007C5CB4">
        <w:rPr>
          <w:sz w:val="16"/>
          <w:szCs w:val="26"/>
        </w:rPr>
        <w:t>largely</w:t>
      </w:r>
      <w:r w:rsidRPr="007C5CB4">
        <w:rPr>
          <w:rStyle w:val="StyleUnderline"/>
          <w:sz w:val="26"/>
          <w:szCs w:val="26"/>
        </w:rPr>
        <w:t xml:space="preserve"> composed of platinum and </w:t>
      </w:r>
      <w:r w:rsidRPr="007C5CB4">
        <w:rPr>
          <w:rStyle w:val="Emphasis"/>
          <w:sz w:val="26"/>
          <w:szCs w:val="26"/>
        </w:rPr>
        <w:t>rare earth metals</w:t>
      </w:r>
      <w:r w:rsidRPr="007C5CB4">
        <w:rPr>
          <w:rStyle w:val="StyleUnderline"/>
          <w:sz w:val="26"/>
          <w:szCs w:val="26"/>
        </w:rPr>
        <w:t xml:space="preserve"> have an incredible value. Helium-3 isotopes </w:t>
      </w:r>
      <w:r w:rsidRPr="007C5CB4">
        <w:rPr>
          <w:sz w:val="16"/>
          <w:szCs w:val="26"/>
        </w:rPr>
        <w:t>accessible in outer</w:t>
      </w:r>
      <w:r w:rsidRPr="007C5CB4">
        <w:rPr>
          <w:rStyle w:val="StyleUnderline"/>
          <w:sz w:val="26"/>
          <w:szCs w:val="26"/>
        </w:rPr>
        <w:t xml:space="preserve"> space could provide </w:t>
      </w:r>
      <w:r w:rsidRPr="007C5CB4">
        <w:rPr>
          <w:rStyle w:val="Emphasis"/>
          <w:sz w:val="26"/>
          <w:szCs w:val="26"/>
        </w:rPr>
        <w:t>clean and abundant energy</w:t>
      </w:r>
      <w:r w:rsidRPr="007C5CB4">
        <w:rPr>
          <w:rStyle w:val="StyleUnderline"/>
          <w:sz w:val="26"/>
          <w:szCs w:val="26"/>
        </w:rPr>
        <w:t xml:space="preserve">. There is </w:t>
      </w:r>
      <w:r w:rsidRPr="007C5CB4">
        <w:rPr>
          <w:sz w:val="16"/>
          <w:szCs w:val="26"/>
        </w:rPr>
        <w:t>far</w:t>
      </w:r>
      <w:r w:rsidRPr="007C5CB4">
        <w:rPr>
          <w:rStyle w:val="StyleUnderline"/>
          <w:sz w:val="26"/>
          <w:szCs w:val="26"/>
        </w:rPr>
        <w:t xml:space="preserve"> more water in </w:t>
      </w:r>
      <w:r w:rsidRPr="007C5CB4">
        <w:rPr>
          <w:sz w:val="16"/>
          <w:szCs w:val="26"/>
        </w:rPr>
        <w:t>outer</w:t>
      </w:r>
      <w:r w:rsidRPr="007C5CB4">
        <w:rPr>
          <w:rStyle w:val="StyleUnderline"/>
          <w:sz w:val="26"/>
          <w:szCs w:val="26"/>
        </w:rPr>
        <w:t xml:space="preserve"> space than </w:t>
      </w:r>
      <w:r w:rsidRPr="007C5CB4">
        <w:rPr>
          <w:sz w:val="16"/>
          <w:szCs w:val="26"/>
        </w:rPr>
        <w:t>is</w:t>
      </w:r>
      <w:r w:rsidRPr="007C5CB4">
        <w:rPr>
          <w:rStyle w:val="StyleUnderline"/>
          <w:sz w:val="26"/>
          <w:szCs w:val="26"/>
        </w:rPr>
        <w:t xml:space="preserve"> in our oceans. </w:t>
      </w:r>
      <w:r w:rsidRPr="007C5CB4">
        <w:rPr>
          <w:sz w:val="16"/>
          <w:szCs w:val="26"/>
        </w:rPr>
        <w:t>In the pages that follow we will explain the potential for a cosmic shift in our global economy, our ecology, and our commercial and legal systems.</w:t>
      </w:r>
      <w:r w:rsidRPr="007C5CB4">
        <w:rPr>
          <w:rStyle w:val="StyleUnderline"/>
          <w:sz w:val="26"/>
          <w:szCs w:val="26"/>
        </w:rPr>
        <w:t xml:space="preserve"> These can take place by the end of this century. </w:t>
      </w:r>
      <w:r w:rsidRPr="007C5CB4">
        <w:rPr>
          <w:sz w:val="16"/>
          <w:szCs w:val="26"/>
        </w:rPr>
        <w:t xml:space="preserve">And </w:t>
      </w:r>
      <w:r w:rsidRPr="007C5CB4">
        <w:rPr>
          <w:rStyle w:val="StyleUnderline"/>
          <w:sz w:val="26"/>
          <w:szCs w:val="26"/>
        </w:rPr>
        <w:t>if these changes do not take place we will be in trouble.</w:t>
      </w:r>
      <w:r w:rsidRPr="007C5CB4">
        <w:rPr>
          <w:sz w:val="16"/>
          <w:szCs w:val="26"/>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C5CB4">
        <w:rPr>
          <w:rStyle w:val="StyleUnderline"/>
          <w:sz w:val="26"/>
          <w:szCs w:val="26"/>
        </w:rPr>
        <w:t xml:space="preserve">the struggle between “haves” and “have nots” will grow increasingly </w:t>
      </w:r>
      <w:r w:rsidRPr="007C5CB4">
        <w:rPr>
          <w:rStyle w:val="Emphasis"/>
          <w:sz w:val="26"/>
          <w:szCs w:val="26"/>
        </w:rPr>
        <w:t>ugly</w:t>
      </w:r>
      <w:r w:rsidRPr="007C5CB4">
        <w:rPr>
          <w:rStyle w:val="StyleUnderline"/>
          <w:sz w:val="26"/>
          <w:szCs w:val="26"/>
        </w:rPr>
        <w:t xml:space="preserve">. A lack of affordable and readily available </w:t>
      </w:r>
      <w:r w:rsidRPr="007C5CB4">
        <w:rPr>
          <w:rStyle w:val="Emphasis"/>
          <w:sz w:val="26"/>
          <w:szCs w:val="26"/>
        </w:rPr>
        <w:t>water</w:t>
      </w:r>
      <w:r w:rsidRPr="007C5CB4">
        <w:rPr>
          <w:rStyle w:val="StyleUnderline"/>
          <w:sz w:val="26"/>
          <w:szCs w:val="26"/>
        </w:rPr>
        <w:t xml:space="preserve">, natural </w:t>
      </w:r>
      <w:r w:rsidRPr="007C5CB4">
        <w:rPr>
          <w:rStyle w:val="Emphasis"/>
          <w:sz w:val="26"/>
          <w:szCs w:val="26"/>
        </w:rPr>
        <w:t>resources</w:t>
      </w:r>
      <w:r w:rsidRPr="007C5CB4">
        <w:rPr>
          <w:rStyle w:val="StyleUnderline"/>
          <w:sz w:val="26"/>
          <w:szCs w:val="26"/>
        </w:rPr>
        <w:t xml:space="preserve">, </w:t>
      </w:r>
      <w:r w:rsidRPr="007C5CB4">
        <w:rPr>
          <w:rStyle w:val="Emphasis"/>
          <w:sz w:val="26"/>
          <w:szCs w:val="26"/>
        </w:rPr>
        <w:t>food</w:t>
      </w:r>
      <w:r w:rsidRPr="007C5CB4">
        <w:rPr>
          <w:rStyle w:val="StyleUnderline"/>
          <w:sz w:val="26"/>
          <w:szCs w:val="26"/>
        </w:rPr>
        <w:t xml:space="preserve">, </w:t>
      </w:r>
      <w:r w:rsidRPr="007C5CB4">
        <w:rPr>
          <w:rStyle w:val="Emphasis"/>
          <w:sz w:val="26"/>
          <w:szCs w:val="26"/>
        </w:rPr>
        <w:t>health care</w:t>
      </w:r>
      <w:r w:rsidRPr="007C5CB4">
        <w:rPr>
          <w:rStyle w:val="StyleUnderline"/>
          <w:sz w:val="26"/>
          <w:szCs w:val="26"/>
        </w:rPr>
        <w:t xml:space="preserve"> and medical supplies, plus systematic threats to </w:t>
      </w:r>
      <w:r w:rsidRPr="007C5CB4">
        <w:rPr>
          <w:rStyle w:val="Emphasis"/>
          <w:sz w:val="26"/>
          <w:szCs w:val="26"/>
        </w:rPr>
        <w:t>urban security</w:t>
      </w:r>
      <w:r w:rsidRPr="007C5CB4">
        <w:rPr>
          <w:rStyle w:val="StyleUnderline"/>
          <w:sz w:val="26"/>
          <w:szCs w:val="26"/>
        </w:rPr>
        <w:t xml:space="preserve"> and </w:t>
      </w:r>
      <w:r w:rsidRPr="007C5CB4">
        <w:rPr>
          <w:rStyle w:val="Emphasis"/>
          <w:sz w:val="26"/>
          <w:szCs w:val="26"/>
        </w:rPr>
        <w:t>systemic war</w:t>
      </w:r>
      <w:r w:rsidRPr="007C5CB4">
        <w:rPr>
          <w:rStyle w:val="StyleUnderline"/>
          <w:sz w:val="26"/>
          <w:szCs w:val="26"/>
        </w:rPr>
        <w:t xml:space="preserve">fare are the alternatives to astral abundance. </w:t>
      </w:r>
      <w:r w:rsidRPr="007C5CB4">
        <w:rPr>
          <w:sz w:val="16"/>
          <w:szCs w:val="26"/>
        </w:rPr>
        <w:t xml:space="preserve">The choices between astral abundance and a downward spiral in global standards of living are stark. </w:t>
      </w:r>
      <w:r w:rsidRPr="007C5CB4">
        <w:rPr>
          <w:rStyle w:val="StyleUnderline"/>
          <w:sz w:val="26"/>
          <w:szCs w:val="26"/>
        </w:rPr>
        <w:t xml:space="preserve">Within the </w:t>
      </w:r>
      <w:r w:rsidRPr="007C5CB4">
        <w:rPr>
          <w:rStyle w:val="Emphasis"/>
          <w:sz w:val="26"/>
          <w:szCs w:val="26"/>
        </w:rPr>
        <w:t>next few decades</w:t>
      </w:r>
      <w:r w:rsidRPr="007C5CB4">
        <w:rPr>
          <w:rStyle w:val="StyleUnderline"/>
          <w:sz w:val="26"/>
          <w:szCs w:val="26"/>
        </w:rPr>
        <w:t xml:space="preserve"> these problems will be increasingly real.</w:t>
      </w:r>
      <w:r w:rsidRPr="007C5CB4">
        <w:rPr>
          <w:sz w:val="16"/>
          <w:szCs w:val="26"/>
        </w:rPr>
        <w:t xml:space="preserve"> By then </w:t>
      </w:r>
      <w:r w:rsidRPr="007C5CB4">
        <w:rPr>
          <w:rStyle w:val="StyleUnderline"/>
          <w:sz w:val="26"/>
          <w:szCs w:val="26"/>
        </w:rPr>
        <w:t xml:space="preserve">the world may almost be </w:t>
      </w:r>
      <w:r w:rsidRPr="007C5CB4">
        <w:rPr>
          <w:rStyle w:val="Emphasis"/>
          <w:sz w:val="26"/>
          <w:szCs w:val="26"/>
        </w:rPr>
        <w:t>begging</w:t>
      </w:r>
      <w:r w:rsidRPr="007C5CB4">
        <w:rPr>
          <w:rStyle w:val="StyleUnderline"/>
          <w:sz w:val="26"/>
          <w:szCs w:val="26"/>
        </w:rPr>
        <w:t xml:space="preserve"> for new, out of- the-box thinking. </w:t>
      </w:r>
      <w:r w:rsidRPr="007C5CB4">
        <w:rPr>
          <w:sz w:val="16"/>
          <w:szCs w:val="26"/>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w:t>
      </w:r>
    </w:p>
    <w:p w14:paraId="2DCFD5FB" w14:textId="1950CBF6" w:rsidR="007F0113" w:rsidRPr="007C5CB4" w:rsidRDefault="007F0113" w:rsidP="00404EB8">
      <w:pPr>
        <w:rPr>
          <w:sz w:val="16"/>
          <w:szCs w:val="26"/>
        </w:rPr>
      </w:pPr>
    </w:p>
    <w:p w14:paraId="4BAD64AC" w14:textId="6D2378E5" w:rsidR="007F0113" w:rsidRPr="007C5CB4" w:rsidRDefault="00D05605" w:rsidP="007F0113">
      <w:pPr>
        <w:pStyle w:val="Heading2"/>
      </w:pPr>
      <w:r w:rsidRPr="007C5CB4">
        <w:lastRenderedPageBreak/>
        <w:t>CASE</w:t>
      </w:r>
    </w:p>
    <w:p w14:paraId="51CBE224" w14:textId="77777777" w:rsidR="00D05605" w:rsidRPr="007C5CB4" w:rsidRDefault="00D05605" w:rsidP="00D05605">
      <w:pPr>
        <w:pStyle w:val="Heading4"/>
        <w:rPr>
          <w:rStyle w:val="Style13ptBold"/>
          <w:b/>
        </w:rPr>
      </w:pPr>
      <w:r w:rsidRPr="007C5CB4">
        <w:rPr>
          <w:rStyle w:val="Style13ptBold"/>
          <w:b/>
        </w:rPr>
        <w:t>Capitalism is inevitable, adaptive, and alternatives are comparatively worse.</w:t>
      </w:r>
    </w:p>
    <w:p w14:paraId="15AF5BB1" w14:textId="77777777" w:rsidR="00D05605" w:rsidRPr="007C5CB4" w:rsidRDefault="007C5CB4" w:rsidP="00D05605">
      <w:pPr>
        <w:spacing w:line="240" w:lineRule="auto"/>
        <w:rPr>
          <w:sz w:val="16"/>
          <w:szCs w:val="26"/>
        </w:rPr>
      </w:pPr>
      <w:hyperlink r:id="rId15" w:tgtFrame="_blank" w:history="1">
        <w:r w:rsidR="00D05605" w:rsidRPr="007C5CB4">
          <w:rPr>
            <w:rStyle w:val="Style13ptBold"/>
            <w:szCs w:val="26"/>
            <w:u w:val="single"/>
          </w:rPr>
          <w:t>Meltzer</w:t>
        </w:r>
      </w:hyperlink>
      <w:r w:rsidR="00D05605" w:rsidRPr="007C5CB4">
        <w:rPr>
          <w:rStyle w:val="Style13ptBold"/>
          <w:szCs w:val="26"/>
          <w:u w:val="single"/>
        </w:rPr>
        <w:t xml:space="preserve"> 09</w:t>
      </w:r>
      <w:r w:rsidR="00D05605" w:rsidRPr="007C5CB4">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16" w:history="1">
        <w:r w:rsidR="00D05605" w:rsidRPr="007C5CB4">
          <w:rPr>
            <w:rStyle w:val="Hyperlink"/>
            <w:sz w:val="16"/>
            <w:szCs w:val="26"/>
          </w:rPr>
          <w:t>http://hiram7.wordpress.com/2009/03/12/there-is-no-better-alternative-than-capitalism/)//</w:t>
        </w:r>
      </w:hyperlink>
      <w:r w:rsidR="00D05605" w:rsidRPr="007C5CB4">
        <w:rPr>
          <w:sz w:val="16"/>
          <w:szCs w:val="26"/>
        </w:rPr>
        <w:t xml:space="preserve"> </w:t>
      </w:r>
    </w:p>
    <w:p w14:paraId="035D5C43" w14:textId="77777777" w:rsidR="00D05605" w:rsidRPr="007C5CB4" w:rsidRDefault="00D05605" w:rsidP="00D05605">
      <w:pPr>
        <w:spacing w:line="240" w:lineRule="auto"/>
        <w:rPr>
          <w:rStyle w:val="StyleUnderline"/>
          <w:sz w:val="26"/>
          <w:szCs w:val="26"/>
        </w:rPr>
      </w:pPr>
      <w:r w:rsidRPr="007C5CB4">
        <w:rPr>
          <w:rStyle w:val="StyleUnderline"/>
          <w:b/>
          <w:sz w:val="26"/>
          <w:szCs w:val="26"/>
        </w:rPr>
        <w:t>There is no better alternative than capitalism</w:t>
      </w:r>
      <w:r w:rsidRPr="007C5CB4">
        <w:rPr>
          <w:sz w:val="16"/>
          <w:szCs w:val="26"/>
        </w:rPr>
        <w:t xml:space="preserve"> as a social system </w:t>
      </w:r>
      <w:r w:rsidRPr="007C5CB4">
        <w:rPr>
          <w:rStyle w:val="StyleUnderline"/>
          <w:b/>
          <w:sz w:val="26"/>
          <w:szCs w:val="26"/>
        </w:rPr>
        <w:t>for providing growth and personal freedom. The alternatives offer less freedom and lower growth. The “better alternatives” that people imagine are almost always someone’s idea of utopia</w:t>
      </w:r>
      <w:r w:rsidRPr="007C5CB4">
        <w:rPr>
          <w:rStyle w:val="StyleUnderline"/>
          <w:sz w:val="16"/>
          <w:szCs w:val="26"/>
          <w:u w:val="none"/>
        </w:rPr>
        <w:t xml:space="preserve">. </w:t>
      </w:r>
      <w:r w:rsidRPr="007C5CB4">
        <w:rPr>
          <w:sz w:val="16"/>
          <w:szCs w:val="26"/>
        </w:rPr>
        <w:t xml:space="preserve">Libraries are full of books on utopia. </w:t>
      </w:r>
      <w:r w:rsidRPr="007C5CB4">
        <w:rPr>
          <w:rStyle w:val="StyleUnderline"/>
          <w:b/>
          <w:sz w:val="26"/>
          <w:szCs w:val="26"/>
        </w:rPr>
        <w:t>Those that have been tried have not survived</w:t>
      </w:r>
      <w:r w:rsidRPr="007C5CB4">
        <w:rPr>
          <w:b/>
          <w:sz w:val="16"/>
          <w:szCs w:val="26"/>
        </w:rPr>
        <w:t xml:space="preserve"> </w:t>
      </w:r>
      <w:r w:rsidRPr="007C5CB4">
        <w:rPr>
          <w:sz w:val="16"/>
          <w:szCs w:val="26"/>
        </w:rPr>
        <w:t xml:space="preserve">or flourished. </w:t>
      </w:r>
      <w:r w:rsidRPr="007C5CB4">
        <w:rPr>
          <w:rStyle w:val="StyleUnderline"/>
          <w:b/>
          <w:sz w:val="26"/>
          <w:szCs w:val="26"/>
        </w:rPr>
        <w:t>The most common reason for failure is that one person or group’s utopian ideal is unsatisfactory for others</w:t>
      </w:r>
      <w:r w:rsidRPr="007C5CB4">
        <w:rPr>
          <w:sz w:val="16"/>
          <w:szCs w:val="26"/>
        </w:rPr>
        <w:t xml:space="preserve"> who live subject to its rules. Either the rules change or they are enforced by authorities. Capitalism, particularly democratic capitalism, includes the means for orderly change. </w:t>
      </w:r>
      <w:r w:rsidRPr="007C5CB4">
        <w:rPr>
          <w:rStyle w:val="StyleUnderline"/>
          <w:b/>
          <w:sz w:val="26"/>
          <w:szCs w:val="26"/>
        </w:rPr>
        <w:t>Critics of capitalism look for viable alternatives to support</w:t>
      </w:r>
      <w:r w:rsidRPr="007C5CB4">
        <w:rPr>
          <w:rStyle w:val="StyleUnderline"/>
          <w:b/>
          <w:sz w:val="16"/>
          <w:szCs w:val="26"/>
          <w:u w:val="none"/>
        </w:rPr>
        <w:t xml:space="preserve">. </w:t>
      </w:r>
      <w:r w:rsidRPr="007C5CB4">
        <w:rPr>
          <w:rStyle w:val="StyleUnderline"/>
          <w:b/>
          <w:sz w:val="26"/>
          <w:szCs w:val="26"/>
        </w:rPr>
        <w:t>They do not recognize that</w:t>
      </w:r>
      <w:r w:rsidRPr="007C5CB4">
        <w:rPr>
          <w:sz w:val="16"/>
          <w:szCs w:val="26"/>
        </w:rPr>
        <w:t xml:space="preserve">, unlike Socialism, </w:t>
      </w:r>
      <w:r w:rsidRPr="007C5CB4">
        <w:rPr>
          <w:rStyle w:val="StyleUnderline"/>
          <w:b/>
          <w:sz w:val="26"/>
          <w:szCs w:val="26"/>
        </w:rPr>
        <w:t>capitalism is adaptive, not rigid. Private ownership of the means of production flourishes in many different cultures</w:t>
      </w:r>
      <w:r w:rsidRPr="007C5CB4">
        <w:rPr>
          <w:rStyle w:val="StyleUnderline"/>
          <w:sz w:val="16"/>
          <w:szCs w:val="26"/>
          <w:u w:val="none"/>
        </w:rPr>
        <w:t>.</w:t>
      </w:r>
      <w:r w:rsidRPr="007C5CB4">
        <w:rPr>
          <w:sz w:val="16"/>
          <w:szCs w:val="26"/>
        </w:rPr>
        <w:t xml:space="preserve"> Recently </w:t>
      </w:r>
      <w:r w:rsidRPr="007C5CB4">
        <w:rPr>
          <w:rStyle w:val="StyleUnderline"/>
          <w:b/>
          <w:sz w:val="26"/>
          <w:szCs w:val="26"/>
        </w:rPr>
        <w:t>critics of capitalism discovered the success of Chinese capitalism as an alternative to American capitalism. Its main feature is mercantilist policies supported by rigid controls on capital</w:t>
      </w:r>
      <w:r w:rsidRPr="007C5CB4">
        <w:rPr>
          <w:rStyle w:val="StyleUnderline"/>
          <w:sz w:val="26"/>
          <w:szCs w:val="26"/>
        </w:rPr>
        <w:t>.</w:t>
      </w:r>
      <w:r w:rsidRPr="007C5CB4">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7C5CB4">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2FA92A57" w14:textId="77777777" w:rsidR="00D05605" w:rsidRPr="007C5CB4" w:rsidRDefault="00D05605" w:rsidP="00D05605"/>
    <w:p w14:paraId="71619434" w14:textId="77777777" w:rsidR="00D05605" w:rsidRPr="007C5CB4" w:rsidRDefault="00D05605" w:rsidP="00D05605">
      <w:pPr>
        <w:pStyle w:val="Heading4"/>
      </w:pPr>
      <w:r w:rsidRPr="007C5CB4">
        <w:t xml:space="preserve">Capitalist growth is </w:t>
      </w:r>
      <w:r w:rsidRPr="007C5CB4">
        <w:rPr>
          <w:u w:val="single"/>
        </w:rPr>
        <w:t>sustainable</w:t>
      </w:r>
      <w:r w:rsidRPr="007C5CB4">
        <w:t xml:space="preserve">. </w:t>
      </w:r>
    </w:p>
    <w:p w14:paraId="477F861A" w14:textId="77777777" w:rsidR="00D05605" w:rsidRPr="007C5CB4" w:rsidRDefault="00D05605" w:rsidP="00D05605">
      <w:pPr>
        <w:rPr>
          <w:sz w:val="16"/>
          <w:szCs w:val="26"/>
        </w:rPr>
      </w:pPr>
      <w:r w:rsidRPr="007C5CB4">
        <w:rPr>
          <w:sz w:val="16"/>
          <w:szCs w:val="26"/>
        </w:rPr>
        <w:t xml:space="preserve">Rune </w:t>
      </w:r>
      <w:r w:rsidRPr="007C5CB4">
        <w:rPr>
          <w:b/>
          <w:szCs w:val="26"/>
          <w:u w:val="single"/>
        </w:rPr>
        <w:t>Westergård 18</w:t>
      </w:r>
      <w:r w:rsidRPr="007C5CB4">
        <w:rPr>
          <w:sz w:val="16"/>
          <w:szCs w:val="26"/>
        </w:rPr>
        <w:t>. Entrepreneur, Engineer and Author, founder of the technical consulting company CITEC. 2018. “Real and Imagined Threats.” One Planet Is Enough, Springer International Publishing, pp. 71–80. CrossRef, doi:10.1007/978-3-319-60913-3_7.</w:t>
      </w:r>
    </w:p>
    <w:p w14:paraId="02486CFD" w14:textId="61C212F6" w:rsidR="00D05605" w:rsidRPr="007C5CB4" w:rsidRDefault="00D05605" w:rsidP="00D05605">
      <w:pPr>
        <w:rPr>
          <w:rStyle w:val="StyleUnderline"/>
          <w:sz w:val="26"/>
          <w:szCs w:val="26"/>
        </w:rPr>
      </w:pPr>
      <w:r w:rsidRPr="007C5CB4">
        <w:rPr>
          <w:sz w:val="16"/>
          <w:szCs w:val="26"/>
        </w:rPr>
        <w:t xml:space="preserve">Threatening reports about our ability to create disasters and even exterminate ourselves are not a new idea. A standard example is the British national economist Thomas </w:t>
      </w:r>
      <w:r w:rsidRPr="007C5CB4">
        <w:rPr>
          <w:rStyle w:val="Emphasis"/>
          <w:sz w:val="26"/>
          <w:szCs w:val="26"/>
        </w:rPr>
        <w:t>Malthus</w:t>
      </w:r>
      <w:r w:rsidRPr="007C5CB4">
        <w:rPr>
          <w:sz w:val="16"/>
          <w:szCs w:val="26"/>
        </w:rPr>
        <w:t xml:space="preserve"> in the early 19th century, who </w:t>
      </w:r>
      <w:r w:rsidRPr="007C5CB4">
        <w:rPr>
          <w:rStyle w:val="StyleUnderline"/>
          <w:sz w:val="26"/>
          <w:szCs w:val="26"/>
        </w:rPr>
        <w:t>predicted that population growth would come to a halt because of starvation</w:t>
      </w:r>
      <w:r w:rsidRPr="007C5CB4">
        <w:rPr>
          <w:sz w:val="16"/>
          <w:szCs w:val="26"/>
        </w:rPr>
        <w:t xml:space="preserve">. Malthus </w:t>
      </w:r>
      <w:r w:rsidRPr="007C5CB4">
        <w:rPr>
          <w:rStyle w:val="StyleUnderline"/>
          <w:sz w:val="26"/>
          <w:szCs w:val="26"/>
        </w:rPr>
        <w:t>calculated that the available food in the world couldn’t feed more than one billion people</w:t>
      </w:r>
      <w:r w:rsidRPr="007C5CB4">
        <w:rPr>
          <w:sz w:val="16"/>
          <w:szCs w:val="26"/>
        </w:rPr>
        <w:t xml:space="preserve">. He extrapolated the development from a still picture of his own time and couldn’t fathom that food production would increase tremendously thanks to new knowledge and technology. </w:t>
      </w:r>
      <w:r w:rsidRPr="007C5CB4">
        <w:rPr>
          <w:rStyle w:val="StyleUnderline"/>
          <w:sz w:val="26"/>
          <w:szCs w:val="26"/>
        </w:rPr>
        <w:t xml:space="preserve">Our present food production is sufficient for </w:t>
      </w:r>
      <w:r w:rsidRPr="007C5CB4">
        <w:rPr>
          <w:rStyle w:val="Emphasis"/>
          <w:sz w:val="26"/>
          <w:szCs w:val="26"/>
        </w:rPr>
        <w:t>seven times as many</w:t>
      </w:r>
      <w:r w:rsidRPr="007C5CB4">
        <w:rPr>
          <w:sz w:val="16"/>
          <w:szCs w:val="26"/>
        </w:rPr>
        <w:t xml:space="preserve">. Malthus didn’t pay attention to the fact that we live in a continuously changing civilisation, and the same kind of miscalculations are still made today. There are people who have even achieved the status of media superstars by presenting various dystopias and catastrophe scenarios. As early as 1968, Professor Paul </w:t>
      </w:r>
      <w:r w:rsidRPr="007C5CB4">
        <w:rPr>
          <w:rStyle w:val="Emphasis"/>
          <w:sz w:val="26"/>
          <w:szCs w:val="26"/>
        </w:rPr>
        <w:t>Erlichs</w:t>
      </w:r>
      <w:r w:rsidRPr="007C5CB4">
        <w:rPr>
          <w:sz w:val="16"/>
          <w:szCs w:val="26"/>
        </w:rPr>
        <w:t xml:space="preserve"> at Stanford University </w:t>
      </w:r>
      <w:r w:rsidRPr="007C5CB4">
        <w:rPr>
          <w:rStyle w:val="StyleUnderline"/>
          <w:sz w:val="26"/>
          <w:szCs w:val="26"/>
        </w:rPr>
        <w:t>published the</w:t>
      </w:r>
      <w:r w:rsidRPr="007C5CB4">
        <w:rPr>
          <w:sz w:val="16"/>
          <w:szCs w:val="26"/>
        </w:rPr>
        <w:t xml:space="preserve"> </w:t>
      </w:r>
      <w:r w:rsidRPr="007C5CB4">
        <w:rPr>
          <w:sz w:val="16"/>
          <w:szCs w:val="26"/>
        </w:rPr>
        <w:lastRenderedPageBreak/>
        <w:t xml:space="preserve">bestseller The </w:t>
      </w:r>
      <w:r w:rsidRPr="007C5CB4">
        <w:rPr>
          <w:rStyle w:val="Emphasis"/>
          <w:sz w:val="26"/>
          <w:szCs w:val="26"/>
        </w:rPr>
        <w:t>Population Bomb</w:t>
      </w:r>
      <w:r w:rsidRPr="007C5CB4">
        <w:rPr>
          <w:sz w:val="16"/>
          <w:szCs w:val="26"/>
        </w:rPr>
        <w:t xml:space="preserve">, </w:t>
      </w:r>
      <w:r w:rsidRPr="007C5CB4">
        <w:rPr>
          <w:rStyle w:val="StyleUnderline"/>
          <w:sz w:val="26"/>
          <w:szCs w:val="26"/>
        </w:rPr>
        <w:t xml:space="preserve">where he predicted that an imminent population explosion would result in hundreds of millions of </w:t>
      </w:r>
      <w:r w:rsidRPr="007C5CB4">
        <w:rPr>
          <w:rStyle w:val="Emphasis"/>
          <w:sz w:val="26"/>
          <w:szCs w:val="26"/>
        </w:rPr>
        <w:t>death</w:t>
      </w:r>
      <w:r w:rsidRPr="007C5CB4">
        <w:rPr>
          <w:rStyle w:val="StyleUnderline"/>
          <w:sz w:val="26"/>
          <w:szCs w:val="26"/>
        </w:rPr>
        <w:t>s by starvation</w:t>
      </w:r>
      <w:r w:rsidRPr="007C5CB4">
        <w:rPr>
          <w:sz w:val="16"/>
          <w:szCs w:val="26"/>
        </w:rPr>
        <w:t xml:space="preserve"> in the 1970s and 80s. Basically, he made the same mistake as Malthus, i.e. he treated knowledge and technology as if they were static phenomena. The most widely read environment report in the world, </w:t>
      </w:r>
      <w:r w:rsidRPr="007C5CB4">
        <w:rPr>
          <w:rStyle w:val="Emphasis"/>
          <w:sz w:val="26"/>
          <w:szCs w:val="26"/>
        </w:rPr>
        <w:t>State of the World</w:t>
      </w:r>
      <w:r w:rsidRPr="007C5CB4">
        <w:rPr>
          <w:sz w:val="16"/>
          <w:szCs w:val="26"/>
        </w:rPr>
        <w:t xml:space="preserve">, was a loud whistle-blower when it </w:t>
      </w:r>
      <w:r w:rsidRPr="007C5CB4">
        <w:rPr>
          <w:rStyle w:val="StyleUnderline"/>
          <w:sz w:val="26"/>
          <w:szCs w:val="26"/>
        </w:rPr>
        <w:t>was</w:t>
      </w:r>
      <w:r w:rsidRPr="007C5CB4">
        <w:rPr>
          <w:sz w:val="16"/>
          <w:szCs w:val="26"/>
        </w:rPr>
        <w:t xml:space="preserve"> first </w:t>
      </w:r>
      <w:r w:rsidRPr="007C5CB4">
        <w:rPr>
          <w:rStyle w:val="StyleUnderline"/>
          <w:sz w:val="26"/>
          <w:szCs w:val="26"/>
        </w:rPr>
        <w:t>published in the early 1980s</w:t>
      </w:r>
      <w:r w:rsidRPr="007C5CB4">
        <w:rPr>
          <w:sz w:val="16"/>
          <w:szCs w:val="26"/>
        </w:rPr>
        <w:t xml:space="preserve">. The Swedish version, Tillståndet i världen, was published yearly from 1984 and some years into the 2000s by the Worldwatch Institute Norden; I still have some of the early issues left. </w:t>
      </w:r>
      <w:r w:rsidRPr="007C5CB4">
        <w:rPr>
          <w:rStyle w:val="StyleUnderline"/>
          <w:sz w:val="26"/>
          <w:szCs w:val="26"/>
        </w:rPr>
        <w:t xml:space="preserve">This report contains many valuable observations and suggestions, but also several </w:t>
      </w:r>
      <w:r w:rsidRPr="007C5CB4">
        <w:rPr>
          <w:rStyle w:val="Emphasis"/>
          <w:sz w:val="26"/>
          <w:szCs w:val="26"/>
        </w:rPr>
        <w:t>basic analytical mistakes</w:t>
      </w:r>
      <w:r w:rsidRPr="007C5CB4">
        <w:rPr>
          <w:sz w:val="16"/>
          <w:szCs w:val="26"/>
        </w:rPr>
        <w:t xml:space="preserve">. In other words, </w:t>
      </w:r>
      <w:r w:rsidRPr="007C5CB4">
        <w:rPr>
          <w:rStyle w:val="StyleUnderline"/>
          <w:sz w:val="26"/>
          <w:szCs w:val="26"/>
        </w:rPr>
        <w:t xml:space="preserve">it acts as an eye-opener, but it suffers from being </w:t>
      </w:r>
      <w:r w:rsidRPr="007C5CB4">
        <w:rPr>
          <w:rStyle w:val="Emphasis"/>
          <w:sz w:val="26"/>
          <w:szCs w:val="26"/>
        </w:rPr>
        <w:t>tainted by political ideology</w:t>
      </w:r>
      <w:r w:rsidRPr="007C5CB4">
        <w:rPr>
          <w:rStyle w:val="StyleUnderline"/>
          <w:sz w:val="26"/>
          <w:szCs w:val="26"/>
        </w:rPr>
        <w:t xml:space="preserve">. </w:t>
      </w:r>
      <w:r w:rsidRPr="007C5CB4">
        <w:rPr>
          <w:sz w:val="16"/>
          <w:szCs w:val="26"/>
        </w:rPr>
        <w:t xml:space="preserve">Its main weakness is that </w:t>
      </w:r>
      <w:r w:rsidRPr="007C5CB4">
        <w:rPr>
          <w:rStyle w:val="StyleUnderline"/>
          <w:sz w:val="26"/>
          <w:szCs w:val="26"/>
        </w:rPr>
        <w:t xml:space="preserve">it doesn’t take the </w:t>
      </w:r>
      <w:r w:rsidRPr="007C5CB4">
        <w:rPr>
          <w:rStyle w:val="Emphasis"/>
          <w:sz w:val="26"/>
          <w:szCs w:val="26"/>
        </w:rPr>
        <w:t>intrinsic driving forces of progress into account</w:t>
      </w:r>
      <w:r w:rsidRPr="007C5CB4">
        <w:rPr>
          <w:rStyle w:val="StyleUnderline"/>
          <w:sz w:val="26"/>
          <w:szCs w:val="26"/>
        </w:rPr>
        <w:t xml:space="preserve">. </w:t>
      </w:r>
      <w:r w:rsidRPr="007C5CB4">
        <w:rPr>
          <w:sz w:val="16"/>
          <w:szCs w:val="26"/>
        </w:rPr>
        <w:t xml:space="preserve">State of the World was translated into most major languages and is, as already mentioned, the world’s most widely read environmental report. It has affected us all, directly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have to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7C5CB4">
        <w:rPr>
          <w:rStyle w:val="Emphasis"/>
          <w:sz w:val="26"/>
          <w:szCs w:val="26"/>
        </w:rPr>
        <w:t>Jackson’s</w:t>
      </w:r>
      <w:r w:rsidRPr="007C5CB4">
        <w:rPr>
          <w:sz w:val="16"/>
          <w:szCs w:val="26"/>
        </w:rPr>
        <w:t xml:space="preserve"> </w:t>
      </w:r>
      <w:r w:rsidRPr="007C5CB4">
        <w:rPr>
          <w:rStyle w:val="StyleUnderline"/>
          <w:sz w:val="26"/>
          <w:szCs w:val="26"/>
        </w:rPr>
        <w:t>book</w:t>
      </w:r>
      <w:r w:rsidRPr="007C5CB4">
        <w:rPr>
          <w:sz w:val="16"/>
          <w:szCs w:val="26"/>
        </w:rPr>
        <w:t xml:space="preserve"> </w:t>
      </w:r>
      <w:r w:rsidRPr="007C5CB4">
        <w:rPr>
          <w:rStyle w:val="Emphasis"/>
          <w:sz w:val="26"/>
          <w:szCs w:val="26"/>
        </w:rPr>
        <w:t>Prosperity Without Growth</w:t>
      </w:r>
      <w:r w:rsidRPr="007C5CB4">
        <w:rPr>
          <w:sz w:val="16"/>
          <w:szCs w:val="26"/>
        </w:rPr>
        <w:t xml:space="preserve"> from 2009, which is one of the most widely read and frequently quoted works in this area. Tim Jackson, who is an economist and professor in sustainable development, </w:t>
      </w:r>
      <w:r w:rsidRPr="007C5CB4">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7C5CB4">
        <w:rPr>
          <w:sz w:val="16"/>
          <w:szCs w:val="26"/>
        </w:rPr>
        <w:t xml:space="preserve">. In other words, we cannot build our hopes that the economy, technology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system—which exposes man as a greedy, ruthless and ultimately weak creature. </w:t>
      </w:r>
      <w:r w:rsidRPr="007C5CB4">
        <w:rPr>
          <w:rStyle w:val="StyleUnderline"/>
          <w:sz w:val="26"/>
          <w:szCs w:val="26"/>
        </w:rPr>
        <w:t xml:space="preserve">This attitude may serve a purpose as an eye-opener. But it is </w:t>
      </w:r>
      <w:r w:rsidRPr="007C5CB4">
        <w:rPr>
          <w:rStyle w:val="Emphasis"/>
          <w:sz w:val="26"/>
          <w:szCs w:val="26"/>
        </w:rPr>
        <w:t>not very credible, and it may even be counterproductive</w:t>
      </w:r>
      <w:r w:rsidRPr="007C5CB4">
        <w:rPr>
          <w:rStyle w:val="StyleUnderline"/>
          <w:sz w:val="26"/>
          <w:szCs w:val="26"/>
        </w:rPr>
        <w:t xml:space="preserve">. Of course, we can see a lot of problems ahead of us; but to solve them, we need the </w:t>
      </w:r>
      <w:r w:rsidRPr="007C5CB4">
        <w:rPr>
          <w:rStyle w:val="Emphasis"/>
          <w:sz w:val="26"/>
          <w:szCs w:val="26"/>
        </w:rPr>
        <w:t>correct diagnostics</w:t>
      </w:r>
      <w:r w:rsidRPr="007C5CB4">
        <w:rPr>
          <w:rStyle w:val="StyleUnderline"/>
          <w:sz w:val="26"/>
          <w:szCs w:val="26"/>
        </w:rPr>
        <w:t xml:space="preserve"> instead of </w:t>
      </w:r>
      <w:r w:rsidRPr="007C5CB4">
        <w:rPr>
          <w:rStyle w:val="Emphasis"/>
          <w:sz w:val="26"/>
          <w:szCs w:val="26"/>
        </w:rPr>
        <w:t xml:space="preserve">dubious doomsday prophesies. </w:t>
      </w:r>
      <w:r w:rsidRPr="007C5CB4">
        <w:rPr>
          <w:sz w:val="16"/>
          <w:szCs w:val="26"/>
        </w:rPr>
        <w:t xml:space="preserve">Focus: The Problem </w:t>
      </w:r>
      <w:r w:rsidRPr="007C5CB4">
        <w:rPr>
          <w:rStyle w:val="StyleUnderline"/>
          <w:sz w:val="26"/>
          <w:szCs w:val="26"/>
        </w:rPr>
        <w:t xml:space="preserve">Since the focus of attention is so profoundly fixated on the problems in the climate and environmental debate, the progress </w:t>
      </w:r>
      <w:r w:rsidRPr="007C5CB4">
        <w:rPr>
          <w:rStyle w:val="Emphasis"/>
          <w:sz w:val="26"/>
          <w:szCs w:val="26"/>
        </w:rPr>
        <w:t>already made</w:t>
      </w:r>
      <w:r w:rsidRPr="007C5CB4">
        <w:rPr>
          <w:sz w:val="16"/>
          <w:szCs w:val="26"/>
        </w:rPr>
        <w:t>—and the opportunities at hand—</w:t>
      </w:r>
      <w:r w:rsidRPr="007C5CB4">
        <w:rPr>
          <w:rStyle w:val="StyleUnderline"/>
          <w:sz w:val="26"/>
          <w:szCs w:val="26"/>
        </w:rPr>
        <w:t>are</w:t>
      </w:r>
      <w:r w:rsidRPr="007C5CB4">
        <w:rPr>
          <w:sz w:val="16"/>
          <w:szCs w:val="26"/>
        </w:rPr>
        <w:t xml:space="preserve"> often </w:t>
      </w:r>
      <w:r w:rsidRPr="007C5CB4">
        <w:rPr>
          <w:rStyle w:val="Emphasis"/>
          <w:sz w:val="26"/>
          <w:szCs w:val="26"/>
        </w:rPr>
        <w:t>overshadowed</w:t>
      </w:r>
      <w:r w:rsidRPr="007C5CB4">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Dagens Nyheter,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very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7C5CB4">
        <w:rPr>
          <w:rStyle w:val="StyleUnderline"/>
          <w:sz w:val="26"/>
          <w:szCs w:val="26"/>
        </w:rPr>
        <w:t>progress</w:t>
      </w:r>
      <w:r w:rsidRPr="007C5CB4">
        <w:rPr>
          <w:sz w:val="16"/>
          <w:szCs w:val="26"/>
        </w:rPr>
        <w:t xml:space="preserve"> </w:t>
      </w:r>
      <w:r w:rsidRPr="007C5CB4">
        <w:rPr>
          <w:rStyle w:val="Emphasis"/>
          <w:sz w:val="26"/>
          <w:szCs w:val="26"/>
        </w:rPr>
        <w:t>pessimists</w:t>
      </w:r>
      <w:r w:rsidRPr="007C5CB4">
        <w:rPr>
          <w:sz w:val="16"/>
          <w:szCs w:val="26"/>
        </w:rPr>
        <w:t xml:space="preserve"> and, not least the media, think and act. In this case, they </w:t>
      </w:r>
      <w:r w:rsidRPr="007C5CB4">
        <w:rPr>
          <w:rStyle w:val="StyleUnderline"/>
          <w:sz w:val="26"/>
          <w:szCs w:val="26"/>
        </w:rPr>
        <w:t xml:space="preserve">focused on a </w:t>
      </w:r>
      <w:r w:rsidRPr="007C5CB4">
        <w:rPr>
          <w:rStyle w:val="StyleUnderline"/>
          <w:sz w:val="26"/>
          <w:szCs w:val="26"/>
        </w:rPr>
        <w:lastRenderedPageBreak/>
        <w:t xml:space="preserve">potential </w:t>
      </w:r>
      <w:r w:rsidRPr="007C5CB4">
        <w:rPr>
          <w:rStyle w:val="Emphasis"/>
          <w:sz w:val="26"/>
          <w:szCs w:val="26"/>
        </w:rPr>
        <w:t>problem</w:t>
      </w:r>
      <w:r w:rsidRPr="007C5CB4">
        <w:rPr>
          <w:sz w:val="16"/>
          <w:szCs w:val="26"/>
        </w:rPr>
        <w:t xml:space="preserve"> associated with LED lighting, </w:t>
      </w:r>
      <w:r w:rsidRPr="007C5CB4">
        <w:rPr>
          <w:rStyle w:val="StyleUnderline"/>
          <w:sz w:val="26"/>
          <w:szCs w:val="26"/>
        </w:rPr>
        <w:t xml:space="preserve">and </w:t>
      </w:r>
      <w:r w:rsidRPr="007C5CB4">
        <w:rPr>
          <w:rStyle w:val="Emphasis"/>
          <w:sz w:val="26"/>
          <w:szCs w:val="26"/>
        </w:rPr>
        <w:t>ignore</w:t>
      </w:r>
      <w:r w:rsidRPr="007C5CB4">
        <w:rPr>
          <w:rStyle w:val="StyleUnderline"/>
          <w:sz w:val="26"/>
          <w:szCs w:val="26"/>
        </w:rPr>
        <w:t>d</w:t>
      </w:r>
      <w:r w:rsidRPr="007C5CB4">
        <w:rPr>
          <w:sz w:val="16"/>
          <w:szCs w:val="26"/>
        </w:rPr>
        <w:t xml:space="preserve"> the </w:t>
      </w:r>
      <w:r w:rsidRPr="007C5CB4">
        <w:rPr>
          <w:rStyle w:val="Emphasis"/>
          <w:sz w:val="26"/>
          <w:szCs w:val="26"/>
        </w:rPr>
        <w:t>tremendous possibilities</w:t>
      </w:r>
      <w:r w:rsidRPr="007C5CB4">
        <w:rPr>
          <w:sz w:val="16"/>
          <w:szCs w:val="26"/>
        </w:rPr>
        <w:t xml:space="preserve"> </w:t>
      </w:r>
      <w:r w:rsidRPr="007C5CB4">
        <w:rPr>
          <w:rStyle w:val="StyleUnderline"/>
          <w:sz w:val="26"/>
          <w:szCs w:val="26"/>
        </w:rPr>
        <w:t>that</w:t>
      </w:r>
      <w:r w:rsidRPr="007C5CB4">
        <w:rPr>
          <w:sz w:val="16"/>
          <w:szCs w:val="26"/>
        </w:rPr>
        <w:t xml:space="preserve"> the </w:t>
      </w:r>
      <w:r w:rsidRPr="007C5CB4">
        <w:rPr>
          <w:rStyle w:val="StyleUnderline"/>
          <w:sz w:val="26"/>
          <w:szCs w:val="26"/>
        </w:rPr>
        <w:t xml:space="preserve">new </w:t>
      </w:r>
      <w:r w:rsidRPr="007C5CB4">
        <w:rPr>
          <w:rStyle w:val="Emphasis"/>
          <w:sz w:val="26"/>
          <w:szCs w:val="26"/>
        </w:rPr>
        <w:t>tech</w:t>
      </w:r>
      <w:r w:rsidRPr="007C5CB4">
        <w:rPr>
          <w:rStyle w:val="StyleUnderline"/>
          <w:sz w:val="26"/>
          <w:szCs w:val="26"/>
        </w:rPr>
        <w:t>nology offered</w:t>
      </w:r>
      <w:r w:rsidRPr="007C5CB4">
        <w:rPr>
          <w:sz w:val="16"/>
          <w:szCs w:val="26"/>
        </w:rPr>
        <w:t xml:space="preserve"> to dramatically reduce greenhouse gases and thus spare the eco system (not to mention all the other advantages). </w:t>
      </w:r>
      <w:r w:rsidRPr="007C5CB4">
        <w:rPr>
          <w:rStyle w:val="StyleUnderline"/>
          <w:sz w:val="26"/>
          <w:szCs w:val="26"/>
        </w:rPr>
        <w:t xml:space="preserve">Books and reports of the kind mentioned above tell us repeatedly about disasters, threats, problems, collapses and famines. On the other hand, they are notoriously </w:t>
      </w:r>
      <w:r w:rsidRPr="007C5CB4">
        <w:rPr>
          <w:rStyle w:val="Emphasis"/>
          <w:sz w:val="26"/>
          <w:szCs w:val="26"/>
        </w:rPr>
        <w:t>silent</w:t>
      </w:r>
      <w:r w:rsidRPr="007C5CB4">
        <w:rPr>
          <w:rStyle w:val="StyleUnderline"/>
          <w:sz w:val="26"/>
          <w:szCs w:val="26"/>
        </w:rPr>
        <w:t xml:space="preserve"> about the great </w:t>
      </w:r>
      <w:r w:rsidRPr="007C5CB4">
        <w:rPr>
          <w:rStyle w:val="Emphasis"/>
          <w:sz w:val="26"/>
          <w:szCs w:val="26"/>
        </w:rPr>
        <w:t>improvements actually made</w:t>
      </w:r>
      <w:r w:rsidRPr="007C5CB4">
        <w:rPr>
          <w:rStyle w:val="StyleUnderline"/>
          <w:sz w:val="26"/>
          <w:szCs w:val="26"/>
        </w:rPr>
        <w:t xml:space="preserve">—the reduction of extreme poverty (not only as a percentage but also in absolute numbers), longer lifespans, dramatic global progress in education and healthcare, etc. The lack of positive media coverage on the </w:t>
      </w:r>
      <w:r w:rsidRPr="007C5CB4">
        <w:rPr>
          <w:rStyle w:val="Emphasis"/>
          <w:sz w:val="26"/>
          <w:szCs w:val="26"/>
        </w:rPr>
        <w:t>environment</w:t>
      </w:r>
      <w:r w:rsidRPr="007C5CB4">
        <w:rPr>
          <w:sz w:val="16"/>
          <w:szCs w:val="26"/>
        </w:rPr>
        <w:t xml:space="preserve"> </w:t>
      </w:r>
      <w:r w:rsidRPr="007C5CB4">
        <w:rPr>
          <w:rStyle w:val="StyleUnderline"/>
          <w:sz w:val="26"/>
          <w:szCs w:val="26"/>
        </w:rPr>
        <w:t xml:space="preserve">means that many people </w:t>
      </w:r>
      <w:r w:rsidRPr="007C5CB4">
        <w:rPr>
          <w:rStyle w:val="Emphasis"/>
          <w:sz w:val="26"/>
          <w:szCs w:val="26"/>
        </w:rPr>
        <w:t>believe</w:t>
      </w:r>
      <w:r w:rsidRPr="007C5CB4">
        <w:rPr>
          <w:rStyle w:val="StyleUnderline"/>
          <w:sz w:val="26"/>
          <w:szCs w:val="26"/>
        </w:rPr>
        <w:t xml:space="preserve"> that </w:t>
      </w:r>
      <w:r w:rsidRPr="007C5CB4">
        <w:rPr>
          <w:rStyle w:val="Emphasis"/>
          <w:sz w:val="26"/>
          <w:szCs w:val="26"/>
        </w:rPr>
        <w:t>too little is being done</w:t>
      </w:r>
      <w:r w:rsidRPr="007C5CB4">
        <w:rPr>
          <w:sz w:val="16"/>
          <w:szCs w:val="26"/>
        </w:rPr>
        <w:t xml:space="preserve">, which is quite understandable considering the one-sided nature of the information they are presented with. </w:t>
      </w:r>
      <w:r w:rsidRPr="007C5CB4">
        <w:rPr>
          <w:rStyle w:val="StyleUnderline"/>
          <w:sz w:val="26"/>
          <w:szCs w:val="26"/>
        </w:rPr>
        <w:t>Alarmist reporting almost always reminds me of pirates: they are unreliable and half their vision is blocked by their eye patches. It is vital that the media not only one-sidedly focus on the misery without presenting the progress made and suggesting constructive courses of action</w:t>
      </w:r>
      <w:r w:rsidRPr="007C5CB4">
        <w:rPr>
          <w:sz w:val="16"/>
          <w:szCs w:val="26"/>
        </w:rPr>
        <w:t xml:space="preserve">. The quality of our decisions in all respects depends on our knowledge, insight and attitude. Real and Imagined Threats Many people are convinced that the climate and environmental problems are growing. It is certainly true that our planet has its limitations, but many of the predictions from alarmist literature have been proven false. </w:t>
      </w:r>
      <w:r w:rsidRPr="007C5CB4">
        <w:rPr>
          <w:rStyle w:val="StyleUnderline"/>
          <w:sz w:val="26"/>
          <w:szCs w:val="26"/>
        </w:rPr>
        <w:t>In the 19</w:t>
      </w:r>
      <w:r w:rsidRPr="007C5CB4">
        <w:rPr>
          <w:rStyle w:val="Emphasis"/>
          <w:sz w:val="26"/>
          <w:szCs w:val="26"/>
        </w:rPr>
        <w:t>80s</w:t>
      </w:r>
      <w:r w:rsidRPr="007C5CB4">
        <w:rPr>
          <w:rStyle w:val="StyleUnderline"/>
          <w:sz w:val="26"/>
          <w:szCs w:val="26"/>
        </w:rPr>
        <w:t xml:space="preserve">, the </w:t>
      </w:r>
      <w:r w:rsidRPr="007C5CB4">
        <w:rPr>
          <w:rStyle w:val="Emphasis"/>
          <w:sz w:val="26"/>
          <w:szCs w:val="26"/>
        </w:rPr>
        <w:t>forest dieback</w:t>
      </w:r>
      <w:r w:rsidRPr="007C5CB4">
        <w:rPr>
          <w:sz w:val="16"/>
          <w:szCs w:val="26"/>
        </w:rPr>
        <w:t xml:space="preserve"> </w:t>
      </w:r>
      <w:r w:rsidRPr="007C5CB4">
        <w:rPr>
          <w:rStyle w:val="StyleUnderline"/>
          <w:sz w:val="26"/>
          <w:szCs w:val="26"/>
        </w:rPr>
        <w:t>was</w:t>
      </w:r>
      <w:r w:rsidRPr="007C5CB4">
        <w:rPr>
          <w:sz w:val="16"/>
          <w:szCs w:val="26"/>
        </w:rPr>
        <w:t xml:space="preserve"> a </w:t>
      </w:r>
      <w:r w:rsidRPr="007C5CB4">
        <w:rPr>
          <w:rStyle w:val="StyleUnderline"/>
          <w:sz w:val="26"/>
          <w:szCs w:val="26"/>
        </w:rPr>
        <w:t>frequently discussed</w:t>
      </w:r>
      <w:r w:rsidRPr="007C5CB4">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7C5CB4">
        <w:rPr>
          <w:rStyle w:val="StyleUnderline"/>
          <w:sz w:val="26"/>
          <w:szCs w:val="26"/>
        </w:rPr>
        <w:t>But the</w:t>
      </w:r>
      <w:r w:rsidRPr="007C5CB4">
        <w:rPr>
          <w:sz w:val="16"/>
          <w:szCs w:val="26"/>
        </w:rPr>
        <w:t xml:space="preserve"> forest </w:t>
      </w:r>
      <w:r w:rsidRPr="007C5CB4">
        <w:rPr>
          <w:rStyle w:val="StyleUnderline"/>
          <w:sz w:val="26"/>
          <w:szCs w:val="26"/>
        </w:rPr>
        <w:t>dieback</w:t>
      </w:r>
      <w:r w:rsidRPr="007C5CB4">
        <w:rPr>
          <w:sz w:val="16"/>
          <w:szCs w:val="26"/>
        </w:rPr>
        <w:t xml:space="preserve"> </w:t>
      </w:r>
      <w:r w:rsidRPr="007C5CB4">
        <w:rPr>
          <w:rStyle w:val="Emphasis"/>
          <w:sz w:val="26"/>
          <w:szCs w:val="26"/>
        </w:rPr>
        <w:t>never happened</w:t>
      </w:r>
      <w:r w:rsidRPr="007C5CB4">
        <w:rPr>
          <w:rStyle w:val="StyleUnderline"/>
          <w:sz w:val="26"/>
          <w:szCs w:val="26"/>
        </w:rPr>
        <w:t xml:space="preserve">. On the contrary, the forest area has been </w:t>
      </w:r>
      <w:r w:rsidRPr="007C5CB4">
        <w:rPr>
          <w:rStyle w:val="Emphasis"/>
          <w:sz w:val="26"/>
          <w:szCs w:val="26"/>
        </w:rPr>
        <w:t>constantly expanding</w:t>
      </w:r>
      <w:r w:rsidRPr="007C5CB4">
        <w:rPr>
          <w:sz w:val="16"/>
          <w:szCs w:val="26"/>
        </w:rPr>
        <w:t xml:space="preserve"> in Europe, </w:t>
      </w:r>
      <w:r w:rsidRPr="007C5CB4">
        <w:rPr>
          <w:rStyle w:val="StyleUnderline"/>
          <w:sz w:val="26"/>
          <w:szCs w:val="26"/>
        </w:rPr>
        <w:t xml:space="preserve">even during the entire period when the forest was </w:t>
      </w:r>
      <w:r w:rsidRPr="007C5CB4">
        <w:rPr>
          <w:rStyle w:val="Emphasis"/>
          <w:sz w:val="26"/>
          <w:szCs w:val="26"/>
        </w:rPr>
        <w:t>believed to be dying</w:t>
      </w:r>
      <w:r w:rsidRPr="007C5CB4">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actually never in danger. Others suggest that the emission limitations implemented prevented the disaster. My point is that </w:t>
      </w:r>
      <w:r w:rsidRPr="007C5CB4">
        <w:rPr>
          <w:rStyle w:val="StyleUnderline"/>
          <w:sz w:val="26"/>
          <w:szCs w:val="26"/>
        </w:rPr>
        <w:t xml:space="preserve">the environmental catastrophe </w:t>
      </w:r>
      <w:r w:rsidRPr="007C5CB4">
        <w:rPr>
          <w:rStyle w:val="Emphasis"/>
          <w:sz w:val="26"/>
          <w:szCs w:val="26"/>
        </w:rPr>
        <w:t>did not happen</w:t>
      </w:r>
      <w:r w:rsidRPr="007C5CB4">
        <w:rPr>
          <w:sz w:val="16"/>
          <w:szCs w:val="26"/>
        </w:rPr>
        <w:t xml:space="preserve">. Some </w:t>
      </w:r>
      <w:r w:rsidRPr="007C5CB4">
        <w:rPr>
          <w:rStyle w:val="Emphasis"/>
          <w:sz w:val="26"/>
          <w:szCs w:val="26"/>
        </w:rPr>
        <w:t>other</w:t>
      </w:r>
      <w:r w:rsidRPr="007C5CB4">
        <w:rPr>
          <w:sz w:val="16"/>
          <w:szCs w:val="26"/>
        </w:rPr>
        <w:t xml:space="preserve"> </w:t>
      </w:r>
      <w:r w:rsidRPr="007C5CB4">
        <w:rPr>
          <w:rStyle w:val="StyleUnderline"/>
          <w:sz w:val="26"/>
          <w:szCs w:val="26"/>
        </w:rPr>
        <w:t xml:space="preserve">environmental problems, exaggerated or not, that have concerned us during the last decades have also disappeared from the immediate agenda: </w:t>
      </w:r>
      <w:r w:rsidRPr="007C5CB4">
        <w:rPr>
          <w:rStyle w:val="Emphasis"/>
          <w:sz w:val="26"/>
          <w:szCs w:val="26"/>
        </w:rPr>
        <w:t>overpopulation</w:t>
      </w:r>
      <w:r w:rsidRPr="007C5CB4">
        <w:rPr>
          <w:rStyle w:val="StyleUnderline"/>
          <w:sz w:val="26"/>
          <w:szCs w:val="26"/>
        </w:rPr>
        <w:t xml:space="preserve">, </w:t>
      </w:r>
      <w:r w:rsidRPr="007C5CB4">
        <w:rPr>
          <w:rStyle w:val="Emphasis"/>
          <w:sz w:val="26"/>
          <w:szCs w:val="26"/>
        </w:rPr>
        <w:t>DDT</w:t>
      </w:r>
      <w:r w:rsidRPr="007C5CB4">
        <w:rPr>
          <w:rStyle w:val="StyleUnderline"/>
          <w:sz w:val="26"/>
          <w:szCs w:val="26"/>
        </w:rPr>
        <w:t xml:space="preserve">, the </w:t>
      </w:r>
      <w:r w:rsidRPr="007C5CB4">
        <w:rPr>
          <w:rStyle w:val="Emphasis"/>
          <w:sz w:val="26"/>
          <w:szCs w:val="26"/>
        </w:rPr>
        <w:t>ozone</w:t>
      </w:r>
      <w:r w:rsidRPr="007C5CB4">
        <w:rPr>
          <w:rStyle w:val="StyleUnderline"/>
          <w:sz w:val="26"/>
          <w:szCs w:val="26"/>
        </w:rPr>
        <w:t xml:space="preserve"> hole, </w:t>
      </w:r>
      <w:r w:rsidRPr="007C5CB4">
        <w:rPr>
          <w:rStyle w:val="Emphasis"/>
          <w:sz w:val="26"/>
          <w:szCs w:val="26"/>
        </w:rPr>
        <w:t>heavy metals</w:t>
      </w:r>
      <w:r w:rsidRPr="007C5CB4">
        <w:rPr>
          <w:rStyle w:val="StyleUnderline"/>
          <w:sz w:val="26"/>
          <w:szCs w:val="26"/>
        </w:rPr>
        <w:t xml:space="preserve">, </w:t>
      </w:r>
      <w:r w:rsidRPr="007C5CB4">
        <w:rPr>
          <w:rStyle w:val="Emphasis"/>
          <w:sz w:val="26"/>
          <w:szCs w:val="26"/>
        </w:rPr>
        <w:t>lead</w:t>
      </w:r>
      <w:r w:rsidRPr="007C5CB4">
        <w:rPr>
          <w:rStyle w:val="StyleUnderline"/>
          <w:sz w:val="26"/>
          <w:szCs w:val="26"/>
        </w:rPr>
        <w:t xml:space="preserve"> poisoning, </w:t>
      </w:r>
      <w:r w:rsidRPr="007C5CB4">
        <w:rPr>
          <w:rStyle w:val="Emphasis"/>
          <w:sz w:val="26"/>
          <w:szCs w:val="26"/>
        </w:rPr>
        <w:t>soot</w:t>
      </w:r>
      <w:r w:rsidRPr="007C5CB4">
        <w:rPr>
          <w:rStyle w:val="StyleUnderline"/>
          <w:sz w:val="26"/>
          <w:szCs w:val="26"/>
        </w:rPr>
        <w:t xml:space="preserve"> particles, the </w:t>
      </w:r>
      <w:r w:rsidRPr="007C5CB4">
        <w:rPr>
          <w:rStyle w:val="Emphasis"/>
          <w:sz w:val="26"/>
          <w:szCs w:val="26"/>
        </w:rPr>
        <w:t>waste mountain</w:t>
      </w:r>
      <w:r w:rsidRPr="007C5CB4">
        <w:rPr>
          <w:rStyle w:val="StyleUnderline"/>
          <w:sz w:val="26"/>
          <w:szCs w:val="26"/>
        </w:rPr>
        <w:t xml:space="preserve">, and the </w:t>
      </w:r>
      <w:r w:rsidRPr="007C5CB4">
        <w:rPr>
          <w:rStyle w:val="Emphasis"/>
          <w:sz w:val="26"/>
          <w:szCs w:val="26"/>
        </w:rPr>
        <w:t>acid</w:t>
      </w:r>
      <w:r w:rsidRPr="007C5CB4">
        <w:rPr>
          <w:rStyle w:val="StyleUnderline"/>
          <w:sz w:val="26"/>
          <w:szCs w:val="26"/>
        </w:rPr>
        <w:t xml:space="preserve">ification of our </w:t>
      </w:r>
      <w:r w:rsidRPr="007C5CB4">
        <w:rPr>
          <w:rStyle w:val="Emphasis"/>
          <w:sz w:val="26"/>
          <w:szCs w:val="26"/>
        </w:rPr>
        <w:t>lakes</w:t>
      </w:r>
      <w:r w:rsidRPr="007C5CB4">
        <w:rPr>
          <w:sz w:val="16"/>
          <w:szCs w:val="26"/>
        </w:rPr>
        <w:t xml:space="preserve">. Unfortunately, some environmental problems, like soot particles and waste, still remain in some areas, especially in poorer countries, where there are other, even worse problems that have yet to be resolved. The conclusion is, however, that </w:t>
      </w:r>
      <w:r w:rsidRPr="007C5CB4">
        <w:rPr>
          <w:rStyle w:val="StyleUnderline"/>
          <w:sz w:val="26"/>
          <w:szCs w:val="26"/>
        </w:rPr>
        <w:t xml:space="preserve">we and our society in most cases have </w:t>
      </w:r>
      <w:r w:rsidRPr="007C5CB4">
        <w:rPr>
          <w:rStyle w:val="Emphasis"/>
          <w:sz w:val="26"/>
          <w:szCs w:val="26"/>
        </w:rPr>
        <w:t>handled threatening situations quite well</w:t>
      </w:r>
      <w:r w:rsidRPr="007C5CB4">
        <w:rPr>
          <w:rStyle w:val="StyleUnderline"/>
          <w:sz w:val="26"/>
          <w:szCs w:val="26"/>
        </w:rPr>
        <w:t>.</w:t>
      </w:r>
      <w:r w:rsidRPr="007C5CB4">
        <w:rPr>
          <w:sz w:val="16"/>
          <w:szCs w:val="26"/>
        </w:rPr>
        <w:t xml:space="preserve"> </w:t>
      </w:r>
      <w:r w:rsidRPr="007C5CB4">
        <w:rPr>
          <w:rStyle w:val="StyleUnderline"/>
          <w:sz w:val="26"/>
          <w:szCs w:val="26"/>
        </w:rPr>
        <w:t>When alarming symptoms are noted, scientists and other experts are summoned, and we act according to their diagnoses</w:t>
      </w:r>
      <w:r w:rsidRPr="007C5CB4">
        <w:rPr>
          <w:sz w:val="16"/>
          <w:szCs w:val="26"/>
        </w:rPr>
        <w:t xml:space="preserve">. It is no big deal that the diagnoses are sometimes wrong, as long as the side effects are not too severe. </w:t>
      </w:r>
      <w:r w:rsidRPr="007C5CB4">
        <w:rPr>
          <w:rStyle w:val="StyleUnderline"/>
          <w:sz w:val="26"/>
          <w:szCs w:val="26"/>
        </w:rPr>
        <w:t xml:space="preserve">The main thing is that we do our best to avoid disasters, and on the whole, humankind has </w:t>
      </w:r>
      <w:r w:rsidRPr="007C5CB4">
        <w:rPr>
          <w:rStyle w:val="Emphasis"/>
          <w:sz w:val="26"/>
          <w:szCs w:val="26"/>
        </w:rPr>
        <w:t>succeeded rather well this far</w:t>
      </w:r>
      <w:r w:rsidRPr="007C5CB4">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have to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funding and create behavioural changes, we will have to live with that. The most </w:t>
      </w:r>
      <w:r w:rsidRPr="007C5CB4">
        <w:rPr>
          <w:sz w:val="16"/>
          <w:szCs w:val="26"/>
        </w:rPr>
        <w:lastRenderedPageBreak/>
        <w:t xml:space="preserve">important thing to remember in this context is that the actions shouldn’t cause more harm than the original problem itself. The risk with exaggerated threat and misery reporting is that it may inspire an over-reaction based on misleading diagnoses, or the opposite—a paralysing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civilisation—a short-sighted over-exploitation and rape of nature. Easter Island is another popular example. However, in my opinion it is both worthless and irresponsible to judge the world situation of today by copying the outcome of earlier cultural endeavours in history. The inhabitants of the Inca empire and Easter Island didn’t have anything even remotely comparable with the organisations, technology, medicine or general knowledge of today. It would be like comparing a case of appendicitis in the past to a case today. In pre-modern times, it was a fatal condition. In this day and age, it is cured by a simple routine operation. </w:t>
      </w:r>
      <w:r w:rsidRPr="007C5CB4">
        <w:rPr>
          <w:rStyle w:val="StyleUnderline"/>
          <w:sz w:val="26"/>
          <w:szCs w:val="26"/>
        </w:rPr>
        <w:t xml:space="preserve">Today, humankind is conscious of the climate changes and other ecological challenges. And we also </w:t>
      </w:r>
      <w:r w:rsidRPr="007C5CB4">
        <w:rPr>
          <w:rStyle w:val="Emphasis"/>
          <w:sz w:val="26"/>
          <w:szCs w:val="26"/>
        </w:rPr>
        <w:t>have the knowledge and resources needed to act</w:t>
      </w:r>
      <w:r w:rsidRPr="007C5CB4">
        <w:rPr>
          <w:rStyle w:val="StyleUnderline"/>
          <w:sz w:val="26"/>
          <w:szCs w:val="26"/>
        </w:rPr>
        <w:t xml:space="preserve">. </w:t>
      </w:r>
      <w:r w:rsidRPr="007C5CB4">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more or less randomly by the media. There are of course many different kinds of alarmism— everything from well-founded research reports to exaggerated prophesies of doom. It is far from simple to separate the wheat from the chaff. The </w:t>
      </w:r>
      <w:r w:rsidRPr="007C5CB4">
        <w:rPr>
          <w:rStyle w:val="StyleUnderline"/>
          <w:sz w:val="26"/>
          <w:szCs w:val="26"/>
        </w:rPr>
        <w:t xml:space="preserve">actions taken against ozone depletion, lead emissions and the toxic chemical, dioxin, are all </w:t>
      </w:r>
      <w:r w:rsidRPr="007C5CB4">
        <w:rPr>
          <w:rStyle w:val="Emphasis"/>
          <w:sz w:val="26"/>
          <w:szCs w:val="26"/>
        </w:rPr>
        <w:t>examples</w:t>
      </w:r>
      <w:r w:rsidRPr="007C5CB4">
        <w:rPr>
          <w:rStyle w:val="StyleUnderline"/>
          <w:sz w:val="26"/>
          <w:szCs w:val="26"/>
        </w:rPr>
        <w:t xml:space="preserve"> of how </w:t>
      </w:r>
      <w:r w:rsidRPr="007C5CB4">
        <w:rPr>
          <w:rStyle w:val="Emphasis"/>
          <w:sz w:val="26"/>
          <w:szCs w:val="26"/>
        </w:rPr>
        <w:t>research</w:t>
      </w:r>
      <w:r w:rsidRPr="007C5CB4">
        <w:rPr>
          <w:rStyle w:val="StyleUnderline"/>
          <w:sz w:val="26"/>
          <w:szCs w:val="26"/>
        </w:rPr>
        <w:t xml:space="preserve"> has shown the way to successful results.</w:t>
      </w:r>
      <w:r w:rsidRPr="007C5CB4">
        <w:rPr>
          <w:sz w:val="16"/>
          <w:szCs w:val="26"/>
        </w:rPr>
        <w:t xml:space="preserve"> Today, </w:t>
      </w:r>
      <w:r w:rsidRPr="007C5CB4">
        <w:rPr>
          <w:rStyle w:val="StyleUnderline"/>
          <w:sz w:val="26"/>
          <w:szCs w:val="26"/>
        </w:rPr>
        <w:t xml:space="preserve">greenhouse gas emissions </w:t>
      </w:r>
      <w:r w:rsidRPr="007C5CB4">
        <w:rPr>
          <w:rStyle w:val="Emphasis"/>
          <w:sz w:val="26"/>
          <w:szCs w:val="26"/>
        </w:rPr>
        <w:t>top the list</w:t>
      </w:r>
      <w:r w:rsidRPr="007C5CB4">
        <w:rPr>
          <w:rStyle w:val="StyleUnderline"/>
          <w:sz w:val="26"/>
          <w:szCs w:val="26"/>
        </w:rPr>
        <w:t xml:space="preserve"> of issues deserving our gravest attention, as it is a global phenomenon—just as the depletion of the ozone layer once was. There are also a considerable number of </w:t>
      </w:r>
      <w:r w:rsidRPr="007C5CB4">
        <w:rPr>
          <w:rStyle w:val="Emphasis"/>
          <w:sz w:val="26"/>
          <w:szCs w:val="26"/>
        </w:rPr>
        <w:t>local</w:t>
      </w:r>
      <w:r w:rsidRPr="007C5CB4">
        <w:rPr>
          <w:rStyle w:val="StyleUnderline"/>
          <w:sz w:val="26"/>
          <w:szCs w:val="26"/>
        </w:rPr>
        <w:t xml:space="preserve"> environmental problems</w:t>
      </w:r>
      <w:r w:rsidRPr="007C5CB4">
        <w:rPr>
          <w:sz w:val="16"/>
          <w:szCs w:val="26"/>
        </w:rPr>
        <w:t xml:space="preserve">, such as drought, air pollution, forest depletion and overfishing. All of these are real threats that have to be acted upon, even though they are not global. However, I am always disturbed when a single global environmental issue is bundled with an assortment of several local issues, rather like a simplified trademark advertisement for the negative consequences of civilisation.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on the whole,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materialise. Instead, it would be far better to explore, research and discuss each dimension separately. </w:t>
      </w:r>
      <w:r w:rsidRPr="007C5CB4">
        <w:rPr>
          <w:rStyle w:val="StyleUnderline"/>
          <w:sz w:val="26"/>
          <w:szCs w:val="26"/>
        </w:rPr>
        <w:t xml:space="preserve">What Is the </w:t>
      </w:r>
      <w:r w:rsidRPr="007C5CB4">
        <w:rPr>
          <w:rStyle w:val="Emphasis"/>
          <w:sz w:val="26"/>
          <w:szCs w:val="26"/>
        </w:rPr>
        <w:t xml:space="preserve">Real State of the Planet? </w:t>
      </w:r>
      <w:r w:rsidRPr="007C5CB4">
        <w:rPr>
          <w:rStyle w:val="StyleUnderline"/>
          <w:sz w:val="26"/>
          <w:szCs w:val="26"/>
        </w:rPr>
        <w:t xml:space="preserve">It is easy to </w:t>
      </w:r>
      <w:r w:rsidRPr="007C5CB4">
        <w:rPr>
          <w:rStyle w:val="Emphasis"/>
          <w:sz w:val="26"/>
          <w:szCs w:val="26"/>
        </w:rPr>
        <w:t>generalise</w:t>
      </w:r>
      <w:r w:rsidRPr="007C5CB4">
        <w:rPr>
          <w:rStyle w:val="StyleUnderline"/>
          <w:sz w:val="26"/>
          <w:szCs w:val="26"/>
        </w:rPr>
        <w:t xml:space="preserve"> and say that we over-exploit the planet’s resources and pollute the world with our waste. But how many care to examine these statements in detail and ask exactly which resources are over-exploited? </w:t>
      </w:r>
      <w:r w:rsidRPr="007C5CB4">
        <w:rPr>
          <w:rStyle w:val="Emphasis"/>
          <w:sz w:val="26"/>
          <w:szCs w:val="26"/>
        </w:rPr>
        <w:t>• Are fish becoming extinct?</w:t>
      </w:r>
      <w:r w:rsidRPr="007C5CB4">
        <w:rPr>
          <w:sz w:val="16"/>
          <w:szCs w:val="26"/>
        </w:rPr>
        <w:t xml:space="preserve"> </w:t>
      </w:r>
      <w:r w:rsidRPr="007C5CB4">
        <w:rPr>
          <w:rStyle w:val="StyleUnderline"/>
          <w:sz w:val="26"/>
          <w:szCs w:val="26"/>
        </w:rPr>
        <w:t xml:space="preserve">It is true that overfishing occurs in many places, which is, of course, unsustainable. However, this is not an unavoidable threat to the world’s </w:t>
      </w:r>
      <w:r w:rsidRPr="007C5CB4">
        <w:rPr>
          <w:rStyle w:val="Emphasis"/>
          <w:sz w:val="26"/>
          <w:szCs w:val="26"/>
        </w:rPr>
        <w:t>total food resources</w:t>
      </w:r>
      <w:r w:rsidRPr="007C5CB4">
        <w:rPr>
          <w:sz w:val="16"/>
          <w:szCs w:val="26"/>
        </w:rPr>
        <w:t xml:space="preserve">. Fortunately, </w:t>
      </w:r>
      <w:r w:rsidRPr="007C5CB4">
        <w:rPr>
          <w:rStyle w:val="StyleUnderline"/>
          <w:sz w:val="26"/>
          <w:szCs w:val="26"/>
        </w:rPr>
        <w:t xml:space="preserve">there are several examples of fish stocks that have either </w:t>
      </w:r>
      <w:r w:rsidRPr="007C5CB4">
        <w:rPr>
          <w:rStyle w:val="Emphasis"/>
          <w:sz w:val="26"/>
          <w:szCs w:val="26"/>
        </w:rPr>
        <w:t>recovered</w:t>
      </w:r>
      <w:r w:rsidRPr="007C5CB4">
        <w:rPr>
          <w:rStyle w:val="StyleUnderline"/>
          <w:sz w:val="26"/>
          <w:szCs w:val="26"/>
        </w:rPr>
        <w:t xml:space="preserve"> or </w:t>
      </w:r>
      <w:r w:rsidRPr="007C5CB4">
        <w:rPr>
          <w:rStyle w:val="Emphasis"/>
          <w:sz w:val="26"/>
          <w:szCs w:val="26"/>
        </w:rPr>
        <w:t>started to replenish</w:t>
      </w:r>
      <w:r w:rsidRPr="007C5CB4">
        <w:rPr>
          <w:rStyle w:val="StyleUnderline"/>
          <w:sz w:val="26"/>
          <w:szCs w:val="26"/>
        </w:rPr>
        <w:t xml:space="preserve"> once the fishing effort has been eased. </w:t>
      </w:r>
      <w:r w:rsidRPr="007C5CB4">
        <w:rPr>
          <w:rStyle w:val="Emphasis"/>
          <w:sz w:val="26"/>
          <w:szCs w:val="26"/>
        </w:rPr>
        <w:t>• Is the air being poisoned?</w:t>
      </w:r>
      <w:r w:rsidRPr="007C5CB4">
        <w:rPr>
          <w:sz w:val="16"/>
          <w:szCs w:val="26"/>
        </w:rPr>
        <w:t xml:space="preserve"> </w:t>
      </w:r>
      <w:r w:rsidRPr="007C5CB4">
        <w:rPr>
          <w:rStyle w:val="StyleUnderline"/>
          <w:sz w:val="26"/>
          <w:szCs w:val="26"/>
        </w:rPr>
        <w:t xml:space="preserve">Many are convinced that the air we breathe is becoming dirtier all the time. But that </w:t>
      </w:r>
      <w:r w:rsidRPr="007C5CB4">
        <w:rPr>
          <w:rStyle w:val="Emphasis"/>
          <w:sz w:val="26"/>
          <w:szCs w:val="26"/>
        </w:rPr>
        <w:t>isn’t true</w:t>
      </w:r>
      <w:r w:rsidRPr="007C5CB4">
        <w:rPr>
          <w:sz w:val="16"/>
          <w:szCs w:val="26"/>
        </w:rPr>
        <w:t xml:space="preserve">, at least not in the Western world. From the year 1990, </w:t>
      </w:r>
      <w:r w:rsidRPr="007C5CB4">
        <w:rPr>
          <w:rStyle w:val="StyleUnderline"/>
          <w:sz w:val="26"/>
          <w:szCs w:val="26"/>
        </w:rPr>
        <w:t xml:space="preserve">emissions of </w:t>
      </w:r>
      <w:r w:rsidRPr="007C5CB4">
        <w:rPr>
          <w:rStyle w:val="Emphasis"/>
          <w:sz w:val="26"/>
          <w:szCs w:val="26"/>
        </w:rPr>
        <w:t>sulphur dioxide</w:t>
      </w:r>
      <w:r w:rsidRPr="007C5CB4">
        <w:rPr>
          <w:sz w:val="16"/>
          <w:szCs w:val="26"/>
        </w:rPr>
        <w:t xml:space="preserve"> </w:t>
      </w:r>
      <w:r w:rsidRPr="007C5CB4">
        <w:rPr>
          <w:rStyle w:val="StyleUnderline"/>
          <w:sz w:val="26"/>
          <w:szCs w:val="26"/>
        </w:rPr>
        <w:t xml:space="preserve">have been </w:t>
      </w:r>
      <w:r w:rsidRPr="007C5CB4">
        <w:rPr>
          <w:rStyle w:val="Emphasis"/>
          <w:sz w:val="26"/>
          <w:szCs w:val="26"/>
        </w:rPr>
        <w:t>reduced</w:t>
      </w:r>
      <w:r w:rsidRPr="007C5CB4">
        <w:rPr>
          <w:sz w:val="16"/>
          <w:szCs w:val="26"/>
        </w:rPr>
        <w:t xml:space="preserve"> </w:t>
      </w:r>
      <w:r w:rsidRPr="007C5CB4">
        <w:rPr>
          <w:rStyle w:val="StyleUnderline"/>
          <w:sz w:val="26"/>
          <w:szCs w:val="26"/>
        </w:rPr>
        <w:t xml:space="preserve">by 80%, nitrogen oxides by 44%, volatile organic substances by 55%, and carbon monoxide by 62%. Despite these dramatic improvements, 64% of Europeans believe that pollution is increasing. </w:t>
      </w:r>
      <w:r w:rsidRPr="007C5CB4">
        <w:rPr>
          <w:rStyle w:val="Emphasis"/>
          <w:sz w:val="26"/>
          <w:szCs w:val="26"/>
        </w:rPr>
        <w:t>• Are the forests dying?</w:t>
      </w:r>
      <w:r w:rsidRPr="007C5CB4">
        <w:rPr>
          <w:sz w:val="16"/>
          <w:szCs w:val="26"/>
        </w:rPr>
        <w:t xml:space="preserve"> It is a general belief that the forests in the developed countries are dwindling. But </w:t>
      </w:r>
      <w:r w:rsidRPr="007C5CB4">
        <w:rPr>
          <w:rStyle w:val="StyleUnderline"/>
          <w:sz w:val="26"/>
          <w:szCs w:val="26"/>
        </w:rPr>
        <w:t xml:space="preserve">that isn’t true; on the contrary, </w:t>
      </w:r>
      <w:r w:rsidRPr="007C5CB4">
        <w:rPr>
          <w:rStyle w:val="StyleUnderline"/>
          <w:sz w:val="26"/>
          <w:szCs w:val="26"/>
        </w:rPr>
        <w:lastRenderedPageBreak/>
        <w:t xml:space="preserve">the wooded areas are </w:t>
      </w:r>
      <w:r w:rsidRPr="007C5CB4">
        <w:rPr>
          <w:rStyle w:val="Emphasis"/>
          <w:sz w:val="26"/>
          <w:szCs w:val="26"/>
        </w:rPr>
        <w:t>expanding</w:t>
      </w:r>
      <w:r w:rsidRPr="007C5CB4">
        <w:rPr>
          <w:sz w:val="16"/>
          <w:szCs w:val="26"/>
        </w:rPr>
        <w:t xml:space="preserve">. However, the forests are decreasing in the poor countries, where forestry and farming are still major sources of income, as they once were in the industrialised countries. </w:t>
      </w:r>
      <w:r w:rsidRPr="007C5CB4">
        <w:rPr>
          <w:rStyle w:val="Emphasis"/>
          <w:sz w:val="26"/>
          <w:szCs w:val="26"/>
        </w:rPr>
        <w:t>• Are we drowning in waste?</w:t>
      </w:r>
      <w:r w:rsidRPr="007C5CB4">
        <w:rPr>
          <w:sz w:val="16"/>
          <w:szCs w:val="26"/>
        </w:rPr>
        <w:t xml:space="preserve"> </w:t>
      </w:r>
      <w:r w:rsidRPr="007C5CB4">
        <w:rPr>
          <w:rStyle w:val="StyleUnderline"/>
          <w:sz w:val="26"/>
          <w:szCs w:val="26"/>
        </w:rPr>
        <w:t xml:space="preserve">There are many who believe that we are surrounded by constantly growing mountains of waste. In the developed countries, the truth is that increasing amounts of waste are being </w:t>
      </w:r>
      <w:r w:rsidRPr="007C5CB4">
        <w:rPr>
          <w:rStyle w:val="Emphasis"/>
          <w:sz w:val="26"/>
          <w:szCs w:val="26"/>
        </w:rPr>
        <w:t>recycled</w:t>
      </w:r>
      <w:r w:rsidRPr="007C5CB4">
        <w:rPr>
          <w:rStyle w:val="StyleUnderline"/>
          <w:sz w:val="26"/>
          <w:szCs w:val="26"/>
        </w:rPr>
        <w:t xml:space="preserve"> and the </w:t>
      </w:r>
      <w:r w:rsidRPr="007C5CB4">
        <w:rPr>
          <w:rStyle w:val="Emphasis"/>
          <w:sz w:val="26"/>
          <w:szCs w:val="26"/>
        </w:rPr>
        <w:t>landfills are decreasing. • Will there be enough phosphorus?</w:t>
      </w:r>
      <w:r w:rsidRPr="007C5CB4">
        <w:rPr>
          <w:sz w:val="16"/>
          <w:szCs w:val="26"/>
        </w:rPr>
        <w:t xml:space="preserve"> </w:t>
      </w:r>
      <w:r w:rsidRPr="007C5CB4">
        <w:rPr>
          <w:rStyle w:val="StyleUnderline"/>
          <w:sz w:val="26"/>
          <w:szCs w:val="26"/>
        </w:rPr>
        <w:t>Phosphorus is an important nutrient in farming, extracted from phosphate ore</w:t>
      </w:r>
      <w:r w:rsidRPr="007C5CB4">
        <w:rPr>
          <w:sz w:val="16"/>
          <w:szCs w:val="26"/>
        </w:rPr>
        <w:t xml:space="preserve">. Many scientists fear that the finite natural resource of phosphate ore will become depleted in the future, which may jeopardise the world’s food supply. But </w:t>
      </w:r>
      <w:r w:rsidRPr="007C5CB4">
        <w:rPr>
          <w:rStyle w:val="StyleUnderline"/>
          <w:sz w:val="26"/>
          <w:szCs w:val="26"/>
        </w:rPr>
        <w:t xml:space="preserve">there are </w:t>
      </w:r>
      <w:r w:rsidRPr="007C5CB4">
        <w:rPr>
          <w:rStyle w:val="Emphasis"/>
          <w:sz w:val="26"/>
          <w:szCs w:val="26"/>
        </w:rPr>
        <w:t>already working solutions</w:t>
      </w:r>
      <w:r w:rsidRPr="007C5CB4">
        <w:rPr>
          <w:sz w:val="16"/>
          <w:szCs w:val="26"/>
        </w:rPr>
        <w:t xml:space="preserve"> for this problem, </w:t>
      </w:r>
      <w:r w:rsidRPr="007C5CB4">
        <w:rPr>
          <w:rStyle w:val="StyleUnderline"/>
          <w:sz w:val="26"/>
          <w:szCs w:val="26"/>
        </w:rPr>
        <w:t>such as by reclaiming phosphorus through digestion residues and sewage sludge</w:t>
      </w:r>
      <w:r w:rsidRPr="007C5CB4">
        <w:rPr>
          <w:sz w:val="16"/>
          <w:szCs w:val="26"/>
        </w:rPr>
        <w:t xml:space="preserve">. </w:t>
      </w:r>
      <w:r w:rsidRPr="007C5CB4">
        <w:rPr>
          <w:rStyle w:val="StyleUnderline"/>
          <w:sz w:val="26"/>
          <w:szCs w:val="26"/>
        </w:rPr>
        <w:t xml:space="preserve">There are also </w:t>
      </w:r>
      <w:r w:rsidRPr="007C5CB4">
        <w:rPr>
          <w:rStyle w:val="Emphasis"/>
          <w:sz w:val="26"/>
          <w:szCs w:val="26"/>
        </w:rPr>
        <w:t>tech</w:t>
      </w:r>
      <w:r w:rsidRPr="007C5CB4">
        <w:rPr>
          <w:rStyle w:val="StyleUnderline"/>
          <w:sz w:val="26"/>
          <w:szCs w:val="26"/>
        </w:rPr>
        <w:t xml:space="preserve">nological </w:t>
      </w:r>
      <w:r w:rsidRPr="007C5CB4">
        <w:rPr>
          <w:rStyle w:val="Emphasis"/>
          <w:sz w:val="26"/>
          <w:szCs w:val="26"/>
        </w:rPr>
        <w:t>solutions</w:t>
      </w:r>
      <w:r w:rsidRPr="007C5CB4">
        <w:rPr>
          <w:rStyle w:val="StyleUnderline"/>
          <w:sz w:val="26"/>
          <w:szCs w:val="26"/>
        </w:rPr>
        <w:t xml:space="preserve"> for the chemical </w:t>
      </w:r>
      <w:r w:rsidRPr="007C5CB4">
        <w:rPr>
          <w:rStyle w:val="Emphasis"/>
          <w:sz w:val="26"/>
          <w:szCs w:val="26"/>
        </w:rPr>
        <w:t>extract</w:t>
      </w:r>
      <w:r w:rsidRPr="007C5CB4">
        <w:rPr>
          <w:rStyle w:val="StyleUnderline"/>
          <w:sz w:val="26"/>
          <w:szCs w:val="26"/>
        </w:rPr>
        <w:t>ion of phosphorus from polluted water—the remediation of lakes and rainwater by removing phosphorus is already a common procedure</w:t>
      </w:r>
      <w:r w:rsidRPr="007C5CB4">
        <w:rPr>
          <w:sz w:val="16"/>
          <w:szCs w:val="26"/>
        </w:rPr>
        <w:t xml:space="preserve">. Here </w:t>
      </w:r>
      <w:r w:rsidRPr="007C5CB4">
        <w:rPr>
          <w:rStyle w:val="StyleUnderline"/>
          <w:sz w:val="26"/>
          <w:szCs w:val="26"/>
        </w:rPr>
        <w:t xml:space="preserve">we achieve a win-win situation—phosphorus is collected while </w:t>
      </w:r>
      <w:r w:rsidRPr="007C5CB4">
        <w:rPr>
          <w:rStyle w:val="Emphasis"/>
          <w:sz w:val="26"/>
          <w:szCs w:val="26"/>
        </w:rPr>
        <w:t>preventing the eutrophication of lakes. • Will there be enough energy to go around?</w:t>
      </w:r>
      <w:r w:rsidRPr="007C5CB4">
        <w:rPr>
          <w:sz w:val="16"/>
          <w:szCs w:val="26"/>
        </w:rPr>
        <w:t xml:space="preserve"> </w:t>
      </w:r>
      <w:r w:rsidRPr="007C5CB4">
        <w:rPr>
          <w:rStyle w:val="StyleUnderline"/>
          <w:sz w:val="26"/>
          <w:szCs w:val="26"/>
        </w:rPr>
        <w:t>A common statement is that the earth’s population is too large, and that we consume too much energy with respect to the climate</w:t>
      </w:r>
      <w:r w:rsidRPr="007C5CB4">
        <w:rPr>
          <w:sz w:val="16"/>
          <w:szCs w:val="26"/>
        </w:rPr>
        <w:t xml:space="preserve">. This is one of those issues where we have to think in terms of symptoms, diagnoses, and medication. The symptoms are there for all to see: climate change. On the other hand, </w:t>
      </w:r>
      <w:r w:rsidRPr="007C5CB4">
        <w:rPr>
          <w:rStyle w:val="StyleUnderline"/>
          <w:sz w:val="26"/>
          <w:szCs w:val="26"/>
        </w:rPr>
        <w:t xml:space="preserve">the diagnosis that we consume too much energy is </w:t>
      </w:r>
      <w:r w:rsidRPr="007C5CB4">
        <w:rPr>
          <w:rStyle w:val="Emphasis"/>
          <w:sz w:val="26"/>
          <w:szCs w:val="26"/>
        </w:rPr>
        <w:t>wrong</w:t>
      </w:r>
      <w:r w:rsidRPr="007C5CB4">
        <w:rPr>
          <w:sz w:val="16"/>
          <w:szCs w:val="26"/>
        </w:rPr>
        <w:t xml:space="preserve">. </w:t>
      </w:r>
      <w:r w:rsidRPr="007C5CB4">
        <w:rPr>
          <w:rStyle w:val="StyleUnderline"/>
          <w:sz w:val="26"/>
          <w:szCs w:val="26"/>
        </w:rPr>
        <w:t xml:space="preserve">The correct diagnosis is that we are not using the </w:t>
      </w:r>
      <w:r w:rsidRPr="007C5CB4">
        <w:rPr>
          <w:rStyle w:val="Emphasis"/>
          <w:sz w:val="26"/>
          <w:szCs w:val="26"/>
        </w:rPr>
        <w:t>right technology</w:t>
      </w:r>
      <w:r w:rsidRPr="007C5CB4">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7C5CB4">
        <w:rPr>
          <w:rStyle w:val="StyleUnderline"/>
          <w:sz w:val="26"/>
          <w:szCs w:val="26"/>
        </w:rPr>
        <w:t xml:space="preserve">the remedy will be to use a different medication than a diagnosis based on “the wrong technology”. </w:t>
      </w:r>
      <w:r w:rsidRPr="007C5CB4">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probably include two different diagnoses with separate medications. Several recent surveys of the general conception of the world have been made— one is Project Ignorance by Gapminder and Novus in Sweden. </w:t>
      </w:r>
      <w:r w:rsidRPr="007C5CB4">
        <w:rPr>
          <w:rStyle w:val="StyleUnderline"/>
          <w:sz w:val="26"/>
          <w:szCs w:val="26"/>
        </w:rPr>
        <w:t xml:space="preserve">One of the questions asked was </w:t>
      </w:r>
      <w:r w:rsidRPr="007C5CB4">
        <w:rPr>
          <w:rStyle w:val="Emphasis"/>
          <w:sz w:val="26"/>
          <w:szCs w:val="26"/>
        </w:rPr>
        <w:t>whether CO2 emissions per capita and year had increased or decreased</w:t>
      </w:r>
      <w:r w:rsidRPr="007C5CB4">
        <w:rPr>
          <w:sz w:val="16"/>
          <w:szCs w:val="26"/>
        </w:rPr>
        <w:t xml:space="preserve"> in the world during the last 40 years. </w:t>
      </w:r>
      <w:r w:rsidRPr="007C5CB4">
        <w:rPr>
          <w:rStyle w:val="StyleUnderline"/>
          <w:sz w:val="26"/>
          <w:szCs w:val="26"/>
        </w:rPr>
        <w:t xml:space="preserve">The surveyed group was large and representative in order to give a fairly accurate picture of the common opinion. No less than 90% believed that CO2 emissions had increased. </w:t>
      </w:r>
      <w:r w:rsidRPr="007C5CB4">
        <w:rPr>
          <w:rStyle w:val="Emphasis"/>
          <w:sz w:val="26"/>
          <w:szCs w:val="26"/>
        </w:rPr>
        <w:t xml:space="preserve">The truth is that they haven’t increased at all. </w:t>
      </w:r>
      <w:r w:rsidRPr="007C5CB4">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7C5CB4">
        <w:rPr>
          <w:rStyle w:val="StyleUnderline"/>
          <w:sz w:val="26"/>
          <w:szCs w:val="26"/>
        </w:rPr>
        <w:t xml:space="preserve">The flow of </w:t>
      </w:r>
      <w:r w:rsidRPr="007C5CB4">
        <w:rPr>
          <w:rStyle w:val="Emphasis"/>
          <w:sz w:val="26"/>
          <w:szCs w:val="26"/>
        </w:rPr>
        <w:t>innovation</w:t>
      </w:r>
      <w:r w:rsidRPr="007C5CB4">
        <w:rPr>
          <w:rStyle w:val="StyleUnderline"/>
          <w:sz w:val="26"/>
          <w:szCs w:val="26"/>
        </w:rPr>
        <w:t xml:space="preserve">s in the climate and environmental areas is </w:t>
      </w:r>
      <w:r w:rsidRPr="007C5CB4">
        <w:rPr>
          <w:rStyle w:val="Emphasis"/>
          <w:sz w:val="26"/>
          <w:szCs w:val="26"/>
        </w:rPr>
        <w:t>accelerating rapidly</w:t>
      </w:r>
      <w:r w:rsidRPr="007C5CB4">
        <w:rPr>
          <w:rStyle w:val="StyleUnderline"/>
          <w:sz w:val="26"/>
          <w:szCs w:val="26"/>
        </w:rPr>
        <w:t xml:space="preserve">. </w:t>
      </w:r>
    </w:p>
    <w:p w14:paraId="6D5E55CF" w14:textId="77777777" w:rsidR="00531DE7" w:rsidRPr="007C5CB4" w:rsidRDefault="00531DE7" w:rsidP="00D05605">
      <w:pPr>
        <w:rPr>
          <w:rStyle w:val="StyleUnderline"/>
          <w:sz w:val="26"/>
          <w:szCs w:val="26"/>
        </w:rPr>
      </w:pPr>
    </w:p>
    <w:p w14:paraId="68F23C37" w14:textId="77777777" w:rsidR="00D05605" w:rsidRPr="007C5CB4" w:rsidRDefault="00D05605" w:rsidP="00D05605">
      <w:pPr>
        <w:pStyle w:val="Heading4"/>
        <w:rPr>
          <w:rFonts w:cs="Arial"/>
        </w:rPr>
      </w:pPr>
      <w:r w:rsidRPr="007C5CB4">
        <w:rPr>
          <w:rFonts w:cs="Arial"/>
        </w:rPr>
        <w:lastRenderedPageBreak/>
        <w:t xml:space="preserve">Destruction of cap cant overcome all systems of neolib - crises cause elites to </w:t>
      </w:r>
      <w:r w:rsidRPr="007C5CB4">
        <w:rPr>
          <w:rFonts w:cs="Arial"/>
          <w:u w:val="single"/>
        </w:rPr>
        <w:t>double down</w:t>
      </w:r>
      <w:r w:rsidRPr="007C5CB4">
        <w:rPr>
          <w:rFonts w:cs="Arial"/>
        </w:rPr>
        <w:t xml:space="preserve"> on </w:t>
      </w:r>
      <w:r w:rsidRPr="007C5CB4">
        <w:rPr>
          <w:rFonts w:cs="Arial"/>
          <w:u w:val="single"/>
        </w:rPr>
        <w:t>austerity</w:t>
      </w:r>
      <w:r w:rsidRPr="007C5CB4">
        <w:rPr>
          <w:rFonts w:cs="Arial"/>
        </w:rPr>
        <w:t xml:space="preserve"> measures and </w:t>
      </w:r>
      <w:r w:rsidRPr="007C5CB4">
        <w:rPr>
          <w:rFonts w:cs="Arial"/>
          <w:u w:val="single"/>
        </w:rPr>
        <w:t>structural adjustment</w:t>
      </w:r>
      <w:r w:rsidRPr="007C5CB4">
        <w:rPr>
          <w:rFonts w:cs="Arial"/>
        </w:rPr>
        <w:t xml:space="preserve"> that hasten privatization.</w:t>
      </w:r>
    </w:p>
    <w:p w14:paraId="2FFD011E" w14:textId="77777777" w:rsidR="00D05605" w:rsidRPr="007C5CB4" w:rsidRDefault="00D05605" w:rsidP="00D05605">
      <w:pPr>
        <w:rPr>
          <w:b/>
          <w:sz w:val="16"/>
          <w:szCs w:val="26"/>
        </w:rPr>
      </w:pPr>
      <w:r w:rsidRPr="007C5CB4">
        <w:rPr>
          <w:rStyle w:val="Style13ptBold"/>
          <w:szCs w:val="26"/>
          <w:u w:val="single"/>
        </w:rPr>
        <w:t>Peck and Theodore 19</w:t>
      </w:r>
      <w:r w:rsidRPr="007C5CB4">
        <w:rPr>
          <w:rStyle w:val="Style13ptBold"/>
          <w:sz w:val="16"/>
          <w:szCs w:val="26"/>
        </w:rPr>
        <w:t xml:space="preserve"> </w:t>
      </w:r>
      <w:r w:rsidRPr="007C5CB4">
        <w:rPr>
          <w:sz w:val="16"/>
          <w:szCs w:val="26"/>
        </w:rP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1820AE66" w14:textId="77777777" w:rsidR="00D05605" w:rsidRPr="007C5CB4" w:rsidRDefault="00D05605" w:rsidP="00D05605">
      <w:pPr>
        <w:rPr>
          <w:sz w:val="18"/>
          <w:szCs w:val="18"/>
        </w:rPr>
      </w:pPr>
      <w:r w:rsidRPr="007C5CB4">
        <w:rPr>
          <w:sz w:val="18"/>
          <w:szCs w:val="18"/>
        </w:rPr>
        <w:t>--Always assumed to be on its last legs but comes back - 2008 seen as comprehensive repudiation but still kicking</w:t>
      </w:r>
    </w:p>
    <w:p w14:paraId="38CF3202" w14:textId="77777777" w:rsidR="00D05605" w:rsidRPr="007C5CB4" w:rsidRDefault="00D05605" w:rsidP="00D05605">
      <w:pPr>
        <w:rPr>
          <w:sz w:val="18"/>
          <w:szCs w:val="18"/>
        </w:rPr>
      </w:pPr>
      <w:r w:rsidRPr="007C5CB4">
        <w:rPr>
          <w:sz w:val="18"/>
          <w:szCs w:val="18"/>
        </w:rPr>
        <w:t>--“No alternative” is the reigning ideology – solution was austerity measures, taax cuts, structural adjsmtnet across the global South, challenges to public service provision/social security/healthcare, and financial elites got bailed out/deregulated</w:t>
      </w:r>
    </w:p>
    <w:p w14:paraId="7FBE3DFB" w14:textId="77777777" w:rsidR="00D05605" w:rsidRPr="007C5CB4" w:rsidRDefault="00D05605" w:rsidP="00D05605">
      <w:pPr>
        <w:rPr>
          <w:sz w:val="18"/>
          <w:szCs w:val="18"/>
        </w:rPr>
      </w:pPr>
      <w:r w:rsidRPr="007C5CB4">
        <w:rPr>
          <w:sz w:val="18"/>
          <w:szCs w:val="18"/>
        </w:rPr>
        <w:t>--Changes come and go – Dodd Frank and liquidity shock requirements got repealed – Syrizas in Greece still got austerity medicine and then wrecked in 2019 election by conservatives</w:t>
      </w:r>
    </w:p>
    <w:p w14:paraId="405CBC6C" w14:textId="77777777" w:rsidR="00D05605" w:rsidRPr="007C5CB4" w:rsidRDefault="00D05605" w:rsidP="00D05605">
      <w:pPr>
        <w:rPr>
          <w:sz w:val="16"/>
          <w:szCs w:val="26"/>
        </w:rPr>
      </w:pPr>
      <w:r w:rsidRPr="007C5CB4">
        <w:rPr>
          <w:sz w:val="16"/>
          <w:szCs w:val="26"/>
        </w:rPr>
        <w:t xml:space="preserve">That </w:t>
      </w:r>
      <w:r w:rsidRPr="007C5CB4">
        <w:rPr>
          <w:rStyle w:val="StyleUnderline"/>
          <w:sz w:val="26"/>
          <w:szCs w:val="26"/>
        </w:rPr>
        <w:t xml:space="preserve">neoliberalism remains </w:t>
      </w:r>
      <w:r w:rsidRPr="007C5CB4">
        <w:rPr>
          <w:sz w:val="16"/>
          <w:szCs w:val="26"/>
        </w:rPr>
        <w:t xml:space="preserve">a circulating if contestable term, </w:t>
      </w:r>
      <w:r w:rsidRPr="007C5CB4">
        <w:rPr>
          <w:rStyle w:val="StyleUnderline"/>
          <w:sz w:val="26"/>
          <w:szCs w:val="26"/>
        </w:rPr>
        <w:t>after decades</w:t>
      </w:r>
      <w:r w:rsidRPr="007C5CB4">
        <w:rPr>
          <w:sz w:val="16"/>
          <w:szCs w:val="26"/>
        </w:rPr>
        <w:t xml:space="preserve"> of fitful and fickle usage, </w:t>
      </w:r>
      <w:r w:rsidRPr="007C5CB4">
        <w:rPr>
          <w:rStyle w:val="StyleUnderline"/>
          <w:sz w:val="26"/>
          <w:szCs w:val="26"/>
        </w:rPr>
        <w:t>might be considered an achievement of sorts</w:t>
      </w:r>
      <w:r w:rsidRPr="007C5CB4">
        <w:rPr>
          <w:sz w:val="16"/>
          <w:szCs w:val="26"/>
        </w:rPr>
        <w:t xml:space="preserve">. Repeatedly </w:t>
      </w:r>
      <w:r w:rsidRPr="007C5CB4">
        <w:rPr>
          <w:rStyle w:val="Emphasis"/>
          <w:sz w:val="26"/>
          <w:szCs w:val="26"/>
        </w:rPr>
        <w:t>disowned</w:t>
      </w:r>
      <w:r w:rsidRPr="007C5CB4">
        <w:rPr>
          <w:sz w:val="16"/>
          <w:szCs w:val="26"/>
        </w:rPr>
        <w:t xml:space="preserve">, </w:t>
      </w:r>
      <w:r w:rsidRPr="007C5CB4">
        <w:rPr>
          <w:rStyle w:val="Emphasis"/>
          <w:sz w:val="26"/>
          <w:szCs w:val="26"/>
        </w:rPr>
        <w:t>denigrated</w:t>
      </w:r>
      <w:r w:rsidRPr="007C5CB4">
        <w:rPr>
          <w:sz w:val="16"/>
          <w:szCs w:val="26"/>
        </w:rPr>
        <w:t xml:space="preserve">, and </w:t>
      </w:r>
      <w:r w:rsidRPr="007C5CB4">
        <w:rPr>
          <w:rStyle w:val="Emphasis"/>
          <w:sz w:val="26"/>
          <w:szCs w:val="26"/>
        </w:rPr>
        <w:t>dismissed</w:t>
      </w:r>
      <w:r w:rsidRPr="007C5CB4">
        <w:rPr>
          <w:sz w:val="16"/>
          <w:szCs w:val="26"/>
        </w:rPr>
        <w:t xml:space="preserve">, </w:t>
      </w:r>
      <w:r w:rsidRPr="007C5CB4">
        <w:rPr>
          <w:rStyle w:val="StyleUnderline"/>
          <w:sz w:val="26"/>
          <w:szCs w:val="26"/>
        </w:rPr>
        <w:t xml:space="preserve">it nevertheless </w:t>
      </w:r>
      <w:r w:rsidRPr="007C5CB4">
        <w:rPr>
          <w:rStyle w:val="Emphasis"/>
          <w:sz w:val="26"/>
          <w:szCs w:val="26"/>
        </w:rPr>
        <w:t>refuses to go away</w:t>
      </w:r>
      <w:r w:rsidRPr="007C5CB4">
        <w:rPr>
          <w:sz w:val="16"/>
          <w:szCs w:val="26"/>
        </w:rPr>
        <w:t xml:space="preserve">— at least circumstantial evidence, perhaps, that there is indeed “some there there.” This is not the place to revisit the extended genealogy of this troubled signifier and its contested historical geography (see Peck 2010; Cahill et al. 2018), except to observe that </w:t>
      </w:r>
      <w:r w:rsidRPr="007C5CB4">
        <w:rPr>
          <w:rStyle w:val="StyleUnderline"/>
          <w:sz w:val="26"/>
          <w:szCs w:val="26"/>
        </w:rPr>
        <w:t>its turbulent fortunes</w:t>
      </w:r>
      <w:r w:rsidRPr="007C5CB4">
        <w:rPr>
          <w:sz w:val="16"/>
          <w:szCs w:val="26"/>
        </w:rPr>
        <w:t xml:space="preserve">, perhaps especially in the period </w:t>
      </w:r>
      <w:r w:rsidRPr="007C5CB4">
        <w:rPr>
          <w:rStyle w:val="StyleUnderline"/>
          <w:sz w:val="26"/>
          <w:szCs w:val="26"/>
        </w:rPr>
        <w:t>since</w:t>
      </w:r>
      <w:r w:rsidRPr="007C5CB4">
        <w:rPr>
          <w:sz w:val="16"/>
          <w:szCs w:val="26"/>
        </w:rPr>
        <w:t xml:space="preserve"> the Wall Street crash of </w:t>
      </w:r>
      <w:r w:rsidRPr="007C5CB4">
        <w:rPr>
          <w:rStyle w:val="StyleUnderline"/>
          <w:sz w:val="26"/>
          <w:szCs w:val="26"/>
        </w:rPr>
        <w:t>2008, have been revealing, while</w:t>
      </w:r>
      <w:r w:rsidRPr="007C5CB4">
        <w:rPr>
          <w:sz w:val="16"/>
          <w:szCs w:val="26"/>
        </w:rPr>
        <w:t xml:space="preserve"> at the same time </w:t>
      </w:r>
      <w:r w:rsidRPr="007C5CB4">
        <w:rPr>
          <w:rStyle w:val="StyleUnderline"/>
          <w:sz w:val="26"/>
          <w:szCs w:val="26"/>
        </w:rPr>
        <w:t>adding new layers of mystification and puzzlement</w:t>
      </w:r>
      <w:r w:rsidRPr="007C5CB4">
        <w:rPr>
          <w:sz w:val="16"/>
          <w:szCs w:val="26"/>
        </w:rPr>
        <w:t xml:space="preserve"> to what has been a never-less-than-checkered history. What was to be a particularly heavyhanded reboot of this history began in the thick of that last crisis, a little over a decade ago. Perhaps unsurprisingly, </w:t>
      </w:r>
      <w:r w:rsidRPr="007C5CB4">
        <w:rPr>
          <w:rStyle w:val="StyleUnderline"/>
          <w:sz w:val="26"/>
          <w:szCs w:val="26"/>
        </w:rPr>
        <w:t>the Wall Street crash was</w:t>
      </w:r>
      <w:r w:rsidRPr="007C5CB4">
        <w:rPr>
          <w:sz w:val="16"/>
          <w:szCs w:val="26"/>
        </w:rPr>
        <w:t xml:space="preserve"> at the time </w:t>
      </w:r>
      <w:r w:rsidRPr="007C5CB4">
        <w:rPr>
          <w:rStyle w:val="StyleUnderline"/>
          <w:sz w:val="26"/>
          <w:szCs w:val="26"/>
        </w:rPr>
        <w:t xml:space="preserve">widely interpreted as both a </w:t>
      </w:r>
      <w:r w:rsidRPr="007C5CB4">
        <w:rPr>
          <w:rStyle w:val="Emphasis"/>
          <w:sz w:val="26"/>
          <w:szCs w:val="26"/>
        </w:rPr>
        <w:t>comprehensive repudiation</w:t>
      </w:r>
      <w:r w:rsidRPr="007C5CB4">
        <w:rPr>
          <w:rStyle w:val="StyleUnderline"/>
          <w:sz w:val="26"/>
          <w:szCs w:val="26"/>
        </w:rPr>
        <w:t xml:space="preserve"> and a system failure of neoliberalism by</w:t>
      </w:r>
      <w:r w:rsidRPr="007C5CB4">
        <w:rPr>
          <w:sz w:val="16"/>
          <w:szCs w:val="26"/>
        </w:rPr>
        <w:t xml:space="preserve"> key figures on </w:t>
      </w:r>
      <w:r w:rsidRPr="007C5CB4">
        <w:rPr>
          <w:rStyle w:val="StyleUnderline"/>
          <w:sz w:val="26"/>
          <w:szCs w:val="26"/>
        </w:rPr>
        <w:t>the left</w:t>
      </w:r>
      <w:r w:rsidRPr="007C5CB4">
        <w:rPr>
          <w:sz w:val="16"/>
          <w:szCs w:val="26"/>
        </w:rPr>
        <w:t xml:space="preserve">, from Eric Hobsbawm to Naomi Klein, </w:t>
      </w:r>
      <w:r w:rsidRPr="007C5CB4">
        <w:rPr>
          <w:rStyle w:val="StyleUnderline"/>
          <w:sz w:val="26"/>
          <w:szCs w:val="26"/>
        </w:rPr>
        <w:t>who read the moment as terminal for</w:t>
      </w:r>
      <w:r w:rsidRPr="007C5CB4">
        <w:rPr>
          <w:sz w:val="16"/>
          <w:szCs w:val="26"/>
        </w:rPr>
        <w:t xml:space="preserve"> the rolling project of financial deregulation and for </w:t>
      </w:r>
      <w:r w:rsidRPr="007C5CB4">
        <w:rPr>
          <w:rStyle w:val="StyleUnderline"/>
          <w:sz w:val="26"/>
          <w:szCs w:val="26"/>
        </w:rPr>
        <w:t>the small-state consensus more generally</w:t>
      </w:r>
      <w:r w:rsidRPr="007C5CB4">
        <w:rPr>
          <w:sz w:val="16"/>
          <w:szCs w:val="2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RPr="007C5CB4">
        <w:rPr>
          <w:rStyle w:val="StyleUnderline"/>
          <w:sz w:val="26"/>
          <w:szCs w:val="26"/>
        </w:rPr>
        <w:t>A common refrain</w:t>
      </w:r>
      <w:r w:rsidRPr="007C5CB4">
        <w:rPr>
          <w:sz w:val="16"/>
          <w:szCs w:val="26"/>
        </w:rPr>
        <w:t xml:space="preserve"> across much of the commentary at the time, when real economies around the world and the credibility of those charged with their stewardship were both in freefall, </w:t>
      </w:r>
      <w:r w:rsidRPr="007C5CB4">
        <w:rPr>
          <w:rStyle w:val="StyleUnderline"/>
          <w:sz w:val="26"/>
          <w:szCs w:val="26"/>
        </w:rPr>
        <w:t>was that the much-maligned state would be</w:t>
      </w:r>
      <w:r w:rsidRPr="007C5CB4">
        <w:rPr>
          <w:sz w:val="16"/>
          <w:szCs w:val="26"/>
        </w:rPr>
        <w:t xml:space="preserve"> (had to be) </w:t>
      </w:r>
      <w:r w:rsidRPr="007C5CB4">
        <w:rPr>
          <w:rStyle w:val="StyleUnderline"/>
          <w:sz w:val="26"/>
          <w:szCs w:val="26"/>
        </w:rPr>
        <w:t>making a comeback</w:t>
      </w:r>
      <w:r w:rsidRPr="007C5CB4">
        <w:rPr>
          <w:sz w:val="16"/>
          <w:szCs w:val="26"/>
        </w:rPr>
        <w:t>—in its own way echoing the arch-neoliberal conceits of governmental withdrawal and free-market governance, as if the state had ever really gone away. Projects of neoliberalization, it has been fairly clear all along to those willing to see,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40B546FD" w14:textId="77777777" w:rsidR="00D05605" w:rsidRPr="007C5CB4" w:rsidRDefault="00D05605" w:rsidP="00D05605">
      <w:pPr>
        <w:rPr>
          <w:sz w:val="16"/>
          <w:szCs w:val="26"/>
        </w:rPr>
      </w:pPr>
      <w:r w:rsidRPr="007C5CB4">
        <w:rPr>
          <w:rStyle w:val="StyleUnderline"/>
          <w:sz w:val="26"/>
          <w:szCs w:val="26"/>
        </w:rPr>
        <w:t xml:space="preserve">What followed certainly </w:t>
      </w:r>
      <w:r w:rsidRPr="007C5CB4">
        <w:rPr>
          <w:rStyle w:val="Emphasis"/>
          <w:sz w:val="26"/>
          <w:szCs w:val="26"/>
        </w:rPr>
        <w:t>did not align with the script</w:t>
      </w:r>
      <w:r w:rsidRPr="007C5CB4">
        <w:rPr>
          <w:sz w:val="16"/>
          <w:szCs w:val="26"/>
        </w:rPr>
        <w:t xml:space="preserve"> </w:t>
      </w:r>
      <w:r w:rsidRPr="007C5CB4">
        <w:rPr>
          <w:rStyle w:val="StyleUnderline"/>
          <w:sz w:val="26"/>
          <w:szCs w:val="26"/>
        </w:rPr>
        <w:t xml:space="preserve">of a terminal, </w:t>
      </w:r>
      <w:r w:rsidRPr="007C5CB4">
        <w:rPr>
          <w:rStyle w:val="Emphasis"/>
          <w:sz w:val="26"/>
          <w:szCs w:val="26"/>
        </w:rPr>
        <w:t>once-and-for-all collapse of neoliberalism</w:t>
      </w:r>
      <w:r w:rsidRPr="007C5CB4">
        <w:rPr>
          <w:sz w:val="16"/>
          <w:szCs w:val="26"/>
        </w:rPr>
        <w:t xml:space="preserve"> represented (again, somewhat misleadingly) as a bracketable “era” of free-market governance. </w:t>
      </w:r>
      <w:r w:rsidRPr="007C5CB4">
        <w:rPr>
          <w:rStyle w:val="StyleUnderline"/>
          <w:sz w:val="26"/>
          <w:szCs w:val="26"/>
        </w:rPr>
        <w:t>As if to affirm Thatcher’s premature dismissal that there was “no alternative” to market rule, what followed in the wake of the financial crisis was</w:t>
      </w:r>
      <w:r w:rsidRPr="007C5CB4">
        <w:rPr>
          <w:sz w:val="16"/>
          <w:szCs w:val="26"/>
        </w:rPr>
        <w:t xml:space="preserve">, far from a retreat of neoliberalism, more like </w:t>
      </w:r>
      <w:r w:rsidRPr="007C5CB4">
        <w:rPr>
          <w:rStyle w:val="Emphasis"/>
          <w:sz w:val="26"/>
          <w:szCs w:val="26"/>
        </w:rPr>
        <w:t>an audacious exercise in doubling down</w:t>
      </w:r>
      <w:r w:rsidRPr="007C5CB4">
        <w:rPr>
          <w:sz w:val="16"/>
          <w:szCs w:val="26"/>
        </w:rPr>
        <w:t xml:space="preserve">. </w:t>
      </w:r>
      <w:r w:rsidRPr="007C5CB4">
        <w:rPr>
          <w:rStyle w:val="StyleUnderline"/>
          <w:sz w:val="26"/>
          <w:szCs w:val="26"/>
        </w:rPr>
        <w:t xml:space="preserve">Longterm </w:t>
      </w:r>
      <w:r w:rsidRPr="007C5CB4">
        <w:rPr>
          <w:rStyle w:val="Emphasis"/>
          <w:sz w:val="26"/>
          <w:szCs w:val="26"/>
        </w:rPr>
        <w:lastRenderedPageBreak/>
        <w:t>austerity</w:t>
      </w:r>
      <w:r w:rsidRPr="007C5CB4">
        <w:rPr>
          <w:rStyle w:val="StyleUnderline"/>
          <w:sz w:val="26"/>
          <w:szCs w:val="26"/>
        </w:rPr>
        <w:t xml:space="preserve"> measures were (re)imposed in nations rich and poor</w:t>
      </w:r>
      <w:r w:rsidRPr="007C5CB4">
        <w:rPr>
          <w:sz w:val="16"/>
          <w:szCs w:val="26"/>
        </w:rPr>
        <w:t xml:space="preserve">, including those countries once regarded as the tutelary “heartlands” of the project, and its proving grounds, the United States and the United Kingdom. A new generation of </w:t>
      </w:r>
      <w:r w:rsidRPr="007C5CB4">
        <w:rPr>
          <w:rStyle w:val="Emphasis"/>
          <w:sz w:val="26"/>
          <w:szCs w:val="26"/>
        </w:rPr>
        <w:t>structural adjustment</w:t>
      </w:r>
      <w:r w:rsidRPr="007C5CB4">
        <w:rPr>
          <w:sz w:val="16"/>
          <w:szCs w:val="26"/>
        </w:rPr>
        <w:t xml:space="preserve"> </w:t>
      </w:r>
      <w:r w:rsidRPr="007C5CB4">
        <w:rPr>
          <w:rStyle w:val="StyleUnderline"/>
          <w:sz w:val="26"/>
          <w:szCs w:val="26"/>
        </w:rPr>
        <w:t>programs targeted</w:t>
      </w:r>
      <w:r w:rsidRPr="007C5CB4">
        <w:rPr>
          <w:sz w:val="16"/>
          <w:szCs w:val="26"/>
        </w:rPr>
        <w:t xml:space="preserve"> not only populations across </w:t>
      </w:r>
      <w:r w:rsidRPr="007C5CB4">
        <w:rPr>
          <w:rStyle w:val="StyleUnderline"/>
          <w:sz w:val="26"/>
          <w:szCs w:val="26"/>
        </w:rPr>
        <w:t>the global South</w:t>
      </w:r>
      <w:r w:rsidRPr="007C5CB4">
        <w:rPr>
          <w:sz w:val="16"/>
          <w:szCs w:val="26"/>
        </w:rPr>
        <w:t xml:space="preserve"> but also </w:t>
      </w:r>
      <w:r w:rsidRPr="007C5CB4">
        <w:rPr>
          <w:rStyle w:val="StyleUnderline"/>
          <w:sz w:val="26"/>
          <w:szCs w:val="26"/>
        </w:rPr>
        <w:t>Greece, Detroit, and elsewhere</w:t>
      </w:r>
      <w:r w:rsidRPr="007C5CB4">
        <w:rPr>
          <w:sz w:val="16"/>
          <w:szCs w:val="26"/>
        </w:rPr>
        <w:t xml:space="preserve">. </w:t>
      </w:r>
      <w:r w:rsidRPr="007C5CB4">
        <w:rPr>
          <w:rStyle w:val="StyleUnderline"/>
          <w:sz w:val="26"/>
          <w:szCs w:val="26"/>
        </w:rPr>
        <w:t>There were sustained</w:t>
      </w:r>
      <w:r w:rsidRPr="007C5CB4">
        <w:rPr>
          <w:sz w:val="16"/>
          <w:szCs w:val="26"/>
        </w:rPr>
        <w:t xml:space="preserve">, if scattergun, </w:t>
      </w:r>
      <w:r w:rsidRPr="007C5CB4">
        <w:rPr>
          <w:rStyle w:val="StyleUnderline"/>
          <w:sz w:val="26"/>
          <w:szCs w:val="26"/>
        </w:rPr>
        <w:t>assaults on many of the old targets</w:t>
      </w:r>
      <w:r w:rsidRPr="007C5CB4">
        <w:rPr>
          <w:sz w:val="16"/>
          <w:szCs w:val="26"/>
        </w:rPr>
        <w:t>—</w:t>
      </w:r>
      <w:r w:rsidRPr="007C5CB4">
        <w:rPr>
          <w:rStyle w:val="StyleUnderline"/>
          <w:sz w:val="26"/>
          <w:szCs w:val="26"/>
        </w:rPr>
        <w:t>public services, public budgets, and public servants</w:t>
      </w:r>
      <w:r w:rsidRPr="007C5CB4">
        <w:rPr>
          <w:sz w:val="16"/>
          <w:szCs w:val="26"/>
        </w:rPr>
        <w:t xml:space="preserve">; social movements and labor unions; </w:t>
      </w:r>
      <w:r w:rsidRPr="007C5CB4">
        <w:rPr>
          <w:rStyle w:val="StyleUnderline"/>
          <w:sz w:val="26"/>
          <w:szCs w:val="26"/>
        </w:rPr>
        <w:t>social security, socialized healthcare, and public-education systems</w:t>
      </w:r>
      <w:r w:rsidRPr="007C5CB4">
        <w:rPr>
          <w:sz w:val="16"/>
          <w:szCs w:val="26"/>
        </w:rPr>
        <w:t xml:space="preserve">; and undeserving classes, the poor, and racialized others. And all the while, </w:t>
      </w:r>
      <w:r w:rsidRPr="007C5CB4">
        <w:rPr>
          <w:rStyle w:val="Emphasis"/>
          <w:sz w:val="26"/>
          <w:szCs w:val="26"/>
        </w:rPr>
        <w:t>financial and corporate elites got away with slaps on the wrist,</w:t>
      </w:r>
      <w:r w:rsidRPr="007C5CB4">
        <w:rPr>
          <w:sz w:val="16"/>
          <w:szCs w:val="26"/>
        </w:rPr>
        <w:t xml:space="preserve"> if that, only to be </w:t>
      </w:r>
      <w:r w:rsidRPr="007C5CB4">
        <w:rPr>
          <w:rStyle w:val="StyleUnderline"/>
          <w:sz w:val="26"/>
          <w:szCs w:val="26"/>
        </w:rPr>
        <w:t>compensated</w:t>
      </w:r>
      <w:r w:rsidRPr="007C5CB4">
        <w:rPr>
          <w:sz w:val="16"/>
          <w:szCs w:val="26"/>
        </w:rPr>
        <w:t xml:space="preserve"> in due course </w:t>
      </w:r>
      <w:r w:rsidRPr="007C5CB4">
        <w:rPr>
          <w:rStyle w:val="StyleUnderline"/>
          <w:sz w:val="26"/>
          <w:szCs w:val="26"/>
        </w:rPr>
        <w:t>with yet more deregulation and further rounds of tax cuts</w:t>
      </w:r>
      <w:r w:rsidRPr="007C5CB4">
        <w:rPr>
          <w:sz w:val="16"/>
          <w:szCs w:val="26"/>
        </w:rPr>
        <w:t xml:space="preserve">. </w:t>
      </w:r>
      <w:r w:rsidRPr="007C5CB4">
        <w:rPr>
          <w:rStyle w:val="StyleUnderline"/>
          <w:sz w:val="26"/>
          <w:szCs w:val="26"/>
        </w:rPr>
        <w:t xml:space="preserve">This </w:t>
      </w:r>
      <w:r w:rsidRPr="007C5CB4">
        <w:rPr>
          <w:rStyle w:val="Emphasis"/>
          <w:sz w:val="26"/>
          <w:szCs w:val="26"/>
        </w:rPr>
        <w:t>unapologetic mutation</w:t>
      </w:r>
      <w:r w:rsidRPr="007C5CB4">
        <w:rPr>
          <w:rStyle w:val="StyleUnderline"/>
          <w:sz w:val="26"/>
          <w:szCs w:val="26"/>
        </w:rPr>
        <w:t xml:space="preserve"> of late neoliberalism, </w:t>
      </w:r>
      <w:r w:rsidRPr="007C5CB4">
        <w:rPr>
          <w:rStyle w:val="Emphasis"/>
          <w:sz w:val="26"/>
          <w:szCs w:val="26"/>
        </w:rPr>
        <w:t>back</w:t>
      </w:r>
      <w:r w:rsidRPr="007C5CB4">
        <w:rPr>
          <w:rStyle w:val="StyleUnderline"/>
          <w:sz w:val="26"/>
          <w:szCs w:val="26"/>
        </w:rPr>
        <w:t xml:space="preserve"> as it were </w:t>
      </w:r>
      <w:r w:rsidRPr="007C5CB4">
        <w:rPr>
          <w:rStyle w:val="Emphasis"/>
          <w:sz w:val="26"/>
          <w:szCs w:val="26"/>
        </w:rPr>
        <w:t>from its own grave</w:t>
      </w:r>
      <w:r w:rsidRPr="007C5CB4">
        <w:rPr>
          <w:sz w:val="16"/>
          <w:szCs w:val="26"/>
        </w:rPr>
        <w:t xml:space="preserve">, may have been shorn of anything approaching credible claims to moral leadership and intellectual authority, but </w:t>
      </w:r>
      <w:r w:rsidRPr="007C5CB4">
        <w:rPr>
          <w:rStyle w:val="StyleUnderline"/>
          <w:sz w:val="26"/>
          <w:szCs w:val="26"/>
        </w:rPr>
        <w:t>in this reconstituted form</w:t>
      </w:r>
      <w:r w:rsidRPr="007C5CB4">
        <w:rPr>
          <w:sz w:val="16"/>
          <w:szCs w:val="26"/>
        </w:rPr>
        <w:t xml:space="preserve"> it </w:t>
      </w:r>
      <w:r w:rsidRPr="007C5CB4">
        <w:rPr>
          <w:rStyle w:val="StyleUnderline"/>
          <w:sz w:val="26"/>
          <w:szCs w:val="26"/>
        </w:rPr>
        <w:t>would present a yet more brutal face in its dogged defenses of political power and institutional dominance</w:t>
      </w:r>
      <w:r w:rsidRPr="007C5CB4">
        <w:rPr>
          <w:sz w:val="16"/>
          <w:szCs w:val="26"/>
        </w:rPr>
        <w:t xml:space="preserve">, soon to be </w:t>
      </w:r>
      <w:r w:rsidRPr="007C5CB4">
        <w:rPr>
          <w:rStyle w:val="StyleUnderline"/>
          <w:sz w:val="26"/>
          <w:szCs w:val="26"/>
        </w:rPr>
        <w:t>coupled with brazen reassertions of the manifestly dubious case for corporate liberty, financial freedom, and social-state retrenchment</w:t>
      </w:r>
      <w:r w:rsidRPr="007C5CB4">
        <w:rPr>
          <w:sz w:val="16"/>
          <w:szCs w:val="26"/>
        </w:rPr>
        <w:t>.</w:t>
      </w:r>
    </w:p>
    <w:p w14:paraId="04E1EB7F" w14:textId="77777777" w:rsidR="00D05605" w:rsidRPr="007C5CB4" w:rsidRDefault="00D05605" w:rsidP="00D05605"/>
    <w:p w14:paraId="5F7C3915" w14:textId="77777777" w:rsidR="00D05605" w:rsidRPr="007C5CB4" w:rsidRDefault="00D05605" w:rsidP="00D05605">
      <w:pPr>
        <w:pStyle w:val="Heading4"/>
      </w:pPr>
      <w:r w:rsidRPr="007C5CB4">
        <w:t xml:space="preserve">Capitalism creates </w:t>
      </w:r>
      <w:r w:rsidRPr="007C5CB4">
        <w:rPr>
          <w:u w:val="single"/>
        </w:rPr>
        <w:t>good subjectivities</w:t>
      </w:r>
      <w:r w:rsidRPr="007C5CB4">
        <w:t xml:space="preserve"> – it ingrains socially conscious and progressive values – prefer </w:t>
      </w:r>
      <w:r w:rsidRPr="007C5CB4">
        <w:rPr>
          <w:u w:val="single"/>
        </w:rPr>
        <w:t>statistics</w:t>
      </w:r>
      <w:r w:rsidRPr="007C5CB4">
        <w:t>.</w:t>
      </w:r>
    </w:p>
    <w:p w14:paraId="3BA6C122" w14:textId="77777777" w:rsidR="00D05605" w:rsidRPr="007C5CB4" w:rsidRDefault="00D05605" w:rsidP="00D05605">
      <w:pPr>
        <w:rPr>
          <w:rStyle w:val="Style13ptBold"/>
          <w:b w:val="0"/>
          <w:bCs/>
          <w:sz w:val="16"/>
          <w:szCs w:val="26"/>
        </w:rPr>
      </w:pPr>
      <w:r w:rsidRPr="007C5CB4">
        <w:rPr>
          <w:rStyle w:val="Style13ptBold"/>
          <w:szCs w:val="26"/>
          <w:u w:val="single"/>
        </w:rPr>
        <w:t>Haidt 15</w:t>
      </w:r>
      <w:r w:rsidRPr="007C5CB4">
        <w:rPr>
          <w:rStyle w:val="Style13ptBold"/>
          <w:sz w:val="16"/>
          <w:szCs w:val="26"/>
        </w:rPr>
        <w:t xml:space="preserve"> </w:t>
      </w:r>
      <w:r w:rsidRPr="007C5CB4">
        <w:rPr>
          <w:rStyle w:val="Style13ptBold"/>
          <w:b w:val="0"/>
          <w:bCs/>
          <w:sz w:val="16"/>
          <w:szCs w:val="26"/>
        </w:rPr>
        <w:t xml:space="preserve">[Jonathan, social psychologist and professor at NYU. “How Capitalism Changes Conscience.” </w:t>
      </w:r>
      <w:hyperlink r:id="rId17" w:history="1">
        <w:r w:rsidRPr="007C5CB4">
          <w:rPr>
            <w:rStyle w:val="Style13ptBold"/>
            <w:b w:val="0"/>
            <w:bCs/>
            <w:sz w:val="16"/>
            <w:szCs w:val="26"/>
          </w:rPr>
          <w:t>https://www.humansandnature.org/culture-how-capitalism-changes-conscience</w:t>
        </w:r>
      </w:hyperlink>
      <w:r w:rsidRPr="007C5CB4">
        <w:rPr>
          <w:rStyle w:val="Style13ptBold"/>
          <w:b w:val="0"/>
          <w:bCs/>
          <w:sz w:val="16"/>
          <w:szCs w:val="26"/>
        </w:rPr>
        <w:t>] JCH-PF</w:t>
      </w:r>
    </w:p>
    <w:p w14:paraId="074BFB6A" w14:textId="77777777" w:rsidR="00D05605" w:rsidRPr="007C5CB4" w:rsidRDefault="00D05605" w:rsidP="00D05605">
      <w:pPr>
        <w:rPr>
          <w:sz w:val="16"/>
          <w:szCs w:val="26"/>
        </w:rPr>
      </w:pPr>
      <w:r w:rsidRPr="007C5CB4">
        <w:rPr>
          <w:rStyle w:val="StyleUnderline"/>
          <w:sz w:val="26"/>
          <w:szCs w:val="26"/>
        </w:rPr>
        <w:t>I agree that the planet can’t support ten billion people consuming at the level of today’s Americans</w:t>
      </w:r>
      <w:r w:rsidRPr="007C5CB4">
        <w:rPr>
          <w:sz w:val="16"/>
          <w:szCs w:val="26"/>
        </w:rPr>
        <w:t xml:space="preserve">. </w:t>
      </w:r>
      <w:r w:rsidRPr="007C5CB4">
        <w:rPr>
          <w:rStyle w:val="StyleUnderline"/>
          <w:sz w:val="26"/>
          <w:szCs w:val="26"/>
        </w:rPr>
        <w:t xml:space="preserve">But I’d like to point out how capitalist development tends to change values and lifestyles in ways that might be </w:t>
      </w:r>
      <w:r w:rsidRPr="007C5CB4">
        <w:rPr>
          <w:rStyle w:val="Emphasis"/>
          <w:sz w:val="26"/>
          <w:szCs w:val="26"/>
        </w:rPr>
        <w:t>reassuring to those who identify as left-leaning</w:t>
      </w:r>
      <w:r w:rsidRPr="007C5CB4">
        <w:rPr>
          <w:sz w:val="16"/>
          <w:szCs w:val="26"/>
        </w:rPr>
        <w:t xml:space="preserve">, politically, on social and environmental issues. The best research on how rising prosperity changes people comes from the World Values Survey (WVS), led by Ron Inglehart and Christian Welzel. </w:t>
      </w:r>
      <w:r w:rsidRPr="007C5CB4">
        <w:rPr>
          <w:rStyle w:val="StyleUnderline"/>
          <w:sz w:val="26"/>
          <w:szCs w:val="26"/>
        </w:rPr>
        <w:t>The WVS has collected data on representative samples of people in many countries every six years or so since the early 1980s</w:t>
      </w:r>
      <w:r w:rsidRPr="007C5CB4">
        <w:rPr>
          <w:sz w:val="16"/>
          <w:szCs w:val="26"/>
        </w:rPr>
        <w:t xml:space="preserve">. </w:t>
      </w:r>
      <w:r w:rsidRPr="007C5CB4">
        <w:rPr>
          <w:rStyle w:val="StyleUnderline"/>
          <w:sz w:val="26"/>
          <w:szCs w:val="26"/>
        </w:rPr>
        <w:t>They started with twenty countries and are now up to ninety-five countries in the sixth wave of research. They ask more than a hundred questions on topics such as religion, democracy, women’s rights, capitalism, and national priorities</w:t>
      </w:r>
      <w:r w:rsidRPr="007C5CB4">
        <w:rPr>
          <w:sz w:val="16"/>
          <w:szCs w:val="26"/>
        </w:rPr>
        <w:t xml:space="preserve">. After each wave, the authors compute the average scores within each country on each value question, and then they do a procedure called “multi-dimensional scaling” to create a two-dimensional map within which countries can be placed. The computer has no idea what the two dimensions mean—it simply aligns countries with similar value profiles, as you can see in the figure below. World Values Survey Graph Figure 2. The Inglehart-Welzel culture map. Based on wave 6 data, 2015. For more information see: www.worldvaluessurvey.org/WVSContents.jsp The authors of the WVS interpret the two dimensions, as follows: The vertical dimension runs from “traditional values” at the bottom (in which people report a high valuation on religion, ritual, hierarchy, and deference to authorities such as God and parents) to “secular rational” values, at the top (which are the opposite). The Horizontal dimension runs from “survival values” on the left (where people emphasize economic and physical security above all else) to “self-expression” values on the right (where people begin to value things beyond money—in particular they value autonomy and rights; they want the freedom to chart their own course in life, and get more out of life than financial wealth). The best way to understand the graph is to consider that nearly all societies used to be agricultural societies. Pre-industrial farming cultures generally have traditional and survival values (they cluster in the bottom left quadrant of the map). Life is hard and unpredictable, so you should do your duty, pray to the gods, and cling to your extended family </w:t>
      </w:r>
      <w:r w:rsidRPr="007C5CB4">
        <w:rPr>
          <w:sz w:val="16"/>
          <w:szCs w:val="26"/>
        </w:rPr>
        <w:lastRenderedPageBreak/>
        <w:t xml:space="preserve">for protection. But as countries industrialize and people leave the land and enter factories, wealth rises and values shift. Interestingly, countries don’t just move diagonally, from the poor quadrant (currently occupied by the Islamic and African nations) to the rich quadrant (anchored by Scandinavia, in the upper right). Rather, there is a two-step process. </w:t>
      </w:r>
      <w:r w:rsidRPr="007C5CB4">
        <w:rPr>
          <w:rStyle w:val="StyleUnderline"/>
          <w:sz w:val="26"/>
          <w:szCs w:val="26"/>
        </w:rPr>
        <w:t xml:space="preserve">First, countries move upward, from traditional/survival values to secular/survival values. </w:t>
      </w:r>
      <w:r w:rsidRPr="007C5CB4">
        <w:rPr>
          <w:sz w:val="16"/>
          <w:szCs w:val="26"/>
        </w:rPr>
        <w:t>When money comes from fitting yourself into the routines of factory production, there’s little time or room for religious ritual.</w:t>
      </w:r>
      <w:r w:rsidRPr="007C5CB4">
        <w:rPr>
          <w:rStyle w:val="StyleUnderline"/>
          <w:sz w:val="26"/>
          <w:szCs w:val="26"/>
        </w:rPr>
        <w:t xml:space="preserve"> People express materialistic values in this quadrant—they want money, not just for security, but for the social prestige it can buy. This</w:t>
      </w:r>
      <w:r w:rsidRPr="007C5CB4">
        <w:rPr>
          <w:sz w:val="16"/>
          <w:szCs w:val="26"/>
        </w:rPr>
        <w:t>, I believe,</w:t>
      </w:r>
      <w:r w:rsidRPr="007C5CB4">
        <w:rPr>
          <w:rStyle w:val="StyleUnderline"/>
          <w:sz w:val="26"/>
          <w:szCs w:val="26"/>
        </w:rPr>
        <w:t xml:space="preserve"> is the step that gives capitalism </w:t>
      </w:r>
      <w:r w:rsidRPr="007C5CB4">
        <w:rPr>
          <w:rStyle w:val="Emphasis"/>
          <w:sz w:val="26"/>
          <w:szCs w:val="26"/>
        </w:rPr>
        <w:t>a bad name in so many countries</w:t>
      </w:r>
      <w:r w:rsidRPr="007C5CB4">
        <w:rPr>
          <w:sz w:val="16"/>
          <w:szCs w:val="26"/>
        </w:rPr>
        <w:t xml:space="preserve">, particularly among intellectuals and artists. It sure looks like the capitalists are exploiting the workers (for the capitalists keep almost all of the surplus economic value created), and the workers are buying into it, going crazy for consumer goods, seemingly fueling the cycle of their own exploitation. </w:t>
      </w:r>
      <w:r w:rsidRPr="007C5CB4">
        <w:rPr>
          <w:rStyle w:val="StyleUnderline"/>
          <w:sz w:val="26"/>
          <w:szCs w:val="26"/>
        </w:rPr>
        <w:t>But if you just wait a few generations</w:t>
      </w:r>
      <w:r w:rsidRPr="007C5CB4">
        <w:rPr>
          <w:sz w:val="16"/>
          <w:szCs w:val="26"/>
        </w:rPr>
        <w:t xml:space="preserve">, </w:t>
      </w:r>
      <w:r w:rsidRPr="007C5CB4">
        <w:rPr>
          <w:rStyle w:val="StyleUnderline"/>
          <w:sz w:val="26"/>
          <w:szCs w:val="26"/>
        </w:rPr>
        <w:t>you usually get to the second step</w:t>
      </w:r>
      <w:r w:rsidRPr="007C5CB4">
        <w:rPr>
          <w:sz w:val="16"/>
          <w:szCs w:val="26"/>
        </w:rPr>
        <w:t xml:space="preserve">. </w:t>
      </w:r>
      <w:r w:rsidRPr="007C5CB4">
        <w:rPr>
          <w:rStyle w:val="StyleUnderline"/>
          <w:sz w:val="26"/>
          <w:szCs w:val="26"/>
        </w:rPr>
        <w:t xml:space="preserve">Societies transition to more </w:t>
      </w:r>
      <w:r w:rsidRPr="007C5CB4">
        <w:rPr>
          <w:rStyle w:val="Emphasis"/>
          <w:sz w:val="26"/>
          <w:szCs w:val="26"/>
        </w:rPr>
        <w:t>service-based jobs</w:t>
      </w:r>
      <w:r w:rsidRPr="007C5CB4">
        <w:rPr>
          <w:sz w:val="16"/>
          <w:szCs w:val="26"/>
        </w:rPr>
        <w:t xml:space="preserve">, </w:t>
      </w:r>
      <w:r w:rsidRPr="007C5CB4">
        <w:rPr>
          <w:rStyle w:val="StyleUnderline"/>
          <w:sz w:val="26"/>
          <w:szCs w:val="26"/>
        </w:rPr>
        <w:t>which require (and foster) very different skills and values compared to factory jobs</w:t>
      </w:r>
      <w:r w:rsidRPr="007C5CB4">
        <w:rPr>
          <w:sz w:val="16"/>
          <w:szCs w:val="26"/>
        </w:rPr>
        <w:t xml:space="preserve">. Also, as societies get wealthier, life generally gets safer, not just due to reductions in disease, starvation, and vulnerability to natural disasters, but also due to reductions in political brutalization. </w:t>
      </w:r>
      <w:r w:rsidRPr="007C5CB4">
        <w:rPr>
          <w:rStyle w:val="Emphasis"/>
          <w:sz w:val="26"/>
          <w:szCs w:val="26"/>
        </w:rPr>
        <w:t>People get rights</w:t>
      </w:r>
      <w:r w:rsidRPr="007C5CB4">
        <w:rPr>
          <w:sz w:val="16"/>
          <w:szCs w:val="26"/>
        </w:rPr>
        <w:t xml:space="preserve">. The net effect of rising security is to transform people’s values in ways that the modern political left should love. Welzel explains what happens when countries move to the right in Figure 2: </w:t>
      </w:r>
      <w:r w:rsidRPr="007C5CB4">
        <w:rPr>
          <w:rStyle w:val="StyleUnderline"/>
          <w:sz w:val="26"/>
          <w:szCs w:val="26"/>
        </w:rPr>
        <w:t>Fading existential pressures open people’s minds</w:t>
      </w:r>
      <w:r w:rsidRPr="007C5CB4">
        <w:rPr>
          <w:sz w:val="16"/>
          <w:szCs w:val="26"/>
        </w:rPr>
        <w:t xml:space="preserve">, </w:t>
      </w:r>
      <w:r w:rsidRPr="007C5CB4">
        <w:rPr>
          <w:rStyle w:val="StyleUnderline"/>
          <w:sz w:val="26"/>
          <w:szCs w:val="26"/>
        </w:rPr>
        <w:t xml:space="preserve">making them prioritize </w:t>
      </w:r>
      <w:r w:rsidRPr="007C5CB4">
        <w:rPr>
          <w:rStyle w:val="Emphasis"/>
          <w:sz w:val="26"/>
          <w:szCs w:val="26"/>
        </w:rPr>
        <w:t>freedom over security, autonomy over authority, diversity over uniformity, and creativity over discipline</w:t>
      </w:r>
      <w:r w:rsidRPr="007C5CB4">
        <w:rPr>
          <w:sz w:val="16"/>
          <w:szCs w:val="26"/>
        </w:rPr>
        <w:t xml:space="preserve">. </w:t>
      </w:r>
      <w:r w:rsidRPr="007C5CB4">
        <w:rPr>
          <w:rStyle w:val="StyleUnderline"/>
          <w:sz w:val="26"/>
          <w:szCs w:val="26"/>
        </w:rPr>
        <w:t>The generation raised with these “open minds” and “expressive values” starts caring about women’s rights, animal rights, gay rights, human rights</w:t>
      </w:r>
      <w:r w:rsidRPr="007C5CB4">
        <w:rPr>
          <w:sz w:val="16"/>
          <w:szCs w:val="26"/>
        </w:rPr>
        <w:t xml:space="preserve">, </w:t>
      </w:r>
      <w:r w:rsidRPr="007C5CB4">
        <w:rPr>
          <w:rStyle w:val="StyleUnderline"/>
          <w:sz w:val="26"/>
          <w:szCs w:val="26"/>
        </w:rPr>
        <w:t>and environmental degradation</w:t>
      </w:r>
      <w:r w:rsidRPr="007C5CB4">
        <w:rPr>
          <w:sz w:val="16"/>
          <w:szCs w:val="26"/>
        </w:rPr>
        <w:t xml:space="preserve">. They start expecting more out of life than their parents did. When women have education and career prospects, they start having fewer children—so few, in fact, that if we set aside sub-Saharan Africa (which will be the last region to undergo this “demographic transition”), the population in the rest of the world will begin declining in just a few decades and will plummet in the twenty-second century. Shanghai City lights at night I recently returned from a three-month trip across Asia, and Welzel’s words were like the Rosetta stone for understanding the vast generation gap opening up in rapidly rising Asian nations. Most Asians under thirty-five have not experienced famine, war, or the fear of being abducted during the night. But most of their grandparents (or parents in some countries) grew up with such existential threats, and their values—the so called “Asian values” that prioritize authority over freedom—don’t sit well in the minds of today’s young people, who have moved to the right along the WVS spectrum. As people become richer and safer, their values change just as Welzel describes. </w:t>
      </w:r>
      <w:r w:rsidRPr="007C5CB4">
        <w:rPr>
          <w:rStyle w:val="Emphasis"/>
          <w:sz w:val="26"/>
          <w:szCs w:val="26"/>
        </w:rPr>
        <w:t>Young people begin to demand more socially and environmentally responsible behavior from each other and from their governments</w:t>
      </w:r>
      <w:r w:rsidRPr="007C5CB4">
        <w:rPr>
          <w:sz w:val="16"/>
          <w:szCs w:val="26"/>
        </w:rPr>
        <w:t xml:space="preserve">. </w:t>
      </w:r>
      <w:r w:rsidRPr="007C5CB4">
        <w:rPr>
          <w:rStyle w:val="StyleUnderline"/>
          <w:sz w:val="26"/>
          <w:szCs w:val="26"/>
        </w:rPr>
        <w:t>People and countries move in a direction that can only be described as progressive</w:t>
      </w:r>
      <w:r w:rsidRPr="007C5CB4">
        <w:rPr>
          <w:sz w:val="16"/>
          <w:szCs w:val="26"/>
        </w:rPr>
        <w:t xml:space="preserve">, or left leaning. That doesn’t mean that left-leaning political parties have an advantage—they often get out too far ahead, or too far leftward, of the average voter. And this process works only for social issues—not for economic issues such as taxation and the size of government. But the general consensus on social and environmental issues shifts leftward (politically), and this is my central point: Capitalism and the wealth it creates changes nature and humanity simultaneously. Any discussion of a “sustainable” or “resilient” future should acknowledge not only the devastation wrought by the industrial revolution and the consumer society but also the progressive environmental values, environmentally-friendly technologies, and shrinking populations that are the inevitable result of economic development. </w:t>
      </w:r>
      <w:r w:rsidRPr="007C5CB4">
        <w:rPr>
          <w:rStyle w:val="StyleUnderline"/>
          <w:sz w:val="26"/>
          <w:szCs w:val="26"/>
        </w:rPr>
        <w:t>Capitalism changes conscience</w:t>
      </w:r>
      <w:r w:rsidRPr="007C5CB4">
        <w:rPr>
          <w:sz w:val="16"/>
          <w:szCs w:val="26"/>
        </w:rPr>
        <w:t>. Capitalism got us into this ecological mess, back when most people had materialist values and cared little for the environment. But as values and cultures shift toward post materialism all over the world, capitalism might just get us out.</w:t>
      </w:r>
    </w:p>
    <w:p w14:paraId="3AD7A330" w14:textId="75FFA7D5" w:rsidR="007F0113" w:rsidRPr="007C5CB4" w:rsidRDefault="007F0113" w:rsidP="007F0113"/>
    <w:p w14:paraId="20F733EA" w14:textId="77777777" w:rsidR="00D05605" w:rsidRPr="007C5CB4" w:rsidRDefault="00D05605" w:rsidP="00D05605">
      <w:pPr>
        <w:pStyle w:val="Heading4"/>
        <w:rPr>
          <w:rFonts w:asciiTheme="majorHAnsi" w:hAnsiTheme="majorHAnsi" w:cstheme="majorHAnsi"/>
        </w:rPr>
      </w:pPr>
      <w:r w:rsidRPr="007C5CB4">
        <w:rPr>
          <w:rFonts w:asciiTheme="majorHAnsi" w:hAnsiTheme="majorHAnsi" w:cstheme="majorHAnsi"/>
        </w:rPr>
        <w:lastRenderedPageBreak/>
        <w:t>Markets are good – they distribute goods and are responsible for a massive improvement in material quality of life for people around the world – that’s consistent with a focus on distributive energy justice.</w:t>
      </w:r>
    </w:p>
    <w:p w14:paraId="468F5E5E" w14:textId="77777777" w:rsidR="00D05605" w:rsidRPr="007C5CB4" w:rsidRDefault="00D05605" w:rsidP="00D05605">
      <w:pPr>
        <w:rPr>
          <w:rFonts w:asciiTheme="majorHAnsi" w:hAnsiTheme="majorHAnsi" w:cstheme="majorHAnsi"/>
          <w:sz w:val="16"/>
          <w:szCs w:val="26"/>
        </w:rPr>
      </w:pPr>
      <w:r w:rsidRPr="007C5CB4">
        <w:rPr>
          <w:rStyle w:val="Style13ptBold"/>
          <w:rFonts w:asciiTheme="majorHAnsi" w:hAnsiTheme="majorHAnsi" w:cstheme="majorHAnsi"/>
          <w:szCs w:val="26"/>
          <w:u w:val="single"/>
        </w:rPr>
        <w:t>Cooper 16</w:t>
      </w:r>
      <w:r w:rsidRPr="007C5CB4">
        <w:rPr>
          <w:rFonts w:asciiTheme="majorHAnsi" w:hAnsiTheme="majorHAnsi" w:cstheme="majorHAnsi"/>
          <w:sz w:val="16"/>
          <w:szCs w:val="26"/>
        </w:rPr>
        <w:t xml:space="preserve"> – (2016, Mark, “Energy Justice in Theory and Practice: Building a Pragmatic, Progressive Road Map,” T. Van de Graaf et al. (eds.), The Palgrave Handbook of the International</w:t>
      </w:r>
    </w:p>
    <w:p w14:paraId="05240522" w14:textId="77777777" w:rsidR="00D05605" w:rsidRPr="007C5CB4" w:rsidRDefault="00D05605" w:rsidP="00D05605">
      <w:pPr>
        <w:rPr>
          <w:rFonts w:asciiTheme="majorHAnsi" w:hAnsiTheme="majorHAnsi" w:cstheme="majorHAnsi"/>
          <w:sz w:val="16"/>
          <w:szCs w:val="26"/>
        </w:rPr>
      </w:pPr>
      <w:r w:rsidRPr="007C5CB4">
        <w:rPr>
          <w:rStyle w:val="Emphasis"/>
          <w:rFonts w:asciiTheme="majorHAnsi" w:hAnsiTheme="majorHAnsi" w:cstheme="majorHAnsi"/>
          <w:sz w:val="26"/>
          <w:szCs w:val="26"/>
        </w:rPr>
        <w:t>Lighting, heating, power and transportation</w:t>
      </w:r>
      <w:r w:rsidRPr="007C5CB4">
        <w:rPr>
          <w:rStyle w:val="StyleUnderline"/>
          <w:rFonts w:asciiTheme="majorHAnsi" w:hAnsiTheme="majorHAnsi" w:cstheme="majorHAnsi"/>
          <w:sz w:val="26"/>
          <w:szCs w:val="26"/>
        </w:rPr>
        <w:t xml:space="preserve"> </w:t>
      </w:r>
      <w:r w:rsidRPr="007C5CB4">
        <w:rPr>
          <w:rFonts w:asciiTheme="majorHAnsi" w:hAnsiTheme="majorHAnsi" w:cstheme="majorHAnsi"/>
          <w:sz w:val="16"/>
          <w:szCs w:val="26"/>
        </w:rPr>
        <w:t xml:space="preserve">are energy-intensive activities that </w:t>
      </w:r>
      <w:r w:rsidRPr="007C5CB4">
        <w:rPr>
          <w:rStyle w:val="StyleUnderline"/>
          <w:rFonts w:asciiTheme="majorHAnsi" w:hAnsiTheme="majorHAnsi" w:cstheme="majorHAnsi"/>
          <w:sz w:val="26"/>
          <w:szCs w:val="26"/>
        </w:rPr>
        <w:t>receive a great deal of attention</w:t>
      </w:r>
      <w:r w:rsidRPr="007C5CB4">
        <w:rPr>
          <w:rFonts w:asciiTheme="majorHAnsi" w:hAnsiTheme="majorHAnsi" w:cstheme="majorHAnsi"/>
          <w:sz w:val="16"/>
          <w:szCs w:val="26"/>
        </w:rPr>
        <w:t xml:space="preserve"> in the discussion of energy poverty and justice. </w:t>
      </w:r>
      <w:r w:rsidRPr="007C5CB4">
        <w:rPr>
          <w:rStyle w:val="StyleUnderline"/>
          <w:rFonts w:asciiTheme="majorHAnsi" w:hAnsiTheme="majorHAnsi" w:cstheme="majorHAnsi"/>
          <w:sz w:val="26"/>
          <w:szCs w:val="26"/>
        </w:rPr>
        <w:t>Light, heat and power are central to defining the standard of living and, hence, the energy justice analysis</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The direct link between</w:t>
      </w:r>
      <w:r w:rsidRPr="007C5CB4">
        <w:rPr>
          <w:rFonts w:asciiTheme="majorHAnsi" w:hAnsiTheme="majorHAnsi" w:cstheme="majorHAnsi"/>
          <w:sz w:val="16"/>
          <w:szCs w:val="26"/>
        </w:rPr>
        <w:t xml:space="preserve"> energy </w:t>
      </w:r>
      <w:r w:rsidRPr="007C5CB4">
        <w:rPr>
          <w:rStyle w:val="StyleUnderline"/>
          <w:rFonts w:asciiTheme="majorHAnsi" w:hAnsiTheme="majorHAnsi" w:cstheme="majorHAnsi"/>
          <w:sz w:val="26"/>
          <w:szCs w:val="26"/>
        </w:rPr>
        <w:t>consumption and income is also centra</w:t>
      </w:r>
      <w:r w:rsidRPr="007C5CB4">
        <w:rPr>
          <w:rFonts w:asciiTheme="majorHAnsi" w:hAnsiTheme="majorHAnsi" w:cstheme="majorHAnsi"/>
          <w:sz w:val="16"/>
          <w:szCs w:val="26"/>
        </w:rPr>
        <w:t xml:space="preserve">l to that discussion. </w:t>
      </w:r>
      <w:r w:rsidRPr="007C5CB4">
        <w:rPr>
          <w:rStyle w:val="StyleUnderline"/>
          <w:rFonts w:asciiTheme="majorHAnsi" w:hAnsiTheme="majorHAnsi" w:cstheme="majorHAnsi"/>
          <w:sz w:val="26"/>
          <w:szCs w:val="26"/>
        </w:rPr>
        <w:t xml:space="preserve">Starting with the </w:t>
      </w:r>
      <w:r w:rsidRPr="007C5CB4">
        <w:rPr>
          <w:rStyle w:val="Emphasis"/>
          <w:rFonts w:asciiTheme="majorHAnsi" w:hAnsiTheme="majorHAnsi" w:cstheme="majorHAnsi"/>
          <w:sz w:val="26"/>
          <w:szCs w:val="26"/>
        </w:rPr>
        <w:t>emergence of capitalism and</w:t>
      </w:r>
      <w:r w:rsidRPr="007C5CB4">
        <w:rPr>
          <w:rStyle w:val="StyleUnderline"/>
          <w:rFonts w:asciiTheme="majorHAnsi" w:hAnsiTheme="majorHAnsi" w:cstheme="majorHAnsi"/>
          <w:sz w:val="26"/>
          <w:szCs w:val="26"/>
        </w:rPr>
        <w:t xml:space="preserve"> accelerating in the industrial era,</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these four services exhibited a dramatic </w:t>
      </w:r>
      <w:r w:rsidRPr="007C5CB4">
        <w:rPr>
          <w:rStyle w:val="Emphasis"/>
          <w:rFonts w:asciiTheme="majorHAnsi" w:hAnsiTheme="majorHAnsi" w:cstheme="majorHAnsi"/>
          <w:sz w:val="26"/>
          <w:szCs w:val="26"/>
        </w:rPr>
        <w:t>decline in cost</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which </w:t>
      </w:r>
      <w:r w:rsidRPr="007C5CB4">
        <w:rPr>
          <w:rStyle w:val="Emphasis"/>
          <w:rFonts w:asciiTheme="majorHAnsi" w:hAnsiTheme="majorHAnsi" w:cstheme="majorHAnsi"/>
          <w:sz w:val="26"/>
          <w:szCs w:val="26"/>
        </w:rPr>
        <w:t xml:space="preserve">made them affordable for </w:t>
      </w:r>
      <w:r w:rsidRPr="007C5CB4">
        <w:rPr>
          <w:rStyle w:val="StyleUnderline"/>
          <w:rFonts w:asciiTheme="majorHAnsi" w:hAnsiTheme="majorHAnsi" w:cstheme="majorHAnsi"/>
          <w:sz w:val="26"/>
          <w:szCs w:val="26"/>
        </w:rPr>
        <w:t xml:space="preserve">an ever </w:t>
      </w:r>
      <w:r w:rsidRPr="007C5CB4">
        <w:rPr>
          <w:rStyle w:val="Emphasis"/>
          <w:rFonts w:asciiTheme="majorHAnsi" w:hAnsiTheme="majorHAnsi" w:cstheme="majorHAnsi"/>
          <w:sz w:val="26"/>
          <w:szCs w:val="26"/>
        </w:rPr>
        <w:t xml:space="preserve">increasing number of people. </w:t>
      </w:r>
      <w:r w:rsidRPr="007C5CB4">
        <w:rPr>
          <w:rFonts w:asciiTheme="majorHAnsi" w:hAnsiTheme="majorHAnsi" w:cstheme="majorHAnsi"/>
          <w:sz w:val="16"/>
          <w:szCs w:val="26"/>
        </w:rPr>
        <w:t xml:space="preserve">I include three measures of the overall outcome of the economic development process—population growth, output per capita and energy consumption per capita. North ( 2005 , p. 89) points to population for an obvious reason: </w:t>
      </w:r>
      <w:r w:rsidRPr="007C5CB4">
        <w:rPr>
          <w:rStyle w:val="StyleUnderline"/>
          <w:rFonts w:asciiTheme="majorHAnsi" w:hAnsiTheme="majorHAnsi" w:cstheme="majorHAnsi"/>
          <w:sz w:val="26"/>
          <w:szCs w:val="26"/>
        </w:rPr>
        <w:t>Statistical data</w:t>
      </w:r>
      <w:r w:rsidRPr="007C5CB4">
        <w:rPr>
          <w:rFonts w:asciiTheme="majorHAnsi" w:hAnsiTheme="majorHAnsi" w:cstheme="majorHAnsi"/>
          <w:sz w:val="16"/>
          <w:szCs w:val="26"/>
        </w:rPr>
        <w:t xml:space="preserve"> … can get us part way in describing the magnitude of changes in the landscape. They </w:t>
      </w:r>
      <w:r w:rsidRPr="007C5CB4">
        <w:rPr>
          <w:rStyle w:val="StyleUnderline"/>
          <w:rFonts w:asciiTheme="majorHAnsi" w:hAnsiTheme="majorHAnsi" w:cstheme="majorHAnsi"/>
          <w:sz w:val="26"/>
          <w:szCs w:val="26"/>
        </w:rPr>
        <w:t xml:space="preserve">provide </w:t>
      </w:r>
      <w:r w:rsidRPr="007C5CB4">
        <w:rPr>
          <w:rStyle w:val="Emphasis"/>
          <w:rFonts w:asciiTheme="majorHAnsi" w:hAnsiTheme="majorHAnsi" w:cstheme="majorHAnsi"/>
          <w:sz w:val="26"/>
          <w:szCs w:val="26"/>
        </w:rPr>
        <w:t>dramatic evidence of the revolutionary changes in the human condition</w:t>
      </w:r>
      <w:r w:rsidRPr="007C5CB4">
        <w:rPr>
          <w:rFonts w:asciiTheme="majorHAnsi" w:hAnsiTheme="majorHAnsi" w:cstheme="majorHAnsi"/>
          <w:sz w:val="16"/>
          <w:szCs w:val="26"/>
        </w:rPr>
        <w:t xml:space="preserve">. Man’s subjugation of the uncertainties related to the physical environment is most clearly manifested in the explosive increases in population since the beginning of the modern age in the eighteenth century …. [T]his dramatic change along with major development in knowledge, technological progress, and scientifi c breakthroughs that contributed to this explosive development. </w:t>
      </w:r>
      <w:r w:rsidRPr="007C5CB4">
        <w:rPr>
          <w:rStyle w:val="StyleUnderline"/>
          <w:rFonts w:asciiTheme="majorHAnsi" w:hAnsiTheme="majorHAnsi" w:cstheme="majorHAnsi"/>
          <w:sz w:val="26"/>
          <w:szCs w:val="26"/>
        </w:rPr>
        <w:t>The close correlation between GDP per capita and population is clear</w:t>
      </w:r>
      <w:r w:rsidRPr="007C5CB4">
        <w:rPr>
          <w:rFonts w:asciiTheme="majorHAnsi" w:hAnsiTheme="majorHAnsi" w:cstheme="majorHAnsi"/>
          <w:sz w:val="16"/>
          <w:szCs w:val="26"/>
        </w:rPr>
        <w:t xml:space="preserve">. GDP per capita and its growth have been the primary focal point of the analysis of economic growth and development for quite some time. </w:t>
      </w:r>
      <w:r w:rsidRPr="007C5CB4">
        <w:rPr>
          <w:rStyle w:val="StyleUnderline"/>
          <w:rFonts w:asciiTheme="majorHAnsi" w:hAnsiTheme="majorHAnsi" w:cstheme="majorHAnsi"/>
          <w:sz w:val="26"/>
          <w:szCs w:val="26"/>
        </w:rPr>
        <w:t>The close correlation between GDP per capita and energy consumption</w:t>
      </w:r>
      <w:r w:rsidRPr="007C5CB4">
        <w:rPr>
          <w:rFonts w:asciiTheme="majorHAnsi" w:hAnsiTheme="majorHAnsi" w:cstheme="majorHAnsi"/>
          <w:sz w:val="16"/>
          <w:szCs w:val="26"/>
        </w:rPr>
        <w:t xml:space="preserve"> per capita </w:t>
      </w:r>
      <w:r w:rsidRPr="007C5CB4">
        <w:rPr>
          <w:rStyle w:val="StyleUnderline"/>
          <w:rFonts w:asciiTheme="majorHAnsi" w:hAnsiTheme="majorHAnsi" w:cstheme="majorHAnsi"/>
          <w:sz w:val="26"/>
          <w:szCs w:val="26"/>
        </w:rPr>
        <w:t>has also been a focal point of analysis</w:t>
      </w:r>
      <w:r w:rsidRPr="007C5CB4">
        <w:rPr>
          <w:rFonts w:asciiTheme="majorHAnsi" w:hAnsiTheme="majorHAnsi" w:cstheme="majorHAnsi"/>
          <w:sz w:val="16"/>
          <w:szCs w:val="26"/>
        </w:rPr>
        <w:t xml:space="preserve">. 12 The graph also identifi es several technologies that are widely seen as ushering in fundamental shifts in economic activity. An important and obvious point to be made is that these involve power and transportation technologies. Three of the recent examples involve energy—steam, internal combustion engine and electricity. </w:t>
      </w:r>
      <w:r w:rsidRPr="007C5CB4">
        <w:rPr>
          <w:rStyle w:val="StyleUnderline"/>
          <w:rFonts w:asciiTheme="majorHAnsi" w:hAnsiTheme="majorHAnsi" w:cstheme="majorHAnsi"/>
          <w:sz w:val="26"/>
          <w:szCs w:val="26"/>
        </w:rPr>
        <w:t>Substituting mechanical power for human and animal power constitutes a major leap.</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The </w:t>
      </w:r>
      <w:r w:rsidRPr="007C5CB4">
        <w:rPr>
          <w:rStyle w:val="Emphasis"/>
          <w:rFonts w:asciiTheme="majorHAnsi" w:hAnsiTheme="majorHAnsi" w:cstheme="majorHAnsi"/>
          <w:sz w:val="26"/>
          <w:szCs w:val="26"/>
        </w:rPr>
        <w:t>shift to electricity</w:t>
      </w:r>
      <w:r w:rsidRPr="007C5CB4">
        <w:rPr>
          <w:rFonts w:asciiTheme="majorHAnsi" w:hAnsiTheme="majorHAnsi" w:cstheme="majorHAnsi"/>
          <w:sz w:val="16"/>
          <w:szCs w:val="26"/>
        </w:rPr>
        <w:t xml:space="preserve">, considered a General Purpose Technology (Jovanovic and Rousseau 2005 ), 13 </w:t>
      </w:r>
      <w:r w:rsidRPr="007C5CB4">
        <w:rPr>
          <w:rStyle w:val="StyleUnderline"/>
          <w:rFonts w:asciiTheme="majorHAnsi" w:hAnsiTheme="majorHAnsi" w:cstheme="majorHAnsi"/>
          <w:sz w:val="26"/>
          <w:szCs w:val="26"/>
        </w:rPr>
        <w:t>was one of the key factors in the second industrial revolution</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Finally</w:t>
      </w:r>
      <w:r w:rsidRPr="007C5CB4">
        <w:rPr>
          <w:rFonts w:asciiTheme="majorHAnsi" w:hAnsiTheme="majorHAnsi" w:cstheme="majorHAnsi"/>
          <w:sz w:val="16"/>
          <w:szCs w:val="26"/>
        </w:rPr>
        <w:t xml:space="preserve">, at the bottom, the graph shows key developments in the structure of policy making. </w:t>
      </w:r>
      <w:r w:rsidRPr="007C5CB4">
        <w:rPr>
          <w:rStyle w:val="StyleUnderline"/>
          <w:rFonts w:asciiTheme="majorHAnsi" w:hAnsiTheme="majorHAnsi" w:cstheme="majorHAnsi"/>
          <w:sz w:val="26"/>
          <w:szCs w:val="26"/>
        </w:rPr>
        <w:t>The nation-state was a key development that enabled the process of economic growth to gain traction</w:t>
      </w:r>
      <w:r w:rsidRPr="007C5CB4">
        <w:rPr>
          <w:rFonts w:asciiTheme="majorHAnsi" w:hAnsiTheme="majorHAnsi" w:cstheme="majorHAnsi"/>
          <w:sz w:val="16"/>
          <w:szCs w:val="26"/>
        </w:rPr>
        <w:t xml:space="preserve"> (Acemoglu and Robinson 2012 , Figure 5). </w:t>
      </w:r>
      <w:r w:rsidRPr="007C5CB4">
        <w:rPr>
          <w:rStyle w:val="Emphasis"/>
          <w:rFonts w:asciiTheme="majorHAnsi" w:hAnsiTheme="majorHAnsi" w:cstheme="majorHAnsi"/>
          <w:sz w:val="26"/>
          <w:szCs w:val="26"/>
        </w:rPr>
        <w:t>The Westphalian state was</w:t>
      </w:r>
      <w:r w:rsidRPr="007C5CB4">
        <w:rPr>
          <w:rFonts w:asciiTheme="majorHAnsi" w:hAnsiTheme="majorHAnsi" w:cstheme="majorHAnsi"/>
          <w:sz w:val="16"/>
          <w:szCs w:val="26"/>
        </w:rPr>
        <w:t xml:space="preserve"> a </w:t>
      </w:r>
      <w:r w:rsidRPr="007C5CB4">
        <w:rPr>
          <w:rStyle w:val="Emphasis"/>
          <w:rFonts w:asciiTheme="majorHAnsi" w:hAnsiTheme="majorHAnsi" w:cstheme="majorHAnsi"/>
          <w:sz w:val="26"/>
          <w:szCs w:val="26"/>
        </w:rPr>
        <w:t>key</w:t>
      </w:r>
      <w:r w:rsidRPr="007C5CB4">
        <w:rPr>
          <w:rFonts w:asciiTheme="majorHAnsi" w:hAnsiTheme="majorHAnsi" w:cstheme="majorHAnsi"/>
          <w:sz w:val="16"/>
          <w:szCs w:val="26"/>
        </w:rPr>
        <w:t xml:space="preserve"> development. Eff orts to organize relations between states were the subject of a stream of treaties, but the graph shows the major eff orts to organize multilateral relations in the twentieth century. It is important to keep in mind that the graph is truncated. </w:t>
      </w:r>
      <w:r w:rsidRPr="007C5CB4">
        <w:rPr>
          <w:rStyle w:val="StyleUnderline"/>
          <w:rFonts w:asciiTheme="majorHAnsi" w:hAnsiTheme="majorHAnsi" w:cstheme="majorHAnsi"/>
          <w:sz w:val="26"/>
          <w:szCs w:val="26"/>
        </w:rPr>
        <w:t>Prior to the year 1400, the rate of growth in the factors that affect material well-being was virtually nil</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The data underscore the </w:t>
      </w:r>
      <w:r w:rsidRPr="007C5CB4">
        <w:rPr>
          <w:rStyle w:val="Emphasis"/>
          <w:rFonts w:asciiTheme="majorHAnsi" w:hAnsiTheme="majorHAnsi" w:cstheme="majorHAnsi"/>
          <w:sz w:val="26"/>
          <w:szCs w:val="26"/>
        </w:rPr>
        <w:t>immense progress made in the material condition of society in the past three centuries</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The dramatic change in the rates of progress is coincident with the emergence of capitalism and</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in particular</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the industrial revolution</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The key message</w:t>
      </w:r>
      <w:r w:rsidRPr="007C5CB4">
        <w:rPr>
          <w:rFonts w:asciiTheme="majorHAnsi" w:hAnsiTheme="majorHAnsi" w:cstheme="majorHAnsi"/>
          <w:sz w:val="16"/>
          <w:szCs w:val="26"/>
        </w:rPr>
        <w:t xml:space="preserve"> for the purpose of this analysis </w:t>
      </w:r>
      <w:r w:rsidRPr="007C5CB4">
        <w:rPr>
          <w:rStyle w:val="Emphasis"/>
          <w:rFonts w:asciiTheme="majorHAnsi" w:hAnsiTheme="majorHAnsi" w:cstheme="majorHAnsi"/>
          <w:sz w:val="26"/>
          <w:szCs w:val="26"/>
        </w:rPr>
        <w:t>is strikingly clear</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If we accept the proposition that </w:t>
      </w:r>
      <w:r w:rsidRPr="007C5CB4">
        <w:rPr>
          <w:rStyle w:val="Emphasis"/>
          <w:rFonts w:asciiTheme="majorHAnsi" w:hAnsiTheme="majorHAnsi" w:cstheme="majorHAnsi"/>
          <w:sz w:val="26"/>
          <w:szCs w:val="26"/>
        </w:rPr>
        <w:t>human civilization dates back about 12 millennia, then the capitalist era is about 4% of human history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The industrial era covers the second half</w:t>
      </w:r>
      <w:r w:rsidRPr="007C5CB4">
        <w:rPr>
          <w:rFonts w:asciiTheme="majorHAnsi" w:hAnsiTheme="majorHAnsi" w:cstheme="majorHAnsi"/>
          <w:sz w:val="16"/>
          <w:szCs w:val="26"/>
        </w:rPr>
        <w:t xml:space="preserve"> of that period. </w:t>
      </w:r>
      <w:r w:rsidRPr="007C5CB4">
        <w:rPr>
          <w:rStyle w:val="StyleUnderline"/>
          <w:rFonts w:asciiTheme="majorHAnsi" w:hAnsiTheme="majorHAnsi" w:cstheme="majorHAnsi"/>
          <w:sz w:val="26"/>
          <w:szCs w:val="26"/>
        </w:rPr>
        <w:t xml:space="preserve">Measured by population, per capita </w:t>
      </w:r>
      <w:r w:rsidRPr="007C5CB4">
        <w:rPr>
          <w:rStyle w:val="StyleUnderline"/>
          <w:rFonts w:asciiTheme="majorHAnsi" w:hAnsiTheme="majorHAnsi" w:cstheme="majorHAnsi"/>
          <w:sz w:val="26"/>
          <w:szCs w:val="26"/>
        </w:rPr>
        <w:lastRenderedPageBreak/>
        <w:t xml:space="preserve">income, heat, power, transportation, lighting, about </w:t>
      </w:r>
      <w:r w:rsidRPr="007C5CB4">
        <w:rPr>
          <w:rStyle w:val="Emphasis"/>
          <w:rFonts w:asciiTheme="majorHAnsi" w:hAnsiTheme="majorHAnsi" w:cstheme="majorHAnsi"/>
          <w:sz w:val="26"/>
          <w:szCs w:val="26"/>
        </w:rPr>
        <w:t>90 % of human progress has taken place in the most recent 2 % of human history, the very short period of capitalist industrialization</w:t>
      </w:r>
      <w:r w:rsidRPr="007C5CB4">
        <w:rPr>
          <w:rFonts w:asciiTheme="majorHAnsi" w:hAnsiTheme="majorHAnsi" w:cstheme="majorHAnsi"/>
          <w:sz w:val="16"/>
          <w:szCs w:val="26"/>
        </w:rPr>
        <w:t xml:space="preserve">. 14 The Virtuous Cycle of Progress and the Potential for Justice The progressive capitalist frame for a theory of justice launches from this dramatic change in the human condition. Obviously, it postdates much of the thinking of the ancient philosophers and early modern (preindustrial) political theorists who naturally make up a large part of the intellectual and cultural heritage of the Western concept of justice, as discussed at length the Global Energy Justice . There has been a dramatic transformation of the terrain of justice in three ways. • </w:t>
      </w:r>
      <w:r w:rsidRPr="007C5CB4">
        <w:rPr>
          <w:rStyle w:val="StyleUnderline"/>
          <w:rFonts w:asciiTheme="majorHAnsi" w:hAnsiTheme="majorHAnsi" w:cstheme="majorHAnsi"/>
          <w:sz w:val="26"/>
          <w:szCs w:val="26"/>
        </w:rPr>
        <w:t xml:space="preserve">The capitalist industrial revolution has not only produced a </w:t>
      </w:r>
      <w:r w:rsidRPr="007C5CB4">
        <w:rPr>
          <w:rStyle w:val="Emphasis"/>
          <w:rFonts w:asciiTheme="majorHAnsi" w:hAnsiTheme="majorHAnsi" w:cstheme="majorHAnsi"/>
          <w:sz w:val="26"/>
          <w:szCs w:val="26"/>
        </w:rPr>
        <w:t>dramatic improvement in the human condition</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it has also created the possibility/ hope/expectation that there will be a </w:t>
      </w:r>
      <w:r w:rsidRPr="007C5CB4">
        <w:rPr>
          <w:rStyle w:val="Emphasis"/>
          <w:rFonts w:asciiTheme="majorHAnsi" w:hAnsiTheme="majorHAnsi" w:cstheme="majorHAnsi"/>
          <w:sz w:val="26"/>
          <w:szCs w:val="26"/>
        </w:rPr>
        <w:t>massive and continuing improvement in the material well-being of people</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Mankind has been </w:t>
      </w:r>
      <w:r w:rsidRPr="007C5CB4">
        <w:rPr>
          <w:rStyle w:val="Emphasis"/>
          <w:rFonts w:asciiTheme="majorHAnsi" w:hAnsiTheme="majorHAnsi" w:cstheme="majorHAnsi"/>
          <w:sz w:val="26"/>
          <w:szCs w:val="26"/>
        </w:rPr>
        <w:t>freed from endless poverty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and expects continuous</w:t>
      </w:r>
      <w:r w:rsidRPr="007C5CB4">
        <w:rPr>
          <w:rFonts w:asciiTheme="majorHAnsi" w:hAnsiTheme="majorHAnsi" w:cstheme="majorHAnsi"/>
          <w:sz w:val="16"/>
          <w:szCs w:val="26"/>
        </w:rPr>
        <w:t xml:space="preserve"> economic </w:t>
      </w:r>
      <w:r w:rsidRPr="007C5CB4">
        <w:rPr>
          <w:rStyle w:val="StyleUnderline"/>
          <w:rFonts w:asciiTheme="majorHAnsi" w:hAnsiTheme="majorHAnsi" w:cstheme="majorHAnsi"/>
          <w:sz w:val="26"/>
          <w:szCs w:val="26"/>
        </w:rPr>
        <w:t>growth and improvement</w:t>
      </w:r>
      <w:r w:rsidRPr="007C5CB4">
        <w:rPr>
          <w:rFonts w:asciiTheme="majorHAnsi" w:hAnsiTheme="majorHAnsi" w:cstheme="majorHAnsi"/>
          <w:sz w:val="16"/>
          <w:szCs w:val="26"/>
        </w:rPr>
        <w:t xml:space="preserve"> in material conditions. • </w:t>
      </w:r>
      <w:r w:rsidRPr="007C5CB4">
        <w:rPr>
          <w:rStyle w:val="StyleUnderline"/>
          <w:rFonts w:asciiTheme="majorHAnsi" w:hAnsiTheme="majorHAnsi" w:cstheme="majorHAnsi"/>
          <w:sz w:val="26"/>
          <w:szCs w:val="26"/>
        </w:rPr>
        <w:t>The improvement</w:t>
      </w:r>
      <w:r w:rsidRPr="007C5CB4">
        <w:rPr>
          <w:rFonts w:asciiTheme="majorHAnsi" w:hAnsiTheme="majorHAnsi" w:cstheme="majorHAnsi"/>
          <w:sz w:val="16"/>
          <w:szCs w:val="26"/>
        </w:rPr>
        <w:t xml:space="preserve"> in material well-being </w:t>
      </w:r>
      <w:r w:rsidRPr="007C5CB4">
        <w:rPr>
          <w:rStyle w:val="StyleUnderline"/>
          <w:rFonts w:asciiTheme="majorHAnsi" w:hAnsiTheme="majorHAnsi" w:cstheme="majorHAnsi"/>
          <w:sz w:val="26"/>
          <w:szCs w:val="26"/>
        </w:rPr>
        <w:t>comes with</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and </w:t>
      </w:r>
      <w:r w:rsidRPr="007C5CB4">
        <w:rPr>
          <w:rStyle w:val="Emphasis"/>
          <w:rFonts w:asciiTheme="majorHAnsi" w:hAnsiTheme="majorHAnsi" w:cstheme="majorHAnsi"/>
          <w:sz w:val="26"/>
          <w:szCs w:val="26"/>
        </w:rPr>
        <w:t>is in part dependent on</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an increasing interdependence of economic activity</w:t>
      </w:r>
      <w:r w:rsidRPr="007C5CB4">
        <w:rPr>
          <w:rFonts w:asciiTheme="majorHAnsi" w:hAnsiTheme="majorHAnsi" w:cstheme="majorHAnsi"/>
          <w:sz w:val="16"/>
          <w:szCs w:val="26"/>
        </w:rPr>
        <w:t xml:space="preserve"> (a refined division of labor and globalization). • </w:t>
      </w:r>
      <w:r w:rsidRPr="007C5CB4">
        <w:rPr>
          <w:rStyle w:val="StyleUnderline"/>
          <w:rFonts w:asciiTheme="majorHAnsi" w:hAnsiTheme="majorHAnsi" w:cstheme="majorHAnsi"/>
          <w:sz w:val="26"/>
          <w:szCs w:val="26"/>
        </w:rPr>
        <w:t>Increasing wealth and improvements in communications</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which are made possible by</w:t>
      </w:r>
      <w:r w:rsidRPr="007C5CB4">
        <w:rPr>
          <w:rFonts w:asciiTheme="majorHAnsi" w:hAnsiTheme="majorHAnsi" w:cstheme="majorHAnsi"/>
          <w:sz w:val="16"/>
          <w:szCs w:val="26"/>
        </w:rPr>
        <w:t xml:space="preserve"> changes in energy technology, i.e. </w:t>
      </w:r>
      <w:r w:rsidRPr="007C5CB4">
        <w:rPr>
          <w:rStyle w:val="StyleUnderline"/>
          <w:rFonts w:asciiTheme="majorHAnsi" w:hAnsiTheme="majorHAnsi" w:cstheme="majorHAnsi"/>
          <w:sz w:val="26"/>
          <w:szCs w:val="26"/>
        </w:rPr>
        <w:t>electrifi cation</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have allowed more and more people to engage and participate more directly and forcefully in self-governance</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In the capitalist industrial era we </w:t>
      </w:r>
      <w:r w:rsidRPr="007C5CB4">
        <w:rPr>
          <w:rStyle w:val="Emphasis"/>
          <w:rFonts w:asciiTheme="majorHAnsi" w:hAnsiTheme="majorHAnsi" w:cstheme="majorHAnsi"/>
          <w:sz w:val="26"/>
          <w:szCs w:val="26"/>
        </w:rPr>
        <w:t>no longer have to treat human history as a kind of zero-sum, depleting resource story</w:t>
      </w:r>
      <w:r w:rsidRPr="007C5CB4">
        <w:rPr>
          <w:rStyle w:val="StyleUnderline"/>
          <w:rFonts w:asciiTheme="majorHAnsi" w:hAnsiTheme="majorHAnsi" w:cstheme="majorHAnsi"/>
          <w:sz w:val="26"/>
          <w:szCs w:val="26"/>
        </w:rPr>
        <w:t>.</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The current </w:t>
      </w:r>
      <w:r w:rsidRPr="007C5CB4">
        <w:rPr>
          <w:rStyle w:val="Emphasis"/>
          <w:rFonts w:asciiTheme="majorHAnsi" w:hAnsiTheme="majorHAnsi" w:cstheme="majorHAnsi"/>
          <w:sz w:val="26"/>
          <w:szCs w:val="26"/>
        </w:rPr>
        <w:t>generation should not be chastised for overconsuming scarce resources as long as it produces the means to maintain and improve the prospects of future generations</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For the past quarter of a millennium, the groundwork for a much higher standard of living has been laid by each successive generation</w:t>
      </w:r>
      <w:r w:rsidRPr="007C5CB4">
        <w:rPr>
          <w:rFonts w:asciiTheme="majorHAnsi" w:hAnsiTheme="majorHAnsi" w:cstheme="majorHAnsi"/>
          <w:sz w:val="16"/>
          <w:szCs w:val="26"/>
        </w:rPr>
        <w:t xml:space="preserve">. Perez ( 2002 ) argues that capitalist development needs to be progressive in the sense I use the term. Technology is the fuel of the capitalist engine (Perez 2002 , p. 155). </w:t>
      </w:r>
      <w:r w:rsidRPr="007C5CB4">
        <w:rPr>
          <w:rStyle w:val="StyleUnderline"/>
          <w:rFonts w:asciiTheme="majorHAnsi" w:hAnsiTheme="majorHAnsi" w:cstheme="majorHAnsi"/>
          <w:sz w:val="26"/>
          <w:szCs w:val="26"/>
        </w:rPr>
        <w:t>The potential for production and productivity grow this considerable</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What is needed for its realization is a new space for the unhindered expansion of markets, favoring economics of scale and fostering a new wave of investment</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this essentially means that adequate regulation</w:t>
      </w:r>
      <w:r w:rsidRPr="007C5CB4">
        <w:rPr>
          <w:rFonts w:asciiTheme="majorHAnsi" w:hAnsiTheme="majorHAnsi" w:cstheme="majorHAnsi"/>
          <w:sz w:val="16"/>
          <w:szCs w:val="26"/>
        </w:rPr>
        <w:t xml:space="preserve"> … </w:t>
      </w:r>
      <w:r w:rsidRPr="007C5CB4">
        <w:rPr>
          <w:rStyle w:val="StyleUnderline"/>
          <w:rFonts w:asciiTheme="majorHAnsi" w:hAnsiTheme="majorHAnsi" w:cstheme="majorHAnsi"/>
          <w:sz w:val="26"/>
          <w:szCs w:val="26"/>
        </w:rPr>
        <w:t xml:space="preserve">has to be established and an </w:t>
      </w:r>
      <w:r w:rsidRPr="007C5CB4">
        <w:rPr>
          <w:rStyle w:val="Emphasis"/>
          <w:rFonts w:asciiTheme="majorHAnsi" w:hAnsiTheme="majorHAnsi" w:cstheme="majorHAnsi"/>
          <w:sz w:val="26"/>
          <w:szCs w:val="26"/>
        </w:rPr>
        <w:t>institutional framework favoring the real economy over the paper economy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needs to be put in place</w:t>
      </w:r>
      <w:r w:rsidRPr="007C5CB4">
        <w:rPr>
          <w:rFonts w:asciiTheme="majorHAnsi" w:hAnsiTheme="majorHAnsi" w:cstheme="majorHAnsi"/>
          <w:sz w:val="16"/>
          <w:szCs w:val="26"/>
        </w:rPr>
        <w:t xml:space="preserve"> … So the rhythm of potential grow this modulated by the qualitative dynamics of eff ective demand (Perez 2002 , pp. 114–116). Since market saturation is one of the main limits encountered in deploying the growth potential of a technology revolution, ensuring consistent extension of markets is the way to facilitate the pursuit of those goals. </w:t>
      </w:r>
      <w:r w:rsidRPr="007C5CB4">
        <w:rPr>
          <w:rStyle w:val="StyleUnderline"/>
          <w:rFonts w:asciiTheme="majorHAnsi" w:hAnsiTheme="majorHAnsi" w:cstheme="majorHAnsi"/>
          <w:sz w:val="26"/>
          <w:szCs w:val="26"/>
        </w:rPr>
        <w:t>Consequently, it is progressive distribution and worldwide advances in development that can best guarantee a continued expansion of demand</w:t>
      </w:r>
      <w:r w:rsidRPr="007C5CB4">
        <w:rPr>
          <w:rFonts w:asciiTheme="majorHAnsi" w:hAnsiTheme="majorHAnsi" w:cstheme="majorHAnsi"/>
          <w:sz w:val="16"/>
          <w:szCs w:val="26"/>
        </w:rPr>
        <w:t xml:space="preserve"> (Perez 2002 , p. 124). </w:t>
      </w:r>
      <w:r w:rsidRPr="007C5CB4">
        <w:rPr>
          <w:rStyle w:val="StyleUnderline"/>
          <w:rFonts w:asciiTheme="majorHAnsi" w:hAnsiTheme="majorHAnsi" w:cstheme="majorHAnsi"/>
          <w:sz w:val="26"/>
          <w:szCs w:val="26"/>
        </w:rPr>
        <w:t>The impact of progressive capitalism on the terrain of justice involves more than simple progress</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It also reflects the structure and process by which capitalism creates progress</w:t>
      </w:r>
      <w:r w:rsidRPr="007C5CB4">
        <w:rPr>
          <w:rFonts w:asciiTheme="majorHAnsi" w:hAnsiTheme="majorHAnsi" w:cstheme="majorHAnsi"/>
          <w:sz w:val="16"/>
          <w:szCs w:val="26"/>
        </w:rPr>
        <w:t xml:space="preserve">. Two key processes are involved. A discussion of these broad issues is beyond the scope of this chapter and has been off ered elsewhere (Cooper 2015 ). Here I emphasize two points that are central to the discussion of energy justice. • </w:t>
      </w:r>
      <w:r w:rsidRPr="007C5CB4">
        <w:rPr>
          <w:rStyle w:val="StyleUnderline"/>
          <w:rFonts w:asciiTheme="majorHAnsi" w:hAnsiTheme="majorHAnsi" w:cstheme="majorHAnsi"/>
          <w:sz w:val="26"/>
          <w:szCs w:val="26"/>
        </w:rPr>
        <w:t>First</w:t>
      </w:r>
      <w:r w:rsidRPr="007C5CB4">
        <w:rPr>
          <w:rFonts w:asciiTheme="majorHAnsi" w:hAnsiTheme="majorHAnsi" w:cstheme="majorHAnsi"/>
          <w:sz w:val="16"/>
          <w:szCs w:val="26"/>
        </w:rPr>
        <w:t xml:space="preserve">, the explanation asserts that </w:t>
      </w:r>
      <w:r w:rsidRPr="007C5CB4">
        <w:rPr>
          <w:rStyle w:val="Emphasis"/>
          <w:rFonts w:asciiTheme="majorHAnsi" w:hAnsiTheme="majorHAnsi" w:cstheme="majorHAnsi"/>
          <w:sz w:val="26"/>
          <w:szCs w:val="26"/>
        </w:rPr>
        <w:t>capitalism has given birth to recursive feedback loops, virtuous circles and cycles</w:t>
      </w:r>
      <w:r w:rsidRPr="007C5CB4">
        <w:rPr>
          <w:rFonts w:asciiTheme="majorHAnsi" w:hAnsiTheme="majorHAnsi" w:cstheme="majorHAnsi"/>
          <w:sz w:val="16"/>
          <w:szCs w:val="26"/>
        </w:rPr>
        <w:t xml:space="preserve">, of creative destruction and construction </w:t>
      </w:r>
      <w:r w:rsidRPr="007C5CB4">
        <w:rPr>
          <w:rStyle w:val="StyleUnderline"/>
          <w:rFonts w:asciiTheme="majorHAnsi" w:hAnsiTheme="majorHAnsi" w:cstheme="majorHAnsi"/>
          <w:sz w:val="26"/>
          <w:szCs w:val="26"/>
        </w:rPr>
        <w:t>that creates a spiral of progress</w:t>
      </w:r>
      <w:r w:rsidRPr="007C5CB4">
        <w:rPr>
          <w:rFonts w:asciiTheme="majorHAnsi" w:hAnsiTheme="majorHAnsi" w:cstheme="majorHAnsi"/>
          <w:sz w:val="16"/>
          <w:szCs w:val="26"/>
        </w:rPr>
        <w:t xml:space="preserve">. • </w:t>
      </w:r>
      <w:r w:rsidRPr="007C5CB4">
        <w:rPr>
          <w:rStyle w:val="StyleUnderline"/>
          <w:rFonts w:asciiTheme="majorHAnsi" w:hAnsiTheme="majorHAnsi" w:cstheme="majorHAnsi"/>
          <w:sz w:val="26"/>
          <w:szCs w:val="26"/>
        </w:rPr>
        <w:t>Second</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the division of labor advances </w:t>
      </w:r>
      <w:r w:rsidRPr="007C5CB4">
        <w:rPr>
          <w:rStyle w:val="StyleUnderline"/>
          <w:rFonts w:asciiTheme="majorHAnsi" w:hAnsiTheme="majorHAnsi" w:cstheme="majorHAnsi"/>
          <w:sz w:val="26"/>
          <w:szCs w:val="26"/>
        </w:rPr>
        <w:lastRenderedPageBreak/>
        <w:t xml:space="preserve">relentlessly, which ultimately </w:t>
      </w:r>
      <w:r w:rsidRPr="007C5CB4">
        <w:rPr>
          <w:rStyle w:val="Emphasis"/>
          <w:rFonts w:asciiTheme="majorHAnsi" w:hAnsiTheme="majorHAnsi" w:cstheme="majorHAnsi"/>
          <w:sz w:val="26"/>
          <w:szCs w:val="26"/>
        </w:rPr>
        <w:t>increases human capital and promotes democratic equality</w:t>
      </w:r>
      <w:r w:rsidRPr="007C5CB4">
        <w:rPr>
          <w:rFonts w:asciiTheme="majorHAnsi" w:hAnsiTheme="majorHAnsi" w:cstheme="majorHAnsi"/>
          <w:sz w:val="16"/>
          <w:szCs w:val="26"/>
        </w:rPr>
        <w:t xml:space="preserve">. The stark contrast between the twenty-fi rst-century digital mode of production that is emerging and the twentieth-century mode of production described by Perez ( 2004 , 2009 ) underscores this process in several ways. </w:t>
      </w:r>
      <w:r w:rsidRPr="007C5CB4">
        <w:rPr>
          <w:rStyle w:val="StyleUnderline"/>
          <w:rFonts w:asciiTheme="majorHAnsi" w:hAnsiTheme="majorHAnsi" w:cstheme="majorHAnsi"/>
          <w:sz w:val="26"/>
          <w:szCs w:val="26"/>
        </w:rPr>
        <w:t>First, the mass market production of the twentieth century was very much driven by fossil fuel consumption</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The digital mode of production is much more dependent on electricity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Second, technologies are emerging to power more and more activity with electricity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Third, the heterogeneity of products creates niche markets</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Fourth, the new division of labor is much more global and complex</w:t>
      </w:r>
      <w:r w:rsidRPr="007C5CB4">
        <w:rPr>
          <w:rFonts w:asciiTheme="majorHAnsi" w:hAnsiTheme="majorHAnsi" w:cstheme="majorHAnsi"/>
          <w:sz w:val="16"/>
          <w:szCs w:val="26"/>
        </w:rPr>
        <w:t xml:space="preserve">, shifting a great deal of activity and autonomy to the edge of the networks. </w:t>
      </w:r>
      <w:r w:rsidRPr="007C5CB4">
        <w:rPr>
          <w:rStyle w:val="StyleUnderline"/>
          <w:rFonts w:asciiTheme="majorHAnsi" w:hAnsiTheme="majorHAnsi" w:cstheme="majorHAnsi"/>
          <w:sz w:val="26"/>
          <w:szCs w:val="26"/>
        </w:rPr>
        <w:t>The virtuous cycles of economic progress are interconnected in the sense that they tend to produce the key ingredients to solve the next great challenge that faces the economic system</w:t>
      </w:r>
      <w:r w:rsidRPr="007C5CB4">
        <w:rPr>
          <w:rFonts w:asciiTheme="majorHAnsi" w:hAnsiTheme="majorHAnsi" w:cstheme="majorHAnsi"/>
          <w:sz w:val="16"/>
          <w:szCs w:val="26"/>
        </w:rPr>
        <w:t xml:space="preserve">. Perez builds this into her model of capitalism by linking Schumpeter’s concept of creative destruction to the equally powerful process of creative construction. The result is a spiral of development. While analysis of this process is also beyond the scope of this chapter, one aspect of the current phase of development is critical to the discussion of energy justice. Industrial revolutions produce the ingredients necessary to solve the challenges that they faced. ^his is certainly true of the third industrial revolution in the energy sector, the electricity sector in particular. Dynamic technological development has produced the tools for the transformation of the energy sector that can solve the problem of climate change, while dealing with the challenge of energy justice. The central station model of base-load facilities combined with high cost peaking power and massive amounts of pollution, including greenhouse gas emissions, has been undercut by dramatically declining cost for distributed renewables and storage. The Information and Communications Technologies revolution has now made it possible to integrate and manage demand and supply rather than build central station, fossil-fuel-based powered facilities that passively follow load. Economic analyses of the cost of addressing energy justice that were off ered as it became a topic of increasing attention a decade ago are obsolete as a result of dramatic innovation and competition (Cooper 2014b ). An electricity sector centered on smaller scale, more flexible resources should facilitate and lower the cost of addressing both energy poverty and climate change. this technological revolution not only delivers aff ordable electricity, but it also does so in a manner that utilizes local resources and fosters local autonomy. </w:t>
      </w:r>
      <w:r w:rsidRPr="007C5CB4">
        <w:rPr>
          <w:rStyle w:val="StyleUnderline"/>
          <w:rFonts w:asciiTheme="majorHAnsi" w:hAnsiTheme="majorHAnsi" w:cstheme="majorHAnsi"/>
          <w:sz w:val="26"/>
          <w:szCs w:val="26"/>
        </w:rPr>
        <w:t>As has always been the case, however, there is a struggle between the incumbent and the new entrant technologies over the speed and ultimate confi guration of the new system and which values will be expressed by the system</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In short, </w:t>
      </w:r>
      <w:r w:rsidRPr="007C5CB4">
        <w:rPr>
          <w:rStyle w:val="Emphasis"/>
          <w:rFonts w:asciiTheme="majorHAnsi" w:hAnsiTheme="majorHAnsi" w:cstheme="majorHAnsi"/>
          <w:sz w:val="26"/>
          <w:szCs w:val="26"/>
        </w:rPr>
        <w:t>the energy sector</w:t>
      </w:r>
      <w:r w:rsidRPr="007C5CB4">
        <w:rPr>
          <w:rFonts w:asciiTheme="majorHAnsi" w:hAnsiTheme="majorHAnsi" w:cstheme="majorHAnsi"/>
          <w:sz w:val="16"/>
          <w:szCs w:val="26"/>
        </w:rPr>
        <w:t xml:space="preserve">, in general, and the electricity sector, in particular, </w:t>
      </w:r>
      <w:r w:rsidRPr="007C5CB4">
        <w:rPr>
          <w:rStyle w:val="Emphasis"/>
          <w:rFonts w:asciiTheme="majorHAnsi" w:hAnsiTheme="majorHAnsi" w:cstheme="majorHAnsi"/>
          <w:sz w:val="26"/>
          <w:szCs w:val="26"/>
        </w:rPr>
        <w:t>are at the “turning point”</w:t>
      </w:r>
      <w:r w:rsidRPr="007C5CB4">
        <w:rPr>
          <w:rFonts w:asciiTheme="majorHAnsi" w:hAnsiTheme="majorHAnsi" w:cstheme="majorHAnsi"/>
          <w:sz w:val="16"/>
          <w:szCs w:val="26"/>
        </w:rPr>
        <w:t xml:space="preserve"> (Perez 2002 ) </w:t>
      </w:r>
      <w:r w:rsidRPr="007C5CB4">
        <w:rPr>
          <w:rStyle w:val="Emphasis"/>
          <w:rFonts w:asciiTheme="majorHAnsi" w:hAnsiTheme="majorHAnsi" w:cstheme="majorHAnsi"/>
          <w:sz w:val="26"/>
          <w:szCs w:val="26"/>
        </w:rPr>
        <w:t>or “critical juncture”</w:t>
      </w:r>
      <w:r w:rsidRPr="007C5CB4">
        <w:rPr>
          <w:rFonts w:asciiTheme="majorHAnsi" w:hAnsiTheme="majorHAnsi" w:cstheme="majorHAnsi"/>
          <w:sz w:val="16"/>
          <w:szCs w:val="26"/>
        </w:rPr>
        <w:t xml:space="preserve"> (Robinson and Acemoglu 2012 )\ </w:t>
      </w:r>
      <w:r w:rsidRPr="007C5CB4">
        <w:rPr>
          <w:rStyle w:val="StyleUnderline"/>
          <w:rFonts w:asciiTheme="majorHAnsi" w:hAnsiTheme="majorHAnsi" w:cstheme="majorHAnsi"/>
          <w:sz w:val="26"/>
          <w:szCs w:val="26"/>
        </w:rPr>
        <w:t>of the “quarter-life crisis of the digital mode of production” (</w:t>
      </w:r>
      <w:r w:rsidRPr="007C5CB4">
        <w:rPr>
          <w:rFonts w:asciiTheme="majorHAnsi" w:hAnsiTheme="majorHAnsi" w:cstheme="majorHAnsi"/>
          <w:sz w:val="16"/>
          <w:szCs w:val="26"/>
        </w:rPr>
        <w:t xml:space="preserve">Cooper 2013b ). </w:t>
      </w:r>
      <w:r w:rsidRPr="007C5CB4">
        <w:rPr>
          <w:rStyle w:val="Emphasis"/>
          <w:rFonts w:asciiTheme="majorHAnsi" w:hAnsiTheme="majorHAnsi" w:cstheme="majorHAnsi"/>
          <w:sz w:val="26"/>
          <w:szCs w:val="26"/>
        </w:rPr>
        <w:t>Political economy is about driving the economy in the right direction with policy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 xml:space="preserve">While the outcome is uncertain, the technological progress suggests that prospects are good for a </w:t>
      </w:r>
      <w:r w:rsidRPr="007C5CB4">
        <w:rPr>
          <w:rStyle w:val="Emphasis"/>
          <w:rFonts w:asciiTheme="majorHAnsi" w:hAnsiTheme="majorHAnsi" w:cstheme="majorHAnsi"/>
          <w:sz w:val="26"/>
          <w:szCs w:val="26"/>
        </w:rPr>
        <w:t>successful deployment of the third industrial revolution</w:t>
      </w:r>
      <w:r w:rsidRPr="007C5CB4">
        <w:rPr>
          <w:rFonts w:asciiTheme="majorHAnsi" w:hAnsiTheme="majorHAnsi" w:cstheme="majorHAnsi"/>
          <w:sz w:val="16"/>
          <w:szCs w:val="26"/>
        </w:rPr>
        <w:t xml:space="preserve">. 3 A Broad Frame for Justice Building on the intense discussion of energy justice presented in the two books noted in the introduction, the theory of distributive justice off ered below is intended to provide a framework that makes the inclusion of progressive values and the policies that address energy poverty more compelling in the process of institutional recomposition that is taking place. Needless to say, this was the purpose of the Encyclical on climate change. </w:t>
      </w:r>
      <w:r w:rsidRPr="007C5CB4">
        <w:rPr>
          <w:rStyle w:val="StyleUnderline"/>
          <w:rFonts w:asciiTheme="majorHAnsi" w:hAnsiTheme="majorHAnsi" w:cstheme="majorHAnsi"/>
          <w:sz w:val="26"/>
          <w:szCs w:val="26"/>
        </w:rPr>
        <w:t xml:space="preserve">The analysis makes several basic points that </w:t>
      </w:r>
      <w:r w:rsidRPr="007C5CB4">
        <w:rPr>
          <w:rStyle w:val="Emphasis"/>
          <w:rFonts w:asciiTheme="majorHAnsi" w:hAnsiTheme="majorHAnsi" w:cstheme="majorHAnsi"/>
          <w:sz w:val="26"/>
          <w:szCs w:val="26"/>
        </w:rPr>
        <w:t>lead to an important conclusion</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distributive justice is not an afterthought to a dynamic economic system, it is an indispensable, core ingredient of success</w:t>
      </w:r>
      <w:r w:rsidRPr="007C5CB4">
        <w:rPr>
          <w:rFonts w:asciiTheme="majorHAnsi" w:hAnsiTheme="majorHAnsi" w:cstheme="majorHAnsi"/>
          <w:sz w:val="16"/>
          <w:szCs w:val="26"/>
        </w:rPr>
        <w:t xml:space="preserve">: • </w:t>
      </w:r>
      <w:r w:rsidRPr="007C5CB4">
        <w:rPr>
          <w:rStyle w:val="Emphasis"/>
          <w:rFonts w:asciiTheme="majorHAnsi" w:hAnsiTheme="majorHAnsi" w:cstheme="majorHAnsi"/>
          <w:sz w:val="26"/>
          <w:szCs w:val="26"/>
        </w:rPr>
        <w:t>Markets have a critical role as the driver of progress</w:t>
      </w:r>
      <w:r w:rsidRPr="007C5CB4">
        <w:rPr>
          <w:rFonts w:asciiTheme="majorHAnsi" w:hAnsiTheme="majorHAnsi" w:cstheme="majorHAnsi"/>
          <w:sz w:val="16"/>
          <w:szCs w:val="26"/>
        </w:rPr>
        <w:t xml:space="preserve">. • </w:t>
      </w:r>
      <w:r w:rsidRPr="007C5CB4">
        <w:rPr>
          <w:rStyle w:val="Emphasis"/>
          <w:rFonts w:asciiTheme="majorHAnsi" w:hAnsiTheme="majorHAnsi" w:cstheme="majorHAnsi"/>
          <w:sz w:val="26"/>
          <w:szCs w:val="26"/>
        </w:rPr>
        <w:t>The state plays an equally critical role</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with policies to guide the economy toward a stable growth trajectory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and in a progressive direction</w:t>
      </w:r>
      <w:r w:rsidRPr="007C5CB4">
        <w:rPr>
          <w:rFonts w:asciiTheme="majorHAnsi" w:hAnsiTheme="majorHAnsi" w:cstheme="majorHAnsi"/>
          <w:sz w:val="16"/>
          <w:szCs w:val="26"/>
        </w:rPr>
        <w:t xml:space="preserve"> by placing constraints on property and the accumulation of power. • </w:t>
      </w:r>
      <w:r w:rsidRPr="007C5CB4">
        <w:rPr>
          <w:rStyle w:val="StyleUnderline"/>
          <w:rFonts w:asciiTheme="majorHAnsi" w:hAnsiTheme="majorHAnsi" w:cstheme="majorHAnsi"/>
          <w:sz w:val="26"/>
          <w:szCs w:val="26"/>
        </w:rPr>
        <w:t xml:space="preserve">Egalitarian relationships are consistent with the need to </w:t>
      </w:r>
      <w:r w:rsidRPr="007C5CB4">
        <w:rPr>
          <w:rStyle w:val="StyleUnderline"/>
          <w:rFonts w:asciiTheme="majorHAnsi" w:hAnsiTheme="majorHAnsi" w:cstheme="majorHAnsi"/>
          <w:sz w:val="26"/>
          <w:szCs w:val="26"/>
        </w:rPr>
        <w:lastRenderedPageBreak/>
        <w:t>advance the division of labor</w:t>
      </w:r>
      <w:r w:rsidRPr="007C5CB4">
        <w:rPr>
          <w:rFonts w:asciiTheme="majorHAnsi" w:hAnsiTheme="majorHAnsi" w:cstheme="majorHAnsi"/>
          <w:sz w:val="16"/>
          <w:szCs w:val="26"/>
        </w:rPr>
        <w:t xml:space="preserve">. • </w:t>
      </w:r>
      <w:r w:rsidRPr="007C5CB4">
        <w:rPr>
          <w:rStyle w:val="StyleUnderline"/>
          <w:rFonts w:asciiTheme="majorHAnsi" w:hAnsiTheme="majorHAnsi" w:cstheme="majorHAnsi"/>
          <w:sz w:val="26"/>
          <w:szCs w:val="26"/>
        </w:rPr>
        <w:t>Autonomy and choice for individuals plays a critical role</w:t>
      </w:r>
      <w:r w:rsidRPr="007C5CB4">
        <w:rPr>
          <w:rFonts w:asciiTheme="majorHAnsi" w:hAnsiTheme="majorHAnsi" w:cstheme="majorHAnsi"/>
          <w:sz w:val="16"/>
          <w:szCs w:val="26"/>
        </w:rPr>
        <w:t xml:space="preserve"> in promoting effi ciency and democracy. • </w:t>
      </w:r>
      <w:r w:rsidRPr="007C5CB4">
        <w:rPr>
          <w:rStyle w:val="StyleUnderline"/>
          <w:rFonts w:asciiTheme="majorHAnsi" w:hAnsiTheme="majorHAnsi" w:cstheme="majorHAnsi"/>
          <w:sz w:val="26"/>
          <w:szCs w:val="26"/>
        </w:rPr>
        <w:t xml:space="preserve">The </w:t>
      </w:r>
      <w:r w:rsidRPr="007C5CB4">
        <w:rPr>
          <w:rStyle w:val="Emphasis"/>
          <w:rFonts w:asciiTheme="majorHAnsi" w:hAnsiTheme="majorHAnsi" w:cstheme="majorHAnsi"/>
          <w:sz w:val="26"/>
          <w:szCs w:val="26"/>
        </w:rPr>
        <w:t>convergence and synergy between an inclusive market and an inclusive state is necessary for progress to continue</w:t>
      </w:r>
      <w:r w:rsidRPr="007C5CB4">
        <w:rPr>
          <w:rFonts w:asciiTheme="majorHAnsi" w:hAnsiTheme="majorHAnsi" w:cstheme="majorHAnsi"/>
          <w:sz w:val="16"/>
          <w:szCs w:val="26"/>
        </w:rPr>
        <w:t>.</w:t>
      </w:r>
    </w:p>
    <w:p w14:paraId="51E599AE" w14:textId="77777777" w:rsidR="00D05605" w:rsidRPr="007C5CB4" w:rsidRDefault="00D05605" w:rsidP="00D05605">
      <w:pPr>
        <w:rPr>
          <w:rFonts w:asciiTheme="majorHAnsi" w:hAnsiTheme="majorHAnsi" w:cstheme="majorHAnsi"/>
          <w:sz w:val="16"/>
          <w:szCs w:val="26"/>
        </w:rPr>
      </w:pPr>
    </w:p>
    <w:p w14:paraId="7045881E" w14:textId="77777777" w:rsidR="00D05605" w:rsidRPr="007C5CB4" w:rsidRDefault="00D05605" w:rsidP="00D05605">
      <w:pPr>
        <w:pStyle w:val="Heading4"/>
        <w:rPr>
          <w:bCs w:val="0"/>
        </w:rPr>
      </w:pPr>
      <w:bookmarkStart w:id="0" w:name="_Hlk80609"/>
      <w:r w:rsidRPr="007C5CB4">
        <w:t xml:space="preserve">Exploitation is inevitable without markets, but at worst it’s only a short run effect of global capitalism. </w:t>
      </w:r>
      <w:r w:rsidRPr="007C5CB4">
        <w:rPr>
          <w:bCs w:val="0"/>
        </w:rPr>
        <w:t>There’s a built-in incentive for equality in markets.</w:t>
      </w:r>
    </w:p>
    <w:p w14:paraId="3683D3EC" w14:textId="77777777" w:rsidR="00D05605" w:rsidRPr="007C5CB4" w:rsidRDefault="00D05605" w:rsidP="00D05605">
      <w:pPr>
        <w:rPr>
          <w:sz w:val="16"/>
          <w:szCs w:val="26"/>
        </w:rPr>
      </w:pPr>
      <w:r w:rsidRPr="007C5CB4">
        <w:rPr>
          <w:rStyle w:val="Style13ptBold"/>
          <w:szCs w:val="26"/>
          <w:u w:val="single"/>
        </w:rPr>
        <w:t>Karlsson 17</w:t>
      </w:r>
      <w:r w:rsidRPr="007C5CB4">
        <w:rPr>
          <w:sz w:val="16"/>
          <w:szCs w:val="26"/>
        </w:rPr>
        <w:t xml:space="preserve"> [Dr Rasmus Karlsson is an Associate Professor in political science. He has published widely on climate mitigation policy, development ethics, and global affairs from an ecomodernist perspective. The Environmental Risks of Incomplete Globalisation. Globalizations, Vol 14, No 4 – 2017.  https://www.tandfonline.com/doi/pdf/10.1080/14747731.2016.1216820?needAccess=true]</w:t>
      </w:r>
    </w:p>
    <w:p w14:paraId="7A65C34C" w14:textId="77777777" w:rsidR="00D05605" w:rsidRPr="007C5CB4" w:rsidRDefault="00D05605" w:rsidP="00D05605">
      <w:pPr>
        <w:rPr>
          <w:sz w:val="16"/>
          <w:szCs w:val="26"/>
        </w:rPr>
      </w:pPr>
      <w:r w:rsidRPr="007C5CB4">
        <w:rPr>
          <w:rStyle w:val="StyleUnderline"/>
          <w:sz w:val="26"/>
          <w:szCs w:val="26"/>
        </w:rPr>
        <w:t xml:space="preserve">Even if </w:t>
      </w:r>
      <w:r w:rsidRPr="007C5CB4">
        <w:rPr>
          <w:rStyle w:val="Emphasis"/>
          <w:sz w:val="26"/>
          <w:szCs w:val="26"/>
        </w:rPr>
        <w:t>pre-modern human history</w:t>
      </w:r>
      <w:r w:rsidRPr="007C5CB4">
        <w:rPr>
          <w:rStyle w:val="StyleUnderline"/>
          <w:sz w:val="26"/>
          <w:szCs w:val="26"/>
        </w:rPr>
        <w:t xml:space="preserve"> was essentially </w:t>
      </w:r>
      <w:r w:rsidRPr="007C5CB4">
        <w:rPr>
          <w:rStyle w:val="Emphasis"/>
          <w:sz w:val="26"/>
          <w:szCs w:val="26"/>
        </w:rPr>
        <w:t>defined</w:t>
      </w:r>
      <w:r w:rsidRPr="007C5CB4">
        <w:rPr>
          <w:rStyle w:val="StyleUnderline"/>
          <w:sz w:val="26"/>
          <w:szCs w:val="26"/>
        </w:rPr>
        <w:t xml:space="preserve"> by </w:t>
      </w:r>
      <w:r w:rsidRPr="007C5CB4">
        <w:rPr>
          <w:rStyle w:val="Emphasis"/>
          <w:sz w:val="26"/>
          <w:szCs w:val="26"/>
        </w:rPr>
        <w:t>poverty</w:t>
      </w:r>
      <w:r w:rsidRPr="007C5CB4">
        <w:rPr>
          <w:rStyle w:val="StyleUnderline"/>
          <w:sz w:val="26"/>
          <w:szCs w:val="26"/>
        </w:rPr>
        <w:t xml:space="preserve">, </w:t>
      </w:r>
      <w:r w:rsidRPr="007C5CB4">
        <w:rPr>
          <w:rStyle w:val="Emphasis"/>
          <w:sz w:val="26"/>
          <w:szCs w:val="26"/>
        </w:rPr>
        <w:t>social domination</w:t>
      </w:r>
      <w:r w:rsidRPr="007C5CB4">
        <w:rPr>
          <w:rStyle w:val="StyleUnderline"/>
          <w:sz w:val="26"/>
          <w:szCs w:val="26"/>
        </w:rPr>
        <w:t xml:space="preserve">, and </w:t>
      </w:r>
      <w:r w:rsidRPr="007C5CB4">
        <w:rPr>
          <w:rStyle w:val="Emphasis"/>
          <w:sz w:val="26"/>
          <w:szCs w:val="26"/>
        </w:rPr>
        <w:t>violent conflict</w:t>
      </w:r>
      <w:r w:rsidRPr="007C5CB4">
        <w:rPr>
          <w:rStyle w:val="StyleUnderline"/>
          <w:sz w:val="26"/>
          <w:szCs w:val="26"/>
        </w:rPr>
        <w:t xml:space="preserve">, it is still common to </w:t>
      </w:r>
      <w:r w:rsidRPr="007C5CB4">
        <w:rPr>
          <w:rStyle w:val="Emphasis"/>
          <w:sz w:val="26"/>
          <w:szCs w:val="26"/>
        </w:rPr>
        <w:t>blame</w:t>
      </w:r>
      <w:r w:rsidRPr="007C5CB4">
        <w:rPr>
          <w:rStyle w:val="StyleUnderline"/>
          <w:sz w:val="26"/>
          <w:szCs w:val="26"/>
        </w:rPr>
        <w:t xml:space="preserve"> the prevalence of </w:t>
      </w:r>
      <w:r w:rsidRPr="007C5CB4">
        <w:rPr>
          <w:rStyle w:val="Emphasis"/>
          <w:sz w:val="26"/>
          <w:szCs w:val="26"/>
        </w:rPr>
        <w:t>such ills</w:t>
      </w:r>
      <w:r w:rsidRPr="007C5CB4">
        <w:rPr>
          <w:rStyle w:val="StyleUnderline"/>
          <w:sz w:val="26"/>
          <w:szCs w:val="26"/>
        </w:rPr>
        <w:t xml:space="preserve"> on </w:t>
      </w:r>
      <w:r w:rsidRPr="007C5CB4">
        <w:rPr>
          <w:rStyle w:val="Emphasis"/>
          <w:sz w:val="26"/>
          <w:szCs w:val="26"/>
        </w:rPr>
        <w:t>modernity</w:t>
      </w:r>
      <w:r w:rsidRPr="007C5CB4">
        <w:rPr>
          <w:sz w:val="16"/>
          <w:szCs w:val="26"/>
        </w:rPr>
        <w:t xml:space="preserve">. Yet, as many have rightly pointed out, what is difficult to explain is not underdevelopment but that development was at all possible. According to a progressive reading of history, </w:t>
      </w:r>
      <w:r w:rsidRPr="007C5CB4">
        <w:rPr>
          <w:rStyle w:val="StyleUnderline"/>
          <w:sz w:val="26"/>
          <w:szCs w:val="26"/>
        </w:rPr>
        <w:t xml:space="preserve">the </w:t>
      </w:r>
      <w:r w:rsidRPr="007C5CB4">
        <w:rPr>
          <w:rStyle w:val="Emphasis"/>
          <w:sz w:val="26"/>
          <w:szCs w:val="26"/>
        </w:rPr>
        <w:t xml:space="preserve">key driver </w:t>
      </w:r>
      <w:r w:rsidRPr="007C5CB4">
        <w:rPr>
          <w:rStyle w:val="StyleUnderline"/>
          <w:sz w:val="26"/>
          <w:szCs w:val="26"/>
        </w:rPr>
        <w:t xml:space="preserve">behind the </w:t>
      </w:r>
      <w:r w:rsidRPr="007C5CB4">
        <w:rPr>
          <w:rStyle w:val="Emphasis"/>
          <w:sz w:val="26"/>
          <w:szCs w:val="26"/>
        </w:rPr>
        <w:t>great acceleration</w:t>
      </w:r>
      <w:r w:rsidRPr="007C5CB4">
        <w:rPr>
          <w:rStyle w:val="StyleUnderline"/>
          <w:sz w:val="26"/>
          <w:szCs w:val="26"/>
        </w:rPr>
        <w:t xml:space="preserve"> of the last centuries has been the emergence of broad </w:t>
      </w:r>
      <w:r w:rsidRPr="007C5CB4">
        <w:rPr>
          <w:rStyle w:val="Emphasis"/>
          <w:sz w:val="26"/>
          <w:szCs w:val="26"/>
        </w:rPr>
        <w:t xml:space="preserve">social investments </w:t>
      </w:r>
      <w:r w:rsidRPr="007C5CB4">
        <w:rPr>
          <w:sz w:val="16"/>
          <w:szCs w:val="26"/>
        </w:rPr>
        <w:t xml:space="preserve">(Lindert, 2004). </w:t>
      </w:r>
      <w:r w:rsidRPr="007C5CB4">
        <w:rPr>
          <w:rStyle w:val="StyleUnderline"/>
          <w:sz w:val="26"/>
          <w:szCs w:val="26"/>
        </w:rPr>
        <w:t>While</w:t>
      </w:r>
      <w:r w:rsidRPr="007C5CB4">
        <w:rPr>
          <w:sz w:val="16"/>
          <w:szCs w:val="26"/>
        </w:rPr>
        <w:t xml:space="preserve"> both </w:t>
      </w:r>
      <w:r w:rsidRPr="007C5CB4">
        <w:rPr>
          <w:rStyle w:val="Emphasis"/>
          <w:sz w:val="26"/>
          <w:szCs w:val="26"/>
        </w:rPr>
        <w:t>Marxists</w:t>
      </w:r>
      <w:r w:rsidRPr="007C5CB4">
        <w:rPr>
          <w:sz w:val="16"/>
          <w:szCs w:val="26"/>
        </w:rPr>
        <w:t xml:space="preserve"> and libertarians </w:t>
      </w:r>
      <w:r w:rsidRPr="007C5CB4">
        <w:rPr>
          <w:rStyle w:val="StyleUnderline"/>
          <w:sz w:val="26"/>
          <w:szCs w:val="26"/>
        </w:rPr>
        <w:t>may think otherwise</w:t>
      </w:r>
      <w:r w:rsidRPr="007C5CB4">
        <w:rPr>
          <w:sz w:val="16"/>
          <w:szCs w:val="26"/>
        </w:rPr>
        <w:t xml:space="preserve">, </w:t>
      </w:r>
      <w:r w:rsidRPr="007C5CB4">
        <w:rPr>
          <w:rStyle w:val="Emphasis"/>
          <w:sz w:val="26"/>
          <w:szCs w:val="26"/>
        </w:rPr>
        <w:t>equality</w:t>
      </w:r>
      <w:r w:rsidRPr="007C5CB4">
        <w:rPr>
          <w:rStyle w:val="StyleUnderline"/>
          <w:sz w:val="26"/>
          <w:szCs w:val="26"/>
        </w:rPr>
        <w:t xml:space="preserve"> is </w:t>
      </w:r>
      <w:r w:rsidRPr="007C5CB4">
        <w:rPr>
          <w:rStyle w:val="Emphasis"/>
          <w:sz w:val="26"/>
          <w:szCs w:val="26"/>
        </w:rPr>
        <w:t>crucial</w:t>
      </w:r>
      <w:r w:rsidRPr="007C5CB4">
        <w:rPr>
          <w:rStyle w:val="StyleUnderline"/>
          <w:sz w:val="26"/>
          <w:szCs w:val="26"/>
        </w:rPr>
        <w:t xml:space="preserve"> for modern capitalism to function as it provides both consumers who can afford the goods of industrialism and producers who can create ever more sophisticated things of value to others</w:t>
      </w:r>
      <w:r w:rsidRPr="007C5CB4">
        <w:rPr>
          <w:sz w:val="16"/>
          <w:szCs w:val="26"/>
        </w:rPr>
        <w:t xml:space="preserve">. </w:t>
      </w:r>
      <w:r w:rsidRPr="007C5CB4">
        <w:rPr>
          <w:rStyle w:val="StyleUnderline"/>
          <w:sz w:val="26"/>
          <w:szCs w:val="26"/>
        </w:rPr>
        <w:t xml:space="preserve">Whatever </w:t>
      </w:r>
      <w:r w:rsidRPr="007C5CB4">
        <w:rPr>
          <w:rStyle w:val="Emphasis"/>
          <w:sz w:val="26"/>
          <w:szCs w:val="26"/>
        </w:rPr>
        <w:t>short-term gains</w:t>
      </w:r>
      <w:r w:rsidRPr="007C5CB4">
        <w:rPr>
          <w:rStyle w:val="StyleUnderline"/>
          <w:sz w:val="26"/>
          <w:szCs w:val="26"/>
        </w:rPr>
        <w:t xml:space="preserve"> that may be obtained through </w:t>
      </w:r>
      <w:r w:rsidRPr="007C5CB4">
        <w:rPr>
          <w:rStyle w:val="Emphasis"/>
          <w:sz w:val="26"/>
          <w:szCs w:val="26"/>
        </w:rPr>
        <w:t>exploitation</w:t>
      </w:r>
      <w:r w:rsidRPr="007C5CB4">
        <w:rPr>
          <w:rStyle w:val="StyleUnderline"/>
          <w:sz w:val="26"/>
          <w:szCs w:val="26"/>
        </w:rPr>
        <w:t xml:space="preserve"> or other </w:t>
      </w:r>
      <w:r w:rsidRPr="007C5CB4">
        <w:rPr>
          <w:rStyle w:val="Emphasis"/>
          <w:sz w:val="26"/>
          <w:szCs w:val="26"/>
        </w:rPr>
        <w:t>unequal forms of exchange</w:t>
      </w:r>
      <w:r w:rsidRPr="007C5CB4">
        <w:rPr>
          <w:sz w:val="16"/>
          <w:szCs w:val="26"/>
        </w:rPr>
        <w:t xml:space="preserve">, </w:t>
      </w:r>
      <w:r w:rsidRPr="007C5CB4">
        <w:rPr>
          <w:rStyle w:val="StyleUnderline"/>
          <w:sz w:val="26"/>
          <w:szCs w:val="26"/>
        </w:rPr>
        <w:t xml:space="preserve">they are </w:t>
      </w:r>
      <w:r w:rsidRPr="007C5CB4">
        <w:rPr>
          <w:rStyle w:val="Emphasis"/>
          <w:sz w:val="26"/>
          <w:szCs w:val="26"/>
        </w:rPr>
        <w:t>dwarfed</w:t>
      </w:r>
      <w:r w:rsidRPr="007C5CB4">
        <w:rPr>
          <w:rStyle w:val="StyleUnderline"/>
          <w:sz w:val="26"/>
          <w:szCs w:val="26"/>
        </w:rPr>
        <w:t xml:space="preserve"> by the </w:t>
      </w:r>
      <w:r w:rsidRPr="007C5CB4">
        <w:rPr>
          <w:rStyle w:val="Emphasis"/>
          <w:sz w:val="26"/>
          <w:szCs w:val="26"/>
        </w:rPr>
        <w:t>long-term gains</w:t>
      </w:r>
      <w:r w:rsidRPr="007C5CB4">
        <w:rPr>
          <w:rStyle w:val="StyleUnderline"/>
          <w:sz w:val="26"/>
          <w:szCs w:val="26"/>
        </w:rPr>
        <w:t xml:space="preserve"> that come with greater measures of equality as clearly illustrated by the </w:t>
      </w:r>
      <w:r w:rsidRPr="007C5CB4">
        <w:rPr>
          <w:rStyle w:val="Emphasis"/>
          <w:sz w:val="26"/>
          <w:szCs w:val="26"/>
        </w:rPr>
        <w:t>resounding economic success</w:t>
      </w:r>
      <w:r w:rsidRPr="007C5CB4">
        <w:rPr>
          <w:rStyle w:val="StyleUnderline"/>
          <w:sz w:val="26"/>
          <w:szCs w:val="26"/>
        </w:rPr>
        <w:t xml:space="preserve"> of </w:t>
      </w:r>
      <w:r w:rsidRPr="007C5CB4">
        <w:rPr>
          <w:rStyle w:val="Emphasis"/>
          <w:sz w:val="26"/>
          <w:szCs w:val="26"/>
        </w:rPr>
        <w:t xml:space="preserve">welfare capitalism </w:t>
      </w:r>
      <w:r w:rsidRPr="007C5CB4">
        <w:rPr>
          <w:rStyle w:val="StyleUnderline"/>
          <w:sz w:val="26"/>
          <w:szCs w:val="26"/>
        </w:rPr>
        <w:t>over the course of the twentieth century</w:t>
      </w:r>
      <w:r w:rsidRPr="007C5CB4">
        <w:rPr>
          <w:sz w:val="16"/>
          <w:szCs w:val="26"/>
        </w:rPr>
        <w:t xml:space="preserve"> (Berman, 2006). </w:t>
      </w:r>
      <w:r w:rsidRPr="007C5CB4">
        <w:rPr>
          <w:rStyle w:val="StyleUnderline"/>
          <w:sz w:val="26"/>
          <w:szCs w:val="26"/>
        </w:rPr>
        <w:t xml:space="preserve">The same of course holds true in a </w:t>
      </w:r>
      <w:r w:rsidRPr="007C5CB4">
        <w:rPr>
          <w:rStyle w:val="Emphasis"/>
          <w:sz w:val="26"/>
          <w:szCs w:val="26"/>
        </w:rPr>
        <w:t>globalised economy</w:t>
      </w:r>
      <w:r w:rsidRPr="007C5CB4">
        <w:rPr>
          <w:sz w:val="16"/>
          <w:szCs w:val="26"/>
        </w:rPr>
        <w:t xml:space="preserve">. </w:t>
      </w:r>
      <w:r w:rsidRPr="007C5CB4">
        <w:rPr>
          <w:rStyle w:val="StyleUnderline"/>
          <w:sz w:val="26"/>
          <w:szCs w:val="26"/>
        </w:rPr>
        <w:t xml:space="preserve">Rich countries may benefit in the </w:t>
      </w:r>
      <w:r w:rsidRPr="007C5CB4">
        <w:rPr>
          <w:rStyle w:val="Emphasis"/>
          <w:sz w:val="26"/>
          <w:szCs w:val="26"/>
        </w:rPr>
        <w:t>short run</w:t>
      </w:r>
      <w:r w:rsidRPr="007C5CB4">
        <w:rPr>
          <w:rStyle w:val="StyleUnderline"/>
          <w:sz w:val="26"/>
          <w:szCs w:val="26"/>
        </w:rPr>
        <w:t xml:space="preserve"> from </w:t>
      </w:r>
      <w:r w:rsidRPr="007C5CB4">
        <w:rPr>
          <w:rStyle w:val="Emphasis"/>
          <w:sz w:val="26"/>
          <w:szCs w:val="26"/>
        </w:rPr>
        <w:t xml:space="preserve">low consumer prices </w:t>
      </w:r>
      <w:r w:rsidRPr="007C5CB4">
        <w:rPr>
          <w:rStyle w:val="StyleUnderline"/>
          <w:sz w:val="26"/>
          <w:szCs w:val="26"/>
        </w:rPr>
        <w:t xml:space="preserve">of </w:t>
      </w:r>
      <w:r w:rsidRPr="007C5CB4">
        <w:rPr>
          <w:rStyle w:val="Emphasis"/>
          <w:sz w:val="26"/>
          <w:szCs w:val="26"/>
        </w:rPr>
        <w:t>imported goods</w:t>
      </w:r>
      <w:r w:rsidRPr="007C5CB4">
        <w:rPr>
          <w:rStyle w:val="StyleUnderline"/>
          <w:sz w:val="26"/>
          <w:szCs w:val="26"/>
        </w:rPr>
        <w:t xml:space="preserve"> but,</w:t>
      </w:r>
      <w:r w:rsidRPr="007C5CB4">
        <w:rPr>
          <w:sz w:val="16"/>
          <w:szCs w:val="26"/>
        </w:rPr>
        <w:t xml:space="preserve"> for every Bangladesh that becomes a South Korea, </w:t>
      </w:r>
      <w:r w:rsidRPr="007C5CB4">
        <w:rPr>
          <w:rStyle w:val="StyleUnderline"/>
          <w:sz w:val="26"/>
          <w:szCs w:val="26"/>
        </w:rPr>
        <w:t xml:space="preserve">the value of </w:t>
      </w:r>
      <w:r w:rsidRPr="007C5CB4">
        <w:rPr>
          <w:rStyle w:val="Emphasis"/>
          <w:sz w:val="26"/>
          <w:szCs w:val="26"/>
        </w:rPr>
        <w:t>rising global demand</w:t>
      </w:r>
      <w:r w:rsidRPr="007C5CB4">
        <w:rPr>
          <w:rStyle w:val="StyleUnderline"/>
          <w:sz w:val="26"/>
          <w:szCs w:val="26"/>
        </w:rPr>
        <w:t xml:space="preserve"> and </w:t>
      </w:r>
      <w:r w:rsidRPr="007C5CB4">
        <w:rPr>
          <w:rStyle w:val="Emphasis"/>
          <w:sz w:val="26"/>
          <w:szCs w:val="26"/>
        </w:rPr>
        <w:t>new export markets</w:t>
      </w:r>
      <w:r w:rsidRPr="007C5CB4">
        <w:rPr>
          <w:rStyle w:val="StyleUnderline"/>
          <w:sz w:val="26"/>
          <w:szCs w:val="26"/>
        </w:rPr>
        <w:t xml:space="preserve"> is obviously </w:t>
      </w:r>
      <w:r w:rsidRPr="007C5CB4">
        <w:rPr>
          <w:rStyle w:val="Emphasis"/>
          <w:sz w:val="26"/>
          <w:szCs w:val="26"/>
        </w:rPr>
        <w:t>much greater</w:t>
      </w:r>
      <w:r w:rsidRPr="007C5CB4">
        <w:rPr>
          <w:sz w:val="16"/>
          <w:szCs w:val="26"/>
        </w:rPr>
        <w:t>.</w:t>
      </w:r>
    </w:p>
    <w:p w14:paraId="2D022E26" w14:textId="77777777" w:rsidR="00D05605" w:rsidRPr="007C5CB4" w:rsidRDefault="00D05605" w:rsidP="00D05605">
      <w:pPr>
        <w:rPr>
          <w:sz w:val="16"/>
          <w:szCs w:val="26"/>
        </w:rPr>
      </w:pPr>
    </w:p>
    <w:bookmarkEnd w:id="0"/>
    <w:p w14:paraId="47B1453D" w14:textId="77777777" w:rsidR="00D05605" w:rsidRPr="007C5CB4" w:rsidRDefault="00D05605" w:rsidP="00D05605">
      <w:pPr>
        <w:pStyle w:val="Heading4"/>
        <w:rPr>
          <w:rFonts w:asciiTheme="majorHAnsi" w:hAnsiTheme="majorHAnsi" w:cstheme="majorHAnsi"/>
        </w:rPr>
      </w:pPr>
      <w:r w:rsidRPr="007C5CB4">
        <w:rPr>
          <w:rFonts w:asciiTheme="majorHAnsi" w:hAnsiTheme="majorHAnsi" w:cstheme="majorHAnsi"/>
        </w:rPr>
        <w:t xml:space="preserve">Causes mass death - only capitalism enables a peaceful solution to poverty. </w:t>
      </w:r>
    </w:p>
    <w:p w14:paraId="76BA2267" w14:textId="77777777" w:rsidR="00D05605" w:rsidRPr="007C5CB4" w:rsidRDefault="00D05605" w:rsidP="00D05605">
      <w:pPr>
        <w:rPr>
          <w:rFonts w:asciiTheme="majorHAnsi" w:hAnsiTheme="majorHAnsi" w:cstheme="majorHAnsi"/>
          <w:sz w:val="16"/>
          <w:szCs w:val="26"/>
        </w:rPr>
      </w:pPr>
      <w:r w:rsidRPr="007C5CB4">
        <w:rPr>
          <w:rFonts w:asciiTheme="majorHAnsi" w:hAnsiTheme="majorHAnsi" w:cstheme="majorHAnsi"/>
          <w:sz w:val="16"/>
          <w:szCs w:val="26"/>
        </w:rPr>
        <w:t xml:space="preserve">Rainer </w:t>
      </w:r>
      <w:r w:rsidRPr="007C5CB4">
        <w:rPr>
          <w:rStyle w:val="Style13ptBold"/>
          <w:rFonts w:asciiTheme="majorHAnsi" w:hAnsiTheme="majorHAnsi" w:cstheme="majorHAnsi"/>
          <w:szCs w:val="26"/>
          <w:u w:val="single"/>
        </w:rPr>
        <w:t>Zitelmann 21</w:t>
      </w:r>
      <w:r w:rsidRPr="007C5CB4">
        <w:rPr>
          <w:rFonts w:asciiTheme="majorHAnsi" w:hAnsiTheme="majorHAnsi" w:cstheme="majorHAnsi"/>
          <w:sz w:val="16"/>
          <w:szCs w:val="26"/>
        </w:rPr>
        <w:t xml:space="preserve">. German historian and author of “The Rich in Public Opinion.” "Violence Is History’s Great Economic Leveler." National Interest. 6-30-2021. https://nationalinterest.org/feature/violence-history%E2%80%99s-great-economic-leveler-188974 </w:t>
      </w:r>
    </w:p>
    <w:p w14:paraId="5DC6C32D" w14:textId="77777777" w:rsidR="00D05605" w:rsidRPr="007C5CB4" w:rsidRDefault="00D05605" w:rsidP="00D05605">
      <w:pPr>
        <w:rPr>
          <w:rFonts w:asciiTheme="majorHAnsi" w:hAnsiTheme="majorHAnsi" w:cstheme="majorHAnsi"/>
          <w:sz w:val="16"/>
          <w:szCs w:val="26"/>
        </w:rPr>
      </w:pPr>
      <w:r w:rsidRPr="007C5CB4">
        <w:rPr>
          <w:rFonts w:asciiTheme="majorHAnsi" w:hAnsiTheme="majorHAnsi" w:cstheme="majorHAnsi"/>
          <w:sz w:val="16"/>
          <w:szCs w:val="26"/>
        </w:rPr>
        <w:t xml:space="preserve">Another question that is all too rarely asked is: What would be the price of eliminating inequality? </w:t>
      </w:r>
      <w:r w:rsidRPr="007C5CB4">
        <w:rPr>
          <w:rStyle w:val="StyleUnderline"/>
          <w:rFonts w:asciiTheme="majorHAnsi" w:hAnsiTheme="majorHAnsi" w:cstheme="majorHAnsi"/>
          <w:sz w:val="26"/>
          <w:szCs w:val="26"/>
        </w:rPr>
        <w:t>In 2017</w:t>
      </w:r>
      <w:r w:rsidRPr="007C5CB4">
        <w:rPr>
          <w:rFonts w:asciiTheme="majorHAnsi" w:hAnsiTheme="majorHAnsi" w:cstheme="majorHAnsi"/>
          <w:sz w:val="16"/>
          <w:szCs w:val="26"/>
        </w:rPr>
        <w:t xml:space="preserve">, the renowned </w:t>
      </w:r>
      <w:r w:rsidRPr="007C5CB4">
        <w:rPr>
          <w:rStyle w:val="StyleUnderline"/>
          <w:rFonts w:asciiTheme="majorHAnsi" w:hAnsiTheme="majorHAnsi" w:cstheme="majorHAnsi"/>
          <w:sz w:val="26"/>
          <w:szCs w:val="26"/>
        </w:rPr>
        <w:t>Stanford historian and scholar of ancient history Walter Scheidel presented an impressive historical analysis of this question</w:t>
      </w:r>
      <w:r w:rsidRPr="007C5CB4">
        <w:rPr>
          <w:rFonts w:asciiTheme="majorHAnsi" w:hAnsiTheme="majorHAnsi" w:cstheme="majorHAnsi"/>
          <w:sz w:val="16"/>
          <w:szCs w:val="26"/>
        </w:rPr>
        <w:t xml:space="preserve">: The Great Leveler: Violence and the History of Inequality from the Stone Age to the Twenty-First Century. He concludes that societies that have been spared mass violence and catastrophes have never experienced substantial reductions in inequality. Substantial reductions in inequality have only ever been achieved as the result of violent shocks, primarily consisting of war, revolution, state failure and systems collapse, and plague. According to Scheidel, </w:t>
      </w:r>
      <w:r w:rsidRPr="007C5CB4">
        <w:rPr>
          <w:rStyle w:val="Emphasis"/>
          <w:rFonts w:asciiTheme="majorHAnsi" w:hAnsiTheme="majorHAnsi" w:cstheme="majorHAnsi"/>
          <w:sz w:val="26"/>
          <w:szCs w:val="26"/>
        </w:rPr>
        <w:t xml:space="preserve">the greatest levelers of the twentieth century did not include peaceful social </w:t>
      </w:r>
      <w:r w:rsidRPr="007C5CB4">
        <w:rPr>
          <w:rStyle w:val="Emphasis"/>
          <w:rFonts w:asciiTheme="majorHAnsi" w:hAnsiTheme="majorHAnsi" w:cstheme="majorHAnsi"/>
          <w:sz w:val="26"/>
          <w:szCs w:val="26"/>
        </w:rPr>
        <w:lastRenderedPageBreak/>
        <w:t>reforms</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they were the two world wars and the communist revolutions</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More than 100 million people died in each of the two world wars and in the communist social experiments</w:t>
      </w:r>
      <w:r w:rsidRPr="007C5CB4">
        <w:rPr>
          <w:rFonts w:asciiTheme="majorHAnsi" w:hAnsiTheme="majorHAnsi" w:cstheme="majorHAnsi"/>
          <w:sz w:val="16"/>
          <w:szCs w:val="26"/>
        </w:rPr>
        <w:t xml:space="preserve">. Total War as a Great Leveler </w:t>
      </w:r>
      <w:r w:rsidRPr="007C5CB4">
        <w:rPr>
          <w:rStyle w:val="StyleUnderline"/>
          <w:rFonts w:asciiTheme="majorHAnsi" w:hAnsiTheme="majorHAnsi" w:cstheme="majorHAnsi"/>
          <w:sz w:val="26"/>
          <w:szCs w:val="26"/>
        </w:rPr>
        <w:t>World War II serves as Scheidel’s strongest example of “total war” leveling</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Take Japan: In 1938, the wealthiest 1 percent of the population received 19.9 percent of all reported income before taxes and transfers</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Within the next seven years</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their share dropped by two-thirds, all the way down to 6.4 percent</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More than half of this loss was incurred by the richest tenth of that top bracket</w:t>
      </w:r>
      <w:r w:rsidRPr="007C5CB4">
        <w:rPr>
          <w:rFonts w:asciiTheme="majorHAnsi" w:hAnsiTheme="majorHAnsi" w:cstheme="majorHAnsi"/>
          <w:sz w:val="16"/>
          <w:szCs w:val="26"/>
        </w:rPr>
        <w:t xml:space="preserve">: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 Significant leveling also took place in other countries during wartime. </w:t>
      </w:r>
      <w:r w:rsidRPr="007C5CB4">
        <w:rPr>
          <w:rStyle w:val="StyleUnderline"/>
          <w:rFonts w:asciiTheme="majorHAnsi" w:hAnsiTheme="majorHAnsi" w:cstheme="majorHAnsi"/>
          <w:sz w:val="26"/>
          <w:szCs w:val="26"/>
        </w:rPr>
        <w:t>According to Scheidel’s analysis</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the two world wars were among the greatest levelers in history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The average percentage drop of top income shares in countries that actively fought in World War II as frontline states was</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31 percent of the prewar level</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This is a robust finding because the sample consists of a dozen countries</w:t>
      </w:r>
      <w:r w:rsidRPr="007C5CB4">
        <w:rPr>
          <w:rFonts w:asciiTheme="majorHAnsi" w:hAnsiTheme="majorHAnsi" w:cstheme="majorHAnsi"/>
          <w:sz w:val="16"/>
          <w:szCs w:val="26"/>
        </w:rPr>
        <w:t xml:space="preserve">. The only two countries in which inequality increased during this period were also those farthest from the major theaters of war (Argentina and South Africa). 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 The </w:t>
      </w:r>
      <w:r w:rsidRPr="007C5CB4">
        <w:rPr>
          <w:rStyle w:val="StyleUnderline"/>
          <w:rFonts w:asciiTheme="majorHAnsi" w:hAnsiTheme="majorHAnsi" w:cstheme="majorHAnsi"/>
          <w:sz w:val="26"/>
          <w:szCs w:val="26"/>
        </w:rPr>
        <w:t>economic consequences of the two world wars were, therefore, devastating for the rich</w:t>
      </w:r>
      <w:r w:rsidRPr="007C5CB4">
        <w:rPr>
          <w:rFonts w:asciiTheme="majorHAnsi" w:hAnsiTheme="majorHAnsi" w:cstheme="majorHAnsi"/>
          <w:sz w:val="16"/>
          <w:szCs w:val="26"/>
        </w:rPr>
        <w:t xml:space="preserve">—a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 Incidentally, the left-wing economist Thomas Piketty comes to a similar conclusion. In his book Capital in the Twenty-First Century, he argues that progressive taxation in the twentieth century was primarily a product of the two world wars and not of democracy. </w:t>
      </w:r>
      <w:r w:rsidRPr="007C5CB4">
        <w:rPr>
          <w:rStyle w:val="Emphasis"/>
          <w:rFonts w:asciiTheme="majorHAnsi" w:hAnsiTheme="majorHAnsi" w:cstheme="majorHAnsi"/>
          <w:sz w:val="26"/>
          <w:szCs w:val="26"/>
        </w:rPr>
        <w:t xml:space="preserve">Poverty is Eliminated Peacefully </w:t>
      </w:r>
      <w:r w:rsidRPr="007C5CB4">
        <w:rPr>
          <w:rFonts w:asciiTheme="majorHAnsi" w:hAnsiTheme="majorHAnsi" w:cstheme="majorHAnsi"/>
          <w:sz w:val="16"/>
          <w:szCs w:val="26"/>
        </w:rPr>
        <w:t xml:space="preserve">The </w:t>
      </w:r>
      <w:r w:rsidRPr="007C5CB4">
        <w:rPr>
          <w:rStyle w:val="StyleUnderline"/>
          <w:rFonts w:asciiTheme="majorHAnsi" w:hAnsiTheme="majorHAnsi" w:cstheme="majorHAnsi"/>
          <w:sz w:val="26"/>
          <w:szCs w:val="26"/>
        </w:rPr>
        <w:t>price of reducing inequality has thus usually involved violent shocks and catastrophes</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whose victims have been not only the rich but millions and millions of people</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Neither nonviolent land reforms nor economic crises nor democratization has had as great a leveling effect throughout recorded history as these violent upheavals</w:t>
      </w:r>
      <w:r w:rsidRPr="007C5CB4">
        <w:rPr>
          <w:rFonts w:asciiTheme="majorHAnsi" w:hAnsiTheme="majorHAnsi" w:cstheme="majorHAnsi"/>
          <w:sz w:val="16"/>
          <w:szCs w:val="26"/>
        </w:rPr>
        <w:t xml:space="preserve">. If the goal is to distribute income and wealth more equally, says historian Scheidel, then we simply cannot close our eyes to the violent ruptures that have so often proved necessary to achieve that goal. </w:t>
      </w:r>
      <w:r w:rsidRPr="007C5CB4">
        <w:rPr>
          <w:rStyle w:val="StyleUnderline"/>
          <w:rFonts w:asciiTheme="majorHAnsi" w:hAnsiTheme="majorHAnsi" w:cstheme="majorHAnsi"/>
          <w:sz w:val="26"/>
          <w:szCs w:val="26"/>
        </w:rPr>
        <w:t>We must ask ourselves whether humanity has ever succeeded in equalizing the distribution of wealth without considerable violence</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Analyzing thousands of years of human history, Scheidel’s answer is no</w:t>
      </w:r>
      <w:r w:rsidRPr="007C5CB4">
        <w:rPr>
          <w:rFonts w:asciiTheme="majorHAnsi" w:hAnsiTheme="majorHAnsi" w:cstheme="majorHAnsi"/>
          <w:sz w:val="16"/>
          <w:szCs w:val="26"/>
        </w:rPr>
        <w:t xml:space="preserve">. This may be a depressing finding for many adherents of egalitarian ideas. </w:t>
      </w:r>
      <w:r w:rsidRPr="007C5CB4">
        <w:rPr>
          <w:rStyle w:val="Emphasis"/>
          <w:rFonts w:asciiTheme="majorHAnsi" w:hAnsiTheme="majorHAnsi" w:cstheme="majorHAnsi"/>
          <w:sz w:val="26"/>
          <w:szCs w:val="26"/>
        </w:rPr>
        <w:t>However</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if we shift perspective</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and ask</w:t>
      </w:r>
      <w:r w:rsidRPr="007C5CB4">
        <w:rPr>
          <w:rFonts w:asciiTheme="majorHAnsi" w:hAnsiTheme="majorHAnsi" w:cstheme="majorHAnsi"/>
          <w:sz w:val="16"/>
          <w:szCs w:val="26"/>
        </w:rPr>
        <w:t xml:space="preserve"> not “How do we reduce inequality?” but “</w:t>
      </w:r>
      <w:r w:rsidRPr="007C5CB4">
        <w:rPr>
          <w:rStyle w:val="StyleUnderline"/>
          <w:rFonts w:asciiTheme="majorHAnsi" w:hAnsiTheme="majorHAnsi" w:cstheme="majorHAnsi"/>
          <w:sz w:val="26"/>
          <w:szCs w:val="26"/>
        </w:rPr>
        <w:t>How do we reduce poverty</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then we can provide an optimistic answer</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Not violent ruptures of the kind that led to reductions of inequality</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but very peaceful mechanisms, namely innovations and growth, brought about by the forces of capitalism</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have led to the greatest declines in poverty</w:t>
      </w:r>
      <w:r w:rsidRPr="007C5CB4">
        <w:rPr>
          <w:rFonts w:asciiTheme="majorHAnsi" w:hAnsiTheme="majorHAnsi" w:cstheme="majorHAnsi"/>
          <w:sz w:val="16"/>
          <w:szCs w:val="26"/>
        </w:rPr>
        <w:t xml:space="preserve">. Or, to put it another way: </w:t>
      </w:r>
      <w:r w:rsidRPr="007C5CB4">
        <w:rPr>
          <w:rStyle w:val="StyleUnderline"/>
          <w:rFonts w:asciiTheme="majorHAnsi" w:hAnsiTheme="majorHAnsi" w:cstheme="majorHAnsi"/>
          <w:sz w:val="26"/>
          <w:szCs w:val="26"/>
        </w:rPr>
        <w:t xml:space="preserve">The </w:t>
      </w:r>
      <w:r w:rsidRPr="007C5CB4">
        <w:rPr>
          <w:rStyle w:val="StyleUnderline"/>
          <w:rFonts w:asciiTheme="majorHAnsi" w:hAnsiTheme="majorHAnsi" w:cstheme="majorHAnsi"/>
          <w:sz w:val="26"/>
          <w:szCs w:val="26"/>
        </w:rPr>
        <w:lastRenderedPageBreak/>
        <w:t>greatest “levelers” in history have been violent events such as wars, revolutions, state and systems collapses, and pandemics</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but the greatest poverty reducer in history has been capitalism</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Before capitalism</w:t>
      </w:r>
      <w:r w:rsidRPr="007C5CB4">
        <w:rPr>
          <w:rFonts w:asciiTheme="majorHAnsi" w:hAnsiTheme="majorHAnsi" w:cstheme="majorHAnsi"/>
          <w:sz w:val="16"/>
          <w:szCs w:val="26"/>
        </w:rPr>
        <w:t xml:space="preserve"> came into being, </w:t>
      </w:r>
      <w:r w:rsidRPr="007C5CB4">
        <w:rPr>
          <w:rStyle w:val="Emphasis"/>
          <w:rFonts w:asciiTheme="majorHAnsi" w:hAnsiTheme="majorHAnsi" w:cstheme="majorHAnsi"/>
          <w:sz w:val="26"/>
          <w:szCs w:val="26"/>
        </w:rPr>
        <w:t>most of the world’s population was living in extreme poverty</w:t>
      </w:r>
      <w:r w:rsidRPr="007C5CB4">
        <w:rPr>
          <w:rFonts w:asciiTheme="majorHAnsi" w:hAnsiTheme="majorHAnsi" w:cstheme="majorHAnsi"/>
          <w:sz w:val="16"/>
          <w:szCs w:val="26"/>
        </w:rPr>
        <w:t>—</w:t>
      </w:r>
      <w:r w:rsidRPr="007C5CB4">
        <w:rPr>
          <w:rStyle w:val="StyleUnderline"/>
          <w:rFonts w:asciiTheme="majorHAnsi" w:hAnsiTheme="majorHAnsi" w:cstheme="majorHAnsi"/>
          <w:sz w:val="26"/>
          <w:szCs w:val="26"/>
        </w:rPr>
        <w:t>in 1820, the rate stood at 90 percent</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Today, it’s down to less than 10 percent</w:t>
      </w:r>
      <w:r w:rsidRPr="007C5CB4">
        <w:rPr>
          <w:rFonts w:asciiTheme="majorHAnsi" w:hAnsiTheme="majorHAnsi" w:cstheme="majorHAnsi"/>
          <w:sz w:val="16"/>
          <w:szCs w:val="26"/>
        </w:rPr>
        <w:t xml:space="preserve">. And the most remarkable aspect of all this progress is that, in the recent decades </w:t>
      </w:r>
      <w:r w:rsidRPr="007C5CB4">
        <w:rPr>
          <w:rStyle w:val="StyleUnderline"/>
          <w:rFonts w:asciiTheme="majorHAnsi" w:hAnsiTheme="majorHAnsi" w:cstheme="majorHAnsi"/>
          <w:sz w:val="26"/>
          <w:szCs w:val="26"/>
        </w:rPr>
        <w:t>since the end of communism in China and other countries</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the decline in poverty has accelerated to a pace unmatched in any previous period of human history</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In 1981, the rate was still 42.7 percent</w:t>
      </w:r>
      <w:r w:rsidRPr="007C5CB4">
        <w:rPr>
          <w:rFonts w:asciiTheme="majorHAnsi" w:hAnsiTheme="majorHAnsi" w:cstheme="majorHAnsi"/>
          <w:sz w:val="16"/>
          <w:szCs w:val="26"/>
        </w:rPr>
        <w:t xml:space="preserve">; </w:t>
      </w:r>
      <w:r w:rsidRPr="007C5CB4">
        <w:rPr>
          <w:rStyle w:val="StyleUnderline"/>
          <w:rFonts w:asciiTheme="majorHAnsi" w:hAnsiTheme="majorHAnsi" w:cstheme="majorHAnsi"/>
          <w:sz w:val="26"/>
          <w:szCs w:val="26"/>
        </w:rPr>
        <w:t>by 2000</w:t>
      </w:r>
      <w:r w:rsidRPr="007C5CB4">
        <w:rPr>
          <w:rFonts w:asciiTheme="majorHAnsi" w:hAnsiTheme="majorHAnsi" w:cstheme="majorHAnsi"/>
          <w:sz w:val="16"/>
          <w:szCs w:val="26"/>
        </w:rPr>
        <w:t xml:space="preserve">, it had fallen to 27.8 percent, and </w:t>
      </w:r>
      <w:r w:rsidRPr="007C5CB4">
        <w:rPr>
          <w:rStyle w:val="StyleUnderline"/>
          <w:rFonts w:asciiTheme="majorHAnsi" w:hAnsiTheme="majorHAnsi" w:cstheme="majorHAnsi"/>
          <w:sz w:val="26"/>
          <w:szCs w:val="26"/>
        </w:rPr>
        <w:t>in 2021</w:t>
      </w:r>
      <w:r w:rsidRPr="007C5CB4">
        <w:rPr>
          <w:rFonts w:asciiTheme="majorHAnsi" w:hAnsiTheme="majorHAnsi" w:cstheme="majorHAnsi"/>
          <w:sz w:val="16"/>
          <w:szCs w:val="26"/>
        </w:rPr>
        <w:t xml:space="preserve"> </w:t>
      </w:r>
      <w:r w:rsidRPr="007C5CB4">
        <w:rPr>
          <w:rStyle w:val="Emphasis"/>
          <w:rFonts w:asciiTheme="majorHAnsi" w:hAnsiTheme="majorHAnsi" w:cstheme="majorHAnsi"/>
          <w:sz w:val="26"/>
          <w:szCs w:val="26"/>
        </w:rPr>
        <w:t>it was only 9.3 percent</w:t>
      </w:r>
      <w:r w:rsidRPr="007C5CB4">
        <w:rPr>
          <w:rFonts w:asciiTheme="majorHAnsi" w:hAnsiTheme="majorHAnsi" w:cstheme="majorHAnsi"/>
          <w:sz w:val="16"/>
          <w:szCs w:val="26"/>
        </w:rPr>
        <w:t>.</w:t>
      </w:r>
    </w:p>
    <w:p w14:paraId="2D3A75A2" w14:textId="77777777" w:rsidR="00D05605" w:rsidRPr="007C5CB4" w:rsidRDefault="00D05605" w:rsidP="00D05605">
      <w:pPr>
        <w:rPr>
          <w:rFonts w:asciiTheme="majorHAnsi" w:hAnsiTheme="majorHAnsi" w:cstheme="majorHAnsi"/>
          <w:sz w:val="16"/>
          <w:szCs w:val="26"/>
        </w:rPr>
      </w:pPr>
    </w:p>
    <w:p w14:paraId="36BF8AFD" w14:textId="77777777" w:rsidR="00D05605" w:rsidRPr="007C5CB4" w:rsidRDefault="00D05605" w:rsidP="00D05605">
      <w:pPr>
        <w:pStyle w:val="Heading4"/>
      </w:pPr>
      <w:r w:rsidRPr="007C5CB4">
        <w:t xml:space="preserve">No consistent link between economic freedom and inequality - capitalism </w:t>
      </w:r>
      <w:r w:rsidRPr="007C5CB4">
        <w:rPr>
          <w:u w:val="single"/>
        </w:rPr>
        <w:t>net alleviates</w:t>
      </w:r>
      <w:r w:rsidRPr="007C5CB4">
        <w:t xml:space="preserve"> poverty. </w:t>
      </w:r>
    </w:p>
    <w:p w14:paraId="6D43DC28" w14:textId="77777777" w:rsidR="00D05605" w:rsidRPr="007C5CB4" w:rsidRDefault="00D05605" w:rsidP="00D05605">
      <w:pPr>
        <w:rPr>
          <w:sz w:val="16"/>
          <w:szCs w:val="26"/>
        </w:rPr>
      </w:pPr>
      <w:r w:rsidRPr="007C5CB4">
        <w:rPr>
          <w:rStyle w:val="Style13ptBold"/>
          <w:szCs w:val="26"/>
          <w:u w:val="single"/>
        </w:rPr>
        <w:t>Lazear 20</w:t>
      </w:r>
      <w:r w:rsidRPr="007C5CB4">
        <w:rPr>
          <w:sz w:val="16"/>
          <w:szCs w:val="26"/>
        </w:rPr>
        <w:t>, *Edward P. Lazear was the Morris Arnold and Nona Jean Cox Senior Fellow at the Hoover Institution and the Davies Family Professor of Economics at Stanford University's Graduate School of Business.;(May 26th, 2020, “Socialism, Capitalism, And Income”, https://www.hoover.org/research/socialism-capitalism-and-income-0)</w:t>
      </w:r>
    </w:p>
    <w:p w14:paraId="5F61D8F9" w14:textId="77777777" w:rsidR="00D05605" w:rsidRPr="0000061C" w:rsidRDefault="00D05605" w:rsidP="00D05605">
      <w:pPr>
        <w:rPr>
          <w:sz w:val="16"/>
          <w:szCs w:val="26"/>
        </w:rPr>
      </w:pPr>
      <w:r w:rsidRPr="007C5CB4">
        <w:rPr>
          <w:sz w:val="16"/>
          <w:szCs w:val="26"/>
        </w:rPr>
        <w:t xml:space="preserve">First, </w:t>
      </w:r>
      <w:r w:rsidRPr="007C5CB4">
        <w:rPr>
          <w:rStyle w:val="StyleUnderline"/>
          <w:sz w:val="26"/>
          <w:szCs w:val="26"/>
        </w:rPr>
        <w:t xml:space="preserve">there is </w:t>
      </w:r>
      <w:r w:rsidRPr="007C5CB4">
        <w:rPr>
          <w:rStyle w:val="Emphasis"/>
          <w:sz w:val="26"/>
          <w:szCs w:val="26"/>
        </w:rPr>
        <w:t>no evidence</w:t>
      </w:r>
      <w:r w:rsidRPr="007C5CB4">
        <w:rPr>
          <w:rStyle w:val="StyleUnderline"/>
          <w:sz w:val="26"/>
          <w:szCs w:val="26"/>
        </w:rPr>
        <w:t xml:space="preserve"> that</w:t>
      </w:r>
      <w:r w:rsidRPr="007C5CB4">
        <w:rPr>
          <w:sz w:val="16"/>
          <w:szCs w:val="26"/>
        </w:rPr>
        <w:t xml:space="preserve">, as a general matter, </w:t>
      </w:r>
      <w:r w:rsidRPr="007C5CB4">
        <w:rPr>
          <w:rStyle w:val="StyleUnderline"/>
          <w:sz w:val="26"/>
          <w:szCs w:val="26"/>
        </w:rPr>
        <w:t xml:space="preserve">high-income groups </w:t>
      </w:r>
      <w:r w:rsidRPr="007C5CB4">
        <w:rPr>
          <w:rStyle w:val="Emphasis"/>
          <w:sz w:val="26"/>
          <w:szCs w:val="26"/>
        </w:rPr>
        <w:t>benefit more</w:t>
      </w:r>
      <w:r w:rsidRPr="007C5CB4">
        <w:rPr>
          <w:rStyle w:val="StyleUnderline"/>
          <w:sz w:val="26"/>
          <w:szCs w:val="26"/>
        </w:rPr>
        <w:t xml:space="preserve"> from a move toward capitalism than low-income groups</w:t>
      </w:r>
      <w:r w:rsidRPr="007C5CB4">
        <w:rPr>
          <w:sz w:val="16"/>
          <w:szCs w:val="26"/>
        </w:rPr>
        <w:t xml:space="preserve">. </w:t>
      </w:r>
      <w:r w:rsidRPr="007C5CB4">
        <w:rPr>
          <w:rStyle w:val="StyleUnderline"/>
          <w:sz w:val="26"/>
          <w:szCs w:val="26"/>
        </w:rPr>
        <w:t>The effect of changing</w:t>
      </w:r>
      <w:r w:rsidRPr="007C5CB4">
        <w:rPr>
          <w:sz w:val="16"/>
          <w:szCs w:val="26"/>
        </w:rPr>
        <w:t xml:space="preserve"> state ownership and </w:t>
      </w:r>
      <w:r w:rsidRPr="007C5CB4">
        <w:rPr>
          <w:rStyle w:val="StyleUnderline"/>
          <w:sz w:val="26"/>
          <w:szCs w:val="26"/>
        </w:rPr>
        <w:t xml:space="preserve">economic freedom on income is </w:t>
      </w:r>
      <w:r w:rsidRPr="007C5CB4">
        <w:rPr>
          <w:rStyle w:val="Emphasis"/>
          <w:sz w:val="26"/>
          <w:szCs w:val="26"/>
        </w:rPr>
        <w:t>not larger</w:t>
      </w:r>
      <w:r w:rsidRPr="007C5CB4">
        <w:rPr>
          <w:rStyle w:val="StyleUnderline"/>
          <w:sz w:val="26"/>
          <w:szCs w:val="26"/>
        </w:rPr>
        <w:t xml:space="preserve"> for the </w:t>
      </w:r>
      <w:r w:rsidRPr="007C5CB4">
        <w:rPr>
          <w:rStyle w:val="Emphasis"/>
          <w:sz w:val="26"/>
          <w:szCs w:val="26"/>
        </w:rPr>
        <w:t>rich</w:t>
      </w:r>
      <w:r w:rsidRPr="007C5CB4">
        <w:rPr>
          <w:rStyle w:val="StyleUnderline"/>
          <w:sz w:val="26"/>
          <w:szCs w:val="26"/>
        </w:rPr>
        <w:t xml:space="preserve"> than for the </w:t>
      </w:r>
      <w:r w:rsidRPr="007C5CB4">
        <w:rPr>
          <w:rStyle w:val="Emphasis"/>
          <w:sz w:val="26"/>
          <w:szCs w:val="26"/>
        </w:rPr>
        <w:t>poor</w:t>
      </w:r>
      <w:r w:rsidRPr="007C5CB4">
        <w:rPr>
          <w:sz w:val="16"/>
          <w:szCs w:val="26"/>
        </w:rPr>
        <w:t xml:space="preserve">. Second, </w:t>
      </w:r>
      <w:r w:rsidRPr="007C5CB4">
        <w:rPr>
          <w:rStyle w:val="StyleUnderline"/>
          <w:sz w:val="26"/>
          <w:szCs w:val="26"/>
        </w:rPr>
        <w:t xml:space="preserve">income growth is </w:t>
      </w:r>
      <w:r w:rsidRPr="007C5CB4">
        <w:rPr>
          <w:rStyle w:val="Emphasis"/>
          <w:sz w:val="26"/>
          <w:szCs w:val="26"/>
        </w:rPr>
        <w:t>positively correlated</w:t>
      </w:r>
      <w:r w:rsidRPr="007C5CB4">
        <w:rPr>
          <w:rStyle w:val="StyleUnderline"/>
          <w:sz w:val="26"/>
          <w:szCs w:val="26"/>
        </w:rPr>
        <w:t xml:space="preserve"> across </w:t>
      </w:r>
      <w:r w:rsidRPr="007C5CB4">
        <w:rPr>
          <w:rStyle w:val="Emphasis"/>
          <w:sz w:val="26"/>
          <w:szCs w:val="26"/>
        </w:rPr>
        <w:t>deciles</w:t>
      </w:r>
      <w:r w:rsidRPr="007C5CB4">
        <w:rPr>
          <w:sz w:val="16"/>
          <w:szCs w:val="26"/>
        </w:rPr>
        <w:t xml:space="preserve">. </w:t>
      </w:r>
      <w:r w:rsidRPr="007C5CB4">
        <w:rPr>
          <w:rStyle w:val="StyleUnderline"/>
          <w:sz w:val="26"/>
          <w:szCs w:val="26"/>
        </w:rPr>
        <w:t xml:space="preserve">The situation is closer to a </w:t>
      </w:r>
      <w:r w:rsidRPr="007C5CB4">
        <w:rPr>
          <w:rStyle w:val="Emphasis"/>
          <w:sz w:val="26"/>
          <w:szCs w:val="26"/>
        </w:rPr>
        <w:t>rising tide lifting all boats</w:t>
      </w:r>
      <w:r w:rsidRPr="007C5CB4">
        <w:rPr>
          <w:rStyle w:val="StyleUnderline"/>
          <w:sz w:val="26"/>
          <w:szCs w:val="26"/>
        </w:rPr>
        <w:t xml:space="preserve"> than to the fat man becoming fat by making the thin man thin</w:t>
      </w:r>
      <w:r w:rsidRPr="007C5CB4">
        <w:rPr>
          <w:sz w:val="16"/>
          <w:szCs w:val="26"/>
        </w:rPr>
        <w:t xml:space="preserve">. Finally, </w:t>
      </w:r>
      <w:r w:rsidRPr="007C5CB4">
        <w:rPr>
          <w:rStyle w:val="StyleUnderline"/>
          <w:sz w:val="26"/>
          <w:szCs w:val="26"/>
        </w:rPr>
        <w:t>there is no</w:t>
      </w:r>
      <w:r w:rsidRPr="007C5CB4">
        <w:rPr>
          <w:sz w:val="16"/>
          <w:szCs w:val="26"/>
        </w:rPr>
        <w:t xml:space="preserve"> consistent </w:t>
      </w:r>
      <w:r w:rsidRPr="007C5CB4">
        <w:rPr>
          <w:rStyle w:val="StyleUnderline"/>
          <w:sz w:val="26"/>
          <w:szCs w:val="26"/>
        </w:rPr>
        <w:t>evidence</w:t>
      </w:r>
      <w:r w:rsidRPr="007C5CB4">
        <w:rPr>
          <w:sz w:val="16"/>
          <w:szCs w:val="26"/>
        </w:rPr>
        <w:t xml:space="preserve"> across the large number of countries and time periods </w:t>
      </w:r>
      <w:r w:rsidRPr="007C5CB4">
        <w:rPr>
          <w:rStyle w:val="StyleUnderline"/>
          <w:sz w:val="26"/>
          <w:szCs w:val="26"/>
        </w:rPr>
        <w:t>examined of any strong and widespread link between income growth and inequality</w:t>
      </w:r>
      <w:r w:rsidRPr="007C5CB4">
        <w:rPr>
          <w:sz w:val="16"/>
          <w:szCs w:val="26"/>
        </w:rPr>
        <w:t xml:space="preserve">. There are </w:t>
      </w:r>
      <w:r w:rsidRPr="007C5CB4">
        <w:rPr>
          <w:rStyle w:val="StyleUnderline"/>
          <w:sz w:val="26"/>
          <w:szCs w:val="26"/>
        </w:rPr>
        <w:t>examples</w:t>
      </w:r>
      <w:r w:rsidRPr="007C5CB4">
        <w:rPr>
          <w:sz w:val="16"/>
          <w:szCs w:val="26"/>
        </w:rPr>
        <w:t xml:space="preserve">, like China, where income growth was coupled with large increases in inequality, but others </w:t>
      </w:r>
      <w:r w:rsidRPr="007C5CB4">
        <w:rPr>
          <w:rStyle w:val="StyleUnderline"/>
          <w:sz w:val="26"/>
          <w:szCs w:val="26"/>
        </w:rPr>
        <w:t>like Chile</w:t>
      </w:r>
      <w:r w:rsidRPr="007C5CB4">
        <w:rPr>
          <w:sz w:val="16"/>
          <w:szCs w:val="26"/>
        </w:rPr>
        <w:t xml:space="preserve">, </w:t>
      </w:r>
      <w:r w:rsidRPr="007C5CB4">
        <w:rPr>
          <w:rStyle w:val="StyleUnderline"/>
          <w:sz w:val="26"/>
          <w:szCs w:val="26"/>
        </w:rPr>
        <w:t xml:space="preserve">where </w:t>
      </w:r>
      <w:r w:rsidRPr="007C5CB4">
        <w:rPr>
          <w:rStyle w:val="Emphasis"/>
          <w:sz w:val="26"/>
          <w:szCs w:val="26"/>
        </w:rPr>
        <w:t>strong income growth</w:t>
      </w:r>
      <w:r w:rsidRPr="007C5CB4">
        <w:rPr>
          <w:rStyle w:val="StyleUnderline"/>
          <w:sz w:val="26"/>
          <w:szCs w:val="26"/>
        </w:rPr>
        <w:t xml:space="preserve"> came about </w:t>
      </w:r>
      <w:r w:rsidRPr="007C5CB4">
        <w:rPr>
          <w:rStyle w:val="Emphasis"/>
          <w:sz w:val="26"/>
          <w:szCs w:val="26"/>
        </w:rPr>
        <w:t>without</w:t>
      </w:r>
      <w:r w:rsidRPr="007C5CB4">
        <w:rPr>
          <w:rStyle w:val="StyleUnderline"/>
          <w:sz w:val="26"/>
          <w:szCs w:val="26"/>
        </w:rPr>
        <w:t xml:space="preserve"> much change in </w:t>
      </w:r>
      <w:r w:rsidRPr="007C5CB4">
        <w:rPr>
          <w:rStyle w:val="Emphasis"/>
          <w:sz w:val="26"/>
          <w:szCs w:val="26"/>
        </w:rPr>
        <w:t>inequality</w:t>
      </w:r>
      <w:r w:rsidRPr="007C5CB4">
        <w:rPr>
          <w:sz w:val="16"/>
          <w:szCs w:val="26"/>
        </w:rPr>
        <w:t xml:space="preserve">, </w:t>
      </w:r>
      <w:r w:rsidRPr="007C5CB4">
        <w:rPr>
          <w:rStyle w:val="StyleUnderline"/>
          <w:sz w:val="26"/>
          <w:szCs w:val="26"/>
        </w:rPr>
        <w:t>and South Korea</w:t>
      </w:r>
      <w:r w:rsidRPr="007C5CB4">
        <w:rPr>
          <w:sz w:val="16"/>
          <w:szCs w:val="26"/>
        </w:rPr>
        <w:t xml:space="preserve">, </w:t>
      </w:r>
      <w:r w:rsidRPr="007C5CB4">
        <w:rPr>
          <w:rStyle w:val="StyleUnderline"/>
          <w:sz w:val="26"/>
          <w:szCs w:val="26"/>
        </w:rPr>
        <w:t xml:space="preserve">where </w:t>
      </w:r>
      <w:r w:rsidRPr="007C5CB4">
        <w:rPr>
          <w:rStyle w:val="Emphasis"/>
          <w:sz w:val="26"/>
          <w:szCs w:val="26"/>
        </w:rPr>
        <w:t>inequality declined</w:t>
      </w:r>
      <w:r w:rsidRPr="007C5CB4">
        <w:rPr>
          <w:rStyle w:val="StyleUnderline"/>
          <w:sz w:val="26"/>
          <w:szCs w:val="26"/>
        </w:rPr>
        <w:t xml:space="preserve"> slightly as </w:t>
      </w:r>
      <w:r w:rsidRPr="007C5CB4">
        <w:rPr>
          <w:rStyle w:val="Emphasis"/>
          <w:sz w:val="26"/>
          <w:szCs w:val="26"/>
        </w:rPr>
        <w:t>economic freedom</w:t>
      </w:r>
      <w:r w:rsidRPr="007C5CB4">
        <w:rPr>
          <w:rStyle w:val="StyleUnderline"/>
          <w:sz w:val="26"/>
          <w:szCs w:val="26"/>
        </w:rPr>
        <w:t xml:space="preserve"> and </w:t>
      </w:r>
      <w:r w:rsidRPr="007C5CB4">
        <w:rPr>
          <w:rStyle w:val="Emphasis"/>
          <w:sz w:val="26"/>
          <w:szCs w:val="26"/>
        </w:rPr>
        <w:t>income grew</w:t>
      </w:r>
      <w:r w:rsidRPr="007C5CB4">
        <w:rPr>
          <w:rStyle w:val="StyleUnderline"/>
          <w:sz w:val="26"/>
          <w:szCs w:val="26"/>
        </w:rPr>
        <w:t xml:space="preserve"> over time</w:t>
      </w:r>
      <w:r w:rsidRPr="007C5CB4">
        <w:rPr>
          <w:sz w:val="16"/>
          <w:szCs w:val="26"/>
        </w:rPr>
        <w:t xml:space="preserve">. Transfers and redistribution present the most complex picture of state involvement. Transfers from rich to poor through the tax system are a luxury that only rich countries seem to be able to afford and are not a product of socialism per se. There is a very high correlation (-.67 in 2010) between contemporaneous median income and the low transfer index across countries. High transfer countries like those in Scandinavia and other rich parts of Europe have primarily private ownership and economic freedom more like what prevails in the United States than in socialist countries. The poor definitely—and unsurprisingly—seem to benefit from higher transfers at a point in time. But the high taxes that generally go along with transfers do result in low income growth for median and high-income groups within a given country over time. A similar pattern exists with respect to rule of law. The contemporaneous relation of rule of law to income is strong, but this seems to reflect the fact that countries that are wealthy demand rule of law rather than the reverse. Low state ownership at a point in time is a more consistent predictor of income growth within a country over the following decade than is rule of law at that same point in time. Finally, not all transitions are alike. The Eastern European countries and the former Soviet Union saw large transitory declines in incomes for all groups during their transition to the market and the poor were more adversely affected than the rich. In China, and to a lesser extent India, market reforms brought about almost uninterrupted income growth. Venezuela provides an opposite example, moving from a more market-oriented economy to a socialist one. Inequality fell slightly, but income growth was low for all groups and the poor have not regained the income levels that they had at the peak during the 1990s. The evidence suggests that it is economic shocks rather than transitions that disproportionately affect the poor. Transition from a command structure to the market is but one example of such a shock. In sum, </w:t>
      </w:r>
      <w:r w:rsidRPr="007C5CB4">
        <w:rPr>
          <w:rStyle w:val="StyleUnderline"/>
          <w:sz w:val="26"/>
          <w:szCs w:val="26"/>
        </w:rPr>
        <w:t xml:space="preserve">most income groups </w:t>
      </w:r>
      <w:r w:rsidRPr="007C5CB4">
        <w:rPr>
          <w:rStyle w:val="Emphasis"/>
          <w:sz w:val="26"/>
          <w:szCs w:val="26"/>
        </w:rPr>
        <w:t>benefit</w:t>
      </w:r>
      <w:r w:rsidRPr="007C5CB4">
        <w:rPr>
          <w:rStyle w:val="StyleUnderline"/>
          <w:sz w:val="26"/>
          <w:szCs w:val="26"/>
        </w:rPr>
        <w:t xml:space="preserve"> from </w:t>
      </w:r>
      <w:r w:rsidRPr="007C5CB4">
        <w:rPr>
          <w:rStyle w:val="Emphasis"/>
          <w:sz w:val="26"/>
          <w:szCs w:val="26"/>
        </w:rPr>
        <w:t>moves away</w:t>
      </w:r>
      <w:r w:rsidRPr="007C5CB4">
        <w:rPr>
          <w:rStyle w:val="StyleUnderline"/>
          <w:sz w:val="26"/>
          <w:szCs w:val="26"/>
        </w:rPr>
        <w:t xml:space="preserve"> from </w:t>
      </w:r>
      <w:r w:rsidRPr="007C5CB4">
        <w:rPr>
          <w:rStyle w:val="Emphasis"/>
          <w:sz w:val="26"/>
          <w:szCs w:val="26"/>
        </w:rPr>
        <w:lastRenderedPageBreak/>
        <w:t>socialist command structures</w:t>
      </w:r>
      <w:r w:rsidRPr="007C5CB4">
        <w:rPr>
          <w:rStyle w:val="StyleUnderline"/>
          <w:sz w:val="26"/>
          <w:szCs w:val="26"/>
        </w:rPr>
        <w:t xml:space="preserve"> to </w:t>
      </w:r>
      <w:r w:rsidRPr="007C5CB4">
        <w:rPr>
          <w:rStyle w:val="Emphasis"/>
          <w:sz w:val="26"/>
          <w:szCs w:val="26"/>
        </w:rPr>
        <w:t>free-market capitalism</w:t>
      </w:r>
      <w:r w:rsidRPr="007C5CB4">
        <w:rPr>
          <w:sz w:val="16"/>
          <w:szCs w:val="26"/>
        </w:rPr>
        <w:t>, but transfers can at least in the short run improve the well-being of those worst off.</w:t>
      </w:r>
    </w:p>
    <w:p w14:paraId="6BD68D4A" w14:textId="48412943" w:rsidR="00D05605" w:rsidRDefault="00D05605" w:rsidP="007F0113"/>
    <w:p w14:paraId="64337E25" w14:textId="74DB09E7" w:rsidR="005D74E5" w:rsidRPr="002764FF" w:rsidRDefault="005D74E5" w:rsidP="002764FF">
      <w:r>
        <w:t xml:space="preserve"> </w:t>
      </w:r>
    </w:p>
    <w:sectPr w:rsidR="005D74E5" w:rsidRPr="002764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507F29"/>
    <w:multiLevelType w:val="hybridMultilevel"/>
    <w:tmpl w:val="EAE61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2E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CC4"/>
    <w:rsid w:val="0022589F"/>
    <w:rsid w:val="002343FE"/>
    <w:rsid w:val="00235F7B"/>
    <w:rsid w:val="002502CF"/>
    <w:rsid w:val="00267EBB"/>
    <w:rsid w:val="0027023B"/>
    <w:rsid w:val="00272F3F"/>
    <w:rsid w:val="00274EDB"/>
    <w:rsid w:val="002764FF"/>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016F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5F7"/>
    <w:rsid w:val="003F2452"/>
    <w:rsid w:val="003F41EA"/>
    <w:rsid w:val="003F7DF0"/>
    <w:rsid w:val="004039AF"/>
    <w:rsid w:val="00404EB8"/>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DE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4E5"/>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CB4"/>
    <w:rsid w:val="007D2DF5"/>
    <w:rsid w:val="007D451A"/>
    <w:rsid w:val="007D5E3E"/>
    <w:rsid w:val="007D7596"/>
    <w:rsid w:val="007E242C"/>
    <w:rsid w:val="007E6631"/>
    <w:rsid w:val="007F011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659"/>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605"/>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EAC"/>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5D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96D2AA"/>
  <w14:defaultImageDpi w14:val="300"/>
  <w15:docId w15:val="{11FDD37F-9187-1644-9D55-7D60AF36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15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115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115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E115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E115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15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15DF"/>
  </w:style>
  <w:style w:type="character" w:customStyle="1" w:styleId="Heading1Char">
    <w:name w:val="Heading 1 Char"/>
    <w:aliases w:val="Pocket Char"/>
    <w:basedOn w:val="DefaultParagraphFont"/>
    <w:link w:val="Heading1"/>
    <w:uiPriority w:val="9"/>
    <w:rsid w:val="00E115DF"/>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E115D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E115D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E115D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115D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E115DF"/>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E115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15D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E115DF"/>
    <w:rPr>
      <w:color w:val="auto"/>
      <w:u w:val="none"/>
    </w:rPr>
  </w:style>
  <w:style w:type="paragraph" w:styleId="DocumentMap">
    <w:name w:val="Document Map"/>
    <w:basedOn w:val="Normal"/>
    <w:link w:val="DocumentMapChar"/>
    <w:uiPriority w:val="99"/>
    <w:semiHidden/>
    <w:unhideWhenUsed/>
    <w:rsid w:val="00E115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15DF"/>
    <w:rPr>
      <w:rFonts w:ascii="Lucida Grande" w:hAnsi="Lucida Grande" w:cs="Lucida Grande"/>
    </w:rPr>
  </w:style>
  <w:style w:type="paragraph" w:customStyle="1" w:styleId="textbold">
    <w:name w:val="text bold"/>
    <w:basedOn w:val="Normal"/>
    <w:link w:val="Emphasis"/>
    <w:uiPriority w:val="20"/>
    <w:qFormat/>
    <w:rsid w:val="00D92EAC"/>
    <w:pPr>
      <w:ind w:left="720"/>
      <w:jc w:val="both"/>
    </w:pPr>
    <w:rPr>
      <w:b/>
      <w:iCs/>
      <w:u w:val="single"/>
    </w:rPr>
  </w:style>
  <w:style w:type="paragraph" w:styleId="ListParagraph">
    <w:name w:val="List Paragraph"/>
    <w:aliases w:val="6 font"/>
    <w:basedOn w:val="Normal"/>
    <w:uiPriority w:val="99"/>
    <w:qFormat/>
    <w:rsid w:val="00D92EAC"/>
    <w:pPr>
      <w:ind w:left="720"/>
      <w:contextualSpacing/>
    </w:p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404EB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404EB8"/>
    <w:pPr>
      <w:spacing w:before="100" w:beforeAutospacing="1" w:after="100" w:afterAutospacing="1"/>
    </w:pPr>
    <w:rPr>
      <w:rFonts w:cs="Calibri"/>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404EB8"/>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roc.sese.asu.edu/posts/1105" TargetMode="External"/><Relationship Id="rId17" Type="http://schemas.openxmlformats.org/officeDocument/2006/relationships/hyperlink" Target="https://www.humansandnature.org/culture-how-capitalism-changes-conscience" TargetMode="External"/><Relationship Id="rId2" Type="http://schemas.openxmlformats.org/officeDocument/2006/relationships/customXml" Target="../customXml/item2.xml"/><Relationship Id="rId16" Type="http://schemas.openxmlformats.org/officeDocument/2006/relationships/hyperlink" Target="http://hiram7.wordpress.com/2009/03/12/there-is-no-better-alternative-than-capitalism/)//j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sues.org/new-policies-needed-to-advance-space-mining/" TargetMode="External"/><Relationship Id="rId5" Type="http://schemas.openxmlformats.org/officeDocument/2006/relationships/numbering" Target="numbering.xml"/><Relationship Id="rId15" Type="http://schemas.openxmlformats.org/officeDocument/2006/relationships/hyperlink" Target="http://public.tepper.cmu.edu/facultydirectory/FacultyDirectoryProfile.aspx?id=98"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scholar.smu.edu/cgi/viewcontent.cgi?article=1307&amp;context=jal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36</Pages>
  <Words>20968</Words>
  <Characters>119522</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4</cp:revision>
  <dcterms:created xsi:type="dcterms:W3CDTF">2022-01-28T17:58:00Z</dcterms:created>
  <dcterms:modified xsi:type="dcterms:W3CDTF">2022-01-28T17:59:00Z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