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172B7" w14:textId="4ECAA947" w:rsidR="006D5E72" w:rsidRPr="00B87851" w:rsidRDefault="006D5E72" w:rsidP="006D5E72">
      <w:pPr>
        <w:pStyle w:val="Heading2"/>
        <w:rPr>
          <w:rFonts w:asciiTheme="majorHAnsi" w:hAnsiTheme="majorHAnsi" w:cstheme="majorHAnsi"/>
        </w:rPr>
      </w:pPr>
      <w:r w:rsidRPr="00B87851">
        <w:rPr>
          <w:rFonts w:asciiTheme="majorHAnsi" w:hAnsiTheme="majorHAnsi" w:cstheme="majorHAnsi"/>
        </w:rPr>
        <w:t>1</w:t>
      </w:r>
    </w:p>
    <w:p w14:paraId="148488EC" w14:textId="4514CC61" w:rsidR="006D5E72" w:rsidRPr="00B87851" w:rsidRDefault="006D5E72" w:rsidP="006D5E72">
      <w:pPr>
        <w:pStyle w:val="Heading4"/>
        <w:rPr>
          <w:rFonts w:asciiTheme="majorHAnsi" w:hAnsiTheme="majorHAnsi" w:cstheme="majorHAnsi"/>
        </w:rPr>
      </w:pPr>
      <w:r w:rsidRPr="00B87851">
        <w:rPr>
          <w:rFonts w:asciiTheme="majorHAnsi" w:hAnsiTheme="majorHAnsi" w:cstheme="majorHAnsi"/>
        </w:rPr>
        <w:t xml:space="preserve">Interpretation: Appropriation is permanently taking property for exclusive use. </w:t>
      </w:r>
    </w:p>
    <w:p w14:paraId="3B85886C" w14:textId="77777777" w:rsidR="006D5E72" w:rsidRPr="00B87851" w:rsidRDefault="006D5E72" w:rsidP="006D5E72">
      <w:pPr>
        <w:rPr>
          <w:rFonts w:asciiTheme="majorHAnsi" w:hAnsiTheme="majorHAnsi" w:cstheme="majorHAnsi"/>
          <w:sz w:val="16"/>
          <w:szCs w:val="26"/>
        </w:rPr>
      </w:pPr>
      <w:r w:rsidRPr="00B87851">
        <w:rPr>
          <w:rFonts w:asciiTheme="majorHAnsi" w:hAnsiTheme="majorHAnsi" w:cstheme="majorHAnsi"/>
          <w:sz w:val="16"/>
          <w:szCs w:val="26"/>
        </w:rPr>
        <w:t xml:space="preserve">Stephen </w:t>
      </w:r>
      <w:proofErr w:type="spellStart"/>
      <w:r w:rsidRPr="00B87851">
        <w:rPr>
          <w:rFonts w:asciiTheme="majorHAnsi" w:hAnsiTheme="majorHAnsi" w:cstheme="majorHAnsi"/>
          <w:b/>
          <w:bCs/>
          <w:szCs w:val="26"/>
          <w:u w:val="single"/>
        </w:rPr>
        <w:t>Gorove</w:t>
      </w:r>
      <w:proofErr w:type="spellEnd"/>
      <w:r w:rsidRPr="00B87851">
        <w:rPr>
          <w:rFonts w:asciiTheme="majorHAnsi" w:hAnsiTheme="majorHAnsi" w:cstheme="majorHAnsi"/>
          <w:b/>
          <w:bCs/>
          <w:szCs w:val="26"/>
          <w:u w:val="single"/>
        </w:rPr>
        <w:t xml:space="preserve"> 69</w:t>
      </w:r>
      <w:r w:rsidRPr="00B87851">
        <w:rPr>
          <w:rFonts w:asciiTheme="majorHAnsi" w:hAnsiTheme="majorHAnsi" w:cstheme="majorHAnsi"/>
          <w:sz w:val="16"/>
          <w:szCs w:val="26"/>
        </w:rPr>
        <w:t>, Interpreting Article II of the Outer Space Treaty, 37 Fordham L. Rev. 349 (1969). Available at: https://ir.lawnet.fordham.edu/flr/vol37/iss3/2</w:t>
      </w:r>
    </w:p>
    <w:p w14:paraId="0CCF640A" w14:textId="77777777" w:rsidR="006D5E72" w:rsidRPr="00B87851" w:rsidRDefault="006D5E72" w:rsidP="006D5E72">
      <w:pPr>
        <w:rPr>
          <w:rFonts w:asciiTheme="majorHAnsi" w:hAnsiTheme="majorHAnsi" w:cstheme="majorHAnsi"/>
          <w:sz w:val="16"/>
          <w:szCs w:val="26"/>
        </w:rPr>
      </w:pPr>
      <w:r w:rsidRPr="00B87851">
        <w:rPr>
          <w:rFonts w:asciiTheme="majorHAnsi" w:hAnsiTheme="majorHAnsi" w:cstheme="majorHAnsi"/>
          <w:sz w:val="16"/>
          <w:szCs w:val="26"/>
        </w:rPr>
        <w:t xml:space="preserve">With respect to the concept of appropriation </w:t>
      </w:r>
      <w:r w:rsidRPr="00B87851">
        <w:rPr>
          <w:rStyle w:val="StyleUnderline"/>
          <w:rFonts w:asciiTheme="majorHAnsi" w:hAnsiTheme="majorHAnsi" w:cstheme="majorHAnsi"/>
          <w:sz w:val="26"/>
          <w:szCs w:val="26"/>
        </w:rPr>
        <w:t>the basic question is what constitutes "appropriation," as used in the Treaty</w:t>
      </w:r>
      <w:r w:rsidRPr="00B87851">
        <w:rPr>
          <w:rFonts w:asciiTheme="majorHAnsi" w:hAnsiTheme="majorHAnsi" w:cstheme="majorHAnsi"/>
          <w:sz w:val="16"/>
          <w:szCs w:val="26"/>
        </w:rPr>
        <w:t>, especially in contradistinction to casual or temporary use. The term "</w:t>
      </w:r>
      <w:r w:rsidRPr="00B87851">
        <w:rPr>
          <w:rStyle w:val="StyleUnderline"/>
          <w:rFonts w:asciiTheme="majorHAnsi" w:hAnsiTheme="majorHAnsi" w:cstheme="majorHAnsi"/>
          <w:sz w:val="26"/>
          <w:szCs w:val="26"/>
        </w:rPr>
        <w:t>appropriation</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is used</w:t>
      </w:r>
      <w:r w:rsidRPr="00B87851">
        <w:rPr>
          <w:rFonts w:asciiTheme="majorHAnsi" w:hAnsiTheme="majorHAnsi" w:cstheme="majorHAnsi"/>
          <w:sz w:val="16"/>
          <w:szCs w:val="26"/>
        </w:rPr>
        <w:t xml:space="preserve"> most frequently </w:t>
      </w:r>
      <w:r w:rsidRPr="00B87851">
        <w:rPr>
          <w:rStyle w:val="Emphasis"/>
          <w:rFonts w:asciiTheme="majorHAnsi" w:hAnsiTheme="majorHAnsi" w:cstheme="majorHAnsi"/>
          <w:sz w:val="26"/>
          <w:szCs w:val="26"/>
        </w:rPr>
        <w:t>to denote the taking of property for one's own or exclusive use with a sense of permanence.</w:t>
      </w:r>
      <w:r w:rsidRPr="00B87851">
        <w:rPr>
          <w:rFonts w:asciiTheme="majorHAnsi" w:hAnsiTheme="majorHAnsi" w:cstheme="majorHAnsi"/>
          <w:sz w:val="16"/>
          <w:szCs w:val="2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B87851">
        <w:rPr>
          <w:rFonts w:asciiTheme="majorHAnsi" w:hAnsiTheme="majorHAnsi" w:cstheme="majorHAnsi"/>
          <w:sz w:val="16"/>
          <w:szCs w:val="26"/>
        </w:rPr>
        <w:t>would</w:t>
      </w:r>
      <w:proofErr w:type="gramEnd"/>
      <w:r w:rsidRPr="00B87851">
        <w:rPr>
          <w:rFonts w:asciiTheme="majorHAnsi" w:hAnsiTheme="majorHAnsi" w:cstheme="majorHAnsi"/>
          <w:sz w:val="16"/>
          <w:szCs w:val="26"/>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B87851">
        <w:rPr>
          <w:rFonts w:asciiTheme="majorHAnsi" w:hAnsiTheme="majorHAnsi" w:cstheme="majorHAnsi"/>
          <w:sz w:val="16"/>
          <w:szCs w:val="26"/>
        </w:rPr>
        <w:t>Thus</w:t>
      </w:r>
      <w:proofErr w:type="gramEnd"/>
      <w:r w:rsidRPr="00B87851">
        <w:rPr>
          <w:rFonts w:asciiTheme="majorHAnsi" w:hAnsiTheme="majorHAnsi" w:cstheme="majorHAnsi"/>
          <w:sz w:val="16"/>
          <w:szCs w:val="26"/>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0B3D8E15" w14:textId="77777777" w:rsidR="006D5E72" w:rsidRPr="00B87851" w:rsidRDefault="006D5E72" w:rsidP="006D5E72">
      <w:pPr>
        <w:rPr>
          <w:rFonts w:asciiTheme="majorHAnsi" w:hAnsiTheme="majorHAnsi" w:cstheme="majorHAnsi"/>
          <w:sz w:val="16"/>
          <w:szCs w:val="26"/>
        </w:rPr>
      </w:pPr>
    </w:p>
    <w:p w14:paraId="538062D1" w14:textId="77777777" w:rsidR="006D5E72" w:rsidRPr="00B87851" w:rsidRDefault="006D5E72" w:rsidP="006D5E72">
      <w:pPr>
        <w:pStyle w:val="Heading4"/>
        <w:rPr>
          <w:rFonts w:asciiTheme="majorHAnsi" w:hAnsiTheme="majorHAnsi" w:cstheme="majorHAnsi"/>
        </w:rPr>
      </w:pPr>
      <w:r w:rsidRPr="00B87851">
        <w:rPr>
          <w:rFonts w:asciiTheme="majorHAnsi" w:hAnsiTheme="majorHAnsi" w:cstheme="majorHAnsi"/>
        </w:rPr>
        <w:t xml:space="preserve">Violation: mega constellations are not appropriation. </w:t>
      </w:r>
    </w:p>
    <w:p w14:paraId="7F5BC5B0" w14:textId="77777777" w:rsidR="006D5E72" w:rsidRPr="00B87851" w:rsidRDefault="006D5E72" w:rsidP="006D5E72">
      <w:pPr>
        <w:rPr>
          <w:rFonts w:asciiTheme="majorHAnsi" w:hAnsiTheme="majorHAnsi" w:cstheme="majorHAnsi"/>
          <w:sz w:val="16"/>
          <w:szCs w:val="26"/>
        </w:rPr>
      </w:pPr>
      <w:r w:rsidRPr="00B87851">
        <w:rPr>
          <w:rFonts w:asciiTheme="majorHAnsi" w:hAnsiTheme="majorHAnsi" w:cstheme="majorHAnsi"/>
          <w:sz w:val="16"/>
          <w:szCs w:val="26"/>
        </w:rPr>
        <w:t xml:space="preserve">Christopher D. </w:t>
      </w:r>
      <w:r w:rsidRPr="00B87851">
        <w:rPr>
          <w:rFonts w:asciiTheme="majorHAnsi" w:hAnsiTheme="majorHAnsi" w:cstheme="majorHAnsi"/>
          <w:b/>
          <w:bCs/>
          <w:szCs w:val="26"/>
          <w:u w:val="single"/>
        </w:rPr>
        <w:t>Williams 95</w:t>
      </w:r>
      <w:r w:rsidRPr="00B87851">
        <w:rPr>
          <w:rFonts w:asciiTheme="majorHAnsi" w:hAnsiTheme="majorHAnsi" w:cstheme="majorHAnsi"/>
          <w:sz w:val="16"/>
          <w:szCs w:val="26"/>
        </w:rPr>
        <w:t>, Space: The Cluttered Frontier, 60 J. Air L. &amp; Com. 1139 (1995) https://scholar.smu.edu/cgi/viewcontent.cgi?referer=&amp;httpsredir=1&amp;article=1384&amp;context=jalc</w:t>
      </w:r>
    </w:p>
    <w:p w14:paraId="7EBBE200" w14:textId="77777777" w:rsidR="006D5E72" w:rsidRPr="00B87851" w:rsidRDefault="006D5E72" w:rsidP="006D5E72">
      <w:pPr>
        <w:rPr>
          <w:rStyle w:val="Emphasis"/>
          <w:rFonts w:asciiTheme="majorHAnsi" w:hAnsiTheme="majorHAnsi" w:cstheme="majorHAnsi"/>
          <w:sz w:val="26"/>
          <w:szCs w:val="26"/>
        </w:rPr>
      </w:pPr>
      <w:r w:rsidRPr="00B87851">
        <w:rPr>
          <w:rFonts w:asciiTheme="majorHAnsi" w:hAnsiTheme="majorHAnsi" w:cstheme="majorHAnsi"/>
          <w:sz w:val="16"/>
          <w:szCs w:val="26"/>
        </w:rPr>
        <w:t xml:space="preserve">Article II of the treaty allows for a more interesting argument. This article states, "[o] </w:t>
      </w:r>
      <w:proofErr w:type="spellStart"/>
      <w:r w:rsidRPr="00B87851">
        <w:rPr>
          <w:rFonts w:asciiTheme="majorHAnsi" w:hAnsiTheme="majorHAnsi" w:cstheme="majorHAnsi"/>
          <w:sz w:val="16"/>
          <w:szCs w:val="26"/>
        </w:rPr>
        <w:t>uter</w:t>
      </w:r>
      <w:proofErr w:type="spellEnd"/>
      <w:r w:rsidRPr="00B87851">
        <w:rPr>
          <w:rFonts w:asciiTheme="majorHAnsi" w:hAnsiTheme="majorHAnsi" w:cstheme="majorHAnsi"/>
          <w:sz w:val="16"/>
          <w:szCs w:val="26"/>
        </w:rPr>
        <w:t xml:space="preserve"> </w:t>
      </w:r>
      <w:proofErr w:type="gramStart"/>
      <w:r w:rsidRPr="00B87851">
        <w:rPr>
          <w:rFonts w:asciiTheme="majorHAnsi" w:hAnsiTheme="majorHAnsi" w:cstheme="majorHAnsi"/>
          <w:sz w:val="16"/>
          <w:szCs w:val="26"/>
        </w:rPr>
        <w:t>space..</w:t>
      </w:r>
      <w:proofErr w:type="gramEnd"/>
      <w:r w:rsidRPr="00B87851">
        <w:rPr>
          <w:rFonts w:asciiTheme="majorHAnsi" w:hAnsiTheme="majorHAnsi" w:cstheme="majorHAnsi"/>
          <w:sz w:val="16"/>
          <w:szCs w:val="26"/>
        </w:rPr>
        <w:t xml:space="preserve">, is not subject to national appropriation by claim of sovereignty, by means of use or occupation, or by any other means." 68 In a sense, space debris may constitute a form of appropriation of outer space. </w:t>
      </w:r>
      <w:r w:rsidRPr="00B87851">
        <w:rPr>
          <w:rStyle w:val="StyleUnderline"/>
          <w:rFonts w:asciiTheme="majorHAnsi" w:hAnsiTheme="majorHAnsi" w:cstheme="majorHAnsi"/>
          <w:sz w:val="26"/>
          <w:szCs w:val="26"/>
        </w:rPr>
        <w:t>Because two objects cannot occupy the same space (orbit) at the same time, placing debris in space removes the possibility of another object using that location.</w:t>
      </w:r>
      <w:r w:rsidRPr="00B87851">
        <w:rPr>
          <w:rFonts w:asciiTheme="majorHAnsi" w:hAnsiTheme="majorHAnsi" w:cstheme="majorHAnsi"/>
          <w:sz w:val="16"/>
          <w:szCs w:val="26"/>
        </w:rPr>
        <w:t xml:space="preserve">69 This approach is related to the view of outer space as a </w:t>
      </w:r>
      <w:proofErr w:type="gramStart"/>
      <w:r w:rsidRPr="00B87851">
        <w:rPr>
          <w:rFonts w:asciiTheme="majorHAnsi" w:hAnsiTheme="majorHAnsi" w:cstheme="majorHAnsi"/>
          <w:sz w:val="16"/>
          <w:szCs w:val="26"/>
        </w:rPr>
        <w:t>commons</w:t>
      </w:r>
      <w:proofErr w:type="gramEnd"/>
      <w:r w:rsidRPr="00B87851">
        <w:rPr>
          <w:rFonts w:asciiTheme="majorHAnsi" w:hAnsiTheme="majorHAnsi" w:cstheme="majorHAnsi"/>
          <w:sz w:val="16"/>
          <w:szCs w:val="26"/>
        </w:rPr>
        <w:t xml:space="preserve">. Some argue that Articles I and II of the Outer Space Treaty provide a structure for use of outer space similar to a </w:t>
      </w:r>
      <w:proofErr w:type="gramStart"/>
      <w:r w:rsidRPr="00B87851">
        <w:rPr>
          <w:rFonts w:asciiTheme="majorHAnsi" w:hAnsiTheme="majorHAnsi" w:cstheme="majorHAnsi"/>
          <w:sz w:val="16"/>
          <w:szCs w:val="26"/>
        </w:rPr>
        <w:t>terrestrial commons</w:t>
      </w:r>
      <w:proofErr w:type="gramEnd"/>
      <w:r w:rsidRPr="00B87851">
        <w:rPr>
          <w:rFonts w:asciiTheme="majorHAnsi" w:hAnsiTheme="majorHAnsi" w:cstheme="majorHAnsi"/>
          <w:sz w:val="16"/>
          <w:szCs w:val="26"/>
        </w:rPr>
        <w:t xml:space="preserve">, thus encouraging spacefaring nations to take maximum advantage of the resource of space in the shortest time possible. 70 As with a </w:t>
      </w:r>
      <w:proofErr w:type="gramStart"/>
      <w:r w:rsidRPr="00B87851">
        <w:rPr>
          <w:rFonts w:asciiTheme="majorHAnsi" w:hAnsiTheme="majorHAnsi" w:cstheme="majorHAnsi"/>
          <w:sz w:val="16"/>
          <w:szCs w:val="26"/>
        </w:rPr>
        <w:t>terrestrial commons</w:t>
      </w:r>
      <w:proofErr w:type="gramEnd"/>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the use or consumption of the resource by one party necessarily precludes that use by another member</w:t>
      </w:r>
      <w:r w:rsidRPr="00B87851">
        <w:rPr>
          <w:rFonts w:asciiTheme="majorHAnsi" w:hAnsiTheme="majorHAnsi" w:cstheme="majorHAnsi"/>
          <w:sz w:val="16"/>
          <w:szCs w:val="26"/>
        </w:rPr>
        <w:t xml:space="preserve"> of the commons. </w:t>
      </w:r>
      <w:r w:rsidRPr="00B87851">
        <w:rPr>
          <w:rStyle w:val="StyleUnderline"/>
          <w:rFonts w:asciiTheme="majorHAnsi" w:hAnsiTheme="majorHAnsi" w:cstheme="majorHAnsi"/>
          <w:sz w:val="26"/>
          <w:szCs w:val="26"/>
        </w:rPr>
        <w:t>Thus,</w:t>
      </w:r>
      <w:r w:rsidRPr="00B87851">
        <w:rPr>
          <w:rFonts w:asciiTheme="majorHAnsi" w:hAnsiTheme="majorHAnsi" w:cstheme="majorHAnsi"/>
          <w:sz w:val="16"/>
          <w:szCs w:val="26"/>
        </w:rPr>
        <w:t xml:space="preserve"> the placement of </w:t>
      </w:r>
      <w:r w:rsidRPr="00B87851">
        <w:rPr>
          <w:rStyle w:val="StyleUnderline"/>
          <w:rFonts w:asciiTheme="majorHAnsi" w:hAnsiTheme="majorHAnsi" w:cstheme="majorHAnsi"/>
          <w:sz w:val="26"/>
          <w:szCs w:val="26"/>
        </w:rPr>
        <w:t>debris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in</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orbit may in fact constitute an appropriation.</w:t>
      </w:r>
      <w:r w:rsidRPr="00B87851">
        <w:rPr>
          <w:rFonts w:asciiTheme="majorHAnsi" w:hAnsiTheme="majorHAnsi" w:cstheme="majorHAnsi"/>
          <w:sz w:val="16"/>
          <w:szCs w:val="26"/>
        </w:rPr>
        <w:t xml:space="preserve"> However, as in the case of accidental fragmentary debris, this appropriation may be entirely out of the control of any party. In addition, </w:t>
      </w:r>
      <w:r w:rsidRPr="00B87851">
        <w:rPr>
          <w:rStyle w:val="StyleUnderline"/>
          <w:rFonts w:asciiTheme="majorHAnsi" w:hAnsiTheme="majorHAnsi" w:cstheme="majorHAnsi"/>
          <w:sz w:val="26"/>
          <w:szCs w:val="26"/>
        </w:rPr>
        <w:t xml:space="preserve">if the premise of the argument is valid, then </w:t>
      </w:r>
      <w:r w:rsidRPr="00B87851">
        <w:rPr>
          <w:rStyle w:val="Emphasis"/>
          <w:rFonts w:asciiTheme="majorHAnsi" w:hAnsiTheme="majorHAnsi" w:cstheme="majorHAnsi"/>
          <w:sz w:val="26"/>
          <w:szCs w:val="26"/>
        </w:rPr>
        <w:t>any space object</w:t>
      </w:r>
      <w:r w:rsidRPr="00B87851">
        <w:rPr>
          <w:rFonts w:asciiTheme="majorHAnsi" w:hAnsiTheme="majorHAnsi" w:cstheme="majorHAnsi"/>
          <w:sz w:val="16"/>
          <w:szCs w:val="26"/>
        </w:rPr>
        <w:t xml:space="preserve">, not just space debris, </w:t>
      </w:r>
      <w:r w:rsidRPr="00B87851">
        <w:rPr>
          <w:rStyle w:val="Emphasis"/>
          <w:rFonts w:asciiTheme="majorHAnsi" w:hAnsiTheme="majorHAnsi" w:cstheme="majorHAnsi"/>
          <w:sz w:val="26"/>
          <w:szCs w:val="26"/>
        </w:rPr>
        <w:t>would constitute an appropriation of outer space</w:t>
      </w:r>
      <w:r w:rsidRPr="00B87851">
        <w:rPr>
          <w:rFonts w:asciiTheme="majorHAnsi" w:hAnsiTheme="majorHAnsi" w:cstheme="majorHAnsi"/>
          <w:sz w:val="16"/>
          <w:szCs w:val="26"/>
        </w:rPr>
        <w:t xml:space="preserve"> in violation of Article II. </w:t>
      </w:r>
      <w:r w:rsidRPr="00B87851">
        <w:rPr>
          <w:rStyle w:val="Emphasis"/>
          <w:rFonts w:asciiTheme="majorHAnsi" w:hAnsiTheme="majorHAnsi" w:cstheme="majorHAnsi"/>
          <w:sz w:val="26"/>
          <w:szCs w:val="26"/>
        </w:rPr>
        <w:t>This clearly was not intended by the drafters of the treaty.</w:t>
      </w:r>
    </w:p>
    <w:p w14:paraId="2B2A2B83" w14:textId="3736987F" w:rsidR="006D5E72" w:rsidRPr="00B87851" w:rsidRDefault="006D5E72" w:rsidP="006D5E72">
      <w:pPr>
        <w:pStyle w:val="Heading4"/>
        <w:rPr>
          <w:rFonts w:asciiTheme="majorHAnsi" w:hAnsiTheme="majorHAnsi" w:cstheme="majorHAnsi"/>
        </w:rPr>
      </w:pPr>
      <w:r w:rsidRPr="00B87851">
        <w:rPr>
          <w:rFonts w:asciiTheme="majorHAnsi" w:hAnsiTheme="majorHAnsi" w:cstheme="majorHAnsi"/>
        </w:rPr>
        <w:lastRenderedPageBreak/>
        <w:t xml:space="preserve">Vote neg – </w:t>
      </w:r>
      <w:r w:rsidR="00FD5154" w:rsidRPr="00B87851">
        <w:rPr>
          <w:rFonts w:asciiTheme="majorHAnsi" w:hAnsiTheme="majorHAnsi" w:cstheme="majorHAnsi"/>
        </w:rPr>
        <w:t>three</w:t>
      </w:r>
      <w:r w:rsidRPr="00B87851">
        <w:rPr>
          <w:rFonts w:asciiTheme="majorHAnsi" w:hAnsiTheme="majorHAnsi" w:cstheme="majorHAnsi"/>
        </w:rPr>
        <w:t xml:space="preserve"> impacts: </w:t>
      </w:r>
    </w:p>
    <w:p w14:paraId="0BD408E6" w14:textId="0A697C7A" w:rsidR="006D5E72" w:rsidRPr="00B87851" w:rsidRDefault="006D5E72" w:rsidP="006D5E72">
      <w:pPr>
        <w:pStyle w:val="Heading4"/>
        <w:rPr>
          <w:rFonts w:asciiTheme="majorHAnsi" w:hAnsiTheme="majorHAnsi" w:cstheme="majorHAnsi"/>
        </w:rPr>
      </w:pPr>
      <w:r w:rsidRPr="00B87851">
        <w:rPr>
          <w:rFonts w:asciiTheme="majorHAnsi" w:hAnsiTheme="majorHAnsi" w:cstheme="majorHAnsi"/>
        </w:rPr>
        <w:t>1 – Limits - Expanding the topic to anything that involves merely launching something into the atmosphere expands the topic into numerous new tech areas which undermines core neg prep.</w:t>
      </w:r>
      <w:r w:rsidRPr="00B87851">
        <w:rPr>
          <w:rFonts w:asciiTheme="majorHAnsi" w:hAnsiTheme="majorHAnsi" w:cstheme="majorHAnsi"/>
        </w:rPr>
        <w:t xml:space="preserve"> </w:t>
      </w:r>
      <w:r w:rsidRPr="00B87851">
        <w:rPr>
          <w:rFonts w:asciiTheme="majorHAnsi" w:hAnsiTheme="majorHAnsi" w:cstheme="majorHAnsi"/>
        </w:rPr>
        <w:t xml:space="preserve">their </w:t>
      </w:r>
      <w:proofErr w:type="spellStart"/>
      <w:r w:rsidRPr="00B87851">
        <w:rPr>
          <w:rFonts w:asciiTheme="majorHAnsi" w:hAnsiTheme="majorHAnsi" w:cstheme="majorHAnsi"/>
        </w:rPr>
        <w:t>interp</w:t>
      </w:r>
      <w:proofErr w:type="spellEnd"/>
      <w:r w:rsidRPr="00B87851">
        <w:rPr>
          <w:rFonts w:asciiTheme="majorHAnsi" w:hAnsiTheme="majorHAnsi" w:cstheme="majorHAnsi"/>
        </w:rPr>
        <w:t xml:space="preserve"> means that </w:t>
      </w:r>
      <w:proofErr w:type="spellStart"/>
      <w:r w:rsidRPr="00B87851">
        <w:rPr>
          <w:rFonts w:asciiTheme="majorHAnsi" w:hAnsiTheme="majorHAnsi" w:cstheme="majorHAnsi"/>
        </w:rPr>
        <w:t>affs</w:t>
      </w:r>
      <w:proofErr w:type="spellEnd"/>
      <w:r w:rsidRPr="00B87851">
        <w:rPr>
          <w:rFonts w:asciiTheme="majorHAnsi" w:hAnsiTheme="majorHAnsi" w:cstheme="majorHAnsi"/>
        </w:rPr>
        <w:t xml:space="preserve"> about any outer space activity are topical: tourism, photography, sending rovers, collecting ice cores, launching satellites, deflecting debris, can’t sell rocks on EBAY, etc. This explodes neg prep burdens since </w:t>
      </w:r>
      <w:proofErr w:type="spellStart"/>
      <w:r w:rsidRPr="00B87851">
        <w:rPr>
          <w:rFonts w:asciiTheme="majorHAnsi" w:hAnsiTheme="majorHAnsi" w:cstheme="majorHAnsi"/>
        </w:rPr>
        <w:t>affs</w:t>
      </w:r>
      <w:proofErr w:type="spellEnd"/>
      <w:r w:rsidRPr="00B87851">
        <w:rPr>
          <w:rFonts w:asciiTheme="majorHAnsi" w:hAnsiTheme="majorHAnsi" w:cstheme="majorHAnsi"/>
        </w:rPr>
        <w:t xml:space="preserve"> are pushed to the fringes of the topic where no neg lit exists</w:t>
      </w:r>
    </w:p>
    <w:p w14:paraId="63758DF2" w14:textId="32E0604D" w:rsidR="00ED3571" w:rsidRPr="00B87851" w:rsidRDefault="006D5E72" w:rsidP="006D5E72">
      <w:pPr>
        <w:pStyle w:val="Heading4"/>
        <w:rPr>
          <w:rFonts w:asciiTheme="majorHAnsi" w:hAnsiTheme="majorHAnsi" w:cstheme="majorHAnsi"/>
        </w:rPr>
      </w:pPr>
      <w:r w:rsidRPr="00B87851">
        <w:rPr>
          <w:rFonts w:asciiTheme="majorHAnsi" w:hAnsiTheme="majorHAnsi" w:cstheme="majorHAnsi"/>
        </w:rPr>
        <w:t>2 - Topic literature - Our definition has intent to define and exclude in the context of the OST, which is the core of all topic research and the only predictable source.</w:t>
      </w:r>
    </w:p>
    <w:p w14:paraId="64DB4828" w14:textId="0BD919C8" w:rsidR="006D5E72" w:rsidRPr="00B87851" w:rsidRDefault="006D5E72" w:rsidP="006D5E72">
      <w:pPr>
        <w:rPr>
          <w:rFonts w:asciiTheme="majorHAnsi" w:hAnsiTheme="majorHAnsi" w:cstheme="majorHAnsi"/>
        </w:rPr>
      </w:pPr>
    </w:p>
    <w:p w14:paraId="7F696123" w14:textId="77777777" w:rsidR="006D5E72" w:rsidRPr="00B87851" w:rsidRDefault="006D5E72" w:rsidP="006D5E72">
      <w:pPr>
        <w:pStyle w:val="Heading4"/>
        <w:spacing w:before="2" w:after="2"/>
        <w:rPr>
          <w:rFonts w:asciiTheme="majorHAnsi" w:hAnsiTheme="majorHAnsi" w:cstheme="majorHAnsi"/>
          <w:color w:val="000000" w:themeColor="text1"/>
        </w:rPr>
      </w:pPr>
      <w:r w:rsidRPr="00B87851">
        <w:rPr>
          <w:rFonts w:asciiTheme="majorHAnsi" w:hAnsiTheme="majorHAnsi" w:cstheme="majorHAnsi"/>
          <w:color w:val="000000" w:themeColor="text1"/>
        </w:rPr>
        <w:t>Paradigm:</w:t>
      </w:r>
    </w:p>
    <w:p w14:paraId="08C075DA" w14:textId="77777777" w:rsidR="006D5E72" w:rsidRPr="00B87851" w:rsidRDefault="006D5E72" w:rsidP="006D5E72">
      <w:pPr>
        <w:pStyle w:val="Heading4"/>
        <w:spacing w:before="2" w:after="2"/>
        <w:rPr>
          <w:rFonts w:asciiTheme="majorHAnsi" w:hAnsiTheme="majorHAnsi" w:cstheme="majorHAnsi"/>
          <w:b w:val="0"/>
          <w:bCs w:val="0"/>
          <w:color w:val="000000" w:themeColor="text1"/>
        </w:rPr>
      </w:pPr>
      <w:r w:rsidRPr="00B87851">
        <w:rPr>
          <w:rFonts w:asciiTheme="majorHAnsi" w:hAnsiTheme="majorHAnsi" w:cstheme="majorHAnsi"/>
          <w:color w:val="000000" w:themeColor="text1"/>
        </w:rPr>
        <w:t xml:space="preserve">Fairness – Debate is a competitive activity governed by rules. You can’t evaluate who did better debating if the round is structurally skewed, so fairness is a gateway to substantive debate. </w:t>
      </w:r>
    </w:p>
    <w:p w14:paraId="5A75E2AB" w14:textId="77777777" w:rsidR="006D5E72" w:rsidRPr="00B87851" w:rsidRDefault="006D5E72" w:rsidP="006D5E72">
      <w:pPr>
        <w:pStyle w:val="Heading4"/>
        <w:rPr>
          <w:rFonts w:asciiTheme="majorHAnsi" w:hAnsiTheme="majorHAnsi" w:cstheme="majorHAnsi"/>
          <w:b w:val="0"/>
          <w:bCs w:val="0"/>
        </w:rPr>
      </w:pPr>
      <w:r w:rsidRPr="00B87851">
        <w:rPr>
          <w:rFonts w:asciiTheme="majorHAnsi" w:hAnsiTheme="majorHAnsi" w:cstheme="majorHAnsi"/>
        </w:rPr>
        <w:t xml:space="preserve">DTD – Time spent on theory </w:t>
      </w:r>
      <w:proofErr w:type="spellStart"/>
      <w:proofErr w:type="gramStart"/>
      <w:r w:rsidRPr="00B87851">
        <w:rPr>
          <w:rFonts w:asciiTheme="majorHAnsi" w:hAnsiTheme="majorHAnsi" w:cstheme="majorHAnsi"/>
        </w:rPr>
        <w:t>cant</w:t>
      </w:r>
      <w:proofErr w:type="spellEnd"/>
      <w:proofErr w:type="gramEnd"/>
      <w:r w:rsidRPr="00B87851">
        <w:rPr>
          <w:rFonts w:asciiTheme="majorHAnsi" w:hAnsiTheme="majorHAnsi" w:cstheme="majorHAnsi"/>
        </w:rPr>
        <w:t xml:space="preserve"> be compensated for, the 1nc was already skewed, and its key to deterring abuse.</w:t>
      </w:r>
    </w:p>
    <w:p w14:paraId="778595FB" w14:textId="77777777" w:rsidR="006D5E72" w:rsidRPr="00B87851" w:rsidRDefault="006D5E72" w:rsidP="006D5E72">
      <w:pPr>
        <w:pStyle w:val="Heading4"/>
        <w:rPr>
          <w:rFonts w:asciiTheme="majorHAnsi" w:hAnsiTheme="majorHAnsi" w:cstheme="majorHAnsi"/>
          <w:b w:val="0"/>
          <w:bCs w:val="0"/>
        </w:rPr>
      </w:pPr>
      <w:r w:rsidRPr="00B87851">
        <w:rPr>
          <w:rFonts w:asciiTheme="majorHAnsi" w:hAnsiTheme="majorHAnsi" w:cstheme="majorHAnsi"/>
        </w:rPr>
        <w:t xml:space="preserve">Prefer Competing </w:t>
      </w:r>
      <w:proofErr w:type="spellStart"/>
      <w:r w:rsidRPr="00B87851">
        <w:rPr>
          <w:rFonts w:asciiTheme="majorHAnsi" w:hAnsiTheme="majorHAnsi" w:cstheme="majorHAnsi"/>
        </w:rPr>
        <w:t>interps</w:t>
      </w:r>
      <w:proofErr w:type="spellEnd"/>
      <w:r w:rsidRPr="00B87851">
        <w:rPr>
          <w:rFonts w:asciiTheme="majorHAnsi" w:hAnsiTheme="majorHAnsi" w:cstheme="majorHAnsi"/>
        </w:rPr>
        <w:t xml:space="preserve"> - </w:t>
      </w:r>
    </w:p>
    <w:p w14:paraId="5AD7B28C" w14:textId="77777777" w:rsidR="006D5E72" w:rsidRPr="00B87851" w:rsidRDefault="006D5E72" w:rsidP="006D5E72">
      <w:pPr>
        <w:pStyle w:val="Heading4"/>
        <w:rPr>
          <w:rFonts w:asciiTheme="majorHAnsi" w:hAnsiTheme="majorHAnsi" w:cstheme="majorHAnsi"/>
          <w:b w:val="0"/>
          <w:bCs w:val="0"/>
        </w:rPr>
      </w:pPr>
      <w:r w:rsidRPr="00B87851">
        <w:rPr>
          <w:rFonts w:asciiTheme="majorHAnsi" w:hAnsiTheme="majorHAnsi" w:cstheme="majorHAnsi"/>
        </w:rPr>
        <w:t>1. reasonability is arbitrary and invites judge intervention.</w:t>
      </w:r>
    </w:p>
    <w:p w14:paraId="1FE98226" w14:textId="77777777" w:rsidR="006D5E72" w:rsidRPr="00B87851" w:rsidRDefault="006D5E72" w:rsidP="006D5E72">
      <w:pPr>
        <w:pStyle w:val="Heading4"/>
        <w:rPr>
          <w:rFonts w:asciiTheme="majorHAnsi" w:hAnsiTheme="majorHAnsi" w:cstheme="majorHAnsi"/>
          <w:b w:val="0"/>
          <w:bCs w:val="0"/>
        </w:rPr>
      </w:pPr>
      <w:r w:rsidRPr="00B87851">
        <w:rPr>
          <w:rFonts w:asciiTheme="majorHAnsi" w:hAnsiTheme="majorHAnsi" w:cstheme="majorHAnsi"/>
        </w:rPr>
        <w:t>2. it Causes a race to the bottom where debaters push the limit as to how reasonably abusive, they can be.</w:t>
      </w:r>
    </w:p>
    <w:p w14:paraId="5C32A4C0" w14:textId="77777777" w:rsidR="006D5E72" w:rsidRPr="00B87851" w:rsidRDefault="006D5E72" w:rsidP="006D5E72">
      <w:pPr>
        <w:pStyle w:val="Heading4"/>
        <w:rPr>
          <w:rFonts w:asciiTheme="majorHAnsi" w:hAnsiTheme="majorHAnsi" w:cstheme="majorHAnsi"/>
          <w:b w:val="0"/>
          <w:bCs w:val="0"/>
        </w:rPr>
      </w:pPr>
      <w:r w:rsidRPr="00B87851">
        <w:rPr>
          <w:rFonts w:asciiTheme="majorHAnsi" w:hAnsiTheme="majorHAnsi" w:cstheme="majorHAnsi"/>
        </w:rPr>
        <w:t xml:space="preserve">No RVI’s - </w:t>
      </w:r>
    </w:p>
    <w:p w14:paraId="1DE73564" w14:textId="77777777" w:rsidR="006D5E72" w:rsidRPr="00B87851" w:rsidRDefault="006D5E72" w:rsidP="006D5E72">
      <w:pPr>
        <w:pStyle w:val="Heading4"/>
        <w:rPr>
          <w:rFonts w:asciiTheme="majorHAnsi" w:hAnsiTheme="majorHAnsi" w:cstheme="majorHAnsi"/>
          <w:b w:val="0"/>
          <w:bCs w:val="0"/>
        </w:rPr>
      </w:pPr>
      <w:r w:rsidRPr="00B87851">
        <w:rPr>
          <w:rFonts w:asciiTheme="majorHAnsi" w:hAnsiTheme="majorHAnsi" w:cstheme="majorHAnsi"/>
        </w:rPr>
        <w:t xml:space="preserve">1. Chills some debaters from reading theory against abusive </w:t>
      </w:r>
      <w:proofErr w:type="spellStart"/>
      <w:r w:rsidRPr="00B87851">
        <w:rPr>
          <w:rFonts w:asciiTheme="majorHAnsi" w:hAnsiTheme="majorHAnsi" w:cstheme="majorHAnsi"/>
        </w:rPr>
        <w:t>postions</w:t>
      </w:r>
      <w:proofErr w:type="spellEnd"/>
      <w:r w:rsidRPr="00B87851">
        <w:rPr>
          <w:rFonts w:asciiTheme="majorHAnsi" w:hAnsiTheme="majorHAnsi" w:cstheme="majorHAnsi"/>
        </w:rPr>
        <w:t>.</w:t>
      </w:r>
    </w:p>
    <w:p w14:paraId="22BECFBF" w14:textId="1A66D9F6" w:rsidR="006D5E72" w:rsidRPr="00B87851" w:rsidRDefault="006D5E72" w:rsidP="006D5E72">
      <w:pPr>
        <w:pStyle w:val="Heading4"/>
        <w:rPr>
          <w:rFonts w:asciiTheme="majorHAnsi" w:hAnsiTheme="majorHAnsi" w:cstheme="majorHAnsi"/>
        </w:rPr>
      </w:pPr>
      <w:r w:rsidRPr="00B87851">
        <w:rPr>
          <w:rFonts w:asciiTheme="majorHAnsi" w:hAnsiTheme="majorHAnsi" w:cstheme="majorHAnsi"/>
        </w:rPr>
        <w:t>2. incentivizes theory baiting where you can just bait theory to win.</w:t>
      </w:r>
    </w:p>
    <w:p w14:paraId="76C47400" w14:textId="69A328B2" w:rsidR="001D566B" w:rsidRPr="00B87851" w:rsidRDefault="001D566B" w:rsidP="001D566B">
      <w:pPr>
        <w:rPr>
          <w:rFonts w:asciiTheme="majorHAnsi" w:hAnsiTheme="majorHAnsi" w:cstheme="majorHAnsi"/>
        </w:rPr>
      </w:pPr>
    </w:p>
    <w:p w14:paraId="335D28E1" w14:textId="14DFE42A" w:rsidR="001D566B" w:rsidRPr="00B87851" w:rsidRDefault="001D566B" w:rsidP="001D566B">
      <w:pPr>
        <w:rPr>
          <w:rFonts w:asciiTheme="majorHAnsi" w:hAnsiTheme="majorHAnsi" w:cstheme="majorHAnsi"/>
        </w:rPr>
      </w:pPr>
    </w:p>
    <w:p w14:paraId="45EB2EE7" w14:textId="77777777" w:rsidR="001D566B" w:rsidRPr="00B87851" w:rsidRDefault="001D566B" w:rsidP="001D566B">
      <w:pPr>
        <w:rPr>
          <w:rFonts w:asciiTheme="majorHAnsi" w:hAnsiTheme="majorHAnsi" w:cstheme="majorHAnsi"/>
        </w:rPr>
      </w:pPr>
    </w:p>
    <w:p w14:paraId="0078A58A" w14:textId="0D24706B" w:rsidR="006D5E72" w:rsidRPr="00B87851" w:rsidRDefault="006D5E72" w:rsidP="006D5E72">
      <w:pPr>
        <w:pStyle w:val="Heading2"/>
        <w:rPr>
          <w:rFonts w:asciiTheme="majorHAnsi" w:hAnsiTheme="majorHAnsi" w:cstheme="majorHAnsi"/>
        </w:rPr>
      </w:pPr>
      <w:r w:rsidRPr="00B87851">
        <w:rPr>
          <w:rFonts w:asciiTheme="majorHAnsi" w:hAnsiTheme="majorHAnsi" w:cstheme="majorHAnsi"/>
        </w:rPr>
        <w:lastRenderedPageBreak/>
        <w:t>2</w:t>
      </w:r>
    </w:p>
    <w:p w14:paraId="21296C2C" w14:textId="7351C34A" w:rsidR="00CF390E" w:rsidRPr="00B87851" w:rsidRDefault="00CF390E" w:rsidP="00FD5154">
      <w:pPr>
        <w:pStyle w:val="Heading4"/>
        <w:rPr>
          <w:rFonts w:asciiTheme="majorHAnsi" w:hAnsiTheme="majorHAnsi" w:cstheme="majorHAnsi"/>
        </w:rPr>
      </w:pPr>
      <w:r w:rsidRPr="00B87851">
        <w:rPr>
          <w:rFonts w:asciiTheme="majorHAnsi" w:hAnsiTheme="majorHAnsi" w:cstheme="majorHAnsi"/>
        </w:rPr>
        <w:t xml:space="preserve">CP text: </w:t>
      </w:r>
      <w:r w:rsidRPr="00B87851">
        <w:rPr>
          <w:rFonts w:asciiTheme="majorHAnsi" w:hAnsiTheme="majorHAnsi" w:cstheme="majorHAnsi"/>
        </w:rPr>
        <w:t>Private entities ought not appropriate outer space via Large Satellite Constellations in Lower Earth Orbit</w:t>
      </w:r>
      <w:r w:rsidRPr="00B87851">
        <w:rPr>
          <w:rFonts w:asciiTheme="majorHAnsi" w:hAnsiTheme="majorHAnsi" w:cstheme="majorHAnsi"/>
        </w:rPr>
        <w:t xml:space="preserve"> except for </w:t>
      </w:r>
      <w:proofErr w:type="spellStart"/>
      <w:r w:rsidRPr="00B87851">
        <w:rPr>
          <w:rFonts w:asciiTheme="majorHAnsi" w:hAnsiTheme="majorHAnsi" w:cstheme="majorHAnsi"/>
        </w:rPr>
        <w:t>starlink</w:t>
      </w:r>
      <w:proofErr w:type="spellEnd"/>
    </w:p>
    <w:p w14:paraId="0D6C1F7E" w14:textId="26E1027E" w:rsidR="00FD5154" w:rsidRPr="00B87851" w:rsidRDefault="00FD5154" w:rsidP="00FD5154">
      <w:pPr>
        <w:pStyle w:val="Heading4"/>
        <w:rPr>
          <w:rFonts w:asciiTheme="majorHAnsi" w:hAnsiTheme="majorHAnsi" w:cstheme="majorHAnsi"/>
        </w:rPr>
      </w:pPr>
      <w:proofErr w:type="spellStart"/>
      <w:r w:rsidRPr="00B87851">
        <w:rPr>
          <w:rFonts w:asciiTheme="majorHAnsi" w:hAnsiTheme="majorHAnsi" w:cstheme="majorHAnsi"/>
        </w:rPr>
        <w:t>Starlink</w:t>
      </w:r>
      <w:proofErr w:type="spellEnd"/>
      <w:r w:rsidRPr="00B87851">
        <w:rPr>
          <w:rFonts w:asciiTheme="majorHAnsi" w:hAnsiTheme="majorHAnsi" w:cstheme="majorHAnsi"/>
        </w:rPr>
        <w:t xml:space="preserve"> Mega-Constellations generates </w:t>
      </w:r>
      <w:r w:rsidRPr="00B87851">
        <w:rPr>
          <w:rFonts w:asciiTheme="majorHAnsi" w:hAnsiTheme="majorHAnsi" w:cstheme="majorHAnsi"/>
          <w:u w:val="single"/>
        </w:rPr>
        <w:t>next-level</w:t>
      </w:r>
      <w:r w:rsidRPr="00B87851">
        <w:rPr>
          <w:rFonts w:asciiTheme="majorHAnsi" w:hAnsiTheme="majorHAnsi" w:cstheme="majorHAnsi"/>
        </w:rPr>
        <w:t xml:space="preserve"> advanced weather forecasting. </w:t>
      </w:r>
    </w:p>
    <w:p w14:paraId="0800E8AA" w14:textId="77777777" w:rsidR="00FD5154" w:rsidRPr="00B87851" w:rsidRDefault="00FD5154" w:rsidP="00FD5154">
      <w:pPr>
        <w:rPr>
          <w:rFonts w:asciiTheme="majorHAnsi" w:hAnsiTheme="majorHAnsi" w:cstheme="majorHAnsi"/>
          <w:sz w:val="16"/>
          <w:szCs w:val="26"/>
        </w:rPr>
      </w:pPr>
      <w:r w:rsidRPr="00B87851">
        <w:rPr>
          <w:rStyle w:val="Style13ptBold"/>
          <w:rFonts w:asciiTheme="majorHAnsi" w:hAnsiTheme="majorHAnsi" w:cstheme="majorHAnsi"/>
          <w:szCs w:val="26"/>
          <w:u w:val="single"/>
        </w:rPr>
        <w:t>Erwin 20</w:t>
      </w:r>
      <w:r w:rsidRPr="00B87851">
        <w:rPr>
          <w:rFonts w:asciiTheme="majorHAnsi" w:hAnsiTheme="majorHAnsi" w:cstheme="majorHAnsi"/>
          <w:sz w:val="16"/>
          <w:szCs w:val="26"/>
        </w:rPr>
        <w:t xml:space="preserve"> Sandra Erwin 10-14-2020 "SpaceX to explore ways to provide weather data to U.S. military" </w:t>
      </w:r>
      <w:hyperlink r:id="rId9" w:history="1">
        <w:r w:rsidRPr="00B87851">
          <w:rPr>
            <w:rStyle w:val="Hyperlink"/>
            <w:rFonts w:asciiTheme="majorHAnsi" w:hAnsiTheme="majorHAnsi" w:cstheme="majorHAnsi"/>
            <w:sz w:val="16"/>
            <w:szCs w:val="26"/>
          </w:rPr>
          <w:t>https://spacenews.com/spacex-to-explore-ways-to-provide-weather-data-to-u-s-military/</w:t>
        </w:r>
      </w:hyperlink>
      <w:r w:rsidRPr="00B87851">
        <w:rPr>
          <w:rFonts w:asciiTheme="majorHAnsi" w:hAnsiTheme="majorHAnsi" w:cstheme="majorHAnsi"/>
          <w:sz w:val="16"/>
          <w:szCs w:val="26"/>
        </w:rPr>
        <w:t xml:space="preserve"> (Sandra Erwin writes about military space programs, policy, technology and the industry that supports this sector. She has covered the military, the Pentagon, </w:t>
      </w:r>
      <w:proofErr w:type="gramStart"/>
      <w:r w:rsidRPr="00B87851">
        <w:rPr>
          <w:rFonts w:asciiTheme="majorHAnsi" w:hAnsiTheme="majorHAnsi" w:cstheme="majorHAnsi"/>
          <w:sz w:val="16"/>
          <w:szCs w:val="26"/>
        </w:rPr>
        <w:t>Congress</w:t>
      </w:r>
      <w:proofErr w:type="gramEnd"/>
      <w:r w:rsidRPr="00B87851">
        <w:rPr>
          <w:rFonts w:asciiTheme="majorHAnsi" w:hAnsiTheme="majorHAnsi" w:cstheme="majorHAnsi"/>
          <w:sz w:val="16"/>
          <w:szCs w:val="26"/>
        </w:rPr>
        <w:t xml:space="preserve"> and the defense industry for nearly two decades as editor of NDIA’s National Defense Magazine and Pentagon correspondent for Real Clear Defense.)//Elmer </w:t>
      </w:r>
    </w:p>
    <w:p w14:paraId="25EA649A" w14:textId="6A731D7F" w:rsidR="00FD5154" w:rsidRPr="00B87851" w:rsidRDefault="00FD5154" w:rsidP="00FD5154">
      <w:pPr>
        <w:rPr>
          <w:rStyle w:val="StyleUnderline"/>
          <w:rFonts w:asciiTheme="majorHAnsi" w:hAnsiTheme="majorHAnsi" w:cstheme="majorHAnsi"/>
          <w:sz w:val="26"/>
          <w:szCs w:val="26"/>
        </w:rPr>
      </w:pPr>
      <w:r w:rsidRPr="00B87851">
        <w:rPr>
          <w:rStyle w:val="StyleUnderline"/>
          <w:rFonts w:asciiTheme="majorHAnsi" w:hAnsiTheme="majorHAnsi" w:cstheme="majorHAnsi"/>
          <w:sz w:val="26"/>
          <w:szCs w:val="26"/>
        </w:rPr>
        <w:t xml:space="preserve">The $2 million contract is to “assess the feasibility and </w:t>
      </w:r>
      <w:proofErr w:type="gramStart"/>
      <w:r w:rsidRPr="00B87851">
        <w:rPr>
          <w:rStyle w:val="StyleUnderline"/>
          <w:rFonts w:asciiTheme="majorHAnsi" w:hAnsiTheme="majorHAnsi" w:cstheme="majorHAnsi"/>
          <w:sz w:val="26"/>
          <w:szCs w:val="26"/>
        </w:rPr>
        <w:t>long term</w:t>
      </w:r>
      <w:proofErr w:type="gramEnd"/>
      <w:r w:rsidRPr="00B87851">
        <w:rPr>
          <w:rStyle w:val="StyleUnderline"/>
          <w:rFonts w:asciiTheme="majorHAnsi" w:hAnsiTheme="majorHAnsi" w:cstheme="majorHAnsi"/>
          <w:sz w:val="26"/>
          <w:szCs w:val="26"/>
        </w:rPr>
        <w:t xml:space="preserve"> viability of a ‘weather data as a service business model.”</w:t>
      </w:r>
      <w:r w:rsidRPr="00B87851">
        <w:rPr>
          <w:rFonts w:asciiTheme="majorHAnsi" w:hAnsiTheme="majorHAnsi" w:cstheme="majorHAnsi"/>
          <w:sz w:val="16"/>
          <w:szCs w:val="26"/>
        </w:rPr>
        <w:t xml:space="preserve"> WASHINGTON — </w:t>
      </w:r>
      <w:r w:rsidRPr="00B87851">
        <w:rPr>
          <w:rStyle w:val="Emphasis"/>
          <w:rFonts w:asciiTheme="majorHAnsi" w:hAnsiTheme="majorHAnsi" w:cstheme="majorHAnsi"/>
          <w:sz w:val="26"/>
          <w:szCs w:val="26"/>
        </w:rPr>
        <w:t>SpaceX</w:t>
      </w:r>
      <w:r w:rsidRPr="00B87851">
        <w:rPr>
          <w:rStyle w:val="StyleUnderline"/>
          <w:rFonts w:asciiTheme="majorHAnsi" w:hAnsiTheme="majorHAnsi" w:cstheme="majorHAnsi"/>
          <w:sz w:val="26"/>
          <w:szCs w:val="26"/>
        </w:rPr>
        <w:t xml:space="preserve"> is </w:t>
      </w:r>
      <w:r w:rsidRPr="00B87851">
        <w:rPr>
          <w:rStyle w:val="Emphasis"/>
          <w:rFonts w:asciiTheme="majorHAnsi" w:hAnsiTheme="majorHAnsi" w:cstheme="majorHAnsi"/>
          <w:sz w:val="26"/>
          <w:szCs w:val="26"/>
        </w:rPr>
        <w:t>looking</w:t>
      </w:r>
      <w:r w:rsidRPr="00B87851">
        <w:rPr>
          <w:rStyle w:val="StyleUnderline"/>
          <w:rFonts w:asciiTheme="majorHAnsi" w:hAnsiTheme="majorHAnsi" w:cstheme="majorHAnsi"/>
          <w:sz w:val="26"/>
          <w:szCs w:val="26"/>
        </w:rPr>
        <w:t xml:space="preserve"> at </w:t>
      </w:r>
      <w:r w:rsidRPr="00B87851">
        <w:rPr>
          <w:rStyle w:val="Emphasis"/>
          <w:rFonts w:asciiTheme="majorHAnsi" w:hAnsiTheme="majorHAnsi" w:cstheme="majorHAnsi"/>
          <w:sz w:val="26"/>
          <w:szCs w:val="26"/>
        </w:rPr>
        <w:t>ways</w:t>
      </w:r>
      <w:r w:rsidRPr="00B87851">
        <w:rPr>
          <w:rStyle w:val="StyleUnderline"/>
          <w:rFonts w:asciiTheme="majorHAnsi" w:hAnsiTheme="majorHAnsi" w:cstheme="majorHAnsi"/>
          <w:sz w:val="26"/>
          <w:szCs w:val="26"/>
        </w:rPr>
        <w:t xml:space="preserve"> it could </w:t>
      </w:r>
      <w:r w:rsidRPr="00B87851">
        <w:rPr>
          <w:rStyle w:val="Emphasis"/>
          <w:rFonts w:asciiTheme="majorHAnsi" w:hAnsiTheme="majorHAnsi" w:cstheme="majorHAnsi"/>
          <w:sz w:val="26"/>
          <w:szCs w:val="26"/>
          <w:bdr w:val="single" w:sz="18" w:space="0" w:color="auto"/>
        </w:rPr>
        <w:t>provide weather data</w:t>
      </w:r>
      <w:r w:rsidRPr="00B87851">
        <w:rPr>
          <w:rStyle w:val="StyleUnderline"/>
          <w:rFonts w:asciiTheme="majorHAnsi" w:hAnsiTheme="majorHAnsi" w:cstheme="majorHAnsi"/>
          <w:sz w:val="26"/>
          <w:szCs w:val="26"/>
        </w:rPr>
        <w:t xml:space="preserve"> to the U.S. military. The company is working under a $2 million six-month study contract from the U.S. Space Force’s Space and Missile Systems Center.</w:t>
      </w:r>
      <w:r w:rsidRPr="00B87851">
        <w:rPr>
          <w:rFonts w:asciiTheme="majorHAnsi" w:hAnsiTheme="majorHAnsi" w:cstheme="majorHAnsi"/>
          <w:sz w:val="16"/>
          <w:szCs w:val="26"/>
        </w:rPr>
        <w:t xml:space="preserve"> Charlotte Gerhart, chief of the Space and Missile Systems Center Production Corps Low Earth Orbit Division, said in a statement to </w:t>
      </w:r>
      <w:proofErr w:type="spellStart"/>
      <w:r w:rsidRPr="00B87851">
        <w:rPr>
          <w:rFonts w:asciiTheme="majorHAnsi" w:hAnsiTheme="majorHAnsi" w:cstheme="majorHAnsi"/>
          <w:sz w:val="16"/>
          <w:szCs w:val="26"/>
        </w:rPr>
        <w:t>SpaceNews</w:t>
      </w:r>
      <w:proofErr w:type="spellEnd"/>
      <w:r w:rsidRPr="00B87851">
        <w:rPr>
          <w:rFonts w:asciiTheme="majorHAnsi" w:hAnsiTheme="majorHAnsi" w:cstheme="majorHAnsi"/>
          <w:sz w:val="16"/>
          <w:szCs w:val="26"/>
        </w:rPr>
        <w:t xml:space="preserve"> that SpaceX received the contract in July from SMC’s Space Enterprise Consortium. </w:t>
      </w:r>
      <w:r w:rsidRPr="00B87851">
        <w:rPr>
          <w:rStyle w:val="StyleUnderline"/>
          <w:rFonts w:asciiTheme="majorHAnsi" w:hAnsiTheme="majorHAnsi" w:cstheme="majorHAnsi"/>
          <w:sz w:val="26"/>
          <w:szCs w:val="26"/>
        </w:rPr>
        <w:t xml:space="preserve">The contract is to “assess the feasibility and </w:t>
      </w:r>
      <w:proofErr w:type="gramStart"/>
      <w:r w:rsidRPr="00B87851">
        <w:rPr>
          <w:rStyle w:val="StyleUnderline"/>
          <w:rFonts w:asciiTheme="majorHAnsi" w:hAnsiTheme="majorHAnsi" w:cstheme="majorHAnsi"/>
          <w:sz w:val="26"/>
          <w:szCs w:val="26"/>
        </w:rPr>
        <w:t>long term</w:t>
      </w:r>
      <w:proofErr w:type="gramEnd"/>
      <w:r w:rsidRPr="00B87851">
        <w:rPr>
          <w:rStyle w:val="StyleUnderline"/>
          <w:rFonts w:asciiTheme="majorHAnsi" w:hAnsiTheme="majorHAnsi" w:cstheme="majorHAnsi"/>
          <w:sz w:val="26"/>
          <w:szCs w:val="26"/>
        </w:rPr>
        <w:t xml:space="preserve"> viability of a ‘weather data as a service business model,’” said Gerhart</w:t>
      </w:r>
      <w:r w:rsidRPr="00B87851">
        <w:rPr>
          <w:rFonts w:asciiTheme="majorHAnsi" w:hAnsiTheme="majorHAnsi" w:cstheme="majorHAnsi"/>
          <w:sz w:val="16"/>
          <w:szCs w:val="26"/>
        </w:rPr>
        <w:t xml:space="preserve">. SpaceX did not respond to questions from </w:t>
      </w:r>
      <w:proofErr w:type="spellStart"/>
      <w:r w:rsidRPr="00B87851">
        <w:rPr>
          <w:rFonts w:asciiTheme="majorHAnsi" w:hAnsiTheme="majorHAnsi" w:cstheme="majorHAnsi"/>
          <w:sz w:val="16"/>
          <w:szCs w:val="26"/>
        </w:rPr>
        <w:t>SpaceNews</w:t>
      </w:r>
      <w:proofErr w:type="spellEnd"/>
      <w:r w:rsidRPr="00B87851">
        <w:rPr>
          <w:rFonts w:asciiTheme="majorHAnsi" w:hAnsiTheme="majorHAnsi" w:cstheme="majorHAnsi"/>
          <w:sz w:val="16"/>
          <w:szCs w:val="26"/>
        </w:rPr>
        <w:t xml:space="preserve"> on how the company would leverage the </w:t>
      </w:r>
      <w:proofErr w:type="spellStart"/>
      <w:r w:rsidRPr="00B87851">
        <w:rPr>
          <w:rFonts w:asciiTheme="majorHAnsi" w:hAnsiTheme="majorHAnsi" w:cstheme="majorHAnsi"/>
          <w:sz w:val="16"/>
          <w:szCs w:val="26"/>
        </w:rPr>
        <w:t>Starlink</w:t>
      </w:r>
      <w:proofErr w:type="spellEnd"/>
      <w:r w:rsidRPr="00B87851">
        <w:rPr>
          <w:rFonts w:asciiTheme="majorHAnsi" w:hAnsiTheme="majorHAnsi" w:cstheme="majorHAnsi"/>
          <w:sz w:val="16"/>
          <w:szCs w:val="26"/>
        </w:rPr>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B87851">
        <w:rPr>
          <w:rStyle w:val="StyleUnderline"/>
          <w:rFonts w:asciiTheme="majorHAnsi" w:hAnsiTheme="majorHAnsi" w:cstheme="majorHAnsi"/>
          <w:sz w:val="26"/>
          <w:szCs w:val="26"/>
        </w:rPr>
        <w:t xml:space="preserve">The EWS program </w:t>
      </w:r>
      <w:r w:rsidRPr="00B87851">
        <w:rPr>
          <w:rStyle w:val="Emphasis"/>
          <w:rFonts w:asciiTheme="majorHAnsi" w:hAnsiTheme="majorHAnsi" w:cstheme="majorHAnsi"/>
          <w:sz w:val="26"/>
          <w:szCs w:val="26"/>
        </w:rPr>
        <w:t>goal remains to provide</w:t>
      </w:r>
      <w:r w:rsidRPr="00B87851">
        <w:rPr>
          <w:rStyle w:val="StyleUnderline"/>
          <w:rFonts w:asciiTheme="majorHAnsi" w:hAnsiTheme="majorHAnsi" w:cstheme="majorHAnsi"/>
          <w:sz w:val="26"/>
          <w:szCs w:val="26"/>
        </w:rPr>
        <w:t xml:space="preserve"> a more </w:t>
      </w:r>
      <w:r w:rsidRPr="00B87851">
        <w:rPr>
          <w:rStyle w:val="Emphasis"/>
          <w:rFonts w:asciiTheme="majorHAnsi" w:hAnsiTheme="majorHAnsi" w:cstheme="majorHAnsi"/>
          <w:sz w:val="26"/>
          <w:szCs w:val="26"/>
          <w:bdr w:val="single" w:sz="18" w:space="0" w:color="auto"/>
        </w:rPr>
        <w:t>resilient and higher refresh capability, enhancing global terrestrial weather capability</w:t>
      </w:r>
      <w:r w:rsidRPr="00B87851">
        <w:rPr>
          <w:rStyle w:val="StyleUnderline"/>
          <w:rFonts w:asciiTheme="majorHAnsi" w:hAnsiTheme="majorHAnsi" w:cstheme="majorHAnsi"/>
          <w:sz w:val="26"/>
          <w:szCs w:val="26"/>
        </w:rPr>
        <w:t xml:space="preserve">,” said Gerhart. </w:t>
      </w:r>
      <w:r w:rsidRPr="00B87851">
        <w:rPr>
          <w:rFonts w:asciiTheme="majorHAnsi" w:hAnsiTheme="majorHAnsi" w:cstheme="majorHAnsi"/>
          <w:sz w:val="16"/>
          <w:szCs w:val="26"/>
        </w:rPr>
        <w:t xml:space="preserve">The </w:t>
      </w:r>
      <w:proofErr w:type="spellStart"/>
      <w:r w:rsidRPr="00B87851">
        <w:rPr>
          <w:rFonts w:asciiTheme="majorHAnsi" w:hAnsiTheme="majorHAnsi" w:cstheme="majorHAnsi"/>
          <w:sz w:val="16"/>
          <w:szCs w:val="26"/>
        </w:rPr>
        <w:t>SpEC</w:t>
      </w:r>
      <w:proofErr w:type="spellEnd"/>
      <w:r w:rsidRPr="00B87851">
        <w:rPr>
          <w:rFonts w:asciiTheme="majorHAnsi" w:hAnsiTheme="majorHAnsi" w:cstheme="majorHAnsi"/>
          <w:sz w:val="16"/>
          <w:szCs w:val="26"/>
        </w:rPr>
        <w:t xml:space="preserve"> consortium was created in 2017 to attract commercial space businesses to work with the military. The contracts awarded by </w:t>
      </w:r>
      <w:proofErr w:type="spellStart"/>
      <w:r w:rsidRPr="00B87851">
        <w:rPr>
          <w:rFonts w:asciiTheme="majorHAnsi" w:hAnsiTheme="majorHAnsi" w:cstheme="majorHAnsi"/>
          <w:sz w:val="16"/>
          <w:szCs w:val="26"/>
        </w:rPr>
        <w:t>SpEC</w:t>
      </w:r>
      <w:proofErr w:type="spellEnd"/>
      <w:r w:rsidRPr="00B87851">
        <w:rPr>
          <w:rFonts w:asciiTheme="majorHAnsi" w:hAnsiTheme="majorHAnsi" w:cstheme="majorHAnsi"/>
          <w:sz w:val="16"/>
          <w:szCs w:val="26"/>
        </w:rPr>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B87851">
        <w:rPr>
          <w:rFonts w:asciiTheme="majorHAnsi" w:hAnsiTheme="majorHAnsi" w:cstheme="majorHAnsi"/>
          <w:sz w:val="16"/>
          <w:szCs w:val="26"/>
        </w:rPr>
        <w:t>SpEC</w:t>
      </w:r>
      <w:proofErr w:type="spellEnd"/>
      <w:r w:rsidRPr="00B87851">
        <w:rPr>
          <w:rFonts w:asciiTheme="majorHAnsi" w:hAnsiTheme="majorHAnsi" w:cstheme="majorHAnsi"/>
          <w:sz w:val="16"/>
          <w:szCs w:val="26"/>
        </w:rPr>
        <w:t xml:space="preserve"> said in an email to members. </w:t>
      </w:r>
      <w:r w:rsidRPr="00B87851">
        <w:rPr>
          <w:rStyle w:val="StyleUnderline"/>
          <w:rFonts w:asciiTheme="majorHAnsi" w:hAnsiTheme="majorHAnsi" w:cstheme="majorHAnsi"/>
          <w:sz w:val="26"/>
          <w:szCs w:val="26"/>
        </w:rPr>
        <w:t xml:space="preserve">The EO/IR EWS program is </w:t>
      </w:r>
      <w:r w:rsidRPr="00B87851">
        <w:rPr>
          <w:rStyle w:val="Emphasis"/>
          <w:rFonts w:asciiTheme="majorHAnsi" w:hAnsiTheme="majorHAnsi" w:cstheme="majorHAnsi"/>
          <w:sz w:val="26"/>
          <w:szCs w:val="26"/>
        </w:rPr>
        <w:t>looking at</w:t>
      </w:r>
      <w:r w:rsidRPr="00B87851">
        <w:rPr>
          <w:rStyle w:val="StyleUnderline"/>
          <w:rFonts w:asciiTheme="majorHAnsi" w:hAnsiTheme="majorHAnsi" w:cstheme="majorHAnsi"/>
          <w:sz w:val="26"/>
          <w:szCs w:val="26"/>
        </w:rPr>
        <w:t xml:space="preserve"> a </w:t>
      </w:r>
      <w:r w:rsidRPr="00B87851">
        <w:rPr>
          <w:rStyle w:val="Emphasis"/>
          <w:rFonts w:asciiTheme="majorHAnsi" w:hAnsiTheme="majorHAnsi" w:cstheme="majorHAnsi"/>
          <w:sz w:val="26"/>
          <w:szCs w:val="26"/>
        </w:rPr>
        <w:t>future</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proliferated</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l</w:t>
      </w:r>
      <w:r w:rsidRPr="00B87851">
        <w:rPr>
          <w:rStyle w:val="StyleUnderline"/>
          <w:rFonts w:asciiTheme="majorHAnsi" w:hAnsiTheme="majorHAnsi" w:cstheme="majorHAnsi"/>
          <w:sz w:val="26"/>
          <w:szCs w:val="26"/>
        </w:rPr>
        <w:t>ow-</w:t>
      </w:r>
      <w:r w:rsidRPr="00B87851">
        <w:rPr>
          <w:rStyle w:val="Emphasis"/>
          <w:rFonts w:asciiTheme="majorHAnsi" w:hAnsiTheme="majorHAnsi" w:cstheme="majorHAnsi"/>
          <w:sz w:val="26"/>
          <w:szCs w:val="26"/>
        </w:rPr>
        <w:t>E</w:t>
      </w:r>
      <w:r w:rsidRPr="00B87851">
        <w:rPr>
          <w:rStyle w:val="StyleUnderline"/>
          <w:rFonts w:asciiTheme="majorHAnsi" w:hAnsiTheme="majorHAnsi" w:cstheme="majorHAnsi"/>
          <w:sz w:val="26"/>
          <w:szCs w:val="26"/>
        </w:rPr>
        <w:t xml:space="preserve">arth </w:t>
      </w:r>
      <w:r w:rsidRPr="00B87851">
        <w:rPr>
          <w:rStyle w:val="Emphasis"/>
          <w:rFonts w:asciiTheme="majorHAnsi" w:hAnsiTheme="majorHAnsi" w:cstheme="majorHAnsi"/>
          <w:sz w:val="26"/>
          <w:szCs w:val="26"/>
        </w:rPr>
        <w:t>o</w:t>
      </w:r>
      <w:r w:rsidRPr="00B87851">
        <w:rPr>
          <w:rStyle w:val="StyleUnderline"/>
          <w:rFonts w:asciiTheme="majorHAnsi" w:hAnsiTheme="majorHAnsi" w:cstheme="majorHAnsi"/>
          <w:sz w:val="26"/>
          <w:szCs w:val="26"/>
        </w:rPr>
        <w:t xml:space="preserve">rbit </w:t>
      </w:r>
      <w:r w:rsidRPr="00B87851">
        <w:rPr>
          <w:rStyle w:val="Emphasis"/>
          <w:rFonts w:asciiTheme="majorHAnsi" w:hAnsiTheme="majorHAnsi" w:cstheme="majorHAnsi"/>
          <w:sz w:val="26"/>
          <w:szCs w:val="26"/>
        </w:rPr>
        <w:t>constellation</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bdr w:val="single" w:sz="18" w:space="0" w:color="auto"/>
        </w:rPr>
        <w:t>to focus on cloud characterization and theater weather imagery</w:t>
      </w:r>
      <w:r w:rsidRPr="00B87851">
        <w:rPr>
          <w:rStyle w:val="StyleUnderline"/>
          <w:rFonts w:asciiTheme="majorHAnsi" w:hAnsiTheme="majorHAnsi" w:cstheme="majorHAnsi"/>
          <w:sz w:val="26"/>
          <w:szCs w:val="26"/>
        </w:rPr>
        <w:t xml:space="preserve"> that could be </w:t>
      </w:r>
      <w:r w:rsidRPr="00B87851">
        <w:rPr>
          <w:rStyle w:val="Emphasis"/>
          <w:rFonts w:asciiTheme="majorHAnsi" w:hAnsiTheme="majorHAnsi" w:cstheme="majorHAnsi"/>
          <w:sz w:val="26"/>
          <w:szCs w:val="26"/>
        </w:rPr>
        <w:t>supplemented by commercial services</w:t>
      </w:r>
      <w:r w:rsidRPr="00B87851">
        <w:rPr>
          <w:rStyle w:val="StyleUnderline"/>
          <w:rFonts w:asciiTheme="majorHAnsi" w:hAnsiTheme="majorHAnsi" w:cstheme="majorHAnsi"/>
          <w:sz w:val="26"/>
          <w:szCs w:val="26"/>
        </w:rPr>
        <w:t xml:space="preserve">. SpaceX’s contract is for the “weather data as a service system architecture exploration phase,” said </w:t>
      </w:r>
      <w:proofErr w:type="spellStart"/>
      <w:r w:rsidRPr="00B87851">
        <w:rPr>
          <w:rStyle w:val="StyleUnderline"/>
          <w:rFonts w:asciiTheme="majorHAnsi" w:hAnsiTheme="majorHAnsi" w:cstheme="majorHAnsi"/>
          <w:sz w:val="26"/>
          <w:szCs w:val="26"/>
        </w:rPr>
        <w:t>SpEC.</w:t>
      </w:r>
      <w:proofErr w:type="spellEnd"/>
      <w:r w:rsidRPr="00B87851">
        <w:rPr>
          <w:rStyle w:val="StyleUnderline"/>
          <w:rFonts w:asciiTheme="majorHAnsi" w:hAnsiTheme="majorHAnsi" w:cstheme="majorHAnsi"/>
          <w:sz w:val="26"/>
          <w:szCs w:val="26"/>
        </w:rPr>
        <w:t xml:space="preserve"> Industry sources speculated that </w:t>
      </w:r>
      <w:r w:rsidRPr="00B87851">
        <w:rPr>
          <w:rStyle w:val="Emphasis"/>
          <w:rFonts w:asciiTheme="majorHAnsi" w:hAnsiTheme="majorHAnsi" w:cstheme="majorHAnsi"/>
          <w:sz w:val="26"/>
          <w:szCs w:val="26"/>
        </w:rPr>
        <w:t>SpaceX could</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provide</w:t>
      </w:r>
      <w:r w:rsidRPr="00B87851">
        <w:rPr>
          <w:rStyle w:val="StyleUnderline"/>
          <w:rFonts w:asciiTheme="majorHAnsi" w:hAnsiTheme="majorHAnsi" w:cstheme="majorHAnsi"/>
          <w:sz w:val="26"/>
          <w:szCs w:val="26"/>
        </w:rPr>
        <w:t xml:space="preserve"> weather </w:t>
      </w:r>
      <w:r w:rsidRPr="00B87851">
        <w:rPr>
          <w:rStyle w:val="Emphasis"/>
          <w:rFonts w:asciiTheme="majorHAnsi" w:hAnsiTheme="majorHAnsi" w:cstheme="majorHAnsi"/>
          <w:sz w:val="26"/>
          <w:szCs w:val="26"/>
        </w:rPr>
        <w:t>data collected by sensors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bdr w:val="single" w:sz="18" w:space="0" w:color="auto"/>
        </w:rPr>
        <w:t xml:space="preserve">hosted on its own </w:t>
      </w:r>
      <w:proofErr w:type="spellStart"/>
      <w:r w:rsidRPr="00B87851">
        <w:rPr>
          <w:rStyle w:val="Emphasis"/>
          <w:rFonts w:asciiTheme="majorHAnsi" w:hAnsiTheme="majorHAnsi" w:cstheme="majorHAnsi"/>
          <w:sz w:val="26"/>
          <w:szCs w:val="26"/>
          <w:bdr w:val="single" w:sz="18" w:space="0" w:color="auto"/>
        </w:rPr>
        <w:t>Starlink</w:t>
      </w:r>
      <w:proofErr w:type="spellEnd"/>
      <w:r w:rsidRPr="00B87851">
        <w:rPr>
          <w:rStyle w:val="Emphasis"/>
          <w:rFonts w:asciiTheme="majorHAnsi" w:hAnsiTheme="majorHAnsi" w:cstheme="majorHAnsi"/>
          <w:sz w:val="26"/>
          <w:szCs w:val="26"/>
          <w:bdr w:val="single" w:sz="18" w:space="0" w:color="auto"/>
        </w:rPr>
        <w:t xml:space="preserve"> satellites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or</w:t>
      </w:r>
      <w:r w:rsidRPr="00B87851">
        <w:rPr>
          <w:rStyle w:val="StyleUnderline"/>
          <w:rFonts w:asciiTheme="majorHAnsi" w:hAnsiTheme="majorHAnsi" w:cstheme="majorHAnsi"/>
          <w:sz w:val="26"/>
          <w:szCs w:val="26"/>
        </w:rPr>
        <w:t xml:space="preserve"> it could team </w:t>
      </w:r>
      <w:proofErr w:type="gramStart"/>
      <w:r w:rsidRPr="00B87851">
        <w:rPr>
          <w:rStyle w:val="StyleUnderline"/>
          <w:rFonts w:asciiTheme="majorHAnsi" w:hAnsiTheme="majorHAnsi" w:cstheme="majorHAnsi"/>
          <w:sz w:val="26"/>
          <w:szCs w:val="26"/>
        </w:rPr>
        <w:t>with  a</w:t>
      </w:r>
      <w:proofErr w:type="gramEnd"/>
      <w:r w:rsidRPr="00B87851">
        <w:rPr>
          <w:rStyle w:val="StyleUnderline"/>
          <w:rFonts w:asciiTheme="majorHAnsi" w:hAnsiTheme="majorHAnsi" w:cstheme="majorHAnsi"/>
          <w:sz w:val="26"/>
          <w:szCs w:val="26"/>
        </w:rPr>
        <w:t xml:space="preserve"> weather data services company and </w:t>
      </w:r>
      <w:r w:rsidRPr="00B87851">
        <w:rPr>
          <w:rStyle w:val="Emphasis"/>
          <w:rFonts w:asciiTheme="majorHAnsi" w:hAnsiTheme="majorHAnsi" w:cstheme="majorHAnsi"/>
          <w:sz w:val="26"/>
          <w:szCs w:val="26"/>
        </w:rPr>
        <w:t xml:space="preserve">use </w:t>
      </w:r>
      <w:proofErr w:type="spellStart"/>
      <w:r w:rsidRPr="00B87851">
        <w:rPr>
          <w:rStyle w:val="Emphasis"/>
          <w:rFonts w:asciiTheme="majorHAnsi" w:hAnsiTheme="majorHAnsi" w:cstheme="majorHAnsi"/>
          <w:sz w:val="26"/>
          <w:szCs w:val="26"/>
        </w:rPr>
        <w:t>Starlink</w:t>
      </w:r>
      <w:proofErr w:type="spellEnd"/>
      <w:r w:rsidRPr="00B87851">
        <w:rPr>
          <w:rStyle w:val="Emphasis"/>
          <w:rFonts w:asciiTheme="majorHAnsi" w:hAnsiTheme="majorHAnsi" w:cstheme="majorHAnsi"/>
          <w:sz w:val="26"/>
          <w:szCs w:val="26"/>
        </w:rPr>
        <w:t xml:space="preserve"> to distribute the data</w:t>
      </w:r>
      <w:r w:rsidRPr="00B87851">
        <w:rPr>
          <w:rStyle w:val="StyleUnderline"/>
          <w:rFonts w:asciiTheme="majorHAnsi" w:hAnsiTheme="majorHAnsi" w:cstheme="majorHAnsi"/>
          <w:sz w:val="26"/>
          <w:szCs w:val="26"/>
        </w:rPr>
        <w:t xml:space="preserve"> to customers</w:t>
      </w:r>
      <w:r w:rsidRPr="00B87851">
        <w:rPr>
          <w:rFonts w:asciiTheme="majorHAnsi" w:hAnsiTheme="majorHAnsi" w:cstheme="majorHAnsi"/>
          <w:sz w:val="16"/>
          <w:szCs w:val="26"/>
        </w:rPr>
        <w:t xml:space="preserve">. One executive </w:t>
      </w:r>
      <w:r w:rsidRPr="00B87851">
        <w:rPr>
          <w:rStyle w:val="StyleUnderline"/>
          <w:rFonts w:asciiTheme="majorHAnsi" w:hAnsiTheme="majorHAnsi" w:cstheme="majorHAnsi"/>
          <w:sz w:val="26"/>
          <w:szCs w:val="26"/>
        </w:rPr>
        <w:t xml:space="preserve">noted that both the U.S. military and the National Oceanic and Atmospheric Administration have </w:t>
      </w:r>
      <w:r w:rsidRPr="00B87851">
        <w:rPr>
          <w:rStyle w:val="Emphasis"/>
          <w:rFonts w:asciiTheme="majorHAnsi" w:hAnsiTheme="majorHAnsi" w:cstheme="majorHAnsi"/>
          <w:sz w:val="26"/>
          <w:szCs w:val="26"/>
        </w:rPr>
        <w:t>growing demands for data</w:t>
      </w:r>
      <w:r w:rsidRPr="00B87851">
        <w:rPr>
          <w:rStyle w:val="StyleUnderline"/>
          <w:rFonts w:asciiTheme="majorHAnsi" w:hAnsiTheme="majorHAnsi" w:cstheme="majorHAnsi"/>
          <w:sz w:val="26"/>
          <w:szCs w:val="26"/>
        </w:rPr>
        <w:t xml:space="preserve"> that can be </w:t>
      </w:r>
      <w:r w:rsidRPr="00B87851">
        <w:rPr>
          <w:rStyle w:val="Emphasis"/>
          <w:rFonts w:asciiTheme="majorHAnsi" w:hAnsiTheme="majorHAnsi" w:cstheme="majorHAnsi"/>
          <w:sz w:val="26"/>
          <w:szCs w:val="26"/>
        </w:rPr>
        <w:t xml:space="preserve">provided at relatively low cost from companies that operate </w:t>
      </w:r>
      <w:r w:rsidRPr="00B87851">
        <w:rPr>
          <w:rStyle w:val="Emphasis"/>
          <w:rFonts w:asciiTheme="majorHAnsi" w:hAnsiTheme="majorHAnsi" w:cstheme="majorHAnsi"/>
          <w:sz w:val="26"/>
          <w:szCs w:val="26"/>
          <w:bdr w:val="single" w:sz="18" w:space="0" w:color="auto"/>
        </w:rPr>
        <w:t>proliferated LEO systems</w:t>
      </w:r>
      <w:r w:rsidRPr="00B87851">
        <w:rPr>
          <w:rStyle w:val="StyleUnderline"/>
          <w:rFonts w:asciiTheme="majorHAnsi" w:hAnsiTheme="majorHAnsi" w:cstheme="majorHAnsi"/>
          <w:sz w:val="26"/>
          <w:szCs w:val="26"/>
        </w:rPr>
        <w:t>.</w:t>
      </w:r>
    </w:p>
    <w:p w14:paraId="5D3F7936" w14:textId="77777777" w:rsidR="001D566B" w:rsidRPr="00B87851" w:rsidRDefault="001D566B" w:rsidP="00FD5154">
      <w:pPr>
        <w:rPr>
          <w:rFonts w:asciiTheme="majorHAnsi" w:hAnsiTheme="majorHAnsi" w:cstheme="majorHAnsi"/>
          <w:sz w:val="16"/>
          <w:szCs w:val="26"/>
        </w:rPr>
      </w:pPr>
    </w:p>
    <w:p w14:paraId="2C222D2E" w14:textId="77777777" w:rsidR="00FD5154" w:rsidRPr="00B87851" w:rsidRDefault="00FD5154" w:rsidP="00FD5154">
      <w:pPr>
        <w:pStyle w:val="Heading4"/>
        <w:rPr>
          <w:rFonts w:asciiTheme="majorHAnsi" w:hAnsiTheme="majorHAnsi" w:cstheme="majorHAnsi"/>
        </w:rPr>
      </w:pPr>
      <w:r w:rsidRPr="00B87851">
        <w:rPr>
          <w:rFonts w:asciiTheme="majorHAnsi" w:hAnsiTheme="majorHAnsi" w:cstheme="majorHAnsi"/>
        </w:rPr>
        <w:lastRenderedPageBreak/>
        <w:t xml:space="preserve">Advanced Weather Forecasting </w:t>
      </w:r>
      <w:r w:rsidRPr="00B87851">
        <w:rPr>
          <w:rFonts w:asciiTheme="majorHAnsi" w:hAnsiTheme="majorHAnsi" w:cstheme="majorHAnsi"/>
          <w:u w:val="single"/>
        </w:rPr>
        <w:t>solves</w:t>
      </w:r>
      <w:r w:rsidRPr="00B87851">
        <w:rPr>
          <w:rFonts w:asciiTheme="majorHAnsi" w:hAnsiTheme="majorHAnsi" w:cstheme="majorHAnsi"/>
        </w:rPr>
        <w:t xml:space="preserve"> Climate Change. </w:t>
      </w:r>
    </w:p>
    <w:p w14:paraId="362C1142" w14:textId="77777777" w:rsidR="00FD5154" w:rsidRPr="00B87851" w:rsidRDefault="00FD5154" w:rsidP="00FD5154">
      <w:pPr>
        <w:rPr>
          <w:rFonts w:asciiTheme="majorHAnsi" w:hAnsiTheme="majorHAnsi" w:cstheme="majorHAnsi"/>
          <w:sz w:val="16"/>
          <w:szCs w:val="26"/>
        </w:rPr>
      </w:pPr>
      <w:r w:rsidRPr="00B87851">
        <w:rPr>
          <w:rStyle w:val="Style13ptBold"/>
          <w:rFonts w:asciiTheme="majorHAnsi" w:hAnsiTheme="majorHAnsi" w:cstheme="majorHAnsi"/>
          <w:szCs w:val="26"/>
          <w:u w:val="single"/>
        </w:rPr>
        <w:t>Taylor-Smith 21</w:t>
      </w:r>
      <w:r w:rsidRPr="00B87851">
        <w:rPr>
          <w:rFonts w:asciiTheme="majorHAnsi" w:hAnsiTheme="majorHAnsi" w:cstheme="majorHAnsi"/>
          <w:sz w:val="16"/>
          <w:szCs w:val="26"/>
        </w:rPr>
        <w:t xml:space="preserve"> Kerry Taylor-Smith 3-25-2021 "What Role can Advanced Weather Forecasting have in Providing Climate Crisis Solutions?" </w:t>
      </w:r>
      <w:hyperlink r:id="rId10" w:history="1">
        <w:r w:rsidRPr="00B87851">
          <w:rPr>
            <w:rStyle w:val="Hyperlink"/>
            <w:rFonts w:asciiTheme="majorHAnsi" w:hAnsiTheme="majorHAnsi" w:cstheme="majorHAnsi"/>
            <w:sz w:val="16"/>
            <w:szCs w:val="26"/>
          </w:rPr>
          <w:t>https://www.azocleantech.com/article.aspx?ArticleID=1193</w:t>
        </w:r>
      </w:hyperlink>
      <w:r w:rsidRPr="00B87851">
        <w:rPr>
          <w:rFonts w:asciiTheme="majorHAnsi" w:hAnsiTheme="majorHAnsi" w:cstheme="majorHAnsi"/>
          <w:sz w:val="16"/>
          <w:szCs w:val="26"/>
        </w:rPr>
        <w:t xml:space="preserve"> (Pursuing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editor.)//Elmer </w:t>
      </w:r>
    </w:p>
    <w:p w14:paraId="539ED8C2" w14:textId="77777777" w:rsidR="00FD5154" w:rsidRPr="00B87851" w:rsidRDefault="00FD5154" w:rsidP="00FD5154">
      <w:pPr>
        <w:rPr>
          <w:rStyle w:val="StyleUnderline"/>
          <w:rFonts w:asciiTheme="majorHAnsi" w:hAnsiTheme="majorHAnsi" w:cstheme="majorHAnsi"/>
          <w:sz w:val="26"/>
          <w:szCs w:val="26"/>
        </w:rPr>
      </w:pPr>
      <w:r w:rsidRPr="00B87851">
        <w:rPr>
          <w:rStyle w:val="Emphasis"/>
          <w:rFonts w:asciiTheme="majorHAnsi" w:hAnsiTheme="majorHAnsi" w:cstheme="majorHAnsi"/>
          <w:sz w:val="26"/>
          <w:szCs w:val="26"/>
        </w:rPr>
        <w:t>Humankind</w:t>
      </w:r>
      <w:r w:rsidRPr="00B87851">
        <w:rPr>
          <w:rStyle w:val="StyleUnderline"/>
          <w:rFonts w:asciiTheme="majorHAnsi" w:hAnsiTheme="majorHAnsi" w:cstheme="majorHAnsi"/>
          <w:sz w:val="26"/>
          <w:szCs w:val="26"/>
        </w:rPr>
        <w:t xml:space="preserve"> is </w:t>
      </w:r>
      <w:proofErr w:type="gramStart"/>
      <w:r w:rsidRPr="00B87851">
        <w:rPr>
          <w:rStyle w:val="StyleUnderline"/>
          <w:rFonts w:asciiTheme="majorHAnsi" w:hAnsiTheme="majorHAnsi" w:cstheme="majorHAnsi"/>
          <w:sz w:val="26"/>
          <w:szCs w:val="26"/>
        </w:rPr>
        <w:t xml:space="preserve">in the </w:t>
      </w:r>
      <w:r w:rsidRPr="00B87851">
        <w:rPr>
          <w:rStyle w:val="Emphasis"/>
          <w:rFonts w:asciiTheme="majorHAnsi" w:hAnsiTheme="majorHAnsi" w:cstheme="majorHAnsi"/>
          <w:sz w:val="26"/>
          <w:szCs w:val="26"/>
        </w:rPr>
        <w:t>midst of</w:t>
      </w:r>
      <w:proofErr w:type="gramEnd"/>
      <w:r w:rsidRPr="00B87851">
        <w:rPr>
          <w:rStyle w:val="Emphasis"/>
          <w:rFonts w:asciiTheme="majorHAnsi" w:hAnsiTheme="majorHAnsi" w:cstheme="majorHAnsi"/>
          <w:sz w:val="26"/>
          <w:szCs w:val="26"/>
        </w:rPr>
        <w:t xml:space="preserve"> a climate crisis</w:t>
      </w:r>
      <w:r w:rsidRPr="00B87851">
        <w:rPr>
          <w:rStyle w:val="StyleUnderline"/>
          <w:rFonts w:asciiTheme="majorHAnsi" w:hAnsiTheme="majorHAnsi" w:cstheme="majorHAnsi"/>
          <w:sz w:val="26"/>
          <w:szCs w:val="26"/>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B87851">
        <w:rPr>
          <w:rStyle w:val="Emphasis"/>
          <w:rFonts w:asciiTheme="majorHAnsi" w:hAnsiTheme="majorHAnsi" w:cstheme="majorHAnsi"/>
          <w:sz w:val="26"/>
          <w:szCs w:val="26"/>
          <w:bdr w:val="single" w:sz="18" w:space="0" w:color="auto"/>
        </w:rPr>
        <w:t>several ways weather monitoring can help solve</w:t>
      </w:r>
      <w:r w:rsidRPr="00B87851">
        <w:rPr>
          <w:rStyle w:val="Emphasis"/>
          <w:rFonts w:asciiTheme="majorHAnsi" w:hAnsiTheme="majorHAnsi" w:cstheme="majorHAnsi"/>
          <w:sz w:val="26"/>
          <w:szCs w:val="26"/>
        </w:rPr>
        <w:t xml:space="preserve"> </w:t>
      </w:r>
      <w:r w:rsidRPr="00B87851">
        <w:rPr>
          <w:rStyle w:val="StyleUnderline"/>
          <w:rFonts w:asciiTheme="majorHAnsi" w:hAnsiTheme="majorHAnsi" w:cstheme="majorHAnsi"/>
          <w:sz w:val="26"/>
          <w:szCs w:val="26"/>
        </w:rPr>
        <w:t xml:space="preserve">the climate crisis, </w:t>
      </w:r>
      <w:r w:rsidRPr="00B87851">
        <w:rPr>
          <w:rStyle w:val="Emphasis"/>
          <w:rFonts w:asciiTheme="majorHAnsi" w:hAnsiTheme="majorHAnsi" w:cstheme="majorHAnsi"/>
          <w:sz w:val="26"/>
          <w:szCs w:val="26"/>
        </w:rPr>
        <w:t>from lowing</w:t>
      </w:r>
      <w:r w:rsidRPr="00B87851">
        <w:rPr>
          <w:rStyle w:val="StyleUnderline"/>
          <w:rFonts w:asciiTheme="majorHAnsi" w:hAnsiTheme="majorHAnsi" w:cstheme="majorHAnsi"/>
          <w:sz w:val="26"/>
          <w:szCs w:val="26"/>
        </w:rPr>
        <w:t xml:space="preserve"> transportation </w:t>
      </w:r>
      <w:r w:rsidRPr="00B87851">
        <w:rPr>
          <w:rStyle w:val="Emphasis"/>
          <w:rFonts w:asciiTheme="majorHAnsi" w:hAnsiTheme="majorHAnsi" w:cstheme="majorHAnsi"/>
          <w:sz w:val="26"/>
          <w:szCs w:val="26"/>
        </w:rPr>
        <w:t>emissions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to</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pinpointing</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extreme weather events</w:t>
      </w:r>
      <w:r w:rsidRPr="00B87851">
        <w:rPr>
          <w:rStyle w:val="StyleUnderline"/>
          <w:rFonts w:asciiTheme="majorHAnsi" w:hAnsiTheme="majorHAnsi" w:cstheme="majorHAnsi"/>
          <w:sz w:val="26"/>
          <w:szCs w:val="26"/>
        </w:rPr>
        <w:t xml:space="preserve"> such as wildfires and extraordinary variations in temperature</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Tackling Emissions </w:t>
      </w:r>
      <w:r w:rsidRPr="00B87851">
        <w:rPr>
          <w:rStyle w:val="Emphasis"/>
          <w:rFonts w:asciiTheme="majorHAnsi" w:hAnsiTheme="majorHAnsi" w:cstheme="majorHAnsi"/>
          <w:sz w:val="26"/>
          <w:szCs w:val="26"/>
        </w:rPr>
        <w:t>Global travel and shipping contribute significantly to global warming</w:t>
      </w:r>
      <w:r w:rsidRPr="00B87851">
        <w:rPr>
          <w:rStyle w:val="StyleUnderline"/>
          <w:rFonts w:asciiTheme="majorHAnsi" w:hAnsiTheme="majorHAnsi" w:cstheme="majorHAnsi"/>
          <w:sz w:val="26"/>
          <w:szCs w:val="26"/>
        </w:rPr>
        <w:t xml:space="preserve">. Aircraft, ships, cars – nearly all modes of transportation emit harmful greenhouse gases, notably carbon dioxide, but also nitrous and sulfur oxides as well as particulates. </w:t>
      </w:r>
      <w:r w:rsidRPr="00B87851">
        <w:rPr>
          <w:rStyle w:val="Emphasis"/>
          <w:rFonts w:asciiTheme="majorHAnsi" w:hAnsiTheme="majorHAnsi" w:cstheme="majorHAnsi"/>
          <w:sz w:val="26"/>
          <w:szCs w:val="26"/>
        </w:rPr>
        <w:t>These greenhouse gases trap heat in the Earth’s atmosphere, causing an overall warming effect and a negative impact on our climate</w:t>
      </w:r>
      <w:r w:rsidRPr="00B87851">
        <w:rPr>
          <w:rStyle w:val="StyleUnderline"/>
          <w:rFonts w:asciiTheme="majorHAnsi" w:hAnsiTheme="majorHAnsi" w:cstheme="majorHAnsi"/>
          <w:sz w:val="26"/>
          <w:szCs w:val="26"/>
        </w:rPr>
        <w:t xml:space="preserve">. Aviation accounts for 2.4% of all anthropogenic carbon dioxide emissions, with international flights in 2019 producing 915 million tons of the gas. </w:t>
      </w:r>
      <w:r w:rsidRPr="00B87851">
        <w:rPr>
          <w:rStyle w:val="Emphasis"/>
          <w:rFonts w:asciiTheme="majorHAnsi" w:hAnsiTheme="majorHAnsi" w:cstheme="majorHAnsi"/>
          <w:sz w:val="26"/>
          <w:szCs w:val="26"/>
        </w:rPr>
        <w:t>Weather forecasting</w:t>
      </w:r>
      <w:r w:rsidRPr="00B87851">
        <w:rPr>
          <w:rStyle w:val="StyleUnderline"/>
          <w:rFonts w:asciiTheme="majorHAnsi" w:hAnsiTheme="majorHAnsi" w:cstheme="majorHAnsi"/>
          <w:sz w:val="26"/>
          <w:szCs w:val="26"/>
        </w:rPr>
        <w:t xml:space="preserve"> technology </w:t>
      </w:r>
      <w:r w:rsidRPr="00B87851">
        <w:rPr>
          <w:rStyle w:val="Emphasis"/>
          <w:rFonts w:asciiTheme="majorHAnsi" w:hAnsiTheme="majorHAnsi" w:cstheme="majorHAnsi"/>
          <w:sz w:val="26"/>
          <w:szCs w:val="26"/>
        </w:rPr>
        <w:t>providing</w:t>
      </w:r>
      <w:r w:rsidRPr="00B87851">
        <w:rPr>
          <w:rStyle w:val="StyleUnderline"/>
          <w:rFonts w:asciiTheme="majorHAnsi" w:hAnsiTheme="majorHAnsi" w:cstheme="majorHAnsi"/>
          <w:sz w:val="26"/>
          <w:szCs w:val="26"/>
        </w:rPr>
        <w:t xml:space="preserve"> accurate, </w:t>
      </w:r>
      <w:r w:rsidRPr="00B87851">
        <w:rPr>
          <w:rStyle w:val="Emphasis"/>
          <w:rFonts w:asciiTheme="majorHAnsi" w:hAnsiTheme="majorHAnsi" w:cstheme="majorHAnsi"/>
          <w:sz w:val="26"/>
          <w:szCs w:val="26"/>
        </w:rPr>
        <w:t>real-time data</w:t>
      </w:r>
      <w:r w:rsidRPr="00B87851">
        <w:rPr>
          <w:rStyle w:val="StyleUnderline"/>
          <w:rFonts w:asciiTheme="majorHAnsi" w:hAnsiTheme="majorHAnsi" w:cstheme="majorHAnsi"/>
          <w:sz w:val="26"/>
          <w:szCs w:val="26"/>
        </w:rPr>
        <w:t xml:space="preserve"> on meteorological conditions </w:t>
      </w:r>
      <w:r w:rsidRPr="00B87851">
        <w:rPr>
          <w:rStyle w:val="Emphasis"/>
          <w:rFonts w:asciiTheme="majorHAnsi" w:hAnsiTheme="majorHAnsi" w:cstheme="majorHAnsi"/>
          <w:sz w:val="26"/>
          <w:szCs w:val="26"/>
        </w:rPr>
        <w:t>can help airlines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adjust</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routes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to</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avoid headwinds or take advantage of favorable winds</w:t>
      </w:r>
      <w:r w:rsidRPr="00B87851">
        <w:rPr>
          <w:rStyle w:val="StyleUnderline"/>
          <w:rFonts w:asciiTheme="majorHAnsi" w:hAnsiTheme="majorHAnsi" w:cstheme="majorHAnsi"/>
          <w:sz w:val="26"/>
          <w:szCs w:val="26"/>
        </w:rPr>
        <w:t xml:space="preserve">, both of </w:t>
      </w:r>
      <w:r w:rsidRPr="00B87851">
        <w:rPr>
          <w:rStyle w:val="Emphasis"/>
          <w:rFonts w:asciiTheme="majorHAnsi" w:hAnsiTheme="majorHAnsi" w:cstheme="majorHAnsi"/>
          <w:sz w:val="26"/>
          <w:szCs w:val="26"/>
        </w:rPr>
        <w:t>which can</w:t>
      </w:r>
      <w:r w:rsidRPr="00B87851">
        <w:rPr>
          <w:rStyle w:val="StyleUnderline"/>
          <w:rFonts w:asciiTheme="majorHAnsi" w:hAnsiTheme="majorHAnsi" w:cstheme="majorHAnsi"/>
          <w:sz w:val="26"/>
          <w:szCs w:val="26"/>
        </w:rPr>
        <w:t xml:space="preserve"> help </w:t>
      </w:r>
      <w:r w:rsidRPr="00B87851">
        <w:rPr>
          <w:rStyle w:val="Emphasis"/>
          <w:rFonts w:asciiTheme="majorHAnsi" w:hAnsiTheme="majorHAnsi" w:cstheme="majorHAnsi"/>
          <w:sz w:val="26"/>
          <w:szCs w:val="26"/>
          <w:bdr w:val="single" w:sz="18" w:space="0" w:color="auto"/>
        </w:rPr>
        <w:t>reduce fuel consumption and emissions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B87851">
        <w:rPr>
          <w:rFonts w:asciiTheme="majorHAnsi" w:hAnsiTheme="majorHAnsi" w:cstheme="majorHAnsi"/>
          <w:sz w:val="16"/>
          <w:szCs w:val="26"/>
        </w:rPr>
        <w:t xml:space="preserve"> states </w:t>
      </w:r>
      <w:proofErr w:type="spellStart"/>
      <w:r w:rsidRPr="00B87851">
        <w:rPr>
          <w:rFonts w:asciiTheme="majorHAnsi" w:hAnsiTheme="majorHAnsi" w:cstheme="majorHAnsi"/>
          <w:sz w:val="16"/>
          <w:szCs w:val="26"/>
        </w:rPr>
        <w:t>Renny</w:t>
      </w:r>
      <w:proofErr w:type="spellEnd"/>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Vandewege</w:t>
      </w:r>
      <w:proofErr w:type="spellEnd"/>
      <w:r w:rsidRPr="00B87851">
        <w:rPr>
          <w:rFonts w:asciiTheme="majorHAnsi" w:hAnsiTheme="majorHAnsi" w:cstheme="majorHAnsi"/>
          <w:sz w:val="16"/>
          <w:szCs w:val="26"/>
        </w:rPr>
        <w:t xml:space="preserve">, Vice President of Weather Operations at DTN, a company providing decision support tools and forecast insights across many sectors. </w:t>
      </w:r>
      <w:r w:rsidRPr="00B87851">
        <w:rPr>
          <w:rStyle w:val="StyleUnderline"/>
          <w:rFonts w:asciiTheme="majorHAnsi" w:hAnsiTheme="majorHAnsi" w:cstheme="majorHAnsi"/>
          <w:sz w:val="26"/>
          <w:szCs w:val="26"/>
        </w:rPr>
        <w:t xml:space="preserve">Shipping discharges a large and growing source of noxious </w:t>
      </w:r>
      <w:proofErr w:type="gramStart"/>
      <w:r w:rsidRPr="00B87851">
        <w:rPr>
          <w:rStyle w:val="StyleUnderline"/>
          <w:rFonts w:asciiTheme="majorHAnsi" w:hAnsiTheme="majorHAnsi" w:cstheme="majorHAnsi"/>
          <w:sz w:val="26"/>
          <w:szCs w:val="26"/>
        </w:rPr>
        <w:t>gas</w:t>
      </w:r>
      <w:proofErr w:type="gramEnd"/>
      <w:r w:rsidRPr="00B87851">
        <w:rPr>
          <w:rStyle w:val="StyleUnderline"/>
          <w:rFonts w:asciiTheme="majorHAnsi" w:hAnsiTheme="majorHAnsi" w:cstheme="majorHAnsi"/>
          <w:sz w:val="26"/>
          <w:szCs w:val="26"/>
        </w:rPr>
        <w:t xml:space="preserve"> but the sector has the potential to drastically cut emissions through </w:t>
      </w:r>
      <w:r w:rsidRPr="00B87851">
        <w:rPr>
          <w:rStyle w:val="Emphasis"/>
          <w:rFonts w:asciiTheme="majorHAnsi" w:hAnsiTheme="majorHAnsi" w:cstheme="majorHAnsi"/>
          <w:sz w:val="26"/>
          <w:szCs w:val="26"/>
        </w:rPr>
        <w:t>fuel-saving techniques</w:t>
      </w:r>
      <w:r w:rsidRPr="00B87851">
        <w:rPr>
          <w:rStyle w:val="StyleUnderline"/>
          <w:rFonts w:asciiTheme="majorHAnsi" w:hAnsiTheme="majorHAnsi" w:cstheme="majorHAnsi"/>
          <w:sz w:val="26"/>
          <w:szCs w:val="26"/>
        </w:rPr>
        <w:t xml:space="preserve">. Among the most promising is </w:t>
      </w:r>
      <w:r w:rsidRPr="00B87851">
        <w:rPr>
          <w:rStyle w:val="Emphasis"/>
          <w:rFonts w:asciiTheme="majorHAnsi" w:hAnsiTheme="majorHAnsi" w:cstheme="majorHAnsi"/>
          <w:sz w:val="26"/>
          <w:szCs w:val="26"/>
        </w:rPr>
        <w:t>weather routing</w:t>
      </w:r>
      <w:r w:rsidRPr="00B87851">
        <w:rPr>
          <w:rStyle w:val="StyleUnderline"/>
          <w:rFonts w:asciiTheme="majorHAnsi" w:hAnsiTheme="majorHAnsi" w:cstheme="majorHAnsi"/>
          <w:sz w:val="26"/>
          <w:szCs w:val="26"/>
        </w:rPr>
        <w:t xml:space="preserve">. “Using weather information and analytics can help mitigate risks today caused by climate change and can also reduce emissions further reducing future impacts”, explains </w:t>
      </w:r>
      <w:proofErr w:type="spellStart"/>
      <w:r w:rsidRPr="00B87851">
        <w:rPr>
          <w:rStyle w:val="StyleUnderline"/>
          <w:rFonts w:asciiTheme="majorHAnsi" w:hAnsiTheme="majorHAnsi" w:cstheme="majorHAnsi"/>
          <w:sz w:val="26"/>
          <w:szCs w:val="26"/>
        </w:rPr>
        <w:t>Vandewege</w:t>
      </w:r>
      <w:proofErr w:type="spellEnd"/>
      <w:r w:rsidRPr="00B87851">
        <w:rPr>
          <w:rStyle w:val="StyleUnderline"/>
          <w:rFonts w:asciiTheme="majorHAnsi" w:hAnsiTheme="majorHAnsi" w:cstheme="majorHAnsi"/>
          <w:sz w:val="26"/>
          <w:szCs w:val="26"/>
        </w:rPr>
        <w:t xml:space="preserve">, a former director of the Broadcast Meteorology Program at Mississippi State University. Weather </w:t>
      </w:r>
      <w:r w:rsidRPr="00B87851">
        <w:rPr>
          <w:rStyle w:val="Emphasis"/>
          <w:rFonts w:asciiTheme="majorHAnsi" w:hAnsiTheme="majorHAnsi" w:cstheme="majorHAnsi"/>
          <w:sz w:val="26"/>
          <w:szCs w:val="26"/>
        </w:rPr>
        <w:t>analytics can optimize routes</w:t>
      </w:r>
      <w:r w:rsidRPr="00B87851">
        <w:rPr>
          <w:rStyle w:val="StyleUnderline"/>
          <w:rFonts w:asciiTheme="majorHAnsi" w:hAnsiTheme="majorHAnsi" w:cstheme="majorHAnsi"/>
          <w:sz w:val="26"/>
          <w:szCs w:val="26"/>
        </w:rPr>
        <w:t xml:space="preserve"> and “</w:t>
      </w:r>
      <w:r w:rsidRPr="00B87851">
        <w:rPr>
          <w:rStyle w:val="Emphasis"/>
          <w:rFonts w:asciiTheme="majorHAnsi" w:hAnsiTheme="majorHAnsi" w:cstheme="majorHAnsi"/>
          <w:sz w:val="26"/>
          <w:szCs w:val="26"/>
        </w:rPr>
        <w:t>reduce emissions up to 4% and</w:t>
      </w:r>
      <w:r w:rsidRPr="00B87851">
        <w:rPr>
          <w:rStyle w:val="StyleUnderline"/>
          <w:rFonts w:asciiTheme="majorHAnsi" w:hAnsiTheme="majorHAnsi" w:cstheme="majorHAnsi"/>
          <w:sz w:val="26"/>
          <w:szCs w:val="26"/>
        </w:rPr>
        <w:t xml:space="preserve"> reduce </w:t>
      </w:r>
      <w:r w:rsidRPr="00B87851">
        <w:rPr>
          <w:rStyle w:val="Emphasis"/>
          <w:rFonts w:asciiTheme="majorHAnsi" w:hAnsiTheme="majorHAnsi" w:cstheme="majorHAnsi"/>
          <w:sz w:val="26"/>
          <w:szCs w:val="26"/>
        </w:rPr>
        <w:t>fuel consumption up to 10%</w:t>
      </w:r>
      <w:r w:rsidRPr="00B87851">
        <w:rPr>
          <w:rStyle w:val="StyleUnderline"/>
          <w:rFonts w:asciiTheme="majorHAnsi" w:hAnsiTheme="majorHAnsi" w:cstheme="majorHAnsi"/>
          <w:sz w:val="26"/>
          <w:szCs w:val="26"/>
        </w:rPr>
        <w:t xml:space="preserve">, depending on the type of vessel, the season, and the conditions,” states </w:t>
      </w:r>
      <w:proofErr w:type="spellStart"/>
      <w:r w:rsidRPr="00B87851">
        <w:rPr>
          <w:rStyle w:val="StyleUnderline"/>
          <w:rFonts w:asciiTheme="majorHAnsi" w:hAnsiTheme="majorHAnsi" w:cstheme="majorHAnsi"/>
          <w:sz w:val="26"/>
          <w:szCs w:val="26"/>
        </w:rPr>
        <w:t>Vandewege</w:t>
      </w:r>
      <w:proofErr w:type="spellEnd"/>
      <w:r w:rsidRPr="00B87851">
        <w:rPr>
          <w:rStyle w:val="StyleUnderline"/>
          <w:rFonts w:asciiTheme="majorHAnsi" w:hAnsiTheme="majorHAnsi" w:cstheme="majorHAnsi"/>
          <w:sz w:val="26"/>
          <w:szCs w:val="26"/>
        </w:rPr>
        <w:t xml:space="preserve">. “If there’s bad weather ahead, sophisticated algorithms that use information about the ship and its capabilities and the weather effects on that specific ship can make numerous calculations and provide optimal route </w:t>
      </w:r>
      <w:r w:rsidRPr="00B87851">
        <w:rPr>
          <w:rStyle w:val="StyleUnderline"/>
          <w:rFonts w:asciiTheme="majorHAnsi" w:hAnsiTheme="majorHAnsi" w:cstheme="majorHAnsi"/>
          <w:sz w:val="26"/>
          <w:szCs w:val="26"/>
        </w:rPr>
        <w:lastRenderedPageBreak/>
        <w:t>alternatives for the mariner.</w:t>
      </w:r>
      <w:r w:rsidRPr="00B87851">
        <w:rPr>
          <w:rFonts w:asciiTheme="majorHAnsi" w:hAnsiTheme="majorHAnsi" w:cstheme="majorHAnsi"/>
          <w:sz w:val="16"/>
          <w:szCs w:val="26"/>
        </w:rPr>
        <w:t xml:space="preserve">” Extreme Weather Events </w:t>
      </w:r>
      <w:r w:rsidRPr="00B87851">
        <w:rPr>
          <w:rStyle w:val="StyleUnderline"/>
          <w:rFonts w:asciiTheme="majorHAnsi" w:hAnsiTheme="majorHAnsi" w:cstheme="majorHAnsi"/>
          <w:sz w:val="26"/>
          <w:szCs w:val="26"/>
        </w:rPr>
        <w:t xml:space="preserve">Advanced weather forecasting alerts us to the probability of extreme meteorological events occurring. While these events are largely unpredictable, accurate meteorological data can identify hotspots where they are likely to occur. The better the data, the better prepared the </w:t>
      </w:r>
      <w:proofErr w:type="gramStart"/>
      <w:r w:rsidRPr="00B87851">
        <w:rPr>
          <w:rStyle w:val="StyleUnderline"/>
          <w:rFonts w:asciiTheme="majorHAnsi" w:hAnsiTheme="majorHAnsi" w:cstheme="majorHAnsi"/>
          <w:sz w:val="26"/>
          <w:szCs w:val="26"/>
        </w:rPr>
        <w:t>general public</w:t>
      </w:r>
      <w:proofErr w:type="gramEnd"/>
      <w:r w:rsidRPr="00B87851">
        <w:rPr>
          <w:rStyle w:val="StyleUnderline"/>
          <w:rFonts w:asciiTheme="majorHAnsi" w:hAnsiTheme="majorHAnsi" w:cstheme="majorHAnsi"/>
          <w:sz w:val="26"/>
          <w:szCs w:val="26"/>
        </w:rPr>
        <w:t xml:space="preserve"> and authorities can be.</w:t>
      </w:r>
      <w:r w:rsidRPr="00B87851">
        <w:rPr>
          <w:rFonts w:asciiTheme="majorHAnsi" w:hAnsiTheme="majorHAnsi" w:cstheme="majorHAnsi"/>
          <w:sz w:val="16"/>
          <w:szCs w:val="26"/>
        </w:rPr>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B87851">
        <w:rPr>
          <w:rFonts w:asciiTheme="majorHAnsi" w:hAnsiTheme="majorHAnsi" w:cstheme="majorHAnsi"/>
          <w:sz w:val="16"/>
          <w:szCs w:val="26"/>
        </w:rPr>
        <w:t>Vendewege</w:t>
      </w:r>
      <w:proofErr w:type="spellEnd"/>
      <w:r w:rsidRPr="00B87851">
        <w:rPr>
          <w:rFonts w:asciiTheme="majorHAnsi" w:hAnsiTheme="majorHAnsi" w:cstheme="majorHAnsi"/>
          <w:sz w:val="16"/>
          <w:szCs w:val="26"/>
        </w:rPr>
        <w:t>. “</w:t>
      </w:r>
      <w:r w:rsidRPr="00B87851">
        <w:rPr>
          <w:rStyle w:val="StyleUnderline"/>
          <w:rFonts w:asciiTheme="majorHAnsi" w:hAnsiTheme="majorHAnsi" w:cstheme="majorHAnsi"/>
          <w:sz w:val="26"/>
          <w:szCs w:val="26"/>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w:t>
      </w:r>
      <w:proofErr w:type="gramStart"/>
      <w:r w:rsidRPr="00B87851">
        <w:rPr>
          <w:rStyle w:val="StyleUnderline"/>
          <w:rFonts w:asciiTheme="majorHAnsi" w:hAnsiTheme="majorHAnsi" w:cstheme="majorHAnsi"/>
          <w:sz w:val="26"/>
          <w:szCs w:val="26"/>
        </w:rPr>
        <w:t>and also</w:t>
      </w:r>
      <w:proofErr w:type="gramEnd"/>
      <w:r w:rsidRPr="00B87851">
        <w:rPr>
          <w:rStyle w:val="StyleUnderline"/>
          <w:rFonts w:asciiTheme="majorHAnsi" w:hAnsiTheme="majorHAnsi" w:cstheme="majorHAnsi"/>
          <w:sz w:val="26"/>
          <w:szCs w:val="26"/>
        </w:rPr>
        <w:t xml:space="preserve"> showing the likelihood of a fire.” Machine learning, a means of artificial intelligence, can also be used in conjunction with current forecasting methods to predicts heat waves or cold snaps</w:t>
      </w:r>
      <w:r w:rsidRPr="00B87851">
        <w:rPr>
          <w:rFonts w:asciiTheme="majorHAnsi" w:hAnsiTheme="majorHAnsi" w:cstheme="majorHAnsi"/>
          <w:sz w:val="16"/>
          <w:szCs w:val="26"/>
        </w:rPr>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B87851">
        <w:rPr>
          <w:rStyle w:val="Emphasis"/>
          <w:rFonts w:asciiTheme="majorHAnsi" w:hAnsiTheme="majorHAnsi" w:cstheme="majorHAnsi"/>
          <w:sz w:val="26"/>
          <w:szCs w:val="26"/>
        </w:rPr>
        <w:t>High-tech weather forecasting technology can help</w:t>
      </w:r>
      <w:r w:rsidRPr="00B87851">
        <w:rPr>
          <w:rStyle w:val="StyleUnderline"/>
          <w:rFonts w:asciiTheme="majorHAnsi" w:hAnsiTheme="majorHAnsi" w:cstheme="majorHAnsi"/>
          <w:sz w:val="26"/>
          <w:szCs w:val="26"/>
        </w:rPr>
        <w:t xml:space="preserve"> in the fight against climate change by monitoring meteorological conditions to </w:t>
      </w:r>
      <w:r w:rsidRPr="00B87851">
        <w:rPr>
          <w:rStyle w:val="Emphasis"/>
          <w:rFonts w:asciiTheme="majorHAnsi" w:hAnsiTheme="majorHAnsi" w:cstheme="majorHAnsi"/>
          <w:sz w:val="26"/>
          <w:szCs w:val="26"/>
        </w:rPr>
        <w:t>aid decision making</w:t>
      </w:r>
      <w:r w:rsidRPr="00B87851">
        <w:rPr>
          <w:rStyle w:val="StyleUnderline"/>
          <w:rFonts w:asciiTheme="majorHAnsi" w:hAnsiTheme="majorHAnsi" w:cstheme="majorHAnsi"/>
          <w:sz w:val="26"/>
          <w:szCs w:val="26"/>
        </w:rPr>
        <w:t xml:space="preserve">, whether that be in the aviation or shipping industry, </w:t>
      </w:r>
      <w:r w:rsidRPr="00B87851">
        <w:rPr>
          <w:rStyle w:val="Emphasis"/>
          <w:rFonts w:asciiTheme="majorHAnsi" w:hAnsiTheme="majorHAnsi" w:cstheme="majorHAnsi"/>
          <w:sz w:val="26"/>
          <w:szCs w:val="26"/>
        </w:rPr>
        <w:t>or</w:t>
      </w:r>
      <w:r w:rsidRPr="00B87851">
        <w:rPr>
          <w:rStyle w:val="StyleUnderline"/>
          <w:rFonts w:asciiTheme="majorHAnsi" w:hAnsiTheme="majorHAnsi" w:cstheme="majorHAnsi"/>
          <w:sz w:val="26"/>
          <w:szCs w:val="26"/>
        </w:rPr>
        <w:t xml:space="preserve"> by helping us </w:t>
      </w:r>
      <w:r w:rsidRPr="00B87851">
        <w:rPr>
          <w:rStyle w:val="Emphasis"/>
          <w:rFonts w:asciiTheme="majorHAnsi" w:hAnsiTheme="majorHAnsi" w:cstheme="majorHAnsi"/>
          <w:sz w:val="26"/>
          <w:szCs w:val="26"/>
        </w:rPr>
        <w:t>understand</w:t>
      </w:r>
      <w:r w:rsidRPr="00B87851">
        <w:rPr>
          <w:rStyle w:val="StyleUnderline"/>
          <w:rFonts w:asciiTheme="majorHAnsi" w:hAnsiTheme="majorHAnsi" w:cstheme="majorHAnsi"/>
          <w:sz w:val="26"/>
          <w:szCs w:val="26"/>
        </w:rPr>
        <w:t xml:space="preserve"> and predict </w:t>
      </w:r>
      <w:r w:rsidRPr="00B87851">
        <w:rPr>
          <w:rStyle w:val="Emphasis"/>
          <w:rFonts w:asciiTheme="majorHAnsi" w:hAnsiTheme="majorHAnsi" w:cstheme="majorHAnsi"/>
          <w:sz w:val="26"/>
          <w:szCs w:val="26"/>
        </w:rPr>
        <w:t>natural hazards and disasters,</w:t>
      </w:r>
      <w:r w:rsidRPr="00B87851">
        <w:rPr>
          <w:rStyle w:val="StyleUnderline"/>
          <w:rFonts w:asciiTheme="majorHAnsi" w:hAnsiTheme="majorHAnsi" w:cstheme="majorHAnsi"/>
          <w:sz w:val="26"/>
          <w:szCs w:val="26"/>
        </w:rPr>
        <w:t xml:space="preserve"> allowing us to reduce the risk of adverse events – and the costs, environmental, </w:t>
      </w:r>
      <w:proofErr w:type="gramStart"/>
      <w:r w:rsidRPr="00B87851">
        <w:rPr>
          <w:rStyle w:val="StyleUnderline"/>
          <w:rFonts w:asciiTheme="majorHAnsi" w:hAnsiTheme="majorHAnsi" w:cstheme="majorHAnsi"/>
          <w:sz w:val="26"/>
          <w:szCs w:val="26"/>
        </w:rPr>
        <w:t>economic</w:t>
      </w:r>
      <w:proofErr w:type="gramEnd"/>
      <w:r w:rsidRPr="00B87851">
        <w:rPr>
          <w:rStyle w:val="StyleUnderline"/>
          <w:rFonts w:asciiTheme="majorHAnsi" w:hAnsiTheme="majorHAnsi" w:cstheme="majorHAnsi"/>
          <w:sz w:val="26"/>
          <w:szCs w:val="26"/>
        </w:rPr>
        <w:t xml:space="preserve"> or otherwise.</w:t>
      </w:r>
    </w:p>
    <w:p w14:paraId="0FEE64C5" w14:textId="77777777" w:rsidR="00FD5154" w:rsidRPr="00B87851" w:rsidRDefault="00FD5154" w:rsidP="00FD5154">
      <w:pPr>
        <w:rPr>
          <w:rFonts w:asciiTheme="majorHAnsi" w:hAnsiTheme="majorHAnsi" w:cstheme="majorHAnsi"/>
          <w:sz w:val="16"/>
          <w:szCs w:val="26"/>
        </w:rPr>
      </w:pPr>
    </w:p>
    <w:p w14:paraId="479C8852" w14:textId="77777777" w:rsidR="00FD5154" w:rsidRPr="00B87851" w:rsidRDefault="00FD5154" w:rsidP="00FD5154">
      <w:pPr>
        <w:pStyle w:val="Heading4"/>
        <w:rPr>
          <w:rFonts w:asciiTheme="majorHAnsi" w:hAnsiTheme="majorHAnsi" w:cstheme="majorHAnsi"/>
        </w:rPr>
      </w:pPr>
      <w:r w:rsidRPr="00B87851">
        <w:rPr>
          <w:rFonts w:asciiTheme="majorHAnsi" w:hAnsiTheme="majorHAnsi" w:cstheme="majorHAnsi"/>
        </w:rPr>
        <w:t>Warming causes Extinction.</w:t>
      </w:r>
    </w:p>
    <w:p w14:paraId="5B2698D0" w14:textId="77777777" w:rsidR="00FD5154" w:rsidRPr="00B87851" w:rsidRDefault="00FD5154" w:rsidP="00FD5154">
      <w:pPr>
        <w:rPr>
          <w:rFonts w:asciiTheme="majorHAnsi" w:hAnsiTheme="majorHAnsi" w:cstheme="majorHAnsi"/>
          <w:sz w:val="16"/>
          <w:szCs w:val="26"/>
        </w:rPr>
      </w:pPr>
      <w:proofErr w:type="spellStart"/>
      <w:r w:rsidRPr="00B87851">
        <w:rPr>
          <w:rStyle w:val="Style13ptBold"/>
          <w:rFonts w:asciiTheme="majorHAnsi" w:hAnsiTheme="majorHAnsi" w:cstheme="majorHAnsi"/>
          <w:szCs w:val="26"/>
          <w:u w:val="single"/>
        </w:rPr>
        <w:t>Kareiva</w:t>
      </w:r>
      <w:proofErr w:type="spellEnd"/>
      <w:r w:rsidRPr="00B87851">
        <w:rPr>
          <w:rStyle w:val="Style13ptBold"/>
          <w:rFonts w:asciiTheme="majorHAnsi" w:hAnsiTheme="majorHAnsi" w:cstheme="majorHAnsi"/>
          <w:szCs w:val="26"/>
          <w:u w:val="single"/>
        </w:rPr>
        <w:t xml:space="preserve"> 18</w:t>
      </w:r>
      <w:r w:rsidRPr="00B87851">
        <w:rPr>
          <w:rFonts w:asciiTheme="majorHAnsi" w:hAnsiTheme="majorHAnsi" w:cstheme="majorHAnsi"/>
          <w:sz w:val="16"/>
          <w:szCs w:val="26"/>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72C15A65" w14:textId="77777777" w:rsidR="00FD5154" w:rsidRPr="00B87851" w:rsidRDefault="00FD5154" w:rsidP="00FD5154">
      <w:pPr>
        <w:rPr>
          <w:rFonts w:asciiTheme="majorHAnsi" w:hAnsiTheme="majorHAnsi" w:cstheme="majorHAnsi"/>
          <w:szCs w:val="26"/>
          <w:u w:val="single"/>
        </w:rPr>
      </w:pPr>
      <w:r w:rsidRPr="00B87851">
        <w:rPr>
          <w:rFonts w:asciiTheme="majorHAnsi" w:hAnsiTheme="majorHAnsi" w:cstheme="majorHAnsi"/>
          <w:sz w:val="16"/>
          <w:szCs w:val="2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B87851">
        <w:rPr>
          <w:rFonts w:asciiTheme="majorHAnsi" w:hAnsiTheme="majorHAnsi" w:cstheme="majorHAnsi"/>
          <w:szCs w:val="26"/>
          <w:u w:val="single"/>
        </w:rPr>
        <w:t>However, the three remaining boundaries (</w:t>
      </w:r>
      <w:r w:rsidRPr="00B87851">
        <w:rPr>
          <w:rFonts w:asciiTheme="majorHAnsi" w:hAnsiTheme="majorHAnsi" w:cstheme="majorHAnsi"/>
          <w:b/>
          <w:szCs w:val="26"/>
          <w:u w:val="single"/>
        </w:rPr>
        <w:t>climate change</w:t>
      </w:r>
      <w:r w:rsidRPr="00B87851">
        <w:rPr>
          <w:rFonts w:asciiTheme="majorHAnsi" w:hAnsiTheme="majorHAnsi" w:cstheme="majorHAnsi"/>
          <w:szCs w:val="26"/>
          <w:u w:val="single"/>
        </w:rPr>
        <w:t xml:space="preserve">, global </w:t>
      </w:r>
      <w:r w:rsidRPr="00B87851">
        <w:rPr>
          <w:rFonts w:asciiTheme="majorHAnsi" w:hAnsiTheme="majorHAnsi" w:cstheme="majorHAnsi"/>
          <w:b/>
          <w:szCs w:val="26"/>
          <w:u w:val="single"/>
        </w:rPr>
        <w:t>freshwater</w:t>
      </w:r>
      <w:r w:rsidRPr="00B87851">
        <w:rPr>
          <w:rFonts w:asciiTheme="majorHAnsi" w:hAnsiTheme="majorHAnsi" w:cstheme="majorHAnsi"/>
          <w:szCs w:val="26"/>
          <w:u w:val="single"/>
        </w:rPr>
        <w:t xml:space="preserve"> cycle, </w:t>
      </w:r>
      <w:r w:rsidRPr="00B87851">
        <w:rPr>
          <w:rFonts w:asciiTheme="majorHAnsi" w:hAnsiTheme="majorHAnsi" w:cstheme="majorHAnsi"/>
          <w:b/>
          <w:szCs w:val="26"/>
          <w:u w:val="single"/>
        </w:rPr>
        <w:t>and</w:t>
      </w:r>
      <w:r w:rsidRPr="00B87851">
        <w:rPr>
          <w:rFonts w:asciiTheme="majorHAnsi" w:hAnsiTheme="majorHAnsi" w:cstheme="majorHAnsi"/>
          <w:szCs w:val="26"/>
          <w:u w:val="single"/>
        </w:rPr>
        <w:t xml:space="preserve"> ocean </w:t>
      </w:r>
      <w:r w:rsidRPr="00B87851">
        <w:rPr>
          <w:rFonts w:asciiTheme="majorHAnsi" w:hAnsiTheme="majorHAnsi" w:cstheme="majorHAnsi"/>
          <w:b/>
          <w:szCs w:val="26"/>
          <w:u w:val="single"/>
        </w:rPr>
        <w:t>acidification</w:t>
      </w:r>
      <w:r w:rsidRPr="00B87851">
        <w:rPr>
          <w:rFonts w:asciiTheme="majorHAnsi" w:hAnsiTheme="majorHAnsi" w:cstheme="majorHAnsi"/>
          <w:szCs w:val="26"/>
          <w:u w:val="single"/>
        </w:rPr>
        <w:t xml:space="preserve">) do </w:t>
      </w:r>
      <w:r w:rsidRPr="00B87851">
        <w:rPr>
          <w:rFonts w:asciiTheme="majorHAnsi" w:hAnsiTheme="majorHAnsi" w:cstheme="majorHAnsi"/>
          <w:b/>
          <w:szCs w:val="26"/>
          <w:u w:val="single"/>
          <w:bdr w:val="single" w:sz="18" w:space="0" w:color="auto"/>
        </w:rPr>
        <w:t>pose existential risks</w:t>
      </w:r>
      <w:r w:rsidRPr="00B87851">
        <w:rPr>
          <w:rFonts w:asciiTheme="majorHAnsi" w:hAnsiTheme="majorHAnsi" w:cstheme="majorHAnsi"/>
          <w:szCs w:val="26"/>
          <w:u w:val="single"/>
        </w:rPr>
        <w:t xml:space="preserve">. This is </w:t>
      </w:r>
      <w:r w:rsidRPr="00B87851">
        <w:rPr>
          <w:rFonts w:asciiTheme="majorHAnsi" w:hAnsiTheme="majorHAnsi" w:cstheme="majorHAnsi"/>
          <w:b/>
          <w:szCs w:val="26"/>
          <w:u w:val="single"/>
        </w:rPr>
        <w:t>because of</w:t>
      </w:r>
      <w:r w:rsidRPr="00B87851">
        <w:rPr>
          <w:rFonts w:asciiTheme="majorHAnsi" w:hAnsiTheme="majorHAnsi" w:cstheme="majorHAnsi"/>
          <w:szCs w:val="26"/>
          <w:u w:val="single"/>
        </w:rPr>
        <w:t xml:space="preserve"> intrinsic </w:t>
      </w:r>
      <w:r w:rsidRPr="00B87851">
        <w:rPr>
          <w:rFonts w:asciiTheme="majorHAnsi" w:hAnsiTheme="majorHAnsi" w:cstheme="majorHAnsi"/>
          <w:b/>
          <w:szCs w:val="26"/>
          <w:u w:val="single"/>
        </w:rPr>
        <w:t>positive feedback loops</w:t>
      </w:r>
      <w:r w:rsidRPr="00B87851">
        <w:rPr>
          <w:rFonts w:asciiTheme="majorHAnsi" w:hAnsiTheme="majorHAnsi" w:cstheme="majorHAnsi"/>
          <w:szCs w:val="26"/>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87851">
        <w:rPr>
          <w:rFonts w:asciiTheme="majorHAnsi" w:hAnsiTheme="majorHAnsi" w:cstheme="majorHAnsi"/>
          <w:b/>
          <w:szCs w:val="26"/>
          <w:u w:val="single"/>
        </w:rPr>
        <w:t xml:space="preserve">directly connected to </w:t>
      </w:r>
      <w:r w:rsidRPr="00B87851">
        <w:rPr>
          <w:rFonts w:asciiTheme="majorHAnsi" w:hAnsiTheme="majorHAnsi" w:cstheme="majorHAnsi"/>
          <w:szCs w:val="26"/>
          <w:u w:val="single"/>
        </w:rPr>
        <w:t xml:space="preserve">the provision of </w:t>
      </w:r>
      <w:r w:rsidRPr="00B87851">
        <w:rPr>
          <w:rFonts w:asciiTheme="majorHAnsi" w:hAnsiTheme="majorHAnsi" w:cstheme="majorHAnsi"/>
          <w:b/>
          <w:szCs w:val="26"/>
          <w:u w:val="single"/>
        </w:rPr>
        <w:t>food and water</w:t>
      </w:r>
      <w:r w:rsidRPr="00B87851">
        <w:rPr>
          <w:rFonts w:asciiTheme="majorHAnsi" w:hAnsiTheme="majorHAnsi" w:cstheme="majorHAnsi"/>
          <w:szCs w:val="26"/>
          <w:u w:val="single"/>
        </w:rPr>
        <w:t xml:space="preserve">, and </w:t>
      </w:r>
      <w:r w:rsidRPr="00B87851">
        <w:rPr>
          <w:rFonts w:asciiTheme="majorHAnsi" w:hAnsiTheme="majorHAnsi" w:cstheme="majorHAnsi"/>
          <w:b/>
          <w:szCs w:val="26"/>
          <w:u w:val="single"/>
        </w:rPr>
        <w:t>shortages</w:t>
      </w:r>
      <w:r w:rsidRPr="00B87851">
        <w:rPr>
          <w:rFonts w:asciiTheme="majorHAnsi" w:hAnsiTheme="majorHAnsi" w:cstheme="majorHAnsi"/>
          <w:szCs w:val="26"/>
          <w:u w:val="single"/>
        </w:rPr>
        <w:t xml:space="preserve"> of food and water can </w:t>
      </w:r>
      <w:r w:rsidRPr="00B87851">
        <w:rPr>
          <w:rFonts w:asciiTheme="majorHAnsi" w:hAnsiTheme="majorHAnsi" w:cstheme="majorHAnsi"/>
          <w:b/>
          <w:szCs w:val="26"/>
          <w:u w:val="single"/>
        </w:rPr>
        <w:t>create conflict</w:t>
      </w:r>
      <w:r w:rsidRPr="00B87851">
        <w:rPr>
          <w:rFonts w:asciiTheme="majorHAnsi" w:hAnsiTheme="majorHAnsi" w:cstheme="majorHAnsi"/>
          <w:szCs w:val="26"/>
          <w:u w:val="single"/>
        </w:rPr>
        <w:t xml:space="preserve"> and social unrest. </w:t>
      </w:r>
      <w:r w:rsidRPr="00B87851">
        <w:rPr>
          <w:rFonts w:asciiTheme="majorHAnsi" w:hAnsiTheme="majorHAnsi" w:cstheme="majorHAnsi"/>
          <w:sz w:val="16"/>
          <w:szCs w:val="2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87851">
        <w:rPr>
          <w:rFonts w:asciiTheme="majorHAnsi" w:hAnsiTheme="majorHAnsi" w:cstheme="majorHAnsi"/>
          <w:szCs w:val="26"/>
          <w:u w:val="single"/>
        </w:rPr>
        <w:t xml:space="preserve">Climate change intersects with freshwater resources because it </w:t>
      </w:r>
      <w:r w:rsidRPr="00B87851">
        <w:rPr>
          <w:rFonts w:asciiTheme="majorHAnsi" w:hAnsiTheme="majorHAnsi" w:cstheme="majorHAnsi"/>
          <w:szCs w:val="26"/>
          <w:u w:val="single"/>
        </w:rPr>
        <w:lastRenderedPageBreak/>
        <w:t>is expected to exacerbate drought and water scarcity, as well as flooding</w:t>
      </w:r>
      <w:r w:rsidRPr="00B87851">
        <w:rPr>
          <w:rFonts w:asciiTheme="majorHAnsi" w:hAnsiTheme="majorHAnsi" w:cstheme="majorHAnsi"/>
          <w:sz w:val="16"/>
          <w:szCs w:val="26"/>
        </w:rPr>
        <w:t xml:space="preserve">. Climate change can even impair water quality because it is associated with heavy rains that overwhelm sewage treatment facilities, or because it results in higher concentrations of pollutants in groundwater </w:t>
      </w:r>
      <w:proofErr w:type="gramStart"/>
      <w:r w:rsidRPr="00B87851">
        <w:rPr>
          <w:rFonts w:asciiTheme="majorHAnsi" w:hAnsiTheme="majorHAnsi" w:cstheme="majorHAnsi"/>
          <w:sz w:val="16"/>
          <w:szCs w:val="26"/>
        </w:rPr>
        <w:t>as a result of</w:t>
      </w:r>
      <w:proofErr w:type="gramEnd"/>
      <w:r w:rsidRPr="00B87851">
        <w:rPr>
          <w:rFonts w:asciiTheme="majorHAnsi" w:hAnsiTheme="majorHAnsi" w:cstheme="majorHAnsi"/>
          <w:sz w:val="16"/>
          <w:szCs w:val="26"/>
        </w:rPr>
        <w:t xml:space="preserve"> enhanced evaporation and reduced groundwater recharge. </w:t>
      </w:r>
      <w:r w:rsidRPr="00B87851">
        <w:rPr>
          <w:rFonts w:asciiTheme="majorHAnsi" w:hAnsiTheme="majorHAnsi" w:cstheme="majorHAnsi"/>
          <w:b/>
          <w:szCs w:val="26"/>
          <w:u w:val="single"/>
        </w:rPr>
        <w:t>Ample clean water</w:t>
      </w:r>
      <w:r w:rsidRPr="00B87851">
        <w:rPr>
          <w:rFonts w:asciiTheme="majorHAnsi" w:hAnsiTheme="majorHAnsi" w:cstheme="majorHAnsi"/>
          <w:szCs w:val="26"/>
          <w:u w:val="single"/>
        </w:rPr>
        <w:t xml:space="preserve"> is not a luxury—it </w:t>
      </w:r>
      <w:r w:rsidRPr="00B87851">
        <w:rPr>
          <w:rFonts w:asciiTheme="majorHAnsi" w:hAnsiTheme="majorHAnsi" w:cstheme="majorHAnsi"/>
          <w:b/>
          <w:szCs w:val="26"/>
          <w:u w:val="single"/>
        </w:rPr>
        <w:t>is essential for human survival</w:t>
      </w:r>
      <w:r w:rsidRPr="00B87851">
        <w:rPr>
          <w:rFonts w:asciiTheme="majorHAnsi" w:hAnsiTheme="majorHAnsi" w:cstheme="majorHAnsi"/>
          <w:szCs w:val="26"/>
          <w:u w:val="single"/>
        </w:rPr>
        <w:t>. Consequently, cities, regions and nations that lack clean freshwater are vulnerable to social disruption and disease</w:t>
      </w:r>
      <w:r w:rsidRPr="00B87851">
        <w:rPr>
          <w:rFonts w:asciiTheme="majorHAnsi" w:hAnsiTheme="majorHAnsi" w:cstheme="majorHAnsi"/>
          <w:sz w:val="16"/>
          <w:szCs w:val="2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87851">
        <w:rPr>
          <w:rFonts w:asciiTheme="majorHAnsi" w:hAnsiTheme="majorHAnsi" w:cstheme="majorHAnsi"/>
          <w:sz w:val="16"/>
          <w:szCs w:val="26"/>
        </w:rPr>
        <w:t>rarity, but</w:t>
      </w:r>
      <w:proofErr w:type="gramEnd"/>
      <w:r w:rsidRPr="00B87851">
        <w:rPr>
          <w:rFonts w:asciiTheme="majorHAnsi" w:hAnsiTheme="majorHAnsi" w:cstheme="majorHAnsi"/>
          <w:sz w:val="16"/>
          <w:szCs w:val="26"/>
        </w:rPr>
        <w:t xml:space="preserve"> are exactly the manifestations of climate change that we must get better at anticipating (</w:t>
      </w:r>
      <w:proofErr w:type="spellStart"/>
      <w:r w:rsidRPr="00B87851">
        <w:rPr>
          <w:rFonts w:asciiTheme="majorHAnsi" w:hAnsiTheme="majorHAnsi" w:cstheme="majorHAnsi"/>
          <w:sz w:val="16"/>
          <w:szCs w:val="26"/>
        </w:rPr>
        <w:t>Diffenbaugh</w:t>
      </w:r>
      <w:proofErr w:type="spellEnd"/>
      <w:r w:rsidRPr="00B87851">
        <w:rPr>
          <w:rFonts w:asciiTheme="majorHAnsi" w:hAnsiTheme="majorHAnsi" w:cstheme="majorHAnsi"/>
          <w:sz w:val="16"/>
          <w:szCs w:val="2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B87851">
        <w:rPr>
          <w:rFonts w:asciiTheme="majorHAnsi" w:hAnsiTheme="majorHAnsi" w:cstheme="majorHAnsi"/>
          <w:szCs w:val="26"/>
          <w:u w:val="single"/>
        </w:rPr>
        <w:t xml:space="preserve">The combination of positive feedback loops and societal inertia is fertile ground for global environmental catastrophes </w:t>
      </w:r>
      <w:r w:rsidRPr="00B87851">
        <w:rPr>
          <w:rFonts w:asciiTheme="majorHAnsi" w:hAnsiTheme="majorHAnsi" w:cstheme="majorHAnsi"/>
          <w:b/>
          <w:szCs w:val="26"/>
          <w:u w:val="single"/>
        </w:rPr>
        <w:t>Humans</w:t>
      </w:r>
      <w:r w:rsidRPr="00B87851">
        <w:rPr>
          <w:rFonts w:asciiTheme="majorHAnsi" w:hAnsiTheme="majorHAnsi" w:cstheme="majorHAnsi"/>
          <w:szCs w:val="26"/>
          <w:u w:val="single"/>
        </w:rPr>
        <w:t xml:space="preserve"> are remarkably </w:t>
      </w:r>
      <w:proofErr w:type="gramStart"/>
      <w:r w:rsidRPr="00B87851">
        <w:rPr>
          <w:rFonts w:asciiTheme="majorHAnsi" w:hAnsiTheme="majorHAnsi" w:cstheme="majorHAnsi"/>
          <w:szCs w:val="26"/>
          <w:u w:val="single"/>
        </w:rPr>
        <w:t>ingenious, and</w:t>
      </w:r>
      <w:proofErr w:type="gramEnd"/>
      <w:r w:rsidRPr="00B87851">
        <w:rPr>
          <w:rFonts w:asciiTheme="majorHAnsi" w:hAnsiTheme="majorHAnsi" w:cstheme="majorHAnsi"/>
          <w:szCs w:val="26"/>
          <w:u w:val="single"/>
        </w:rPr>
        <w:t xml:space="preserve"> </w:t>
      </w:r>
      <w:r w:rsidRPr="00B87851">
        <w:rPr>
          <w:rFonts w:asciiTheme="majorHAnsi" w:hAnsiTheme="majorHAnsi" w:cstheme="majorHAnsi"/>
          <w:b/>
          <w:szCs w:val="26"/>
          <w:u w:val="single"/>
        </w:rPr>
        <w:t>have adapted</w:t>
      </w:r>
      <w:r w:rsidRPr="00B87851">
        <w:rPr>
          <w:rFonts w:asciiTheme="majorHAnsi" w:hAnsiTheme="majorHAnsi" w:cstheme="majorHAnsi"/>
          <w:szCs w:val="26"/>
          <w:u w:val="single"/>
        </w:rPr>
        <w:t xml:space="preserve"> to crises </w:t>
      </w:r>
      <w:r w:rsidRPr="00B87851">
        <w:rPr>
          <w:rFonts w:asciiTheme="majorHAnsi" w:hAnsiTheme="majorHAnsi" w:cstheme="majorHAnsi"/>
          <w:b/>
          <w:szCs w:val="26"/>
          <w:u w:val="single"/>
        </w:rPr>
        <w:t>throughout</w:t>
      </w:r>
      <w:r w:rsidRPr="00B87851">
        <w:rPr>
          <w:rFonts w:asciiTheme="majorHAnsi" w:hAnsiTheme="majorHAnsi" w:cstheme="majorHAnsi"/>
          <w:szCs w:val="26"/>
          <w:u w:val="single"/>
        </w:rPr>
        <w:t xml:space="preserve"> their </w:t>
      </w:r>
      <w:r w:rsidRPr="00B87851">
        <w:rPr>
          <w:rFonts w:asciiTheme="majorHAnsi" w:hAnsiTheme="majorHAnsi" w:cstheme="majorHAnsi"/>
          <w:b/>
          <w:szCs w:val="26"/>
          <w:u w:val="single"/>
        </w:rPr>
        <w:t>history</w:t>
      </w:r>
      <w:r w:rsidRPr="00B87851">
        <w:rPr>
          <w:rFonts w:asciiTheme="majorHAnsi" w:hAnsiTheme="majorHAnsi" w:cstheme="majorHAnsi"/>
          <w:szCs w:val="26"/>
          <w:u w:val="single"/>
        </w:rPr>
        <w:t xml:space="preserve">. Our doom has been repeatedly predicted, only to be averted by innovation (Ridley, 2011). </w:t>
      </w:r>
      <w:r w:rsidRPr="00B87851">
        <w:rPr>
          <w:rFonts w:asciiTheme="majorHAnsi" w:hAnsiTheme="majorHAnsi" w:cstheme="majorHAnsi"/>
          <w:b/>
          <w:szCs w:val="26"/>
          <w:u w:val="single"/>
        </w:rPr>
        <w:t>However</w:t>
      </w:r>
      <w:r w:rsidRPr="00B87851">
        <w:rPr>
          <w:rFonts w:asciiTheme="majorHAnsi" w:hAnsiTheme="majorHAnsi" w:cstheme="majorHAnsi"/>
          <w:szCs w:val="26"/>
          <w:u w:val="single"/>
        </w:rPr>
        <w:t xml:space="preserve">, the many </w:t>
      </w:r>
      <w:r w:rsidRPr="00B87851">
        <w:rPr>
          <w:rFonts w:asciiTheme="majorHAnsi" w:hAnsiTheme="majorHAnsi" w:cstheme="majorHAnsi"/>
          <w:b/>
          <w:szCs w:val="26"/>
          <w:u w:val="single"/>
        </w:rPr>
        <w:t>stories</w:t>
      </w:r>
      <w:r w:rsidRPr="00B87851">
        <w:rPr>
          <w:rFonts w:asciiTheme="majorHAnsi" w:hAnsiTheme="majorHAnsi" w:cstheme="majorHAnsi"/>
          <w:szCs w:val="26"/>
          <w:u w:val="single"/>
        </w:rPr>
        <w:t xml:space="preserve"> </w:t>
      </w:r>
      <w:r w:rsidRPr="00B87851">
        <w:rPr>
          <w:rFonts w:asciiTheme="majorHAnsi" w:hAnsiTheme="majorHAnsi" w:cstheme="majorHAnsi"/>
          <w:b/>
          <w:szCs w:val="26"/>
          <w:u w:val="single"/>
        </w:rPr>
        <w:t>of</w:t>
      </w:r>
      <w:r w:rsidRPr="00B87851">
        <w:rPr>
          <w:rFonts w:asciiTheme="majorHAnsi" w:hAnsiTheme="majorHAnsi" w:cstheme="majorHAnsi"/>
          <w:szCs w:val="26"/>
          <w:u w:val="single"/>
        </w:rPr>
        <w:t xml:space="preserve"> human ingenuity </w:t>
      </w:r>
      <w:r w:rsidRPr="00B87851">
        <w:rPr>
          <w:rFonts w:asciiTheme="majorHAnsi" w:hAnsiTheme="majorHAnsi" w:cstheme="majorHAnsi"/>
          <w:b/>
          <w:szCs w:val="26"/>
          <w:u w:val="single"/>
        </w:rPr>
        <w:t>successfully</w:t>
      </w:r>
      <w:r w:rsidRPr="00B87851">
        <w:rPr>
          <w:rFonts w:asciiTheme="majorHAnsi" w:hAnsiTheme="majorHAnsi" w:cstheme="majorHAnsi"/>
          <w:szCs w:val="26"/>
          <w:u w:val="single"/>
        </w:rPr>
        <w:t xml:space="preserve"> </w:t>
      </w:r>
      <w:r w:rsidRPr="00B87851">
        <w:rPr>
          <w:rFonts w:asciiTheme="majorHAnsi" w:hAnsiTheme="majorHAnsi" w:cstheme="majorHAnsi"/>
          <w:b/>
          <w:szCs w:val="26"/>
          <w:u w:val="single"/>
        </w:rPr>
        <w:t>addressing</w:t>
      </w:r>
      <w:r w:rsidRPr="00B87851">
        <w:rPr>
          <w:rFonts w:asciiTheme="majorHAnsi" w:hAnsiTheme="majorHAnsi" w:cstheme="majorHAnsi"/>
          <w:szCs w:val="26"/>
          <w:u w:val="single"/>
        </w:rPr>
        <w:t xml:space="preserve"> </w:t>
      </w:r>
      <w:r w:rsidRPr="00B87851">
        <w:rPr>
          <w:rFonts w:asciiTheme="majorHAnsi" w:hAnsiTheme="majorHAnsi" w:cstheme="majorHAnsi"/>
          <w:b/>
          <w:szCs w:val="26"/>
          <w:u w:val="single"/>
        </w:rPr>
        <w:t>existential risks</w:t>
      </w:r>
      <w:r w:rsidRPr="00B87851">
        <w:rPr>
          <w:rFonts w:asciiTheme="majorHAnsi" w:hAnsiTheme="majorHAnsi" w:cstheme="majorHAnsi"/>
          <w:szCs w:val="26"/>
          <w:u w:val="single"/>
        </w:rPr>
        <w:t xml:space="preserve"> such as global famine or extreme air pollution </w:t>
      </w:r>
      <w:r w:rsidRPr="00B87851">
        <w:rPr>
          <w:rFonts w:asciiTheme="majorHAnsi" w:hAnsiTheme="majorHAnsi" w:cstheme="majorHAnsi"/>
          <w:b/>
          <w:szCs w:val="26"/>
          <w:u w:val="single"/>
        </w:rPr>
        <w:t>represent</w:t>
      </w:r>
      <w:r w:rsidRPr="00B87851">
        <w:rPr>
          <w:rFonts w:asciiTheme="majorHAnsi" w:hAnsiTheme="majorHAnsi" w:cstheme="majorHAnsi"/>
          <w:szCs w:val="26"/>
          <w:u w:val="single"/>
        </w:rPr>
        <w:t xml:space="preserve"> environmental c</w:t>
      </w:r>
      <w:r w:rsidRPr="00B87851">
        <w:rPr>
          <w:rFonts w:asciiTheme="majorHAnsi" w:hAnsiTheme="majorHAnsi" w:cstheme="majorHAnsi"/>
          <w:b/>
          <w:szCs w:val="26"/>
          <w:u w:val="single"/>
        </w:rPr>
        <w:t>hallenges that are</w:t>
      </w:r>
      <w:r w:rsidRPr="00B87851">
        <w:rPr>
          <w:rFonts w:asciiTheme="majorHAnsi" w:hAnsiTheme="majorHAnsi" w:cstheme="majorHAnsi"/>
          <w:szCs w:val="26"/>
          <w:u w:val="single"/>
        </w:rPr>
        <w:t xml:space="preserve"> largely </w:t>
      </w:r>
      <w:r w:rsidRPr="00B87851">
        <w:rPr>
          <w:rFonts w:asciiTheme="majorHAnsi" w:hAnsiTheme="majorHAnsi" w:cstheme="majorHAnsi"/>
          <w:b/>
          <w:szCs w:val="26"/>
          <w:u w:val="single"/>
        </w:rPr>
        <w:t>linear</w:t>
      </w:r>
      <w:r w:rsidRPr="00B87851">
        <w:rPr>
          <w:rFonts w:asciiTheme="majorHAnsi" w:hAnsiTheme="majorHAnsi" w:cstheme="majorHAnsi"/>
          <w:szCs w:val="26"/>
          <w:u w:val="single"/>
        </w:rPr>
        <w:t xml:space="preserve">, have immediate consequences, </w:t>
      </w:r>
      <w:r w:rsidRPr="00B87851">
        <w:rPr>
          <w:rFonts w:asciiTheme="majorHAnsi" w:hAnsiTheme="majorHAnsi" w:cstheme="majorHAnsi"/>
          <w:b/>
          <w:szCs w:val="26"/>
          <w:u w:val="single"/>
        </w:rPr>
        <w:t>and operate without positive feedbacks</w:t>
      </w:r>
      <w:r w:rsidRPr="00B87851">
        <w:rPr>
          <w:rFonts w:asciiTheme="majorHAnsi" w:hAnsiTheme="majorHAnsi" w:cstheme="majorHAnsi"/>
          <w:szCs w:val="26"/>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B87851">
        <w:rPr>
          <w:rFonts w:asciiTheme="majorHAnsi" w:hAnsiTheme="majorHAnsi" w:cstheme="majorHAnsi"/>
          <w:sz w:val="16"/>
          <w:szCs w:val="26"/>
        </w:rPr>
        <w:t xml:space="preserve"> In </w:t>
      </w:r>
      <w:proofErr w:type="gramStart"/>
      <w:r w:rsidRPr="00B87851">
        <w:rPr>
          <w:rFonts w:asciiTheme="majorHAnsi" w:hAnsiTheme="majorHAnsi" w:cstheme="majorHAnsi"/>
          <w:sz w:val="16"/>
          <w:szCs w:val="26"/>
        </w:rPr>
        <w:t>fact</w:t>
      </w:r>
      <w:proofErr w:type="gramEnd"/>
      <w:r w:rsidRPr="00B87851">
        <w:rPr>
          <w:rFonts w:asciiTheme="majorHAnsi" w:hAnsiTheme="majorHAnsi" w:cstheme="majorHAnsi"/>
          <w:sz w:val="16"/>
          <w:szCs w:val="2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87851">
        <w:rPr>
          <w:rFonts w:asciiTheme="majorHAnsi" w:hAnsiTheme="majorHAnsi" w:cstheme="majorHAnsi"/>
          <w:sz w:val="16"/>
          <w:szCs w:val="26"/>
        </w:rPr>
        <w:t>a negative feedback of society</w:t>
      </w:r>
      <w:proofErr w:type="gramEnd"/>
      <w:r w:rsidRPr="00B87851">
        <w:rPr>
          <w:rFonts w:asciiTheme="majorHAnsi" w:hAnsiTheme="majorHAnsi" w:cstheme="majorHAnsi"/>
          <w:sz w:val="16"/>
          <w:szCs w:val="26"/>
        </w:rPr>
        <w:t xml:space="preserve"> seeking to reduce the harm. In contrast, today’s great environmental crisis of climate change may cause some harm but there are generally </w:t>
      </w:r>
      <w:proofErr w:type="gramStart"/>
      <w:r w:rsidRPr="00B87851">
        <w:rPr>
          <w:rFonts w:asciiTheme="majorHAnsi" w:hAnsiTheme="majorHAnsi" w:cstheme="majorHAnsi"/>
          <w:sz w:val="16"/>
          <w:szCs w:val="26"/>
        </w:rPr>
        <w:t>long time</w:t>
      </w:r>
      <w:proofErr w:type="gramEnd"/>
      <w:r w:rsidRPr="00B87851">
        <w:rPr>
          <w:rFonts w:asciiTheme="majorHAnsi" w:hAnsiTheme="majorHAnsi" w:cstheme="majorHAnsi"/>
          <w:sz w:val="16"/>
          <w:szCs w:val="26"/>
        </w:rPr>
        <w:t xml:space="preserve"> delays between rising CO2 concentrations and damage to humans. The consequence of these delays </w:t>
      </w:r>
      <w:proofErr w:type="gramStart"/>
      <w:r w:rsidRPr="00B87851">
        <w:rPr>
          <w:rFonts w:asciiTheme="majorHAnsi" w:hAnsiTheme="majorHAnsi" w:cstheme="majorHAnsi"/>
          <w:sz w:val="16"/>
          <w:szCs w:val="26"/>
        </w:rPr>
        <w:t>are</w:t>
      </w:r>
      <w:proofErr w:type="gramEnd"/>
      <w:r w:rsidRPr="00B87851">
        <w:rPr>
          <w:rFonts w:asciiTheme="majorHAnsi" w:hAnsiTheme="majorHAnsi" w:cstheme="majorHAnsi"/>
          <w:sz w:val="16"/>
          <w:szCs w:val="26"/>
        </w:rPr>
        <w:t xml:space="preserve"> an absence of urgency; thus although 70% of Americans believe global warming is happening, only 40% think it will harm them (http://climatecommunication.yale.edu/visualizations-data/ycom-us-2016</w:t>
      </w:r>
      <w:r w:rsidRPr="00B87851">
        <w:rPr>
          <w:rFonts w:asciiTheme="majorHAnsi" w:hAnsiTheme="majorHAnsi" w:cstheme="majorHAnsi"/>
          <w:szCs w:val="26"/>
          <w:u w:val="single"/>
        </w:rPr>
        <w:t xml:space="preserve">/). Secondly, unlike past environmental challenges, </w:t>
      </w:r>
      <w:r w:rsidRPr="00B87851">
        <w:rPr>
          <w:rFonts w:asciiTheme="majorHAnsi" w:hAnsiTheme="majorHAnsi" w:cstheme="majorHAnsi"/>
          <w:b/>
          <w:bCs/>
          <w:szCs w:val="26"/>
          <w:u w:val="single"/>
        </w:rPr>
        <w:t>the Earth’s climate system is rife with positive feedback loops</w:t>
      </w:r>
      <w:r w:rsidRPr="00B87851">
        <w:rPr>
          <w:rFonts w:asciiTheme="majorHAnsi" w:hAnsiTheme="majorHAnsi" w:cstheme="majorHAnsi"/>
          <w:szCs w:val="26"/>
          <w:u w:val="single"/>
        </w:rPr>
        <w:t xml:space="preserve">. </w:t>
      </w:r>
      <w:proofErr w:type="gramStart"/>
      <w:r w:rsidRPr="00B87851">
        <w:rPr>
          <w:rFonts w:asciiTheme="majorHAnsi" w:hAnsiTheme="majorHAnsi" w:cstheme="majorHAnsi"/>
          <w:szCs w:val="26"/>
          <w:u w:val="single"/>
        </w:rPr>
        <w:t>In particular, as</w:t>
      </w:r>
      <w:proofErr w:type="gramEnd"/>
      <w:r w:rsidRPr="00B87851">
        <w:rPr>
          <w:rFonts w:asciiTheme="majorHAnsi" w:hAnsiTheme="majorHAnsi" w:cstheme="majorHAnsi"/>
          <w:szCs w:val="26"/>
          <w:u w:val="single"/>
        </w:rPr>
        <w:t xml:space="preserve"> CO2 increases and the climate warms, that </w:t>
      </w:r>
      <w:r w:rsidRPr="00B87851">
        <w:rPr>
          <w:rFonts w:asciiTheme="majorHAnsi" w:hAnsiTheme="majorHAnsi" w:cstheme="majorHAnsi"/>
          <w:b/>
          <w:bCs/>
          <w:szCs w:val="26"/>
          <w:u w:val="single"/>
        </w:rPr>
        <w:t>very warming can cause more CO2 release</w:t>
      </w:r>
      <w:r w:rsidRPr="00B87851">
        <w:rPr>
          <w:rFonts w:asciiTheme="majorHAnsi" w:hAnsiTheme="majorHAnsi" w:cstheme="majorHAnsi"/>
          <w:szCs w:val="26"/>
          <w:u w:val="single"/>
        </w:rPr>
        <w:t xml:space="preserve"> which further increases global warming, and then more CO2, and so on.</w:t>
      </w:r>
      <w:r w:rsidRPr="00B87851">
        <w:rPr>
          <w:rFonts w:asciiTheme="majorHAnsi" w:hAnsiTheme="majorHAnsi" w:cstheme="majorHAnsi"/>
          <w:sz w:val="16"/>
          <w:szCs w:val="26"/>
        </w:rPr>
        <w:t xml:space="preserve"> Table 2 summarizes the best documented positive feedback loops for the Earth’s climate system. These feedbacks can be neatly categorized into carbon cycle, biogeochemical, </w:t>
      </w:r>
      <w:proofErr w:type="spellStart"/>
      <w:r w:rsidRPr="00B87851">
        <w:rPr>
          <w:rFonts w:asciiTheme="majorHAnsi" w:hAnsiTheme="majorHAnsi" w:cstheme="majorHAnsi"/>
          <w:sz w:val="16"/>
          <w:szCs w:val="26"/>
        </w:rPr>
        <w:t>biogeophysical</w:t>
      </w:r>
      <w:proofErr w:type="spellEnd"/>
      <w:r w:rsidRPr="00B87851">
        <w:rPr>
          <w:rFonts w:asciiTheme="majorHAnsi" w:hAnsiTheme="majorHAnsi" w:cstheme="majorHAnsi"/>
          <w:sz w:val="16"/>
          <w:szCs w:val="2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87851">
        <w:rPr>
          <w:rFonts w:asciiTheme="majorHAnsi" w:hAnsiTheme="majorHAnsi" w:cstheme="majorHAnsi"/>
          <w:sz w:val="16"/>
          <w:szCs w:val="26"/>
        </w:rPr>
        <w:t>Totterdell</w:t>
      </w:r>
      <w:proofErr w:type="spellEnd"/>
      <w:r w:rsidRPr="00B87851">
        <w:rPr>
          <w:rFonts w:asciiTheme="majorHAnsi" w:hAnsiTheme="majorHAnsi" w:cstheme="majorHAnsi"/>
          <w:sz w:val="16"/>
          <w:szCs w:val="26"/>
        </w:rPr>
        <w:t xml:space="preserve">, 2000; </w:t>
      </w:r>
      <w:proofErr w:type="spellStart"/>
      <w:r w:rsidRPr="00B87851">
        <w:rPr>
          <w:rFonts w:asciiTheme="majorHAnsi" w:hAnsiTheme="majorHAnsi" w:cstheme="majorHAnsi"/>
          <w:sz w:val="16"/>
          <w:szCs w:val="26"/>
        </w:rPr>
        <w:t>Hajima</w:t>
      </w:r>
      <w:proofErr w:type="spellEnd"/>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Tachiiri</w:t>
      </w:r>
      <w:proofErr w:type="spellEnd"/>
      <w:r w:rsidRPr="00B87851">
        <w:rPr>
          <w:rFonts w:asciiTheme="majorHAnsi" w:hAnsiTheme="majorHAnsi" w:cstheme="majorHAnsi"/>
          <w:sz w:val="16"/>
          <w:szCs w:val="26"/>
        </w:rPr>
        <w:t xml:space="preserve">, Ito, &amp; </w:t>
      </w:r>
      <w:proofErr w:type="spellStart"/>
      <w:r w:rsidRPr="00B87851">
        <w:rPr>
          <w:rFonts w:asciiTheme="majorHAnsi" w:hAnsiTheme="majorHAnsi" w:cstheme="majorHAnsi"/>
          <w:sz w:val="16"/>
          <w:szCs w:val="26"/>
        </w:rPr>
        <w:t>Kawamiya</w:t>
      </w:r>
      <w:proofErr w:type="spellEnd"/>
      <w:r w:rsidRPr="00B87851">
        <w:rPr>
          <w:rFonts w:asciiTheme="majorHAnsi" w:hAnsiTheme="majorHAnsi" w:cstheme="majorHAnsi"/>
          <w:sz w:val="16"/>
          <w:szCs w:val="26"/>
        </w:rPr>
        <w:t xml:space="preserve">, 2014; </w:t>
      </w:r>
      <w:proofErr w:type="spellStart"/>
      <w:r w:rsidRPr="00B87851">
        <w:rPr>
          <w:rFonts w:asciiTheme="majorHAnsi" w:hAnsiTheme="majorHAnsi" w:cstheme="majorHAnsi"/>
          <w:sz w:val="16"/>
          <w:szCs w:val="26"/>
        </w:rPr>
        <w:t>Knutti</w:t>
      </w:r>
      <w:proofErr w:type="spellEnd"/>
      <w:r w:rsidRPr="00B87851">
        <w:rPr>
          <w:rFonts w:asciiTheme="majorHAnsi" w:hAnsiTheme="majorHAnsi" w:cstheme="majorHAnsi"/>
          <w:sz w:val="16"/>
          <w:szCs w:val="26"/>
        </w:rPr>
        <w:t xml:space="preserve"> &amp; </w:t>
      </w:r>
      <w:proofErr w:type="spellStart"/>
      <w:r w:rsidRPr="00B87851">
        <w:rPr>
          <w:rFonts w:asciiTheme="majorHAnsi" w:hAnsiTheme="majorHAnsi" w:cstheme="majorHAnsi"/>
          <w:sz w:val="16"/>
          <w:szCs w:val="26"/>
        </w:rPr>
        <w:t>Rugenstein</w:t>
      </w:r>
      <w:proofErr w:type="spellEnd"/>
      <w:r w:rsidRPr="00B87851">
        <w:rPr>
          <w:rFonts w:asciiTheme="majorHAnsi" w:hAnsiTheme="majorHAnsi" w:cstheme="majorHAnsi"/>
          <w:sz w:val="16"/>
          <w:szCs w:val="2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87851">
        <w:rPr>
          <w:rFonts w:asciiTheme="majorHAnsi" w:hAnsiTheme="majorHAnsi" w:cstheme="majorHAnsi"/>
          <w:sz w:val="16"/>
          <w:szCs w:val="26"/>
        </w:rPr>
        <w:t>Friedlingstein</w:t>
      </w:r>
      <w:proofErr w:type="spellEnd"/>
      <w:r w:rsidRPr="00B87851">
        <w:rPr>
          <w:rFonts w:asciiTheme="majorHAnsi" w:hAnsiTheme="majorHAnsi" w:cstheme="majorHAnsi"/>
          <w:sz w:val="16"/>
          <w:szCs w:val="2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87851">
        <w:rPr>
          <w:rFonts w:asciiTheme="majorHAnsi" w:hAnsiTheme="majorHAnsi" w:cstheme="majorHAnsi"/>
          <w:sz w:val="16"/>
          <w:szCs w:val="26"/>
        </w:rPr>
        <w:t>biogeophysical</w:t>
      </w:r>
      <w:proofErr w:type="spellEnd"/>
      <w:r w:rsidRPr="00B87851">
        <w:rPr>
          <w:rFonts w:asciiTheme="majorHAnsi" w:hAnsiTheme="majorHAnsi" w:cstheme="majorHAnsi"/>
          <w:sz w:val="16"/>
          <w:szCs w:val="26"/>
        </w:rPr>
        <w:t xml:space="preserve"> feedback mechanisms perpetuate drought conditions. The underlying mechanism here is that losses in vegetation </w:t>
      </w:r>
      <w:r w:rsidRPr="00B87851">
        <w:rPr>
          <w:rFonts w:asciiTheme="majorHAnsi" w:hAnsiTheme="majorHAnsi" w:cstheme="majorHAnsi"/>
          <w:sz w:val="16"/>
          <w:szCs w:val="26"/>
        </w:rPr>
        <w:lastRenderedPageBreak/>
        <w:t>increases the surface albedo, which suppresses rainfall, and thus enhances future vegetation loss and more suppression of rainfall—thereby initiating or prolonging a drought (</w:t>
      </w:r>
      <w:proofErr w:type="spellStart"/>
      <w:r w:rsidRPr="00B87851">
        <w:rPr>
          <w:rFonts w:asciiTheme="majorHAnsi" w:hAnsiTheme="majorHAnsi" w:cstheme="majorHAnsi"/>
          <w:sz w:val="16"/>
          <w:szCs w:val="26"/>
        </w:rPr>
        <w:t>Chamey</w:t>
      </w:r>
      <w:proofErr w:type="spellEnd"/>
      <w:r w:rsidRPr="00B87851">
        <w:rPr>
          <w:rFonts w:asciiTheme="majorHAnsi" w:hAnsiTheme="majorHAnsi" w:cstheme="majorHAnsi"/>
          <w:sz w:val="16"/>
          <w:szCs w:val="26"/>
        </w:rPr>
        <w:t>, Stone, &amp; Quirk, 1975). To top it off, overgrazing depletes the soil, leading to augmented vegetation loss (</w:t>
      </w:r>
      <w:proofErr w:type="spellStart"/>
      <w:r w:rsidRPr="00B87851">
        <w:rPr>
          <w:rFonts w:asciiTheme="majorHAnsi" w:hAnsiTheme="majorHAnsi" w:cstheme="majorHAnsi"/>
          <w:sz w:val="16"/>
          <w:szCs w:val="26"/>
        </w:rPr>
        <w:t>Anderies</w:t>
      </w:r>
      <w:proofErr w:type="spellEnd"/>
      <w:r w:rsidRPr="00B87851">
        <w:rPr>
          <w:rFonts w:asciiTheme="majorHAnsi" w:hAnsiTheme="majorHAnsi" w:cstheme="majorHAnsi"/>
          <w:sz w:val="16"/>
          <w:szCs w:val="26"/>
        </w:rPr>
        <w:t xml:space="preserve">, Janssen, &amp; Walker, 2002). Climate change often also increases the risk of forest fires, </w:t>
      </w:r>
      <w:proofErr w:type="gramStart"/>
      <w:r w:rsidRPr="00B87851">
        <w:rPr>
          <w:rFonts w:asciiTheme="majorHAnsi" w:hAnsiTheme="majorHAnsi" w:cstheme="majorHAnsi"/>
          <w:sz w:val="16"/>
          <w:szCs w:val="26"/>
        </w:rPr>
        <w:t>as a result of</w:t>
      </w:r>
      <w:proofErr w:type="gramEnd"/>
      <w:r w:rsidRPr="00B87851">
        <w:rPr>
          <w:rFonts w:asciiTheme="majorHAnsi" w:hAnsiTheme="majorHAnsi" w:cstheme="majorHAnsi"/>
          <w:sz w:val="16"/>
          <w:szCs w:val="26"/>
        </w:rPr>
        <w:t xml:space="preserve"> higher temperatures and persistent drought conditions. The expectation is that </w:t>
      </w:r>
      <w:r w:rsidRPr="00B87851">
        <w:rPr>
          <w:rFonts w:asciiTheme="majorHAnsi" w:hAnsiTheme="majorHAnsi" w:cstheme="majorHAnsi"/>
          <w:b/>
          <w:szCs w:val="26"/>
          <w:u w:val="single"/>
        </w:rPr>
        <w:t>forest fires will become more frequent</w:t>
      </w:r>
      <w:r w:rsidRPr="00B87851">
        <w:rPr>
          <w:rFonts w:asciiTheme="majorHAnsi" w:hAnsiTheme="majorHAnsi" w:cstheme="majorHAnsi"/>
          <w:sz w:val="16"/>
          <w:szCs w:val="26"/>
        </w:rPr>
        <w:t xml:space="preserve"> and severe with climate warming and drought (</w:t>
      </w:r>
      <w:proofErr w:type="spellStart"/>
      <w:r w:rsidRPr="00B87851">
        <w:rPr>
          <w:rFonts w:asciiTheme="majorHAnsi" w:hAnsiTheme="majorHAnsi" w:cstheme="majorHAnsi"/>
          <w:sz w:val="16"/>
          <w:szCs w:val="26"/>
        </w:rPr>
        <w:t>Scholze</w:t>
      </w:r>
      <w:proofErr w:type="spellEnd"/>
      <w:r w:rsidRPr="00B87851">
        <w:rPr>
          <w:rFonts w:asciiTheme="majorHAnsi" w:hAnsiTheme="majorHAnsi" w:cstheme="majorHAnsi"/>
          <w:sz w:val="16"/>
          <w:szCs w:val="26"/>
        </w:rPr>
        <w:t>, Knorr, Arnell, &amp; Prentice, 2006), a trend for which we have already seen evidence (Allen et al., 2010). Tragically, the increased severity and risk of Southern California wildfires recently predicted by climate scientists (</w:t>
      </w:r>
      <w:proofErr w:type="spellStart"/>
      <w:r w:rsidRPr="00B87851">
        <w:rPr>
          <w:rFonts w:asciiTheme="majorHAnsi" w:hAnsiTheme="majorHAnsi" w:cstheme="majorHAnsi"/>
          <w:sz w:val="16"/>
          <w:szCs w:val="26"/>
        </w:rPr>
        <w:t>Jin</w:t>
      </w:r>
      <w:proofErr w:type="spellEnd"/>
      <w:r w:rsidRPr="00B87851">
        <w:rPr>
          <w:rFonts w:asciiTheme="majorHAnsi" w:hAnsiTheme="majorHAnsi" w:cstheme="majorHAnsi"/>
          <w:sz w:val="16"/>
          <w:szCs w:val="26"/>
        </w:rPr>
        <w:t xml:space="preserve"> et al., 2015), was realized in December 2017, with the largest fire in the history of California (the “Thomas fire” that burned 282,000 acres, https://www.vox.com/2017/12/27/16822180/thomas-fire-california-largest-wildfire). </w:t>
      </w:r>
      <w:r w:rsidRPr="00B87851">
        <w:rPr>
          <w:rFonts w:asciiTheme="majorHAnsi" w:hAnsiTheme="majorHAnsi" w:cstheme="majorHAnsi"/>
          <w:szCs w:val="26"/>
          <w:u w:val="single"/>
        </w:rPr>
        <w:t xml:space="preserve">This </w:t>
      </w:r>
      <w:r w:rsidRPr="00B87851">
        <w:rPr>
          <w:rFonts w:asciiTheme="majorHAnsi" w:hAnsiTheme="majorHAnsi" w:cstheme="majorHAnsi"/>
          <w:b/>
          <w:szCs w:val="26"/>
          <w:u w:val="single"/>
        </w:rPr>
        <w:t>catastrophic fire</w:t>
      </w:r>
      <w:r w:rsidRPr="00B87851">
        <w:rPr>
          <w:rFonts w:asciiTheme="majorHAnsi" w:hAnsiTheme="majorHAnsi" w:cstheme="majorHAnsi"/>
          <w:szCs w:val="26"/>
          <w:u w:val="single"/>
        </w:rPr>
        <w:t xml:space="preserve"> embodies the sorts of positive feedbacks and interacting factors that </w:t>
      </w:r>
      <w:r w:rsidRPr="00B87851">
        <w:rPr>
          <w:rFonts w:asciiTheme="majorHAnsi" w:hAnsiTheme="majorHAnsi" w:cstheme="majorHAnsi"/>
          <w:b/>
          <w:szCs w:val="26"/>
          <w:u w:val="single"/>
        </w:rPr>
        <w:t>could catch humanity off-guard and produce a</w:t>
      </w:r>
      <w:r w:rsidRPr="00B87851">
        <w:rPr>
          <w:rFonts w:asciiTheme="majorHAnsi" w:hAnsiTheme="majorHAnsi" w:cstheme="majorHAnsi"/>
          <w:szCs w:val="26"/>
          <w:u w:val="single"/>
        </w:rPr>
        <w:t xml:space="preserve"> true </w:t>
      </w:r>
      <w:r w:rsidRPr="00B87851">
        <w:rPr>
          <w:rFonts w:asciiTheme="majorHAnsi" w:hAnsiTheme="majorHAnsi" w:cstheme="majorHAnsi"/>
          <w:b/>
          <w:szCs w:val="26"/>
          <w:u w:val="single"/>
        </w:rPr>
        <w:t>apocalyptic event.</w:t>
      </w:r>
      <w:r w:rsidRPr="00B87851">
        <w:rPr>
          <w:rFonts w:asciiTheme="majorHAnsi" w:hAnsiTheme="majorHAnsi" w:cstheme="majorHAnsi"/>
          <w:szCs w:val="26"/>
          <w:u w:val="single"/>
        </w:rPr>
        <w:t xml:space="preserve"> Record-breaking rains produced an extraordinary flush of new vegetation, that then dried out as record heat waves and dry conditions took hold, coupled with stronger than normal winds, and ignition.</w:t>
      </w:r>
      <w:r w:rsidRPr="00B87851">
        <w:rPr>
          <w:rFonts w:asciiTheme="majorHAnsi" w:hAnsiTheme="majorHAnsi" w:cstheme="majorHAnsi"/>
          <w:sz w:val="16"/>
          <w:szCs w:val="26"/>
        </w:rPr>
        <w:t xml:space="preserve"> </w:t>
      </w:r>
      <w:proofErr w:type="gramStart"/>
      <w:r w:rsidRPr="00B87851">
        <w:rPr>
          <w:rFonts w:asciiTheme="majorHAnsi" w:hAnsiTheme="majorHAnsi" w:cstheme="majorHAnsi"/>
          <w:sz w:val="16"/>
          <w:szCs w:val="26"/>
        </w:rPr>
        <w:t>Of course</w:t>
      </w:r>
      <w:proofErr w:type="gramEnd"/>
      <w:r w:rsidRPr="00B87851">
        <w:rPr>
          <w:rFonts w:asciiTheme="majorHAnsi" w:hAnsiTheme="majorHAnsi" w:cstheme="majorHAnsi"/>
          <w:sz w:val="16"/>
          <w:szCs w:val="2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87851">
        <w:rPr>
          <w:rFonts w:asciiTheme="majorHAnsi" w:hAnsiTheme="majorHAnsi" w:cstheme="majorHAnsi"/>
          <w:sz w:val="16"/>
          <w:szCs w:val="26"/>
        </w:rPr>
        <w:t>as a consequence of</w:t>
      </w:r>
      <w:proofErr w:type="gramEnd"/>
      <w:r w:rsidRPr="00B87851">
        <w:rPr>
          <w:rFonts w:asciiTheme="majorHAnsi" w:hAnsiTheme="majorHAnsi" w:cstheme="majorHAnsi"/>
          <w:sz w:val="16"/>
          <w:szCs w:val="2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87851">
        <w:rPr>
          <w:rFonts w:asciiTheme="majorHAnsi" w:hAnsiTheme="majorHAnsi" w:cstheme="majorHAnsi"/>
          <w:sz w:val="16"/>
          <w:szCs w:val="26"/>
        </w:rPr>
        <w:t>Wetherald</w:t>
      </w:r>
      <w:proofErr w:type="spellEnd"/>
      <w:r w:rsidRPr="00B87851">
        <w:rPr>
          <w:rFonts w:asciiTheme="majorHAnsi" w:hAnsiTheme="majorHAnsi" w:cstheme="majorHAnsi"/>
          <w:sz w:val="16"/>
          <w:szCs w:val="2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87851">
        <w:rPr>
          <w:rFonts w:asciiTheme="majorHAnsi" w:hAnsiTheme="majorHAnsi" w:cstheme="majorHAnsi"/>
          <w:sz w:val="16"/>
          <w:szCs w:val="26"/>
        </w:rPr>
        <w:t>Lashof</w:t>
      </w:r>
      <w:proofErr w:type="spellEnd"/>
      <w:r w:rsidRPr="00B87851">
        <w:rPr>
          <w:rFonts w:asciiTheme="majorHAnsi" w:hAnsiTheme="majorHAnsi" w:cstheme="majorHAnsi"/>
          <w:sz w:val="16"/>
          <w:szCs w:val="26"/>
        </w:rPr>
        <w:t xml:space="preserve">, DeAngelo, </w:t>
      </w:r>
      <w:proofErr w:type="spellStart"/>
      <w:r w:rsidRPr="00B87851">
        <w:rPr>
          <w:rFonts w:asciiTheme="majorHAnsi" w:hAnsiTheme="majorHAnsi" w:cstheme="majorHAnsi"/>
          <w:sz w:val="16"/>
          <w:szCs w:val="26"/>
        </w:rPr>
        <w:t>Saleska</w:t>
      </w:r>
      <w:proofErr w:type="spellEnd"/>
      <w:r w:rsidRPr="00B87851">
        <w:rPr>
          <w:rFonts w:asciiTheme="majorHAnsi" w:hAnsiTheme="majorHAnsi" w:cstheme="majorHAnsi"/>
          <w:sz w:val="16"/>
          <w:szCs w:val="2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87851">
        <w:rPr>
          <w:rFonts w:asciiTheme="majorHAnsi" w:hAnsiTheme="majorHAnsi" w:cstheme="majorHAnsi"/>
          <w:sz w:val="16"/>
          <w:szCs w:val="26"/>
        </w:rPr>
        <w:t>Burgman</w:t>
      </w:r>
      <w:proofErr w:type="spellEnd"/>
      <w:r w:rsidRPr="00B87851">
        <w:rPr>
          <w:rFonts w:asciiTheme="majorHAnsi" w:hAnsiTheme="majorHAnsi" w:cstheme="majorHAnsi"/>
          <w:sz w:val="16"/>
          <w:szCs w:val="26"/>
        </w:rPr>
        <w:t xml:space="preserve">, &amp; Norris, 2009). </w:t>
      </w:r>
      <w:r w:rsidRPr="00B87851">
        <w:rPr>
          <w:rFonts w:asciiTheme="majorHAnsi" w:hAnsiTheme="majorHAnsi" w:cstheme="majorHAnsi"/>
          <w:szCs w:val="26"/>
          <w:u w:val="single"/>
        </w:rPr>
        <w:t xml:space="preserve">The key lesson from the long list of potentially positive feedbacks and their interactions is that </w:t>
      </w:r>
      <w:r w:rsidRPr="00B87851">
        <w:rPr>
          <w:rFonts w:asciiTheme="majorHAnsi" w:hAnsiTheme="majorHAnsi" w:cstheme="majorHAnsi"/>
          <w:b/>
          <w:szCs w:val="26"/>
          <w:u w:val="single"/>
        </w:rPr>
        <w:t>runaway climate change,</w:t>
      </w:r>
      <w:r w:rsidRPr="00B87851">
        <w:rPr>
          <w:rFonts w:asciiTheme="majorHAnsi" w:hAnsiTheme="majorHAnsi" w:cstheme="majorHAnsi"/>
          <w:szCs w:val="26"/>
          <w:u w:val="single"/>
        </w:rPr>
        <w:t xml:space="preserve"> and runaway perturbations </w:t>
      </w:r>
      <w:proofErr w:type="gramStart"/>
      <w:r w:rsidRPr="00B87851">
        <w:rPr>
          <w:rFonts w:asciiTheme="majorHAnsi" w:hAnsiTheme="majorHAnsi" w:cstheme="majorHAnsi"/>
          <w:szCs w:val="26"/>
          <w:u w:val="single"/>
        </w:rPr>
        <w:t>have to</w:t>
      </w:r>
      <w:proofErr w:type="gramEnd"/>
      <w:r w:rsidRPr="00B87851">
        <w:rPr>
          <w:rFonts w:asciiTheme="majorHAnsi" w:hAnsiTheme="majorHAnsi" w:cstheme="majorHAnsi"/>
          <w:szCs w:val="26"/>
          <w:u w:val="single"/>
        </w:rPr>
        <w:t xml:space="preserve"> be taken as a serious possibility</w:t>
      </w:r>
      <w:r w:rsidRPr="00B87851">
        <w:rPr>
          <w:rFonts w:asciiTheme="majorHAnsi" w:hAnsiTheme="majorHAnsi" w:cstheme="majorHAnsi"/>
          <w:sz w:val="16"/>
          <w:szCs w:val="26"/>
        </w:rPr>
        <w:t>. Table 2 is just a snapshot of the type of feedbacks that have been identified (see Supplementary material for a more thorough explanation of positive feedback loops).</w:t>
      </w:r>
      <w:r w:rsidRPr="00B87851">
        <w:rPr>
          <w:rFonts w:asciiTheme="majorHAnsi" w:hAnsiTheme="majorHAnsi" w:cstheme="majorHAnsi"/>
          <w:szCs w:val="26"/>
          <w:u w:val="single"/>
        </w:rPr>
        <w:t xml:space="preserve"> However, this list is not </w:t>
      </w:r>
      <w:proofErr w:type="gramStart"/>
      <w:r w:rsidRPr="00B87851">
        <w:rPr>
          <w:rFonts w:asciiTheme="majorHAnsi" w:hAnsiTheme="majorHAnsi" w:cstheme="majorHAnsi"/>
          <w:szCs w:val="26"/>
          <w:u w:val="single"/>
        </w:rPr>
        <w:t>exhaustive</w:t>
      </w:r>
      <w:proofErr w:type="gramEnd"/>
      <w:r w:rsidRPr="00B87851">
        <w:rPr>
          <w:rFonts w:asciiTheme="majorHAnsi" w:hAnsiTheme="majorHAnsi" w:cstheme="majorHAnsi"/>
          <w:szCs w:val="26"/>
          <w:u w:val="single"/>
        </w:rPr>
        <w:t xml:space="preserve"> and the possibility of undiscovered positive feedbacks </w:t>
      </w:r>
      <w:r w:rsidRPr="00B87851">
        <w:rPr>
          <w:rFonts w:asciiTheme="majorHAnsi" w:hAnsiTheme="majorHAnsi" w:cstheme="majorHAnsi"/>
          <w:b/>
          <w:szCs w:val="26"/>
          <w:u w:val="single"/>
        </w:rPr>
        <w:t>portends</w:t>
      </w:r>
      <w:r w:rsidRPr="00B87851">
        <w:rPr>
          <w:rFonts w:asciiTheme="majorHAnsi" w:hAnsiTheme="majorHAnsi" w:cstheme="majorHAnsi"/>
          <w:szCs w:val="26"/>
          <w:u w:val="single"/>
        </w:rPr>
        <w:t xml:space="preserve"> even greater </w:t>
      </w:r>
      <w:r w:rsidRPr="00B87851">
        <w:rPr>
          <w:rFonts w:asciiTheme="majorHAnsi" w:hAnsiTheme="majorHAnsi" w:cstheme="majorHAnsi"/>
          <w:b/>
          <w:szCs w:val="26"/>
          <w:u w:val="single"/>
        </w:rPr>
        <w:t>existential risks</w:t>
      </w:r>
      <w:r w:rsidRPr="00B87851">
        <w:rPr>
          <w:rFonts w:asciiTheme="majorHAnsi" w:hAnsiTheme="majorHAnsi" w:cstheme="majorHAnsi"/>
          <w:szCs w:val="26"/>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26D2106" w14:textId="4AF0A80F" w:rsidR="006619F4" w:rsidRPr="00B87851" w:rsidRDefault="006619F4" w:rsidP="006619F4">
      <w:pPr>
        <w:rPr>
          <w:rFonts w:asciiTheme="majorHAnsi" w:hAnsiTheme="majorHAnsi" w:cstheme="majorHAnsi"/>
          <w:sz w:val="16"/>
          <w:szCs w:val="26"/>
        </w:rPr>
      </w:pPr>
      <w:r w:rsidRPr="00B87851">
        <w:rPr>
          <w:rFonts w:asciiTheme="majorHAnsi" w:hAnsiTheme="majorHAnsi" w:cstheme="majorHAnsi"/>
          <w:sz w:val="16"/>
          <w:szCs w:val="26"/>
        </w:rPr>
        <w:t xml:space="preserve">Hiroshima and Nagasaki as well. </w:t>
      </w:r>
    </w:p>
    <w:p w14:paraId="2F98A209" w14:textId="6719F1EB" w:rsidR="006619F4" w:rsidRPr="00B87851" w:rsidRDefault="006619F4" w:rsidP="006619F4">
      <w:pPr>
        <w:rPr>
          <w:rStyle w:val="StyleUnderline"/>
          <w:rFonts w:asciiTheme="majorHAnsi" w:hAnsiTheme="majorHAnsi" w:cstheme="majorHAnsi"/>
          <w:sz w:val="26"/>
          <w:szCs w:val="26"/>
        </w:rPr>
      </w:pPr>
    </w:p>
    <w:p w14:paraId="6962B463" w14:textId="78FF82D0" w:rsidR="001D566B" w:rsidRPr="00B87851" w:rsidRDefault="001D566B" w:rsidP="006619F4">
      <w:pPr>
        <w:rPr>
          <w:rStyle w:val="StyleUnderline"/>
          <w:rFonts w:asciiTheme="majorHAnsi" w:hAnsiTheme="majorHAnsi" w:cstheme="majorHAnsi"/>
          <w:sz w:val="26"/>
          <w:szCs w:val="26"/>
        </w:rPr>
      </w:pPr>
      <w:r w:rsidRPr="00B87851">
        <w:rPr>
          <w:rStyle w:val="StyleUnderline"/>
          <w:rFonts w:asciiTheme="majorHAnsi" w:hAnsiTheme="majorHAnsi" w:cstheme="majorHAnsi"/>
          <w:sz w:val="26"/>
          <w:szCs w:val="26"/>
        </w:rPr>
        <w:t>1.40-55</w:t>
      </w:r>
    </w:p>
    <w:p w14:paraId="0D8CF053" w14:textId="77777777" w:rsidR="006619F4" w:rsidRPr="00B87851" w:rsidRDefault="006619F4" w:rsidP="006619F4">
      <w:pPr>
        <w:rPr>
          <w:rFonts w:asciiTheme="majorHAnsi" w:hAnsiTheme="majorHAnsi" w:cstheme="majorHAnsi"/>
        </w:rPr>
      </w:pPr>
    </w:p>
    <w:p w14:paraId="5A9C603D" w14:textId="77777777" w:rsidR="006619F4" w:rsidRPr="00B87851" w:rsidRDefault="006619F4" w:rsidP="006619F4">
      <w:pPr>
        <w:rPr>
          <w:rFonts w:asciiTheme="majorHAnsi" w:hAnsiTheme="majorHAnsi" w:cstheme="majorHAnsi"/>
        </w:rPr>
      </w:pPr>
    </w:p>
    <w:p w14:paraId="6454A91B" w14:textId="1155B009" w:rsidR="00DD43E5" w:rsidRPr="00B87851" w:rsidRDefault="00FD5154" w:rsidP="00563839">
      <w:pPr>
        <w:pStyle w:val="Heading2"/>
        <w:rPr>
          <w:rFonts w:asciiTheme="majorHAnsi" w:hAnsiTheme="majorHAnsi" w:cstheme="majorHAnsi"/>
        </w:rPr>
      </w:pPr>
      <w:r w:rsidRPr="00B87851">
        <w:rPr>
          <w:rFonts w:asciiTheme="majorHAnsi" w:hAnsiTheme="majorHAnsi" w:cstheme="majorHAnsi"/>
        </w:rPr>
        <w:lastRenderedPageBreak/>
        <w:t>3</w:t>
      </w:r>
    </w:p>
    <w:p w14:paraId="097E20E5" w14:textId="77777777" w:rsidR="00DD43E5" w:rsidRPr="00B87851" w:rsidRDefault="00DD43E5" w:rsidP="00DD43E5">
      <w:pPr>
        <w:pStyle w:val="Heading4"/>
        <w:rPr>
          <w:rFonts w:asciiTheme="majorHAnsi" w:hAnsiTheme="majorHAnsi" w:cstheme="majorHAnsi"/>
        </w:rPr>
      </w:pPr>
      <w:r w:rsidRPr="00B87851">
        <w:rPr>
          <w:rFonts w:asciiTheme="majorHAnsi" w:hAnsiTheme="majorHAnsi" w:cstheme="majorHAnsi"/>
        </w:rPr>
        <w:t xml:space="preserve">Private companies are </w:t>
      </w:r>
      <w:r w:rsidRPr="00B87851">
        <w:rPr>
          <w:rFonts w:asciiTheme="majorHAnsi" w:hAnsiTheme="majorHAnsi" w:cstheme="majorHAnsi"/>
          <w:u w:val="single"/>
        </w:rPr>
        <w:t>set to mine in space</w:t>
      </w:r>
      <w:r w:rsidRPr="00B87851">
        <w:rPr>
          <w:rFonts w:asciiTheme="majorHAnsi" w:hAnsiTheme="majorHAnsi" w:cstheme="majorHAnsi"/>
        </w:rPr>
        <w:t xml:space="preserve"> – new tech and profit motives make space lucrative.</w:t>
      </w:r>
    </w:p>
    <w:p w14:paraId="46C0A1F8" w14:textId="77777777" w:rsidR="00DD43E5" w:rsidRPr="00B87851" w:rsidRDefault="00DD43E5" w:rsidP="00DD43E5">
      <w:pPr>
        <w:rPr>
          <w:rStyle w:val="Style13ptBold"/>
          <w:rFonts w:asciiTheme="majorHAnsi" w:hAnsiTheme="majorHAnsi" w:cstheme="majorHAnsi"/>
          <w:b w:val="0"/>
          <w:bCs/>
          <w:sz w:val="16"/>
          <w:szCs w:val="26"/>
        </w:rPr>
      </w:pPr>
      <w:r w:rsidRPr="00B87851">
        <w:rPr>
          <w:rStyle w:val="Style13ptBold"/>
          <w:rFonts w:asciiTheme="majorHAnsi" w:hAnsiTheme="majorHAnsi" w:cstheme="majorHAnsi"/>
          <w:szCs w:val="26"/>
          <w:u w:val="single"/>
        </w:rPr>
        <w:t>Gilbert 21</w:t>
      </w:r>
      <w:r w:rsidRPr="00B87851">
        <w:rPr>
          <w:rStyle w:val="Style13ptBold"/>
          <w:rFonts w:asciiTheme="majorHAnsi" w:hAnsiTheme="majorHAnsi" w:cstheme="majorHAnsi"/>
          <w:sz w:val="16"/>
          <w:szCs w:val="26"/>
        </w:rPr>
        <w:t xml:space="preserve">, </w:t>
      </w:r>
      <w:r w:rsidRPr="00B87851">
        <w:rPr>
          <w:rStyle w:val="Style13ptBold"/>
          <w:rFonts w:asciiTheme="majorHAnsi" w:hAnsiTheme="majorHAnsi" w:cstheme="majorHAnsi"/>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67128A72" w14:textId="77777777" w:rsidR="00DD43E5" w:rsidRPr="00B87851" w:rsidRDefault="00DD43E5" w:rsidP="00DD43E5">
      <w:pPr>
        <w:pStyle w:val="NormalWeb"/>
        <w:shd w:val="clear" w:color="auto" w:fill="FFFFFF"/>
        <w:spacing w:before="0" w:beforeAutospacing="0" w:after="0" w:afterAutospacing="0"/>
        <w:rPr>
          <w:rStyle w:val="StyleUnderline"/>
          <w:rFonts w:asciiTheme="majorHAnsi" w:hAnsiTheme="majorHAnsi" w:cstheme="majorHAnsi"/>
          <w:sz w:val="26"/>
          <w:szCs w:val="26"/>
        </w:rPr>
      </w:pPr>
      <w:r w:rsidRPr="00B87851">
        <w:rPr>
          <w:rFonts w:asciiTheme="majorHAnsi" w:hAnsiTheme="majorHAnsi" w:cstheme="majorHAnsi"/>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B87851">
        <w:rPr>
          <w:rStyle w:val="StyleUnderline"/>
          <w:rFonts w:asciiTheme="majorHAnsi" w:hAnsiTheme="majorHAnsi" w:cstheme="majorHAnsi"/>
          <w:sz w:val="26"/>
          <w:szCs w:val="26"/>
        </w:rPr>
        <w:t xml:space="preserve">believe that commercial developments in the space industry may be on the cusp of starting the largest resource rush in history: </w:t>
      </w:r>
      <w:r w:rsidRPr="00B87851">
        <w:rPr>
          <w:rStyle w:val="StyleUnderline"/>
          <w:rFonts w:asciiTheme="majorHAnsi" w:hAnsiTheme="majorHAnsi" w:cstheme="majorHAnsi"/>
          <w:bCs/>
          <w:sz w:val="26"/>
          <w:szCs w:val="26"/>
        </w:rPr>
        <w:t xml:space="preserve">mining on the Moon, </w:t>
      </w:r>
      <w:proofErr w:type="gramStart"/>
      <w:r w:rsidRPr="00B87851">
        <w:rPr>
          <w:rStyle w:val="StyleUnderline"/>
          <w:rFonts w:asciiTheme="majorHAnsi" w:hAnsiTheme="majorHAnsi" w:cstheme="majorHAnsi"/>
          <w:bCs/>
          <w:sz w:val="26"/>
          <w:szCs w:val="26"/>
        </w:rPr>
        <w:t>Mars</w:t>
      </w:r>
      <w:proofErr w:type="gramEnd"/>
      <w:r w:rsidRPr="00B87851">
        <w:rPr>
          <w:rStyle w:val="StyleUnderline"/>
          <w:rFonts w:asciiTheme="majorHAnsi" w:hAnsiTheme="majorHAnsi" w:cstheme="majorHAnsi"/>
          <w:bCs/>
          <w:sz w:val="26"/>
          <w:szCs w:val="26"/>
        </w:rPr>
        <w:t xml:space="preserve"> and asteroids</w:t>
      </w:r>
      <w:r w:rsidRPr="00B87851">
        <w:rPr>
          <w:rStyle w:val="StyleUnderline"/>
          <w:rFonts w:asciiTheme="majorHAnsi" w:hAnsiTheme="majorHAnsi" w:cstheme="majorHAnsi"/>
          <w:sz w:val="26"/>
          <w:szCs w:val="26"/>
        </w:rPr>
        <w:t>.</w:t>
      </w:r>
      <w:r w:rsidRPr="00B87851">
        <w:rPr>
          <w:rFonts w:asciiTheme="majorHAnsi" w:hAnsiTheme="majorHAnsi" w:cstheme="majorHAnsi"/>
          <w:color w:val="000000" w:themeColor="text1"/>
          <w:sz w:val="14"/>
          <w:szCs w:val="26"/>
        </w:rPr>
        <w:t xml:space="preserve"> While this may sound fantastical, some baby steps toward the goal have already been taken. </w:t>
      </w:r>
      <w:r w:rsidRPr="00B87851">
        <w:rPr>
          <w:rStyle w:val="StyleUnderline"/>
          <w:rFonts w:asciiTheme="majorHAnsi" w:hAnsiTheme="majorHAnsi" w:cstheme="majorHAnsi"/>
          <w:sz w:val="26"/>
          <w:szCs w:val="26"/>
        </w:rPr>
        <w:t xml:space="preserve">Last year, NASA awarded contracts to four companies to extract small amounts of lunar regolith by 2024, effectively beginning the </w:t>
      </w:r>
      <w:hyperlink r:id="rId11" w:tgtFrame="_blank" w:history="1">
        <w:r w:rsidRPr="00B87851">
          <w:rPr>
            <w:rStyle w:val="StyleUnderline"/>
            <w:rFonts w:asciiTheme="majorHAnsi" w:eastAsiaTheme="majorEastAsia" w:hAnsiTheme="majorHAnsi" w:cstheme="majorHAnsi"/>
            <w:sz w:val="26"/>
            <w:szCs w:val="26"/>
          </w:rPr>
          <w:t>era of commercial space mining</w:t>
        </w:r>
      </w:hyperlink>
      <w:r w:rsidRPr="00B87851">
        <w:rPr>
          <w:rStyle w:val="StyleUnderline"/>
          <w:rFonts w:asciiTheme="majorHAnsi" w:hAnsiTheme="majorHAnsi" w:cstheme="majorHAnsi"/>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B87851">
        <w:rPr>
          <w:rFonts w:asciiTheme="majorHAnsi" w:hAnsiTheme="majorHAnsi" w:cstheme="majorHAnsi"/>
          <w:color w:val="000000" w:themeColor="text1"/>
          <w:sz w:val="14"/>
          <w:szCs w:val="26"/>
        </w:rPr>
        <w:t xml:space="preserve">. As every fan of science fiction knows, the resources of the solar system appear virtually unlimited compared to those on Earth. There are whole other planets, dozens of moons, thousands of massive </w:t>
      </w:r>
      <w:proofErr w:type="gramStart"/>
      <w:r w:rsidRPr="00B87851">
        <w:rPr>
          <w:rFonts w:asciiTheme="majorHAnsi" w:hAnsiTheme="majorHAnsi" w:cstheme="majorHAnsi"/>
          <w:color w:val="000000" w:themeColor="text1"/>
          <w:sz w:val="14"/>
          <w:szCs w:val="26"/>
        </w:rPr>
        <w:t>asteroids</w:t>
      </w:r>
      <w:proofErr w:type="gramEnd"/>
      <w:r w:rsidRPr="00B87851">
        <w:rPr>
          <w:rFonts w:asciiTheme="majorHAnsi" w:hAnsiTheme="majorHAnsi" w:cstheme="majorHAnsi"/>
          <w:color w:val="000000" w:themeColor="text1"/>
          <w:sz w:val="14"/>
          <w:szCs w:val="26"/>
        </w:rPr>
        <w:t xml:space="preserve"> and millions of small ones that doubtless contain humungous quantities of materials that are scarce and very valuable (back on Earth). </w:t>
      </w:r>
      <w:r w:rsidRPr="00B87851">
        <w:rPr>
          <w:rStyle w:val="StyleUnderline"/>
          <w:rFonts w:asciiTheme="majorHAnsi" w:hAnsiTheme="majorHAnsi" w:cstheme="majorHAnsi"/>
          <w:sz w:val="26"/>
          <w:szCs w:val="26"/>
        </w:rPr>
        <w:t xml:space="preserve">Visionaries including Jeff Bezos </w:t>
      </w:r>
      <w:hyperlink r:id="rId12" w:tgtFrame="_blank" w:history="1">
        <w:r w:rsidRPr="00B87851">
          <w:rPr>
            <w:rStyle w:val="StyleUnderline"/>
            <w:rFonts w:asciiTheme="majorHAnsi" w:eastAsiaTheme="majorEastAsia" w:hAnsiTheme="majorHAnsi" w:cstheme="majorHAnsi"/>
            <w:sz w:val="26"/>
            <w:szCs w:val="26"/>
          </w:rPr>
          <w:t>imagine heavy industry moving to space</w:t>
        </w:r>
      </w:hyperlink>
      <w:r w:rsidRPr="00B87851">
        <w:rPr>
          <w:rStyle w:val="StyleUnderline"/>
          <w:rFonts w:asciiTheme="majorHAnsi" w:hAnsiTheme="majorHAnsi" w:cstheme="majorHAnsi"/>
          <w:sz w:val="26"/>
          <w:szCs w:val="26"/>
        </w:rPr>
        <w:t xml:space="preserve"> and Earth becoming a residential area. However, as entrepreneurs look to harness the riches beyond the atmosphere, </w:t>
      </w:r>
      <w:r w:rsidRPr="00B87851">
        <w:rPr>
          <w:rStyle w:val="StyleUnderline"/>
          <w:rFonts w:asciiTheme="majorHAnsi" w:hAnsiTheme="majorHAnsi" w:cstheme="majorHAnsi"/>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B87851">
        <w:rPr>
          <w:rFonts w:asciiTheme="majorHAnsi" w:hAnsiTheme="majorHAnsi" w:cstheme="majorHAnsi"/>
          <w:color w:val="000000" w:themeColor="text1"/>
          <w:sz w:val="14"/>
          <w:szCs w:val="26"/>
        </w:rPr>
        <w:t xml:space="preserve"> </w:t>
      </w:r>
      <w:r w:rsidRPr="00B87851">
        <w:rPr>
          <w:rStyle w:val="StyleUnderline"/>
          <w:rFonts w:asciiTheme="majorHAnsi" w:hAnsiTheme="majorHAnsi" w:cstheme="majorHAnsi"/>
          <w:sz w:val="14"/>
          <w:szCs w:val="26"/>
          <w:u w:val="none"/>
        </w:rPr>
        <w:t xml:space="preserve">With limited demand for materials in space itself and the need for huge amounts of energy to return materials to Earth, creating a viable industry will turn on major advances in technology, </w:t>
      </w:r>
      <w:proofErr w:type="gramStart"/>
      <w:r w:rsidRPr="00B87851">
        <w:rPr>
          <w:rStyle w:val="StyleUnderline"/>
          <w:rFonts w:asciiTheme="majorHAnsi" w:hAnsiTheme="majorHAnsi" w:cstheme="majorHAnsi"/>
          <w:sz w:val="14"/>
          <w:szCs w:val="26"/>
          <w:u w:val="none"/>
        </w:rPr>
        <w:t>finance</w:t>
      </w:r>
      <w:proofErr w:type="gramEnd"/>
      <w:r w:rsidRPr="00B87851">
        <w:rPr>
          <w:rStyle w:val="StyleUnderline"/>
          <w:rFonts w:asciiTheme="majorHAnsi" w:hAnsiTheme="majorHAnsi" w:cstheme="majorHAnsi"/>
          <w:sz w:val="14"/>
          <w:szCs w:val="26"/>
          <w:u w:val="none"/>
        </w:rPr>
        <w:t xml:space="preserve"> and business models. </w:t>
      </w:r>
      <w:r w:rsidRPr="00B87851">
        <w:rPr>
          <w:rFonts w:asciiTheme="majorHAnsi" w:hAnsiTheme="majorHAnsi" w:cstheme="majorHAnsi"/>
          <w:color w:val="000000" w:themeColor="text1"/>
          <w:sz w:val="14"/>
          <w:szCs w:val="26"/>
        </w:rPr>
        <w:t xml:space="preserve">That said, there’s no grass growing under potential pioneers’ feet. </w:t>
      </w:r>
      <w:r w:rsidRPr="00B87851">
        <w:rPr>
          <w:rStyle w:val="StyleUnderline"/>
          <w:rFonts w:asciiTheme="majorHAnsi" w:hAnsiTheme="majorHAnsi" w:cstheme="majorHAnsi"/>
          <w:sz w:val="26"/>
          <w:szCs w:val="26"/>
        </w:rPr>
        <w:t xml:space="preserve">Potential economic, </w:t>
      </w:r>
      <w:proofErr w:type="gramStart"/>
      <w:r w:rsidRPr="00B87851">
        <w:rPr>
          <w:rStyle w:val="StyleUnderline"/>
          <w:rFonts w:asciiTheme="majorHAnsi" w:hAnsiTheme="majorHAnsi" w:cstheme="majorHAnsi"/>
          <w:sz w:val="26"/>
          <w:szCs w:val="26"/>
        </w:rPr>
        <w:t>scientific</w:t>
      </w:r>
      <w:proofErr w:type="gramEnd"/>
      <w:r w:rsidRPr="00B87851">
        <w:rPr>
          <w:rStyle w:val="StyleUnderline"/>
          <w:rFonts w:asciiTheme="majorHAnsi" w:hAnsiTheme="majorHAnsi" w:cstheme="majorHAnsi"/>
          <w:sz w:val="26"/>
          <w:szCs w:val="26"/>
        </w:rPr>
        <w:t xml:space="preserve"> and even security benefits underlie an emerging </w:t>
      </w:r>
      <w:r w:rsidRPr="00B87851">
        <w:rPr>
          <w:rStyle w:val="StyleUnderline"/>
          <w:rFonts w:asciiTheme="majorHAnsi" w:eastAsiaTheme="majorEastAsia" w:hAnsiTheme="majorHAnsi" w:cstheme="majorHAnsi"/>
          <w:sz w:val="26"/>
          <w:szCs w:val="26"/>
        </w:rPr>
        <w:t>geopolitical competition</w:t>
      </w:r>
      <w:r w:rsidRPr="00B87851">
        <w:rPr>
          <w:rStyle w:val="StyleUnderline"/>
          <w:rFonts w:asciiTheme="majorHAnsi" w:hAnsiTheme="majorHAnsi" w:cstheme="majorHAnsi"/>
          <w:sz w:val="26"/>
          <w:szCs w:val="26"/>
        </w:rPr>
        <w:t xml:space="preserve"> to pursue space mining.</w:t>
      </w:r>
      <w:r w:rsidRPr="00B87851">
        <w:rPr>
          <w:rFonts w:asciiTheme="majorHAnsi" w:hAnsiTheme="majorHAnsi" w:cstheme="majorHAnsi"/>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B87851">
        <w:rPr>
          <w:rStyle w:val="StyleUnderline"/>
          <w:rFonts w:asciiTheme="majorHAnsi" w:hAnsiTheme="majorHAnsi" w:cstheme="majorHAnsi"/>
          <w:sz w:val="26"/>
          <w:szCs w:val="26"/>
        </w:rPr>
        <w:t xml:space="preserve">The United States has adopted the world’s first </w:t>
      </w:r>
      <w:proofErr w:type="spellStart"/>
      <w:r w:rsidRPr="00B87851">
        <w:rPr>
          <w:rStyle w:val="StyleUnderline"/>
          <w:rFonts w:asciiTheme="majorHAnsi" w:hAnsiTheme="majorHAnsi" w:cstheme="majorHAnsi"/>
          <w:sz w:val="26"/>
          <w:szCs w:val="26"/>
        </w:rPr>
        <w:t>spaceresources</w:t>
      </w:r>
      <w:proofErr w:type="spellEnd"/>
      <w:r w:rsidRPr="00B87851">
        <w:rPr>
          <w:rStyle w:val="StyleUnderline"/>
          <w:rFonts w:asciiTheme="majorHAnsi" w:hAnsiTheme="majorHAnsi" w:cstheme="majorHAnsi"/>
          <w:sz w:val="26"/>
          <w:szCs w:val="26"/>
        </w:rPr>
        <w:t xml:space="preserve"> law, recognizing the property rights of private companies and individuals to materials gathered in space</w:t>
      </w:r>
      <w:r w:rsidRPr="00B87851">
        <w:rPr>
          <w:rFonts w:asciiTheme="majorHAnsi" w:hAnsiTheme="majorHAnsi" w:cstheme="majorHAnsi"/>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B87851">
        <w:rPr>
          <w:rFonts w:asciiTheme="majorHAnsi" w:hAnsiTheme="majorHAnsi" w:cstheme="majorHAnsi"/>
          <w:color w:val="000000" w:themeColor="text1"/>
          <w:sz w:val="14"/>
          <w:szCs w:val="26"/>
        </w:rPr>
        <w:t>India</w:t>
      </w:r>
      <w:proofErr w:type="gramEnd"/>
      <w:r w:rsidRPr="00B87851">
        <w:rPr>
          <w:rFonts w:asciiTheme="majorHAnsi" w:hAnsiTheme="majorHAnsi" w:cstheme="majorHAnsi"/>
          <w:color w:val="000000" w:themeColor="text1"/>
          <w:sz w:val="14"/>
          <w:szCs w:val="26"/>
        </w:rPr>
        <w:t xml:space="preserve"> and the European Space Agency all harbor space-mining ambitions of their own. Governing these emerging interests is an outdated treaty framework from the Cold War. Sooner rather than later, we’ll need </w:t>
      </w:r>
      <w:hyperlink r:id="rId13" w:tgtFrame="_blank" w:history="1">
        <w:r w:rsidRPr="00B87851">
          <w:rPr>
            <w:rStyle w:val="Hyperlink"/>
            <w:rFonts w:asciiTheme="majorHAnsi" w:eastAsiaTheme="majorEastAsia" w:hAnsiTheme="majorHAnsi" w:cstheme="majorHAnsi"/>
            <w:color w:val="000000" w:themeColor="text1"/>
            <w:sz w:val="14"/>
            <w:szCs w:val="26"/>
          </w:rPr>
          <w:t>new agreements</w:t>
        </w:r>
      </w:hyperlink>
      <w:r w:rsidRPr="00B87851">
        <w:rPr>
          <w:rFonts w:asciiTheme="majorHAnsi" w:hAnsiTheme="majorHAnsi" w:cstheme="majorHAnsi"/>
          <w:color w:val="000000" w:themeColor="text1"/>
          <w:sz w:val="14"/>
          <w:szCs w:val="26"/>
        </w:rPr>
        <w:t xml:space="preserve"> to facilitate private investment and ensure international cooperation. Back up for a moment. For the record</w:t>
      </w:r>
      <w:r w:rsidRPr="00B87851">
        <w:rPr>
          <w:rStyle w:val="StyleUnderline"/>
          <w:rFonts w:asciiTheme="majorHAnsi" w:hAnsiTheme="majorHAnsi" w:cstheme="majorHAnsi"/>
          <w:sz w:val="26"/>
          <w:szCs w:val="26"/>
        </w:rPr>
        <w:t>, space is already being heavily exploited</w:t>
      </w:r>
      <w:r w:rsidRPr="00B87851">
        <w:rPr>
          <w:rFonts w:asciiTheme="majorHAnsi" w:hAnsiTheme="majorHAnsi" w:cstheme="majorHAnsi"/>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B87851">
        <w:rPr>
          <w:rStyle w:val="StyleUnderline"/>
          <w:rFonts w:asciiTheme="majorHAnsi" w:hAnsiTheme="majorHAnsi" w:cstheme="majorHAnsi"/>
          <w:bCs/>
          <w:sz w:val="26"/>
          <w:szCs w:val="26"/>
        </w:rPr>
        <w:t>celestial bodies are</w:t>
      </w:r>
      <w:r w:rsidRPr="00B87851">
        <w:rPr>
          <w:rStyle w:val="StyleUnderline"/>
          <w:rFonts w:asciiTheme="majorHAnsi" w:hAnsiTheme="majorHAnsi" w:cstheme="majorHAnsi"/>
          <w:sz w:val="26"/>
          <w:szCs w:val="26"/>
        </w:rPr>
        <w:t xml:space="preserve"> potential sources for dozens of natural materials that, in the right time and place, are incredibly </w:t>
      </w:r>
      <w:r w:rsidRPr="00B87851">
        <w:rPr>
          <w:rStyle w:val="StyleUnderline"/>
          <w:rFonts w:asciiTheme="majorHAnsi" w:hAnsiTheme="majorHAnsi" w:cstheme="majorHAnsi"/>
          <w:bCs/>
          <w:sz w:val="26"/>
          <w:szCs w:val="26"/>
        </w:rPr>
        <w:t>valuabl</w:t>
      </w:r>
      <w:r w:rsidRPr="00B87851">
        <w:rPr>
          <w:rFonts w:asciiTheme="majorHAnsi" w:hAnsiTheme="majorHAnsi" w:cstheme="majorHAnsi"/>
          <w:b/>
          <w:bCs/>
          <w:color w:val="000000" w:themeColor="text1"/>
          <w:sz w:val="14"/>
          <w:szCs w:val="26"/>
        </w:rPr>
        <w:t>e</w:t>
      </w:r>
      <w:r w:rsidRPr="00B87851">
        <w:rPr>
          <w:rFonts w:asciiTheme="majorHAnsi" w:hAnsiTheme="majorHAnsi" w:cstheme="majorHAnsi"/>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B87851">
        <w:rPr>
          <w:rStyle w:val="StyleUnderline"/>
          <w:rFonts w:asciiTheme="majorHAnsi" w:hAnsiTheme="majorHAnsi" w:cstheme="majorHAnsi"/>
          <w:sz w:val="26"/>
          <w:szCs w:val="26"/>
        </w:rPr>
        <w:t>So-called “rare earth” metals are also potential targets of asteroid miners intending to service Earth markets</w:t>
      </w:r>
      <w:r w:rsidRPr="00B87851">
        <w:rPr>
          <w:rFonts w:asciiTheme="majorHAnsi" w:hAnsiTheme="majorHAnsi" w:cstheme="majorHAnsi"/>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w:t>
      </w:r>
      <w:r w:rsidRPr="00B87851">
        <w:rPr>
          <w:rStyle w:val="StyleUnderline"/>
          <w:rFonts w:asciiTheme="majorHAnsi" w:hAnsiTheme="majorHAnsi" w:cstheme="majorHAnsi"/>
          <w:sz w:val="26"/>
          <w:szCs w:val="26"/>
        </w:rPr>
        <w:t xml:space="preserve">The Moon is a prime space mining </w:t>
      </w:r>
      <w:r w:rsidRPr="00B87851">
        <w:rPr>
          <w:rStyle w:val="StyleUnderline"/>
          <w:rFonts w:asciiTheme="majorHAnsi" w:hAnsiTheme="majorHAnsi" w:cstheme="majorHAnsi"/>
          <w:sz w:val="26"/>
          <w:szCs w:val="26"/>
        </w:rPr>
        <w:lastRenderedPageBreak/>
        <w:t>target. Boosted by NASA’s mining solicitation, it is likely the first location for commercial mining.</w:t>
      </w:r>
      <w:r w:rsidRPr="00B87851">
        <w:rPr>
          <w:rFonts w:asciiTheme="majorHAnsi" w:hAnsiTheme="majorHAnsi" w:cstheme="majorHAnsi"/>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B87851">
        <w:rPr>
          <w:rStyle w:val="StyleUnderline"/>
          <w:rFonts w:asciiTheme="majorHAnsi" w:hAnsiTheme="majorHAnsi" w:cstheme="majorHAnsi"/>
          <w:sz w:val="26"/>
          <w:szCs w:val="26"/>
        </w:rPr>
        <w:t xml:space="preserve">recent probes have confirmed substantial amounts of water ice lurking in </w:t>
      </w:r>
      <w:hyperlink r:id="rId14" w:tgtFrame="_blank" w:history="1">
        <w:r w:rsidRPr="00B87851">
          <w:rPr>
            <w:rStyle w:val="StyleUnderline"/>
            <w:rFonts w:asciiTheme="majorHAnsi" w:hAnsiTheme="majorHAnsi" w:cstheme="majorHAnsi"/>
            <w:sz w:val="26"/>
            <w:szCs w:val="26"/>
          </w:rPr>
          <w:t>permanently shadowed craters</w:t>
        </w:r>
      </w:hyperlink>
      <w:r w:rsidRPr="00B87851">
        <w:rPr>
          <w:rStyle w:val="StyleUnderline"/>
          <w:rFonts w:asciiTheme="majorHAnsi" w:hAnsiTheme="majorHAnsi" w:cstheme="majorHAnsi"/>
          <w:sz w:val="26"/>
          <w:szCs w:val="26"/>
        </w:rPr>
        <w:t xml:space="preserve"> at the lunar poles</w:t>
      </w:r>
      <w:r w:rsidRPr="00B87851">
        <w:rPr>
          <w:rFonts w:asciiTheme="majorHAnsi" w:hAnsiTheme="majorHAnsi" w:cstheme="majorHAnsi"/>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B87851">
        <w:rPr>
          <w:rStyle w:val="StyleUnderline"/>
          <w:rFonts w:asciiTheme="majorHAnsi" w:hAnsiTheme="majorHAnsi" w:cstheme="majorHAnsi"/>
          <w:sz w:val="26"/>
          <w:szCs w:val="26"/>
        </w:rPr>
        <w:t>Between its water and helium-3 deposits, the Moon could be the resource stepping-stone for further solar system exploration.</w:t>
      </w:r>
      <w:r w:rsidRPr="00B87851">
        <w:rPr>
          <w:rFonts w:asciiTheme="majorHAnsi" w:hAnsiTheme="majorHAnsi" w:cstheme="majorHAnsi"/>
          <w:color w:val="000000" w:themeColor="text1"/>
          <w:sz w:val="14"/>
          <w:szCs w:val="26"/>
        </w:rPr>
        <w:t xml:space="preserve"> </w:t>
      </w:r>
      <w:r w:rsidRPr="00B87851">
        <w:rPr>
          <w:rStyle w:val="StyleUnderline"/>
          <w:rFonts w:asciiTheme="majorHAnsi" w:hAnsiTheme="majorHAnsi" w:cstheme="majorHAnsi"/>
          <w:sz w:val="26"/>
          <w:szCs w:val="26"/>
        </w:rPr>
        <w:t xml:space="preserve">Asteroids are another near-term </w:t>
      </w:r>
      <w:hyperlink r:id="rId15" w:tgtFrame="_blank" w:history="1">
        <w:r w:rsidRPr="00B87851">
          <w:rPr>
            <w:rStyle w:val="StyleUnderline"/>
            <w:rFonts w:asciiTheme="majorHAnsi" w:hAnsiTheme="majorHAnsi" w:cstheme="majorHAnsi"/>
            <w:sz w:val="26"/>
            <w:szCs w:val="26"/>
          </w:rPr>
          <w:t>mining target</w:t>
        </w:r>
      </w:hyperlink>
      <w:r w:rsidRPr="00B87851">
        <w:rPr>
          <w:rStyle w:val="StyleUnderline"/>
          <w:rFonts w:asciiTheme="majorHAnsi" w:hAnsiTheme="majorHAnsi" w:cstheme="majorHAnsi"/>
          <w:sz w:val="26"/>
          <w:szCs w:val="26"/>
        </w:rPr>
        <w:t xml:space="preserve">. </w:t>
      </w:r>
      <w:r w:rsidRPr="00B87851">
        <w:rPr>
          <w:rFonts w:asciiTheme="majorHAnsi" w:hAnsiTheme="majorHAnsi" w:cstheme="majorHAnsi"/>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87851">
        <w:rPr>
          <w:rFonts w:asciiTheme="majorHAnsi" w:hAnsiTheme="majorHAnsi" w:cstheme="majorHAnsi"/>
          <w:color w:val="333333"/>
          <w:sz w:val="14"/>
          <w:szCs w:val="26"/>
          <w:shd w:val="clear" w:color="auto" w:fill="FFFFFF"/>
        </w:rPr>
        <w:t xml:space="preserve"> </w:t>
      </w:r>
      <w:r w:rsidRPr="00B87851">
        <w:rPr>
          <w:rFonts w:asciiTheme="majorHAnsi" w:hAnsiTheme="majorHAnsi" w:cstheme="majorHAnsi"/>
          <w:color w:val="000000" w:themeColor="text1"/>
          <w:sz w:val="14"/>
          <w:szCs w:val="26"/>
          <w:shd w:val="clear" w:color="auto" w:fill="FFFFFF"/>
        </w:rPr>
        <w:t>T</w:t>
      </w:r>
      <w:r w:rsidRPr="00B87851">
        <w:rPr>
          <w:rStyle w:val="StyleUnderline"/>
          <w:rFonts w:asciiTheme="majorHAnsi" w:hAnsiTheme="majorHAnsi" w:cstheme="majorHAnsi"/>
          <w:sz w:val="26"/>
          <w:szCs w:val="26"/>
        </w:rPr>
        <w:t xml:space="preserve">he prospects for space mining are being driven by technological advances across the space industry. The rise of </w:t>
      </w:r>
      <w:r w:rsidRPr="00B87851">
        <w:rPr>
          <w:rStyle w:val="StyleUnderline"/>
          <w:rFonts w:asciiTheme="majorHAnsi" w:hAnsiTheme="majorHAnsi" w:cstheme="majorHAnsi"/>
          <w:bCs/>
          <w:sz w:val="26"/>
          <w:szCs w:val="26"/>
        </w:rPr>
        <w:t>reusable rocket components</w:t>
      </w:r>
      <w:r w:rsidRPr="00B87851">
        <w:rPr>
          <w:rStyle w:val="StyleUnderline"/>
          <w:rFonts w:asciiTheme="majorHAnsi" w:hAnsiTheme="majorHAnsi" w:cstheme="majorHAnsi"/>
          <w:sz w:val="26"/>
          <w:szCs w:val="26"/>
        </w:rPr>
        <w:t xml:space="preserve"> and the now-widespread use of </w:t>
      </w:r>
      <w:r w:rsidRPr="00B87851">
        <w:rPr>
          <w:rStyle w:val="StyleUnderline"/>
          <w:rFonts w:asciiTheme="majorHAnsi" w:hAnsiTheme="majorHAnsi" w:cstheme="majorHAnsi"/>
          <w:bCs/>
          <w:sz w:val="26"/>
          <w:szCs w:val="26"/>
        </w:rPr>
        <w:t>off-the-shelf parts</w:t>
      </w:r>
      <w:r w:rsidRPr="00B87851">
        <w:rPr>
          <w:rStyle w:val="StyleUnderline"/>
          <w:rFonts w:asciiTheme="majorHAnsi" w:hAnsiTheme="majorHAnsi" w:cstheme="majorHAnsi"/>
          <w:sz w:val="26"/>
          <w:szCs w:val="26"/>
        </w:rPr>
        <w:t xml:space="preserve"> are lowering both launch and operations </w:t>
      </w:r>
      <w:r w:rsidRPr="00B87851">
        <w:rPr>
          <w:rStyle w:val="StyleUnderline"/>
          <w:rFonts w:asciiTheme="majorHAnsi" w:hAnsiTheme="majorHAnsi" w:cstheme="majorHAnsi"/>
          <w:bCs/>
          <w:sz w:val="26"/>
          <w:szCs w:val="26"/>
        </w:rPr>
        <w:t>costs</w:t>
      </w:r>
      <w:r w:rsidRPr="00B87851">
        <w:rPr>
          <w:rStyle w:val="StyleUnderline"/>
          <w:rFonts w:asciiTheme="majorHAnsi" w:hAnsiTheme="majorHAnsi" w:cstheme="majorHAnsi"/>
          <w:sz w:val="26"/>
          <w:szCs w:val="26"/>
        </w:rPr>
        <w:t xml:space="preserve">. Once limited to government contract missions and the delivery of telecom satellites to orbit, </w:t>
      </w:r>
      <w:r w:rsidRPr="00B87851">
        <w:rPr>
          <w:rStyle w:val="StyleUnderline"/>
          <w:rFonts w:asciiTheme="majorHAnsi" w:hAnsiTheme="majorHAnsi" w:cstheme="majorHAnsi"/>
          <w:bCs/>
          <w:sz w:val="26"/>
          <w:szCs w:val="26"/>
        </w:rPr>
        <w:t>private firms are</w:t>
      </w:r>
      <w:r w:rsidRPr="00B87851">
        <w:rPr>
          <w:rStyle w:val="StyleUnderline"/>
          <w:rFonts w:asciiTheme="majorHAnsi" w:hAnsiTheme="majorHAnsi" w:cstheme="majorHAnsi"/>
          <w:sz w:val="26"/>
          <w:szCs w:val="26"/>
        </w:rPr>
        <w:t xml:space="preserve"> now emerging as </w:t>
      </w:r>
      <w:r w:rsidRPr="00B87851">
        <w:rPr>
          <w:rStyle w:val="StyleUnderline"/>
          <w:rFonts w:asciiTheme="majorHAnsi" w:hAnsiTheme="majorHAnsi" w:cstheme="majorHAnsi"/>
          <w:bCs/>
          <w:sz w:val="26"/>
          <w:szCs w:val="26"/>
        </w:rPr>
        <w:t>leaders</w:t>
      </w:r>
      <w:r w:rsidRPr="00B87851">
        <w:rPr>
          <w:rStyle w:val="StyleUnderline"/>
          <w:rFonts w:asciiTheme="majorHAnsi" w:hAnsiTheme="majorHAnsi" w:cstheme="majorHAnsi"/>
          <w:sz w:val="26"/>
          <w:szCs w:val="26"/>
        </w:rPr>
        <w:t xml:space="preserve"> in developing “</w:t>
      </w:r>
      <w:proofErr w:type="spellStart"/>
      <w:r w:rsidRPr="00B87851">
        <w:rPr>
          <w:rStyle w:val="StyleUnderline"/>
          <w:rFonts w:asciiTheme="majorHAnsi" w:hAnsiTheme="majorHAnsi" w:cstheme="majorHAnsi"/>
          <w:sz w:val="26"/>
          <w:szCs w:val="26"/>
        </w:rPr>
        <w:t>NewSpace</w:t>
      </w:r>
      <w:proofErr w:type="spellEnd"/>
      <w:r w:rsidRPr="00B87851">
        <w:rPr>
          <w:rStyle w:val="StyleUnderline"/>
          <w:rFonts w:asciiTheme="majorHAnsi" w:hAnsiTheme="majorHAnsi" w:cstheme="majorHAnsi"/>
          <w:sz w:val="26"/>
          <w:szCs w:val="26"/>
        </w:rPr>
        <w:t>” activities</w:t>
      </w:r>
      <w:r w:rsidRPr="00B87851">
        <w:rPr>
          <w:rFonts w:asciiTheme="majorHAnsi" w:hAnsiTheme="majorHAnsi" w:cstheme="majorHAnsi"/>
          <w:color w:val="000000" w:themeColor="text1"/>
          <w:sz w:val="14"/>
          <w:szCs w:val="26"/>
          <w:shd w:val="clear" w:color="auto" w:fill="FFFFFF"/>
        </w:rPr>
        <w:t xml:space="preserve"> — a catch-all term for endeavors including orbital tourism, orbital manufacturing and mini-satellites providing </w:t>
      </w:r>
      <w:r w:rsidRPr="00B87851">
        <w:rPr>
          <w:rStyle w:val="StyleUnderline"/>
          <w:rFonts w:asciiTheme="majorHAnsi" w:hAnsiTheme="majorHAnsi" w:cstheme="majorHAnsi"/>
          <w:sz w:val="26"/>
          <w:szCs w:val="26"/>
        </w:rPr>
        <w:t>specialized services. The space sector, with a market capitalization of $400 billion, could grow to as much as $1 trillion by 2040 as private investment soars.</w:t>
      </w:r>
    </w:p>
    <w:p w14:paraId="4D563212" w14:textId="77777777" w:rsidR="00DD43E5" w:rsidRPr="00B87851" w:rsidRDefault="00DD43E5" w:rsidP="00DD43E5">
      <w:pPr>
        <w:pStyle w:val="NormalWeb"/>
        <w:shd w:val="clear" w:color="auto" w:fill="FFFFFF"/>
        <w:spacing w:before="0" w:beforeAutospacing="0" w:after="0" w:afterAutospacing="0"/>
        <w:rPr>
          <w:rStyle w:val="StyleUnderline"/>
          <w:rFonts w:asciiTheme="majorHAnsi" w:hAnsiTheme="majorHAnsi" w:cstheme="majorHAnsi"/>
          <w:sz w:val="26"/>
          <w:szCs w:val="26"/>
        </w:rPr>
      </w:pPr>
    </w:p>
    <w:p w14:paraId="7ECBC3A3" w14:textId="77777777" w:rsidR="00DD43E5" w:rsidRPr="00B87851" w:rsidRDefault="00DD43E5" w:rsidP="00DD43E5">
      <w:pPr>
        <w:pStyle w:val="NormalWeb"/>
        <w:shd w:val="clear" w:color="auto" w:fill="FFFFFF"/>
        <w:spacing w:before="0" w:beforeAutospacing="0" w:after="0" w:afterAutospacing="0"/>
        <w:rPr>
          <w:rStyle w:val="StyleUnderline"/>
          <w:rFonts w:asciiTheme="majorHAnsi" w:hAnsiTheme="majorHAnsi" w:cstheme="majorHAnsi"/>
          <w:sz w:val="26"/>
          <w:szCs w:val="26"/>
        </w:rPr>
      </w:pPr>
    </w:p>
    <w:p w14:paraId="6A1D4204" w14:textId="77777777" w:rsidR="00DD43E5" w:rsidRPr="00B87851" w:rsidRDefault="00DD43E5" w:rsidP="00DD43E5">
      <w:pPr>
        <w:pStyle w:val="Heading4"/>
        <w:rPr>
          <w:rFonts w:asciiTheme="majorHAnsi" w:hAnsiTheme="majorHAnsi" w:cstheme="majorHAnsi"/>
        </w:rPr>
      </w:pPr>
      <w:r w:rsidRPr="00B87851">
        <w:rPr>
          <w:rFonts w:asciiTheme="majorHAnsi" w:hAnsiTheme="majorHAnsi" w:cstheme="majorHAnsi"/>
        </w:rPr>
        <w:t>Private entity appropriation is key to sustained space exploration.</w:t>
      </w:r>
    </w:p>
    <w:p w14:paraId="7F7A92C1" w14:textId="77777777" w:rsidR="00DD43E5" w:rsidRPr="00B87851" w:rsidRDefault="00DD43E5" w:rsidP="00DD43E5">
      <w:pPr>
        <w:rPr>
          <w:rFonts w:asciiTheme="majorHAnsi" w:hAnsiTheme="majorHAnsi" w:cstheme="majorHAnsi"/>
          <w:sz w:val="16"/>
        </w:rPr>
      </w:pPr>
      <w:r w:rsidRPr="00B87851">
        <w:rPr>
          <w:rFonts w:asciiTheme="majorHAnsi" w:hAnsiTheme="majorHAnsi" w:cstheme="majorHAnsi"/>
          <w:b/>
          <w:bCs/>
          <w:u w:val="single"/>
        </w:rPr>
        <w:t>Brehm 15</w:t>
      </w:r>
      <w:r w:rsidRPr="00B87851">
        <w:rPr>
          <w:rFonts w:asciiTheme="majorHAnsi" w:hAnsiTheme="majorHAnsi" w:cstheme="majorHAnsi"/>
          <w:sz w:val="16"/>
        </w:rPr>
        <w:t xml:space="preserve">,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w:t>
      </w:r>
      <w:proofErr w:type="spellStart"/>
      <w:r w:rsidRPr="00B87851">
        <w:rPr>
          <w:rFonts w:asciiTheme="majorHAnsi" w:hAnsiTheme="majorHAnsi" w:cstheme="majorHAnsi"/>
          <w:sz w:val="16"/>
        </w:rPr>
        <w:t>Scopelitis</w:t>
      </w:r>
      <w:proofErr w:type="spellEnd"/>
      <w:r w:rsidRPr="00B87851">
        <w:rPr>
          <w:rFonts w:asciiTheme="majorHAnsi" w:hAnsiTheme="majorHAnsi" w:cstheme="majorHAnsi"/>
          <w:sz w:val="16"/>
        </w:rPr>
        <w:t xml:space="preserve">. Garvin, Light, Hanson &amp; </w:t>
      </w:r>
      <w:proofErr w:type="spellStart"/>
      <w:r w:rsidRPr="00B87851">
        <w:rPr>
          <w:rFonts w:asciiTheme="majorHAnsi" w:hAnsiTheme="majorHAnsi" w:cstheme="majorHAnsi"/>
          <w:sz w:val="16"/>
        </w:rPr>
        <w:t>Feary</w:t>
      </w:r>
      <w:proofErr w:type="spellEnd"/>
      <w:r w:rsidRPr="00B87851">
        <w:rPr>
          <w:rFonts w:asciiTheme="majorHAnsi" w:hAnsiTheme="majorHAnsi" w:cstheme="majorHAnsi"/>
          <w:sz w:val="16"/>
        </w:rPr>
        <w:t xml:space="preserve">, Mr. Brehm spent two years as a judicial clerk for The Honorable Rebecca F. </w:t>
      </w:r>
      <w:proofErr w:type="spellStart"/>
      <w:r w:rsidRPr="00B87851">
        <w:rPr>
          <w:rFonts w:asciiTheme="majorHAnsi" w:hAnsiTheme="majorHAnsi" w:cstheme="majorHAnsi"/>
          <w:sz w:val="16"/>
        </w:rPr>
        <w:t>Dallet</w:t>
      </w:r>
      <w:proofErr w:type="spellEnd"/>
      <w:r w:rsidRPr="00B87851">
        <w:rPr>
          <w:rFonts w:asciiTheme="majorHAnsi" w:hAnsiTheme="majorHAnsi" w:cstheme="majorHAnsi"/>
          <w:sz w:val="16"/>
        </w:rPr>
        <w:t xml:space="preserve">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w:t>
      </w:r>
      <w:proofErr w:type="spellStart"/>
      <w:r w:rsidRPr="00B87851">
        <w:rPr>
          <w:rFonts w:asciiTheme="majorHAnsi" w:hAnsiTheme="majorHAnsi" w:cstheme="majorHAnsi"/>
          <w:sz w:val="16"/>
        </w:rPr>
        <w:t>uwlaw</w:t>
      </w:r>
      <w:proofErr w:type="spellEnd"/>
      <w:r w:rsidRPr="00B87851">
        <w:rPr>
          <w:rFonts w:asciiTheme="majorHAnsi" w:hAnsiTheme="majorHAnsi" w:cstheme="majorHAnsi"/>
          <w:sz w:val="16"/>
        </w:rPr>
        <w:t>/media/</w:t>
      </w:r>
      <w:proofErr w:type="gramStart"/>
      <w:r w:rsidRPr="00B87851">
        <w:rPr>
          <w:rFonts w:asciiTheme="majorHAnsi" w:hAnsiTheme="majorHAnsi" w:cstheme="majorHAnsi"/>
          <w:sz w:val="16"/>
        </w:rPr>
        <w:t>77012./</w:t>
      </w:r>
      <w:proofErr w:type="gramEnd"/>
      <w:r w:rsidRPr="00B87851">
        <w:rPr>
          <w:rFonts w:asciiTheme="majorHAnsi" w:hAnsiTheme="majorHAnsi" w:cstheme="majorHAnsi"/>
          <w:sz w:val="16"/>
        </w:rPr>
        <w:t>/JQ</w:t>
      </w:r>
    </w:p>
    <w:p w14:paraId="1C5CE742" w14:textId="77777777" w:rsidR="00DD43E5" w:rsidRPr="00B87851" w:rsidRDefault="00DD43E5" w:rsidP="00DD43E5">
      <w:pPr>
        <w:rPr>
          <w:rFonts w:asciiTheme="majorHAnsi" w:hAnsiTheme="majorHAnsi" w:cstheme="majorHAnsi"/>
          <w:u w:val="single"/>
        </w:rPr>
      </w:pPr>
      <w:r w:rsidRPr="00B87851">
        <w:rPr>
          <w:rFonts w:asciiTheme="majorHAnsi" w:hAnsiTheme="majorHAnsi" w:cstheme="majorHAnsi"/>
          <w:sz w:val="16"/>
        </w:rPr>
        <w:t xml:space="preserve">In modem times, </w:t>
      </w:r>
      <w:r w:rsidRPr="00B87851">
        <w:rPr>
          <w:rFonts w:asciiTheme="majorHAnsi" w:hAnsiTheme="majorHAnsi" w:cstheme="majorHAnsi"/>
          <w:u w:val="single"/>
        </w:rPr>
        <w:t>space exploration has consistently been viewed as a vehicle for societal advancement in terms of technology, science, and knowledge of our universe</w:t>
      </w:r>
      <w:r w:rsidRPr="00B87851">
        <w:rPr>
          <w:rFonts w:asciiTheme="majorHAnsi" w:hAnsiTheme="majorHAnsi" w:cstheme="majorHAnsi"/>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these resources. For example, </w:t>
      </w:r>
      <w:r w:rsidRPr="00B87851">
        <w:rPr>
          <w:rFonts w:asciiTheme="majorHAnsi" w:hAnsiTheme="majorHAnsi" w:cstheme="majorHAnsi"/>
          <w:u w:val="single"/>
        </w:rPr>
        <w:t xml:space="preserve">asteroids are rich in ruthenium, rhodium, osmium, iridium, and platinum.' These elements are extremely rare on Earth and are important materials in developing electronics? As such, each of these platinum group elements draws a high market price, creating incentives to explore space for entrepreneurs and investors alike.' </w:t>
      </w:r>
    </w:p>
    <w:p w14:paraId="33208D3E" w14:textId="77777777" w:rsidR="00DD43E5" w:rsidRPr="00B87851" w:rsidRDefault="00DD43E5" w:rsidP="00DD43E5">
      <w:pPr>
        <w:rPr>
          <w:rFonts w:asciiTheme="majorHAnsi" w:hAnsiTheme="majorHAnsi" w:cstheme="majorHAnsi"/>
          <w:sz w:val="16"/>
        </w:rPr>
      </w:pPr>
      <w:r w:rsidRPr="00B87851">
        <w:rPr>
          <w:rFonts w:asciiTheme="majorHAnsi" w:hAnsiTheme="majorHAnsi" w:cstheme="majorHAnsi"/>
          <w:sz w:val="16"/>
        </w:rPr>
        <w:t xml:space="preserve">There is little doubt that </w:t>
      </w:r>
      <w:r w:rsidRPr="00B87851">
        <w:rPr>
          <w:rFonts w:asciiTheme="majorHAnsi" w:hAnsiTheme="majorHAnsi" w:cstheme="majorHAnsi"/>
          <w:u w:val="single"/>
        </w:rPr>
        <w:t>the private space race is underway</w:t>
      </w:r>
      <w:r w:rsidRPr="00B87851">
        <w:rPr>
          <w:rFonts w:asciiTheme="majorHAnsi" w:hAnsiTheme="majorHAnsi" w:cstheme="majorHAnsi"/>
          <w:sz w:val="16"/>
        </w:rPr>
        <w:t xml:space="preserve">. </w:t>
      </w:r>
      <w:r w:rsidRPr="00B87851">
        <w:rPr>
          <w:rFonts w:asciiTheme="majorHAnsi" w:hAnsiTheme="majorHAnsi" w:cstheme="majorHAnsi"/>
          <w:u w:val="single"/>
        </w:rPr>
        <w:t xml:space="preserve">Even with much uncertainty surrounding private property rights and international space law, the discovery of </w:t>
      </w:r>
      <w:r w:rsidRPr="00B87851">
        <w:rPr>
          <w:rFonts w:asciiTheme="majorHAnsi" w:hAnsiTheme="majorHAnsi" w:cstheme="majorHAnsi"/>
          <w:u w:val="single"/>
        </w:rPr>
        <w:lastRenderedPageBreak/>
        <w:t>valuable resources in outer space has led to the emergence of various private companies seeking to capitalize in an untapped market</w:t>
      </w:r>
      <w:r w:rsidRPr="00B87851">
        <w:rPr>
          <w:rFonts w:asciiTheme="majorHAnsi" w:hAnsiTheme="majorHAnsi" w:cstheme="majorHAnsi"/>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B87851">
        <w:rPr>
          <w:rFonts w:asciiTheme="majorHAnsi" w:hAnsiTheme="majorHAnsi" w:cstheme="majorHAnsi"/>
          <w:u w:val="single"/>
        </w:rPr>
        <w:t>mine hydrogen fuels from the asteroids that can be used to launch deeper space expeditions</w:t>
      </w:r>
      <w:r w:rsidRPr="00B87851">
        <w:rPr>
          <w:rFonts w:asciiTheme="majorHAnsi" w:hAnsiTheme="majorHAnsi" w:cstheme="majorHAnsi"/>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02D75B32" w14:textId="77777777" w:rsidR="00DD43E5" w:rsidRPr="00B87851" w:rsidRDefault="00DD43E5" w:rsidP="00DD43E5">
      <w:pPr>
        <w:rPr>
          <w:rFonts w:asciiTheme="majorHAnsi" w:hAnsiTheme="majorHAnsi" w:cstheme="majorHAnsi"/>
          <w:sz w:val="16"/>
          <w:szCs w:val="16"/>
        </w:rPr>
      </w:pPr>
      <w:r w:rsidRPr="00B87851">
        <w:rPr>
          <w:rFonts w:asciiTheme="majorHAnsi" w:hAnsiTheme="majorHAnsi" w:cstheme="majorHAnsi"/>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1AD22E36" w14:textId="77777777" w:rsidR="00DD43E5" w:rsidRPr="00B87851" w:rsidRDefault="00DD43E5" w:rsidP="00DD43E5">
      <w:pPr>
        <w:rPr>
          <w:rFonts w:asciiTheme="majorHAnsi" w:hAnsiTheme="majorHAnsi" w:cstheme="majorHAnsi"/>
          <w:sz w:val="16"/>
        </w:rPr>
      </w:pPr>
      <w:r w:rsidRPr="00B87851">
        <w:rPr>
          <w:rFonts w:asciiTheme="majorHAnsi" w:hAnsiTheme="majorHAnsi" w:cstheme="majorHAnsi"/>
          <w:u w:val="single"/>
        </w:rPr>
        <w:t>Each of these private entities has the potential to propel space exploration and technological advances in the pursuit of a deeper understanding of our cosmos</w:t>
      </w:r>
      <w:r w:rsidRPr="00B87851">
        <w:rPr>
          <w:rFonts w:asciiTheme="majorHAnsi" w:hAnsiTheme="majorHAnsi" w:cstheme="majorHAnsi"/>
          <w:sz w:val="16"/>
        </w:rPr>
        <w:t xml:space="preserve">. </w:t>
      </w:r>
      <w:r w:rsidRPr="00B87851">
        <w:rPr>
          <w:rFonts w:asciiTheme="majorHAnsi" w:hAnsiTheme="majorHAnsi" w:cstheme="majorHAnsi"/>
          <w:u w:val="single"/>
        </w:rPr>
        <w:t>Further, the short-term benefit of private space expeditions is exponential in terms of lowering the cost of electronics, lessening the taxpayer burden of funding space activities, and incentivizing more advanced levels of space exploration</w:t>
      </w:r>
      <w:r w:rsidRPr="00B87851">
        <w:rPr>
          <w:rFonts w:asciiTheme="majorHAnsi" w:hAnsiTheme="majorHAnsi" w:cstheme="majorHAnsi"/>
          <w:sz w:val="16"/>
        </w:rPr>
        <w:t xml:space="preserve">.1° Without a clear system of private property acquisition in outer space, however, the private space race is not likely to get far </w:t>
      </w:r>
      <w:proofErr w:type="gramStart"/>
      <w:r w:rsidRPr="00B87851">
        <w:rPr>
          <w:rFonts w:asciiTheme="majorHAnsi" w:hAnsiTheme="majorHAnsi" w:cstheme="majorHAnsi"/>
          <w:sz w:val="16"/>
        </w:rPr>
        <w:t>off of</w:t>
      </w:r>
      <w:proofErr w:type="gramEnd"/>
      <w:r w:rsidRPr="00B87851">
        <w:rPr>
          <w:rFonts w:asciiTheme="majorHAnsi" w:hAnsiTheme="majorHAnsi" w:cstheme="majorHAnsi"/>
          <w:sz w:val="16"/>
        </w:rPr>
        <w:t xml:space="preserve">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0C438512" w14:textId="77777777" w:rsidR="00DD43E5" w:rsidRPr="00B87851" w:rsidRDefault="00DD43E5" w:rsidP="00DD43E5">
      <w:pPr>
        <w:pStyle w:val="NormalWeb"/>
        <w:shd w:val="clear" w:color="auto" w:fill="FFFFFF"/>
        <w:spacing w:before="0" w:beforeAutospacing="0" w:after="0" w:afterAutospacing="0"/>
        <w:rPr>
          <w:rFonts w:asciiTheme="majorHAnsi" w:hAnsiTheme="majorHAnsi" w:cstheme="majorHAnsi"/>
          <w:color w:val="333333"/>
          <w:sz w:val="14"/>
          <w:szCs w:val="26"/>
        </w:rPr>
      </w:pPr>
    </w:p>
    <w:p w14:paraId="1554B78B" w14:textId="77777777" w:rsidR="00DD43E5" w:rsidRPr="00B87851" w:rsidRDefault="00DD43E5" w:rsidP="00DD43E5">
      <w:pPr>
        <w:rPr>
          <w:rFonts w:asciiTheme="majorHAnsi" w:hAnsiTheme="majorHAnsi" w:cstheme="majorHAnsi"/>
          <w:szCs w:val="26"/>
        </w:rPr>
      </w:pPr>
    </w:p>
    <w:p w14:paraId="6E120538" w14:textId="77777777" w:rsidR="00DD43E5" w:rsidRPr="00B87851" w:rsidRDefault="00DD43E5" w:rsidP="00DD43E5">
      <w:pPr>
        <w:pStyle w:val="Heading4"/>
        <w:rPr>
          <w:rFonts w:asciiTheme="majorHAnsi" w:hAnsiTheme="majorHAnsi" w:cstheme="majorHAnsi"/>
        </w:rPr>
      </w:pPr>
      <w:proofErr w:type="spellStart"/>
      <w:r w:rsidRPr="00B87851">
        <w:rPr>
          <w:rFonts w:asciiTheme="majorHAnsi" w:hAnsiTheme="majorHAnsi" w:cstheme="majorHAnsi"/>
        </w:rPr>
        <w:t>Squo</w:t>
      </w:r>
      <w:proofErr w:type="spellEnd"/>
      <w:r w:rsidRPr="00B87851">
        <w:rPr>
          <w:rFonts w:asciiTheme="majorHAnsi" w:hAnsiTheme="majorHAnsi" w:cstheme="majorHAnsi"/>
        </w:rPr>
        <w:t xml:space="preserve"> private companies are willing to invest, but the plan crosses a </w:t>
      </w:r>
      <w:r w:rsidRPr="00B87851">
        <w:rPr>
          <w:rFonts w:asciiTheme="majorHAnsi" w:hAnsiTheme="majorHAnsi" w:cstheme="majorHAnsi"/>
          <w:u w:val="single"/>
        </w:rPr>
        <w:t>perception barrier</w:t>
      </w:r>
      <w:r w:rsidRPr="00B87851">
        <w:rPr>
          <w:rFonts w:asciiTheme="majorHAnsi" w:hAnsiTheme="majorHAnsi" w:cstheme="majorHAnsi"/>
        </w:rPr>
        <w:t xml:space="preserve"> which destroys investment.</w:t>
      </w:r>
    </w:p>
    <w:p w14:paraId="445F1840" w14:textId="77777777" w:rsidR="00DD43E5" w:rsidRPr="00B87851" w:rsidRDefault="00DD43E5" w:rsidP="00DD43E5">
      <w:pPr>
        <w:rPr>
          <w:rFonts w:asciiTheme="majorHAnsi" w:hAnsiTheme="majorHAnsi" w:cstheme="majorHAnsi"/>
          <w:sz w:val="16"/>
          <w:szCs w:val="26"/>
        </w:rPr>
      </w:pPr>
      <w:r w:rsidRPr="00B87851">
        <w:rPr>
          <w:rStyle w:val="Style13ptBold"/>
          <w:rFonts w:asciiTheme="majorHAnsi" w:hAnsiTheme="majorHAnsi" w:cstheme="majorHAnsi"/>
          <w:szCs w:val="26"/>
          <w:u w:val="single"/>
        </w:rPr>
        <w:t>Shaw 13</w:t>
      </w:r>
      <w:r w:rsidRPr="00B87851">
        <w:rPr>
          <w:rFonts w:asciiTheme="majorHAnsi" w:hAnsiTheme="majorHAnsi" w:cstheme="majorHAnsi"/>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16" w:history="1">
        <w:r w:rsidRPr="00B87851">
          <w:rPr>
            <w:rStyle w:val="Hyperlink"/>
            <w:rFonts w:asciiTheme="majorHAnsi" w:hAnsiTheme="majorHAnsi" w:cstheme="majorHAnsi"/>
            <w:sz w:val="16"/>
            <w:szCs w:val="26"/>
          </w:rPr>
          <w:t>https://scholar.smu.edu/cgi/viewcontent.cgi?article=1307&amp;context=jalc</w:t>
        </w:r>
      </w:hyperlink>
      <w:r w:rsidRPr="00B87851">
        <w:rPr>
          <w:rFonts w:asciiTheme="majorHAnsi" w:hAnsiTheme="majorHAnsi" w:cstheme="majorHAnsi"/>
          <w:sz w:val="16"/>
          <w:szCs w:val="26"/>
        </w:rPr>
        <w:t xml:space="preserve">  // recut MNHS NL</w:t>
      </w:r>
    </w:p>
    <w:p w14:paraId="0F32201A" w14:textId="77777777" w:rsidR="00DD43E5" w:rsidRPr="00B87851" w:rsidRDefault="00DD43E5" w:rsidP="00DD43E5">
      <w:pPr>
        <w:rPr>
          <w:rFonts w:asciiTheme="majorHAnsi" w:hAnsiTheme="majorHAnsi" w:cstheme="majorHAnsi"/>
          <w:sz w:val="16"/>
          <w:szCs w:val="26"/>
        </w:rPr>
      </w:pPr>
      <w:r w:rsidRPr="00B87851">
        <w:rPr>
          <w:rFonts w:asciiTheme="majorHAnsi" w:hAnsiTheme="majorHAnsi" w:cstheme="majorHAnsi"/>
          <w:sz w:val="16"/>
          <w:szCs w:val="26"/>
        </w:rPr>
        <w:t xml:space="preserve">To some, </w:t>
      </w:r>
      <w:r w:rsidRPr="00B87851">
        <w:rPr>
          <w:rStyle w:val="StyleUnderline"/>
          <w:rFonts w:asciiTheme="majorHAnsi" w:hAnsiTheme="majorHAnsi" w:cstheme="majorHAnsi"/>
          <w:sz w:val="26"/>
          <w:szCs w:val="26"/>
        </w:rPr>
        <w:t>the mining of asteroids</w:t>
      </w:r>
      <w:r w:rsidRPr="00B87851">
        <w:rPr>
          <w:rFonts w:asciiTheme="majorHAnsi" w:hAnsiTheme="majorHAnsi" w:cstheme="majorHAnsi"/>
          <w:sz w:val="16"/>
          <w:szCs w:val="26"/>
        </w:rPr>
        <w:t xml:space="preserve"> might sound like the premise of a science fiction novel' or the solution to the </w:t>
      </w:r>
      <w:proofErr w:type="spellStart"/>
      <w:r w:rsidRPr="00B87851">
        <w:rPr>
          <w:rFonts w:asciiTheme="majorHAnsi" w:hAnsiTheme="majorHAnsi" w:cstheme="majorHAnsi"/>
          <w:sz w:val="16"/>
          <w:szCs w:val="26"/>
        </w:rPr>
        <w:t>heartwrenching</w:t>
      </w:r>
      <w:proofErr w:type="spellEnd"/>
      <w:r w:rsidRPr="00B87851">
        <w:rPr>
          <w:rFonts w:asciiTheme="majorHAnsi" w:hAnsiTheme="majorHAnsi" w:cstheme="majorHAnsi"/>
          <w:sz w:val="16"/>
          <w:szCs w:val="26"/>
        </w:rPr>
        <w:t xml:space="preserve">, fictional scenario depicted in the film Armageddon.2 To others, it </w:t>
      </w:r>
      <w:r w:rsidRPr="00B87851">
        <w:rPr>
          <w:rStyle w:val="StyleUnderline"/>
          <w:rFonts w:asciiTheme="majorHAnsi" w:hAnsiTheme="majorHAnsi" w:cstheme="majorHAnsi"/>
          <w:sz w:val="26"/>
          <w:szCs w:val="26"/>
        </w:rPr>
        <w:t>evokes a fantastical idea that may come to fruition</w:t>
      </w:r>
      <w:r w:rsidRPr="00B87851">
        <w:rPr>
          <w:rFonts w:asciiTheme="majorHAnsi" w:hAnsiTheme="majorHAnsi" w:cstheme="majorHAnsi"/>
          <w:sz w:val="16"/>
          <w:szCs w:val="26"/>
        </w:rPr>
        <w:t xml:space="preserve"> in a distant reality. </w:t>
      </w:r>
      <w:r w:rsidRPr="00B87851">
        <w:rPr>
          <w:rStyle w:val="Emphasis"/>
          <w:rFonts w:asciiTheme="majorHAnsi" w:hAnsiTheme="majorHAnsi" w:cstheme="majorHAnsi"/>
          <w:sz w:val="26"/>
          <w:szCs w:val="26"/>
        </w:rPr>
        <w:t>However</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impressively funded companies have plans to send spacecraft to begin prospecting on asteroids</w:t>
      </w:r>
      <w:r w:rsidRPr="00B87851">
        <w:rPr>
          <w:rFonts w:asciiTheme="majorHAnsi" w:hAnsiTheme="majorHAnsi" w:cstheme="majorHAnsi"/>
          <w:sz w:val="16"/>
          <w:szCs w:val="26"/>
        </w:rPr>
        <w:t xml:space="preserve"> within the next two years.' </w:t>
      </w:r>
      <w:r w:rsidRPr="00B87851">
        <w:rPr>
          <w:rStyle w:val="StyleUnderline"/>
          <w:rFonts w:asciiTheme="majorHAnsi" w:hAnsiTheme="majorHAnsi" w:cstheme="majorHAnsi"/>
          <w:sz w:val="26"/>
          <w:szCs w:val="26"/>
        </w:rPr>
        <w:t xml:space="preserve">The issues associated with the mining of asteroids should be addressed </w:t>
      </w:r>
      <w:r w:rsidRPr="00B87851">
        <w:rPr>
          <w:rStyle w:val="Emphasis"/>
          <w:rFonts w:asciiTheme="majorHAnsi" w:hAnsiTheme="majorHAnsi" w:cstheme="majorHAnsi"/>
          <w:sz w:val="26"/>
          <w:szCs w:val="26"/>
        </w:rPr>
        <w:t>before these plans are set in motion</w:t>
      </w:r>
      <w:r w:rsidRPr="00B87851">
        <w:rPr>
          <w:rFonts w:asciiTheme="majorHAnsi" w:hAnsiTheme="majorHAnsi" w:cstheme="majorHAnsi"/>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B87851">
        <w:rPr>
          <w:rStyle w:val="StyleUnderline"/>
          <w:rFonts w:asciiTheme="majorHAnsi" w:hAnsiTheme="majorHAnsi" w:cstheme="majorHAnsi"/>
          <w:sz w:val="26"/>
          <w:szCs w:val="26"/>
        </w:rPr>
        <w:t>articles</w:t>
      </w:r>
      <w:r w:rsidRPr="00B87851">
        <w:rPr>
          <w:rFonts w:asciiTheme="majorHAnsi" w:hAnsiTheme="majorHAnsi" w:cstheme="majorHAnsi"/>
          <w:sz w:val="16"/>
          <w:szCs w:val="26"/>
        </w:rPr>
        <w:t xml:space="preserve"> that do address it </w:t>
      </w:r>
      <w:r w:rsidRPr="00B87851">
        <w:rPr>
          <w:rStyle w:val="StyleUnderline"/>
          <w:rFonts w:asciiTheme="majorHAnsi" w:hAnsiTheme="majorHAnsi" w:cstheme="majorHAnsi"/>
          <w:sz w:val="26"/>
          <w:szCs w:val="26"/>
        </w:rPr>
        <w:t>propose</w:t>
      </w:r>
      <w:r w:rsidRPr="00B87851">
        <w:rPr>
          <w:rFonts w:asciiTheme="majorHAnsi" w:hAnsiTheme="majorHAnsi" w:cstheme="majorHAnsi"/>
          <w:sz w:val="16"/>
          <w:szCs w:val="26"/>
        </w:rPr>
        <w:t xml:space="preserve"> the creation of different systems, such as a "property rights-based system that relies on the doctrine of first possession"7 or </w:t>
      </w:r>
      <w:r w:rsidRPr="00B87851">
        <w:rPr>
          <w:rStyle w:val="StyleUnderline"/>
          <w:rFonts w:asciiTheme="majorHAnsi" w:hAnsiTheme="majorHAnsi" w:cstheme="majorHAnsi"/>
          <w:sz w:val="26"/>
          <w:szCs w:val="26"/>
        </w:rPr>
        <w:t>an international authority that would regulate mining operations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Implementing a scheme that offers ownership of extracted resources</w:t>
      </w:r>
      <w:r w:rsidRPr="00B87851">
        <w:rPr>
          <w:rFonts w:asciiTheme="majorHAnsi" w:hAnsiTheme="majorHAnsi" w:cstheme="majorHAnsi"/>
          <w:sz w:val="16"/>
          <w:szCs w:val="26"/>
        </w:rPr>
        <w:t xml:space="preserve"> without bestowing complete sovereignty </w:t>
      </w:r>
      <w:r w:rsidRPr="00B87851">
        <w:rPr>
          <w:rStyle w:val="StyleUnderline"/>
          <w:rFonts w:asciiTheme="majorHAnsi" w:hAnsiTheme="majorHAnsi" w:cstheme="majorHAnsi"/>
          <w:sz w:val="26"/>
          <w:szCs w:val="26"/>
        </w:rPr>
        <w:t xml:space="preserve">is necessary to avoid an </w:t>
      </w:r>
      <w:r w:rsidRPr="00B87851">
        <w:rPr>
          <w:rStyle w:val="Emphasis"/>
          <w:rFonts w:asciiTheme="majorHAnsi" w:hAnsiTheme="majorHAnsi" w:cstheme="majorHAnsi"/>
          <w:sz w:val="26"/>
          <w:szCs w:val="26"/>
        </w:rPr>
        <w:t>impending legal limbo</w:t>
      </w:r>
      <w:r w:rsidRPr="00B87851">
        <w:rPr>
          <w:rStyle w:val="StyleUnderline"/>
          <w:rFonts w:asciiTheme="majorHAnsi" w:hAnsiTheme="majorHAnsi" w:cstheme="majorHAnsi"/>
          <w:sz w:val="26"/>
          <w:szCs w:val="26"/>
        </w:rPr>
        <w:t xml:space="preserve">-that is, an outer space "Wild West" equivalent where there is </w:t>
      </w:r>
      <w:r w:rsidRPr="00B87851">
        <w:rPr>
          <w:rStyle w:val="Emphasis"/>
          <w:rFonts w:asciiTheme="majorHAnsi" w:hAnsiTheme="majorHAnsi" w:cstheme="majorHAnsi"/>
          <w:sz w:val="26"/>
          <w:szCs w:val="26"/>
        </w:rPr>
        <w:t>neither certainty nor security in who owns what</w:t>
      </w:r>
      <w:r w:rsidRPr="00B87851">
        <w:rPr>
          <w:rFonts w:asciiTheme="majorHAnsi" w:hAnsiTheme="majorHAnsi" w:cstheme="majorHAnsi"/>
          <w:sz w:val="16"/>
          <w:szCs w:val="26"/>
        </w:rPr>
        <w:t xml:space="preserve">.9 </w:t>
      </w:r>
      <w:r w:rsidRPr="00B87851">
        <w:rPr>
          <w:rStyle w:val="Emphasis"/>
          <w:rFonts w:asciiTheme="majorHAnsi" w:hAnsiTheme="majorHAnsi" w:cstheme="majorHAnsi"/>
          <w:sz w:val="26"/>
          <w:szCs w:val="26"/>
        </w:rPr>
        <w:t xml:space="preserve">If private sector miners of asteroids know this right </w:t>
      </w:r>
      <w:r w:rsidRPr="00B87851">
        <w:rPr>
          <w:rFonts w:asciiTheme="majorHAnsi" w:hAnsiTheme="majorHAnsi" w:cstheme="majorHAnsi"/>
          <w:sz w:val="16"/>
          <w:szCs w:val="26"/>
        </w:rPr>
        <w:t>already</w:t>
      </w:r>
      <w:r w:rsidRPr="00B87851">
        <w:rPr>
          <w:rStyle w:val="Emphasis"/>
          <w:rFonts w:asciiTheme="majorHAnsi" w:hAnsiTheme="majorHAnsi" w:cstheme="majorHAnsi"/>
          <w:sz w:val="26"/>
          <w:szCs w:val="26"/>
        </w:rPr>
        <w:t xml:space="preserve"> exists, they will have more incentive to extract resources</w:t>
      </w:r>
      <w:r w:rsidRPr="00B87851">
        <w:rPr>
          <w:rFonts w:asciiTheme="majorHAnsi" w:hAnsiTheme="majorHAnsi" w:cstheme="majorHAnsi"/>
          <w:sz w:val="16"/>
          <w:szCs w:val="26"/>
        </w:rPr>
        <w:t xml:space="preserve">.' 0 </w:t>
      </w:r>
      <w:r w:rsidRPr="00B87851">
        <w:rPr>
          <w:rStyle w:val="StyleUnderline"/>
          <w:rFonts w:asciiTheme="majorHAnsi" w:hAnsiTheme="majorHAnsi" w:cstheme="majorHAnsi"/>
          <w:sz w:val="26"/>
          <w:szCs w:val="26"/>
        </w:rPr>
        <w:t>This</w:t>
      </w:r>
      <w:r w:rsidRPr="00B87851">
        <w:rPr>
          <w:rFonts w:asciiTheme="majorHAnsi" w:hAnsiTheme="majorHAnsi" w:cstheme="majorHAnsi"/>
          <w:sz w:val="16"/>
          <w:szCs w:val="26"/>
        </w:rPr>
        <w:t xml:space="preserve">, in turn, </w:t>
      </w:r>
      <w:r w:rsidRPr="00B87851">
        <w:rPr>
          <w:rStyle w:val="StyleUnderline"/>
          <w:rFonts w:asciiTheme="majorHAnsi" w:hAnsiTheme="majorHAnsi" w:cstheme="majorHAnsi"/>
          <w:sz w:val="26"/>
          <w:szCs w:val="26"/>
        </w:rPr>
        <w:t xml:space="preserve">would </w:t>
      </w:r>
      <w:r w:rsidRPr="00B87851">
        <w:rPr>
          <w:rStyle w:val="Emphasis"/>
          <w:rFonts w:asciiTheme="majorHAnsi" w:hAnsiTheme="majorHAnsi" w:cstheme="majorHAnsi"/>
          <w:sz w:val="26"/>
          <w:szCs w:val="26"/>
        </w:rPr>
        <w:t>increase the chances of successful missions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resulting in </w:t>
      </w:r>
      <w:r w:rsidRPr="00B87851">
        <w:rPr>
          <w:rStyle w:val="Emphasis"/>
          <w:rFonts w:asciiTheme="majorHAnsi" w:hAnsiTheme="majorHAnsi" w:cstheme="majorHAnsi"/>
          <w:sz w:val="26"/>
          <w:szCs w:val="26"/>
        </w:rPr>
        <w:t>numerous scientific and explorative benefits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along with the potential replenishment of </w:t>
      </w:r>
      <w:r w:rsidRPr="00B87851">
        <w:rPr>
          <w:rStyle w:val="Emphasis"/>
          <w:rFonts w:asciiTheme="majorHAnsi" w:hAnsiTheme="majorHAnsi" w:cstheme="majorHAnsi"/>
          <w:sz w:val="26"/>
          <w:szCs w:val="26"/>
        </w:rPr>
        <w:t xml:space="preserve">key elements that are becoming increasingly depleted on </w:t>
      </w:r>
      <w:r w:rsidRPr="00B87851">
        <w:rPr>
          <w:rStyle w:val="Emphasis"/>
          <w:rFonts w:asciiTheme="majorHAnsi" w:hAnsiTheme="majorHAnsi" w:cstheme="majorHAnsi"/>
          <w:sz w:val="26"/>
          <w:szCs w:val="26"/>
        </w:rPr>
        <w:lastRenderedPageBreak/>
        <w:t>Earth</w:t>
      </w:r>
      <w:r w:rsidRPr="00B87851">
        <w:rPr>
          <w:rStyle w:val="StyleUnderline"/>
          <w:rFonts w:asciiTheme="majorHAnsi" w:hAnsiTheme="majorHAnsi" w:cstheme="majorHAnsi"/>
          <w:sz w:val="26"/>
          <w:szCs w:val="26"/>
        </w:rPr>
        <w:t xml:space="preserve"> yet are still needed for modern industry</w:t>
      </w:r>
      <w:r w:rsidRPr="00B87851">
        <w:rPr>
          <w:rFonts w:asciiTheme="majorHAnsi" w:hAnsiTheme="majorHAnsi" w:cstheme="majorHAnsi"/>
          <w:sz w:val="16"/>
          <w:szCs w:val="26"/>
        </w:rPr>
        <w:t xml:space="preserve">. Scientists speculate that </w:t>
      </w:r>
      <w:r w:rsidRPr="00B87851">
        <w:rPr>
          <w:rStyle w:val="StyleUnderline"/>
          <w:rFonts w:asciiTheme="majorHAnsi" w:hAnsiTheme="majorHAnsi" w:cstheme="majorHAnsi"/>
          <w:sz w:val="26"/>
          <w:szCs w:val="26"/>
        </w:rPr>
        <w:t xml:space="preserve">key elements needed for modern industry, including </w:t>
      </w:r>
      <w:r w:rsidRPr="00B87851">
        <w:rPr>
          <w:rStyle w:val="Emphasis"/>
          <w:rFonts w:asciiTheme="majorHAnsi" w:hAnsiTheme="majorHAnsi" w:cstheme="majorHAnsi"/>
          <w:sz w:val="26"/>
          <w:szCs w:val="26"/>
        </w:rPr>
        <w:t>platinum</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zinc</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copper</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phosphorus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lead</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gold</w:t>
      </w:r>
      <w:r w:rsidRPr="00B87851">
        <w:rPr>
          <w:rStyle w:val="StyleUnderline"/>
          <w:rFonts w:asciiTheme="majorHAnsi" w:hAnsiTheme="majorHAnsi" w:cstheme="majorHAnsi"/>
          <w:sz w:val="26"/>
          <w:szCs w:val="26"/>
        </w:rPr>
        <w:t xml:space="preserve">, and </w:t>
      </w:r>
      <w:r w:rsidRPr="00B87851">
        <w:rPr>
          <w:rStyle w:val="Emphasis"/>
          <w:rFonts w:asciiTheme="majorHAnsi" w:hAnsiTheme="majorHAnsi" w:cstheme="majorHAnsi"/>
          <w:sz w:val="26"/>
          <w:szCs w:val="26"/>
        </w:rPr>
        <w:t>indium</w:t>
      </w:r>
      <w:r w:rsidRPr="00B87851">
        <w:rPr>
          <w:rStyle w:val="StyleUnderline"/>
          <w:rFonts w:asciiTheme="majorHAnsi" w:hAnsiTheme="majorHAnsi" w:cstheme="majorHAnsi"/>
          <w:sz w:val="26"/>
          <w:szCs w:val="26"/>
        </w:rPr>
        <w:t>, could become depleted on Earth within the next fifty to sixty years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Many of these</w:t>
      </w:r>
      <w:r w:rsidRPr="00B87851">
        <w:rPr>
          <w:rFonts w:asciiTheme="majorHAnsi" w:hAnsiTheme="majorHAnsi" w:cstheme="majorHAnsi"/>
          <w:sz w:val="16"/>
          <w:szCs w:val="26"/>
        </w:rPr>
        <w:t xml:space="preserve"> metals, such as platinum, are chemical elements that, unlike oil or diamonds, </w:t>
      </w:r>
      <w:r w:rsidRPr="00B87851">
        <w:rPr>
          <w:rStyle w:val="StyleUnderline"/>
          <w:rFonts w:asciiTheme="majorHAnsi" w:hAnsiTheme="majorHAnsi" w:cstheme="majorHAnsi"/>
          <w:sz w:val="26"/>
          <w:szCs w:val="26"/>
        </w:rPr>
        <w:t xml:space="preserve">have </w:t>
      </w:r>
      <w:r w:rsidRPr="00B87851">
        <w:rPr>
          <w:rStyle w:val="Emphasis"/>
          <w:rFonts w:asciiTheme="majorHAnsi" w:hAnsiTheme="majorHAnsi" w:cstheme="majorHAnsi"/>
          <w:sz w:val="26"/>
          <w:szCs w:val="26"/>
        </w:rPr>
        <w:t>no</w:t>
      </w:r>
      <w:r w:rsidRPr="00B87851">
        <w:rPr>
          <w:rStyle w:val="StyleUnderline"/>
          <w:rFonts w:asciiTheme="majorHAnsi" w:hAnsiTheme="majorHAnsi" w:cstheme="majorHAnsi"/>
          <w:sz w:val="26"/>
          <w:szCs w:val="26"/>
        </w:rPr>
        <w:t xml:space="preserve"> synthetic </w:t>
      </w:r>
      <w:r w:rsidRPr="00B87851">
        <w:rPr>
          <w:rStyle w:val="Emphasis"/>
          <w:rFonts w:asciiTheme="majorHAnsi" w:hAnsiTheme="majorHAnsi" w:cstheme="majorHAnsi"/>
          <w:sz w:val="26"/>
          <w:szCs w:val="26"/>
        </w:rPr>
        <w:t>alternative</w:t>
      </w:r>
      <w:r w:rsidRPr="00B87851">
        <w:rPr>
          <w:rFonts w:asciiTheme="majorHAnsi" w:hAnsiTheme="majorHAnsi" w:cstheme="majorHAnsi"/>
          <w:sz w:val="16"/>
          <w:szCs w:val="26"/>
        </w:rPr>
        <w:t xml:space="preserve">.12 Once the reserves on Earth are mined to complete depletion, </w:t>
      </w:r>
      <w:r w:rsidRPr="00B87851">
        <w:rPr>
          <w:rStyle w:val="StyleUnderline"/>
          <w:rFonts w:asciiTheme="majorHAnsi" w:hAnsiTheme="majorHAnsi" w:cstheme="majorHAnsi"/>
          <w:sz w:val="26"/>
          <w:szCs w:val="26"/>
        </w:rPr>
        <w:t xml:space="preserve">industries will be forced to recycle the existing supply of minerals, which will result in </w:t>
      </w:r>
      <w:r w:rsidRPr="00B87851">
        <w:rPr>
          <w:rStyle w:val="Emphasis"/>
          <w:rFonts w:asciiTheme="majorHAnsi" w:hAnsiTheme="majorHAnsi" w:cstheme="majorHAnsi"/>
          <w:sz w:val="26"/>
          <w:szCs w:val="26"/>
        </w:rPr>
        <w:t>increased costs</w:t>
      </w:r>
      <w:r w:rsidRPr="00B87851">
        <w:rPr>
          <w:rStyle w:val="StyleUnderline"/>
          <w:rFonts w:asciiTheme="majorHAnsi" w:hAnsiTheme="majorHAnsi" w:cstheme="majorHAnsi"/>
          <w:sz w:val="26"/>
          <w:szCs w:val="26"/>
        </w:rPr>
        <w:t xml:space="preserve"> due to increased scarcity</w:t>
      </w:r>
      <w:r w:rsidRPr="00B87851">
        <w:rPr>
          <w:rFonts w:asciiTheme="majorHAnsi" w:hAnsiTheme="majorHAnsi" w:cstheme="majorHAnsi"/>
          <w:sz w:val="16"/>
          <w:szCs w:val="26"/>
        </w:rPr>
        <w:t xml:space="preserve">.' 3 However, evidence is accumulating that </w:t>
      </w:r>
      <w:r w:rsidRPr="00B87851">
        <w:rPr>
          <w:rStyle w:val="StyleUnderline"/>
          <w:rFonts w:asciiTheme="majorHAnsi" w:hAnsiTheme="majorHAnsi" w:cstheme="majorHAnsi"/>
          <w:sz w:val="26"/>
          <w:szCs w:val="26"/>
        </w:rPr>
        <w:t>asteroids only a few hundred thousand miles away from Earth may be composed of an abundance of natural resources-including many of the minerals being mined to depletion on Earth-that could lead to vast profits</w:t>
      </w:r>
      <w:r w:rsidRPr="00B87851">
        <w:rPr>
          <w:rFonts w:asciiTheme="majorHAnsi" w:hAnsiTheme="majorHAnsi" w:cstheme="majorHAnsi"/>
          <w:sz w:val="16"/>
          <w:szCs w:val="26"/>
        </w:rPr>
        <w:t xml:space="preserve">." Most of the minerals being mined on Earth, including gold, iron, platinum, and palladium, originally came from the many asteroids that hit the Earth after the crust cooled during the planet's formation.' </w:t>
      </w:r>
    </w:p>
    <w:p w14:paraId="1106388D" w14:textId="77777777" w:rsidR="00DD43E5" w:rsidRPr="00B87851" w:rsidRDefault="00DD43E5" w:rsidP="00DD43E5">
      <w:pPr>
        <w:rPr>
          <w:rFonts w:asciiTheme="majorHAnsi" w:hAnsiTheme="majorHAnsi" w:cstheme="majorHAnsi"/>
        </w:rPr>
      </w:pPr>
    </w:p>
    <w:p w14:paraId="36B4280E" w14:textId="77777777" w:rsidR="00DD43E5" w:rsidRPr="00B87851" w:rsidRDefault="00DD43E5" w:rsidP="00DD43E5">
      <w:pPr>
        <w:pStyle w:val="Heading4"/>
        <w:rPr>
          <w:rFonts w:asciiTheme="majorHAnsi" w:hAnsiTheme="majorHAnsi" w:cstheme="majorHAnsi"/>
        </w:rPr>
      </w:pPr>
      <w:r w:rsidRPr="00B87851">
        <w:rPr>
          <w:rFonts w:asciiTheme="majorHAnsi" w:hAnsiTheme="majorHAnsi" w:cstheme="majorHAnsi"/>
        </w:rPr>
        <w:t>Commercial mining solves extinction from scarcity, climate, terror, war, and disease.</w:t>
      </w:r>
    </w:p>
    <w:p w14:paraId="387168B8" w14:textId="77777777" w:rsidR="00DD43E5" w:rsidRPr="00B87851" w:rsidRDefault="00DD43E5" w:rsidP="00DD43E5">
      <w:pPr>
        <w:rPr>
          <w:rFonts w:asciiTheme="majorHAnsi" w:hAnsiTheme="majorHAnsi" w:cstheme="majorHAnsi"/>
          <w:sz w:val="16"/>
          <w:szCs w:val="26"/>
        </w:rPr>
      </w:pPr>
      <w:r w:rsidRPr="00B87851">
        <w:rPr>
          <w:rStyle w:val="Style13ptBold"/>
          <w:rFonts w:asciiTheme="majorHAnsi" w:hAnsiTheme="majorHAnsi" w:cstheme="majorHAnsi"/>
          <w:szCs w:val="26"/>
          <w:u w:val="single"/>
        </w:rPr>
        <w:t>Pelton 17</w:t>
      </w:r>
      <w:proofErr w:type="gramStart"/>
      <w:r w:rsidRPr="00B87851">
        <w:rPr>
          <w:rFonts w:asciiTheme="majorHAnsi" w:hAnsiTheme="majorHAnsi" w:cstheme="majorHAnsi"/>
          <w:sz w:val="16"/>
          <w:szCs w:val="26"/>
        </w:rPr>
        <w:t>—(</w:t>
      </w:r>
      <w:proofErr w:type="gramEnd"/>
      <w:r w:rsidRPr="00B87851">
        <w:rPr>
          <w:rFonts w:asciiTheme="majorHAnsi" w:hAnsiTheme="majorHAnsi" w:cstheme="majorHAnsi"/>
          <w:sz w:val="16"/>
          <w:szCs w:val="26"/>
        </w:rPr>
        <w:t>Director Emeritus of the Space and Advanced Communications Research Institute at George Washington University, PHD in IR from Georgetown).. Pelton, Joseph N. 2017. The New Gold Rush: The Riches of Space Beckon! Springer.  Accessed 8/30/19.</w:t>
      </w:r>
    </w:p>
    <w:p w14:paraId="71CB2731" w14:textId="7D4A5C52" w:rsidR="00DD43E5" w:rsidRPr="00B87851" w:rsidRDefault="00DD43E5" w:rsidP="00DD43E5">
      <w:pPr>
        <w:rPr>
          <w:rFonts w:asciiTheme="majorHAnsi" w:hAnsiTheme="majorHAnsi" w:cstheme="majorHAnsi"/>
          <w:sz w:val="16"/>
          <w:szCs w:val="26"/>
        </w:rPr>
      </w:pPr>
      <w:r w:rsidRPr="00B87851">
        <w:rPr>
          <w:rStyle w:val="StyleUnderline"/>
          <w:rFonts w:asciiTheme="majorHAnsi" w:hAnsiTheme="majorHAnsi" w:cstheme="majorHAnsi"/>
          <w:sz w:val="26"/>
          <w:szCs w:val="26"/>
        </w:rPr>
        <w:t xml:space="preserve">Are </w:t>
      </w:r>
      <w:r w:rsidRPr="00B87851">
        <w:rPr>
          <w:rFonts w:asciiTheme="majorHAnsi" w:hAnsiTheme="majorHAnsi" w:cstheme="majorHAnsi"/>
          <w:sz w:val="16"/>
          <w:szCs w:val="26"/>
        </w:rPr>
        <w:t>We</w:t>
      </w:r>
      <w:r w:rsidRPr="00B87851">
        <w:rPr>
          <w:rStyle w:val="StyleUnderline"/>
          <w:rFonts w:asciiTheme="majorHAnsi" w:hAnsiTheme="majorHAnsi" w:cstheme="majorHAnsi"/>
          <w:sz w:val="26"/>
          <w:szCs w:val="26"/>
        </w:rPr>
        <w:t xml:space="preserve"> Humans Doomed to </w:t>
      </w:r>
      <w:r w:rsidRPr="00B87851">
        <w:rPr>
          <w:rStyle w:val="Emphasis"/>
          <w:rFonts w:asciiTheme="majorHAnsi" w:hAnsiTheme="majorHAnsi" w:cstheme="majorHAnsi"/>
          <w:sz w:val="26"/>
          <w:szCs w:val="26"/>
        </w:rPr>
        <w:t>Extinction</w:t>
      </w:r>
      <w:r w:rsidRPr="00B87851">
        <w:rPr>
          <w:rStyle w:val="StyleUnderline"/>
          <w:rFonts w:asciiTheme="majorHAnsi" w:hAnsiTheme="majorHAnsi" w:cstheme="majorHAnsi"/>
          <w:sz w:val="26"/>
          <w:szCs w:val="26"/>
        </w:rPr>
        <w:t xml:space="preserve">? What will we do when Earth’s resources are used up </w:t>
      </w:r>
      <w:r w:rsidRPr="00B87851">
        <w:rPr>
          <w:rFonts w:asciiTheme="majorHAnsi" w:hAnsiTheme="majorHAnsi" w:cstheme="majorHAnsi"/>
          <w:sz w:val="16"/>
          <w:szCs w:val="26"/>
        </w:rPr>
        <w:t>by humanity</w:t>
      </w:r>
      <w:r w:rsidRPr="00B87851">
        <w:rPr>
          <w:rStyle w:val="StyleUnderline"/>
          <w:rFonts w:asciiTheme="majorHAnsi" w:hAnsiTheme="majorHAnsi" w:cstheme="majorHAnsi"/>
          <w:sz w:val="26"/>
          <w:szCs w:val="26"/>
        </w:rPr>
        <w:t>? The world is</w:t>
      </w:r>
      <w:r w:rsidRPr="00B87851">
        <w:rPr>
          <w:rFonts w:asciiTheme="majorHAnsi" w:hAnsiTheme="majorHAnsi" w:cstheme="majorHAnsi"/>
          <w:sz w:val="16"/>
          <w:szCs w:val="26"/>
        </w:rPr>
        <w:t xml:space="preserve"> now hugely </w:t>
      </w:r>
      <w:proofErr w:type="gramStart"/>
      <w:r w:rsidRPr="00B87851">
        <w:rPr>
          <w:rStyle w:val="Emphasis"/>
          <w:rFonts w:asciiTheme="majorHAnsi" w:hAnsiTheme="majorHAnsi" w:cstheme="majorHAnsi"/>
          <w:sz w:val="26"/>
          <w:szCs w:val="26"/>
        </w:rPr>
        <w:t>over populated</w:t>
      </w:r>
      <w:proofErr w:type="gramEnd"/>
      <w:r w:rsidRPr="00B87851">
        <w:rPr>
          <w:rStyle w:val="StyleUnderline"/>
          <w:rFonts w:asciiTheme="majorHAnsi" w:hAnsiTheme="majorHAnsi" w:cstheme="majorHAnsi"/>
          <w:sz w:val="26"/>
          <w:szCs w:val="26"/>
        </w:rPr>
        <w:t>, with billions</w:t>
      </w:r>
      <w:r w:rsidRPr="00B87851">
        <w:rPr>
          <w:rFonts w:asciiTheme="majorHAnsi" w:hAnsiTheme="majorHAnsi" w:cstheme="majorHAnsi"/>
          <w:sz w:val="16"/>
          <w:szCs w:val="26"/>
        </w:rPr>
        <w:t xml:space="preserve"> and billions </w:t>
      </w:r>
      <w:r w:rsidRPr="00B87851">
        <w:rPr>
          <w:rStyle w:val="StyleUnderline"/>
          <w:rFonts w:asciiTheme="majorHAnsi" w:hAnsiTheme="majorHAnsi" w:cstheme="majorHAnsi"/>
          <w:sz w:val="26"/>
          <w:szCs w:val="26"/>
        </w:rPr>
        <w:t>crammed into our over</w:t>
      </w:r>
      <w:r w:rsidRPr="00B87851">
        <w:rPr>
          <w:rStyle w:val="Emphasis"/>
          <w:rFonts w:asciiTheme="majorHAnsi" w:hAnsiTheme="majorHAnsi" w:cstheme="majorHAnsi"/>
          <w:sz w:val="26"/>
          <w:szCs w:val="26"/>
        </w:rPr>
        <w:t>crowded</w:t>
      </w:r>
      <w:r w:rsidRPr="00B87851">
        <w:rPr>
          <w:rStyle w:val="StyleUnderline"/>
          <w:rFonts w:asciiTheme="majorHAnsi" w:hAnsiTheme="majorHAnsi" w:cstheme="majorHAnsi"/>
          <w:sz w:val="26"/>
          <w:szCs w:val="26"/>
        </w:rPr>
        <w:t xml:space="preserve"> cities. </w:t>
      </w:r>
      <w:r w:rsidRPr="00B87851">
        <w:rPr>
          <w:rFonts w:asciiTheme="majorHAnsi" w:hAnsiTheme="majorHAnsi" w:cstheme="majorHAnsi"/>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B87851">
        <w:rPr>
          <w:rStyle w:val="StyleUnderline"/>
          <w:rFonts w:asciiTheme="majorHAnsi" w:hAnsiTheme="majorHAnsi" w:cstheme="majorHAnsi"/>
          <w:sz w:val="26"/>
          <w:szCs w:val="26"/>
        </w:rPr>
        <w:t>These</w:t>
      </w:r>
      <w:r w:rsidRPr="00B87851">
        <w:rPr>
          <w:rFonts w:asciiTheme="majorHAnsi" w:hAnsiTheme="majorHAnsi" w:cstheme="majorHAnsi"/>
          <w:sz w:val="16"/>
          <w:szCs w:val="26"/>
        </w:rPr>
        <w:t xml:space="preserve"> cities </w:t>
      </w:r>
      <w:r w:rsidRPr="00B87851">
        <w:rPr>
          <w:rStyle w:val="StyleUnderline"/>
          <w:rFonts w:asciiTheme="majorHAnsi" w:hAnsiTheme="majorHAnsi" w:cstheme="majorHAnsi"/>
          <w:sz w:val="26"/>
          <w:szCs w:val="26"/>
        </w:rPr>
        <w:t>will be</w:t>
      </w:r>
      <w:r w:rsidRPr="00B87851">
        <w:rPr>
          <w:rFonts w:asciiTheme="majorHAnsi" w:hAnsiTheme="majorHAnsi" w:cstheme="majorHAnsi"/>
          <w:sz w:val="16"/>
          <w:szCs w:val="26"/>
        </w:rPr>
        <w:t xml:space="preserve"> ever </w:t>
      </w:r>
      <w:r w:rsidRPr="00B87851">
        <w:rPr>
          <w:rStyle w:val="StyleUnderline"/>
          <w:rFonts w:asciiTheme="majorHAnsi" w:hAnsiTheme="majorHAnsi" w:cstheme="majorHAnsi"/>
          <w:sz w:val="26"/>
          <w:szCs w:val="26"/>
        </w:rPr>
        <w:t xml:space="preserve">more vulnerable to </w:t>
      </w:r>
      <w:r w:rsidRPr="00B87851">
        <w:rPr>
          <w:rStyle w:val="Emphasis"/>
          <w:rFonts w:asciiTheme="majorHAnsi" w:hAnsiTheme="majorHAnsi" w:cstheme="majorHAnsi"/>
          <w:sz w:val="26"/>
          <w:szCs w:val="26"/>
        </w:rPr>
        <w:t>terror</w:t>
      </w:r>
      <w:r w:rsidRPr="00B87851">
        <w:rPr>
          <w:rStyle w:val="StyleUnderline"/>
          <w:rFonts w:asciiTheme="majorHAnsi" w:hAnsiTheme="majorHAnsi" w:cstheme="majorHAnsi"/>
          <w:sz w:val="26"/>
          <w:szCs w:val="26"/>
        </w:rPr>
        <w:t xml:space="preserve">ist attack, </w:t>
      </w:r>
      <w:r w:rsidRPr="00B87851">
        <w:rPr>
          <w:rStyle w:val="Emphasis"/>
          <w:rFonts w:asciiTheme="majorHAnsi" w:hAnsiTheme="majorHAnsi" w:cstheme="majorHAnsi"/>
          <w:sz w:val="26"/>
          <w:szCs w:val="26"/>
        </w:rPr>
        <w:t>natural disaster</w:t>
      </w:r>
      <w:r w:rsidRPr="00B87851">
        <w:rPr>
          <w:rStyle w:val="StyleUnderline"/>
          <w:rFonts w:asciiTheme="majorHAnsi" w:hAnsiTheme="majorHAnsi" w:cstheme="majorHAnsi"/>
          <w:sz w:val="26"/>
          <w:szCs w:val="26"/>
        </w:rPr>
        <w:t xml:space="preserve">, and other plights that come with overcrowding </w:t>
      </w:r>
      <w:r w:rsidRPr="00B87851">
        <w:rPr>
          <w:rFonts w:asciiTheme="majorHAnsi" w:hAnsiTheme="majorHAnsi" w:cstheme="majorHAnsi"/>
          <w:sz w:val="16"/>
          <w:szCs w:val="26"/>
        </w:rPr>
        <w:t xml:space="preserve">and a dearth of jobs that will be fueled by rapid automation and the rise of </w:t>
      </w:r>
      <w:proofErr w:type="spellStart"/>
      <w:r w:rsidRPr="00B87851">
        <w:rPr>
          <w:rFonts w:asciiTheme="majorHAnsi" w:hAnsiTheme="majorHAnsi" w:cstheme="majorHAnsi"/>
          <w:sz w:val="16"/>
          <w:szCs w:val="26"/>
        </w:rPr>
        <w:t>artifi</w:t>
      </w:r>
      <w:proofErr w:type="spellEnd"/>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cial</w:t>
      </w:r>
      <w:proofErr w:type="spellEnd"/>
      <w:r w:rsidRPr="00B87851">
        <w:rPr>
          <w:rFonts w:asciiTheme="majorHAnsi" w:hAnsiTheme="majorHAnsi" w:cstheme="majorHAnsi"/>
          <w:sz w:val="16"/>
          <w:szCs w:val="26"/>
        </w:rPr>
        <w:t xml:space="preserve"> intelligence across the global economy</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We are </w:t>
      </w:r>
      <w:r w:rsidRPr="00B87851">
        <w:rPr>
          <w:rFonts w:asciiTheme="majorHAnsi" w:hAnsiTheme="majorHAnsi" w:cstheme="majorHAnsi"/>
          <w:sz w:val="16"/>
          <w:szCs w:val="26"/>
        </w:rPr>
        <w:t xml:space="preserve">already </w:t>
      </w:r>
      <w:r w:rsidRPr="00B87851">
        <w:rPr>
          <w:rStyle w:val="StyleUnderline"/>
          <w:rFonts w:asciiTheme="majorHAnsi" w:hAnsiTheme="majorHAnsi" w:cstheme="majorHAnsi"/>
          <w:sz w:val="26"/>
          <w:szCs w:val="26"/>
        </w:rPr>
        <w:t xml:space="preserve">rapidly </w:t>
      </w:r>
      <w:r w:rsidRPr="00B87851">
        <w:rPr>
          <w:rStyle w:val="Emphasis"/>
          <w:rFonts w:asciiTheme="majorHAnsi" w:hAnsiTheme="majorHAnsi" w:cstheme="majorHAnsi"/>
          <w:sz w:val="26"/>
          <w:szCs w:val="26"/>
        </w:rPr>
        <w:t>running out of water</w:t>
      </w:r>
      <w:r w:rsidRPr="00B87851">
        <w:rPr>
          <w:rStyle w:val="StyleUnderline"/>
          <w:rFonts w:asciiTheme="majorHAnsi" w:hAnsiTheme="majorHAnsi" w:cstheme="majorHAnsi"/>
          <w:sz w:val="26"/>
          <w:szCs w:val="26"/>
        </w:rPr>
        <w:t xml:space="preserve"> and </w:t>
      </w:r>
      <w:r w:rsidRPr="00B87851">
        <w:rPr>
          <w:rStyle w:val="Emphasis"/>
          <w:rFonts w:asciiTheme="majorHAnsi" w:hAnsiTheme="majorHAnsi" w:cstheme="majorHAnsi"/>
          <w:sz w:val="26"/>
          <w:szCs w:val="26"/>
        </w:rPr>
        <w:t>minerals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Climate change</w:t>
      </w:r>
      <w:r w:rsidRPr="00B87851">
        <w:rPr>
          <w:rStyle w:val="StyleUnderline"/>
          <w:rFonts w:asciiTheme="majorHAnsi" w:hAnsiTheme="majorHAnsi" w:cstheme="majorHAnsi"/>
          <w:sz w:val="26"/>
          <w:szCs w:val="26"/>
        </w:rPr>
        <w:t xml:space="preserve"> is threatening our very </w:t>
      </w:r>
      <w:r w:rsidRPr="00B87851">
        <w:rPr>
          <w:rStyle w:val="Emphasis"/>
          <w:rFonts w:asciiTheme="majorHAnsi" w:hAnsiTheme="majorHAnsi" w:cstheme="majorHAnsi"/>
          <w:sz w:val="26"/>
          <w:szCs w:val="26"/>
        </w:rPr>
        <w:t>existence</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Political leaders and even the Pope have cautioned us against inaction. Perhaps the naysayers are right. </w:t>
      </w:r>
      <w:r w:rsidRPr="00B87851">
        <w:rPr>
          <w:rStyle w:val="Emphasis"/>
          <w:rFonts w:asciiTheme="majorHAnsi" w:hAnsiTheme="majorHAnsi" w:cstheme="majorHAnsi"/>
          <w:sz w:val="26"/>
          <w:szCs w:val="26"/>
        </w:rPr>
        <w:t>All humanity is at tremendous risk.</w:t>
      </w:r>
      <w:r w:rsidRPr="00B87851">
        <w:rPr>
          <w:rFonts w:asciiTheme="majorHAnsi" w:hAnsiTheme="majorHAnsi" w:cstheme="majorHAnsi"/>
          <w:sz w:val="16"/>
          <w:szCs w:val="26"/>
        </w:rPr>
        <w:t xml:space="preserve"> Is there no hope for the future? This book is about hope. We think that there is literally heavenly hope for humanity. But </w:t>
      </w:r>
      <w:r w:rsidRPr="00B87851">
        <w:rPr>
          <w:rStyle w:val="StyleUnderline"/>
          <w:rFonts w:asciiTheme="majorHAnsi" w:hAnsiTheme="majorHAnsi" w:cstheme="majorHAnsi"/>
          <w:sz w:val="26"/>
          <w:szCs w:val="26"/>
        </w:rPr>
        <w:t>we</w:t>
      </w:r>
      <w:r w:rsidRPr="00B87851">
        <w:rPr>
          <w:rFonts w:asciiTheme="majorHAnsi" w:hAnsiTheme="majorHAnsi" w:cstheme="majorHAnsi"/>
          <w:sz w:val="16"/>
          <w:szCs w:val="26"/>
        </w:rPr>
        <w:t xml:space="preserve"> are not talking here about divine intervention. We are </w:t>
      </w:r>
      <w:r w:rsidRPr="00B87851">
        <w:rPr>
          <w:rStyle w:val="StyleUnderline"/>
          <w:rFonts w:asciiTheme="majorHAnsi" w:hAnsiTheme="majorHAnsi" w:cstheme="majorHAnsi"/>
          <w:sz w:val="26"/>
          <w:szCs w:val="26"/>
        </w:rPr>
        <w:t>envision</w:t>
      </w:r>
      <w:r w:rsidRPr="00B87851">
        <w:rPr>
          <w:rFonts w:asciiTheme="majorHAnsi" w:hAnsiTheme="majorHAnsi" w:cstheme="majorHAnsi"/>
          <w:sz w:val="16"/>
          <w:szCs w:val="26"/>
        </w:rPr>
        <w:t xml:space="preserve">ing </w:t>
      </w:r>
      <w:r w:rsidRPr="00B87851">
        <w:rPr>
          <w:rStyle w:val="StyleUnderline"/>
          <w:rFonts w:asciiTheme="majorHAnsi" w:hAnsiTheme="majorHAnsi" w:cstheme="majorHAnsi"/>
          <w:sz w:val="26"/>
          <w:szCs w:val="26"/>
        </w:rPr>
        <w:t>a new space economy that recognizes</w:t>
      </w:r>
      <w:r w:rsidRPr="00B87851">
        <w:rPr>
          <w:rFonts w:asciiTheme="majorHAnsi" w:hAnsiTheme="majorHAnsi" w:cstheme="majorHAnsi"/>
          <w:sz w:val="16"/>
          <w:szCs w:val="26"/>
        </w:rPr>
        <w:t xml:space="preserve"> that </w:t>
      </w:r>
      <w:r w:rsidRPr="00B87851">
        <w:rPr>
          <w:rStyle w:val="StyleUnderline"/>
          <w:rFonts w:asciiTheme="majorHAnsi" w:hAnsiTheme="majorHAnsi" w:cstheme="majorHAnsi"/>
          <w:sz w:val="26"/>
          <w:szCs w:val="26"/>
        </w:rPr>
        <w:t xml:space="preserve">there is more water in the skies that all our oceans. </w:t>
      </w:r>
      <w:r w:rsidRPr="00B87851">
        <w:rPr>
          <w:rFonts w:asciiTheme="majorHAnsi" w:hAnsiTheme="majorHAnsi" w:cstheme="majorHAnsi"/>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B87851">
        <w:rPr>
          <w:rStyle w:val="StyleUnderline"/>
          <w:rFonts w:asciiTheme="majorHAnsi" w:hAnsiTheme="majorHAnsi" w:cstheme="majorHAnsi"/>
          <w:sz w:val="26"/>
          <w:szCs w:val="26"/>
        </w:rPr>
        <w:t xml:space="preserve">The new space frontier can literally </w:t>
      </w:r>
      <w:proofErr w:type="gramStart"/>
      <w:r w:rsidRPr="00B87851">
        <w:rPr>
          <w:rStyle w:val="StyleUnderline"/>
          <w:rFonts w:asciiTheme="majorHAnsi" w:hAnsiTheme="majorHAnsi" w:cstheme="majorHAnsi"/>
          <w:sz w:val="26"/>
          <w:szCs w:val="26"/>
        </w:rPr>
        <w:t>open up</w:t>
      </w:r>
      <w:proofErr w:type="gramEnd"/>
      <w:r w:rsidRPr="00B87851">
        <w:rPr>
          <w:rStyle w:val="StyleUnderline"/>
          <w:rFonts w:asciiTheme="majorHAnsi" w:hAnsiTheme="majorHAnsi" w:cstheme="majorHAnsi"/>
          <w:sz w:val="26"/>
          <w:szCs w:val="26"/>
        </w:rPr>
        <w:t xml:space="preserve"> a “gold rush in the skies.” </w:t>
      </w:r>
      <w:r w:rsidRPr="00B87851">
        <w:rPr>
          <w:rFonts w:asciiTheme="majorHAnsi" w:hAnsiTheme="majorHAnsi" w:cstheme="majorHAnsi"/>
          <w:sz w:val="16"/>
          <w:szCs w:val="26"/>
        </w:rPr>
        <w:t xml:space="preserve">In brief, we think </w:t>
      </w:r>
      <w:r w:rsidRPr="00B87851">
        <w:rPr>
          <w:rStyle w:val="StyleUnderline"/>
          <w:rFonts w:asciiTheme="majorHAnsi" w:hAnsiTheme="majorHAnsi" w:cstheme="majorHAnsi"/>
          <w:sz w:val="26"/>
          <w:szCs w:val="26"/>
        </w:rPr>
        <w:t>there is new hope for humanity.</w:t>
      </w:r>
      <w:r w:rsidRPr="00B87851">
        <w:rPr>
          <w:rFonts w:asciiTheme="majorHAnsi" w:hAnsiTheme="majorHAnsi" w:cstheme="majorHAnsi"/>
          <w:sz w:val="16"/>
          <w:szCs w:val="26"/>
        </w:rPr>
        <w:t xml:space="preserve"> We see a new a pathway to the future via new ventures in space. For too long, space programs have been seen as a money pit. In the process, </w:t>
      </w:r>
      <w:r w:rsidRPr="00B87851">
        <w:rPr>
          <w:rStyle w:val="StyleUnderline"/>
          <w:rFonts w:asciiTheme="majorHAnsi" w:hAnsiTheme="majorHAnsi" w:cstheme="majorHAnsi"/>
          <w:sz w:val="26"/>
          <w:szCs w:val="26"/>
        </w:rPr>
        <w:t>we have overlooked the great abundance available to us in the skies above.</w:t>
      </w:r>
      <w:r w:rsidRPr="00B87851">
        <w:rPr>
          <w:rFonts w:asciiTheme="majorHAnsi" w:hAnsiTheme="majorHAnsi" w:cstheme="majorHAnsi"/>
          <w:sz w:val="16"/>
          <w:szCs w:val="26"/>
        </w:rPr>
        <w:t xml:space="preserve"> It is important to recognize </w:t>
      </w:r>
      <w:r w:rsidRPr="00B87851">
        <w:rPr>
          <w:rStyle w:val="StyleUnderline"/>
          <w:rFonts w:asciiTheme="majorHAnsi" w:hAnsiTheme="majorHAnsi" w:cstheme="majorHAnsi"/>
          <w:sz w:val="26"/>
          <w:szCs w:val="26"/>
        </w:rPr>
        <w:t>there is already the beginning of a new gold rush in space—a pathway to astral abundance.</w:t>
      </w:r>
      <w:r w:rsidRPr="00B87851">
        <w:rPr>
          <w:rFonts w:asciiTheme="majorHAnsi" w:hAnsiTheme="majorHAnsi" w:cstheme="majorHAnsi"/>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B87851">
        <w:rPr>
          <w:rStyle w:val="StyleUnderline"/>
          <w:rFonts w:asciiTheme="majorHAnsi" w:hAnsiTheme="majorHAnsi" w:cstheme="majorHAnsi"/>
          <w:sz w:val="26"/>
          <w:szCs w:val="26"/>
        </w:rPr>
        <w:t xml:space="preserve">new pathways to the stars could prove vital to </w:t>
      </w:r>
      <w:r w:rsidRPr="00B87851">
        <w:rPr>
          <w:rStyle w:val="Emphasis"/>
          <w:rFonts w:asciiTheme="majorHAnsi" w:hAnsiTheme="majorHAnsi" w:cstheme="majorHAnsi"/>
          <w:sz w:val="26"/>
          <w:szCs w:val="26"/>
        </w:rPr>
        <w:t>human survival</w:t>
      </w:r>
      <w:r w:rsidRPr="00B87851">
        <w:rPr>
          <w:rStyle w:val="StyleUnderline"/>
          <w:rFonts w:asciiTheme="majorHAnsi" w:hAnsiTheme="majorHAnsi" w:cstheme="majorHAnsi"/>
          <w:sz w:val="26"/>
          <w:szCs w:val="26"/>
        </w:rPr>
        <w:t xml:space="preserve">. </w:t>
      </w:r>
      <w:r w:rsidRPr="00B87851">
        <w:rPr>
          <w:rFonts w:asciiTheme="majorHAnsi" w:hAnsiTheme="majorHAnsi" w:cstheme="majorHAnsi"/>
          <w:sz w:val="16"/>
          <w:szCs w:val="26"/>
        </w:rPr>
        <w:t xml:space="preserve">If one does not believe in spending money to probe the mysteries of the universe then </w:t>
      </w:r>
      <w:proofErr w:type="gramStart"/>
      <w:r w:rsidRPr="00B87851">
        <w:rPr>
          <w:rFonts w:asciiTheme="majorHAnsi" w:hAnsiTheme="majorHAnsi" w:cstheme="majorHAnsi"/>
          <w:sz w:val="16"/>
          <w:szCs w:val="26"/>
        </w:rPr>
        <w:t>perhaps</w:t>
      </w:r>
      <w:proofErr w:type="gramEnd"/>
      <w:r w:rsidRPr="00B87851">
        <w:rPr>
          <w:rFonts w:asciiTheme="majorHAnsi" w:hAnsiTheme="majorHAnsi" w:cstheme="majorHAnsi"/>
          <w:sz w:val="16"/>
          <w:szCs w:val="26"/>
        </w:rPr>
        <w:t xml:space="preserve"> we can try what might be called “calibrated greed” on for </w:t>
      </w:r>
      <w:r w:rsidRPr="00B87851">
        <w:rPr>
          <w:rFonts w:asciiTheme="majorHAnsi" w:hAnsiTheme="majorHAnsi" w:cstheme="majorHAnsi"/>
          <w:sz w:val="16"/>
          <w:szCs w:val="26"/>
        </w:rPr>
        <w:lastRenderedPageBreak/>
        <w:t xml:space="preserve">size. One only needs to go to a </w:t>
      </w:r>
      <w:proofErr w:type="spellStart"/>
      <w:r w:rsidRPr="00B87851">
        <w:rPr>
          <w:rFonts w:asciiTheme="majorHAnsi" w:hAnsiTheme="majorHAnsi" w:cstheme="majorHAnsi"/>
          <w:sz w:val="16"/>
          <w:szCs w:val="26"/>
        </w:rPr>
        <w:t>cubesat</w:t>
      </w:r>
      <w:proofErr w:type="spellEnd"/>
      <w:r w:rsidRPr="00B87851">
        <w:rPr>
          <w:rFonts w:asciiTheme="majorHAnsi" w:hAnsiTheme="majorHAnsi" w:cstheme="majorHAnsi"/>
          <w:sz w:val="16"/>
          <w:szCs w:val="26"/>
        </w:rPr>
        <w:t xml:space="preserve"> workshop, or to Silicon Valley or one of many conferences like the “Disrupt Space” event in Bremen, Germany, held in April 2016 to recognize that </w:t>
      </w:r>
      <w:r w:rsidRPr="00B87851">
        <w:rPr>
          <w:rStyle w:val="StyleUnderline"/>
          <w:rFonts w:asciiTheme="majorHAnsi" w:hAnsiTheme="majorHAnsi" w:cstheme="majorHAnsi"/>
          <w:sz w:val="26"/>
          <w:szCs w:val="26"/>
        </w:rPr>
        <w:t>entrepreneurial New Space initiatives are changing everything</w:t>
      </w:r>
      <w:r w:rsidRPr="00B87851">
        <w:rPr>
          <w:rFonts w:asciiTheme="majorHAnsi" w:hAnsiTheme="majorHAnsi" w:cstheme="majorHAnsi"/>
          <w:sz w:val="16"/>
          <w:szCs w:val="26"/>
        </w:rPr>
        <w:t xml:space="preserve"> [ </w:t>
      </w:r>
      <w:proofErr w:type="gramStart"/>
      <w:r w:rsidRPr="00B87851">
        <w:rPr>
          <w:rFonts w:asciiTheme="majorHAnsi" w:hAnsiTheme="majorHAnsi" w:cstheme="majorHAnsi"/>
          <w:sz w:val="16"/>
          <w:szCs w:val="26"/>
        </w:rPr>
        <w:t>1 ]</w:t>
      </w:r>
      <w:proofErr w:type="gramEnd"/>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In fact, the very </w:t>
      </w:r>
      <w:proofErr w:type="gramStart"/>
      <w:r w:rsidRPr="00B87851">
        <w:rPr>
          <w:rFonts w:asciiTheme="majorHAnsi" w:hAnsiTheme="majorHAnsi" w:cstheme="majorHAnsi"/>
          <w:sz w:val="16"/>
          <w:szCs w:val="26"/>
        </w:rPr>
        <w:t>nature</w:t>
      </w:r>
      <w:proofErr w:type="gramEnd"/>
      <w:r w:rsidRPr="00B87851">
        <w:rPr>
          <w:rFonts w:asciiTheme="majorHAnsi" w:hAnsiTheme="majorHAnsi" w:cstheme="majorHAnsi"/>
          <w:sz w:val="16"/>
          <w:szCs w:val="26"/>
        </w:rPr>
        <w:t xml:space="preserve"> and dimensions of what outer space activities are today have changed forever. It is no longer your grandfather’s concept of outer space that was once dominated by the big national space agencies. The </w:t>
      </w:r>
      <w:r w:rsidRPr="00B87851">
        <w:rPr>
          <w:rStyle w:val="StyleUnderline"/>
          <w:rFonts w:asciiTheme="majorHAnsi" w:hAnsiTheme="majorHAnsi" w:cstheme="majorHAnsi"/>
          <w:sz w:val="26"/>
          <w:szCs w:val="26"/>
        </w:rPr>
        <w:t>entrepreneurs are taking over.</w:t>
      </w:r>
      <w:r w:rsidRPr="00B87851">
        <w:rPr>
          <w:rFonts w:asciiTheme="majorHAnsi" w:hAnsiTheme="majorHAnsi" w:cstheme="majorHAnsi"/>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B87851">
        <w:rPr>
          <w:rFonts w:asciiTheme="majorHAnsi" w:hAnsiTheme="majorHAnsi" w:cstheme="majorHAnsi"/>
          <w:sz w:val="16"/>
          <w:szCs w:val="26"/>
        </w:rPr>
        <w:t>in order to</w:t>
      </w:r>
      <w:proofErr w:type="gramEnd"/>
      <w:r w:rsidRPr="00B87851">
        <w:rPr>
          <w:rFonts w:asciiTheme="majorHAnsi" w:hAnsiTheme="majorHAnsi" w:cstheme="majorHAnsi"/>
          <w:sz w:val="16"/>
          <w:szCs w:val="2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B87851">
        <w:rPr>
          <w:rFonts w:asciiTheme="majorHAnsi" w:hAnsiTheme="majorHAnsi" w:cstheme="majorHAnsi"/>
          <w:sz w:val="16"/>
          <w:szCs w:val="26"/>
        </w:rPr>
        <w:t>exobiologists</w:t>
      </w:r>
      <w:proofErr w:type="spellEnd"/>
      <w:r w:rsidRPr="00B87851">
        <w:rPr>
          <w:rFonts w:asciiTheme="majorHAnsi" w:hAnsiTheme="majorHAnsi" w:cstheme="majorHAnsi"/>
          <w:sz w:val="16"/>
          <w:szCs w:val="2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B87851">
        <w:rPr>
          <w:rFonts w:asciiTheme="majorHAnsi" w:hAnsiTheme="majorHAnsi" w:cstheme="majorHAnsi"/>
          <w:sz w:val="16"/>
          <w:szCs w:val="26"/>
        </w:rPr>
        <w:t>fl</w:t>
      </w:r>
      <w:proofErr w:type="spellEnd"/>
      <w:r w:rsidRPr="00B87851">
        <w:rPr>
          <w:rFonts w:asciiTheme="majorHAnsi" w:hAnsiTheme="majorHAnsi" w:cstheme="majorHAnsi"/>
          <w:sz w:val="16"/>
          <w:szCs w:val="2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B87851">
        <w:rPr>
          <w:rStyle w:val="StyleUnderline"/>
          <w:rFonts w:asciiTheme="majorHAnsi" w:hAnsiTheme="majorHAnsi" w:cstheme="majorHAnsi"/>
          <w:sz w:val="26"/>
          <w:szCs w:val="26"/>
        </w:rPr>
        <w:t xml:space="preserve">developing </w:t>
      </w:r>
      <w:r w:rsidRPr="00B87851">
        <w:rPr>
          <w:rStyle w:val="Emphasis"/>
          <w:rFonts w:asciiTheme="majorHAnsi" w:hAnsiTheme="majorHAnsi" w:cstheme="majorHAnsi"/>
          <w:sz w:val="26"/>
          <w:szCs w:val="26"/>
        </w:rPr>
        <w:t>new tech</w:t>
      </w:r>
      <w:r w:rsidRPr="00B87851">
        <w:rPr>
          <w:rFonts w:asciiTheme="majorHAnsi" w:hAnsiTheme="majorHAnsi" w:cstheme="majorHAnsi"/>
          <w:sz w:val="16"/>
          <w:szCs w:val="26"/>
        </w:rPr>
        <w:t>nologies</w:t>
      </w:r>
      <w:r w:rsidRPr="00B87851">
        <w:rPr>
          <w:rStyle w:val="StyleUnderline"/>
          <w:rFonts w:asciiTheme="majorHAnsi" w:hAnsiTheme="majorHAnsi" w:cstheme="majorHAnsi"/>
          <w:sz w:val="26"/>
          <w:szCs w:val="26"/>
        </w:rPr>
        <w:t xml:space="preserve"> and establishing space enterprises that can bring the wealth of outer space down to Earth. This is not a pipe </w:t>
      </w:r>
      <w:proofErr w:type="gramStart"/>
      <w:r w:rsidRPr="00B87851">
        <w:rPr>
          <w:rStyle w:val="StyleUnderline"/>
          <w:rFonts w:asciiTheme="majorHAnsi" w:hAnsiTheme="majorHAnsi" w:cstheme="majorHAnsi"/>
          <w:sz w:val="26"/>
          <w:szCs w:val="26"/>
        </w:rPr>
        <w:t>dream, but</w:t>
      </w:r>
      <w:proofErr w:type="gramEnd"/>
      <w:r w:rsidRPr="00B87851">
        <w:rPr>
          <w:rStyle w:val="StyleUnderline"/>
          <w:rFonts w:asciiTheme="majorHAnsi" w:hAnsiTheme="majorHAnsi" w:cstheme="majorHAnsi"/>
          <w:sz w:val="26"/>
          <w:szCs w:val="26"/>
        </w:rPr>
        <w:t xml:space="preserve"> will increasingly be the </w:t>
      </w:r>
      <w:r w:rsidRPr="00B87851">
        <w:rPr>
          <w:rStyle w:val="Emphasis"/>
          <w:rFonts w:asciiTheme="majorHAnsi" w:hAnsiTheme="majorHAnsi" w:cstheme="majorHAnsi"/>
          <w:sz w:val="26"/>
          <w:szCs w:val="26"/>
        </w:rPr>
        <w:t>economic reality</w:t>
      </w:r>
      <w:r w:rsidRPr="00B87851">
        <w:rPr>
          <w:rStyle w:val="StyleUnderline"/>
          <w:rFonts w:asciiTheme="majorHAnsi" w:hAnsiTheme="majorHAnsi" w:cstheme="majorHAnsi"/>
          <w:sz w:val="26"/>
          <w:szCs w:val="26"/>
        </w:rPr>
        <w:t xml:space="preserve"> of the 2020s. </w:t>
      </w:r>
      <w:r w:rsidRPr="00B87851">
        <w:rPr>
          <w:rFonts w:asciiTheme="majorHAnsi" w:hAnsiTheme="majorHAnsi" w:cstheme="majorHAnsi"/>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B87851">
        <w:rPr>
          <w:rFonts w:asciiTheme="majorHAnsi" w:hAnsiTheme="majorHAnsi" w:cstheme="majorHAnsi"/>
          <w:sz w:val="16"/>
          <w:szCs w:val="26"/>
        </w:rPr>
        <w:t>Mars, or</w:t>
      </w:r>
      <w:proofErr w:type="gramEnd"/>
      <w:r w:rsidRPr="00B87851">
        <w:rPr>
          <w:rFonts w:asciiTheme="majorHAnsi" w:hAnsiTheme="majorHAnsi" w:cstheme="majorHAnsi"/>
          <w:sz w:val="16"/>
          <w:szCs w:val="26"/>
        </w:rPr>
        <w:t xml:space="preserve"> creating new structures in space to protect our planet from cosmic hazards and even raising Earth’s orbit to escape the rising heat levels of the Sun in millennia to come. </w:t>
      </w:r>
      <w:r w:rsidRPr="00B87851">
        <w:rPr>
          <w:rStyle w:val="Emphasis"/>
          <w:rFonts w:asciiTheme="majorHAnsi" w:hAnsiTheme="majorHAnsi" w:cstheme="majorHAnsi"/>
          <w:sz w:val="26"/>
          <w:szCs w:val="26"/>
        </w:rPr>
        <w:t>Some</w:t>
      </w:r>
      <w:r w:rsidRPr="00B87851">
        <w:rPr>
          <w:rFonts w:asciiTheme="majorHAnsi" w:hAnsiTheme="majorHAnsi" w:cstheme="majorHAnsi"/>
          <w:sz w:val="16"/>
          <w:szCs w:val="26"/>
        </w:rPr>
        <w:t xml:space="preserve">, of course, </w:t>
      </w:r>
      <w:r w:rsidRPr="00B87851">
        <w:rPr>
          <w:rStyle w:val="StyleUnderline"/>
          <w:rFonts w:asciiTheme="majorHAnsi" w:hAnsiTheme="majorHAnsi" w:cstheme="majorHAnsi"/>
          <w:sz w:val="26"/>
          <w:szCs w:val="26"/>
        </w:rPr>
        <w:t xml:space="preserve">will say this is </w:t>
      </w:r>
      <w:r w:rsidRPr="00B87851">
        <w:rPr>
          <w:rStyle w:val="Emphasis"/>
          <w:rFonts w:asciiTheme="majorHAnsi" w:hAnsiTheme="majorHAnsi" w:cstheme="majorHAnsi"/>
          <w:sz w:val="26"/>
          <w:szCs w:val="26"/>
        </w:rPr>
        <w:t>sci-fi hogwash</w:t>
      </w:r>
      <w:r w:rsidRPr="00B87851">
        <w:rPr>
          <w:rFonts w:asciiTheme="majorHAnsi" w:hAnsiTheme="majorHAnsi" w:cstheme="majorHAnsi"/>
          <w:sz w:val="16"/>
          <w:szCs w:val="26"/>
        </w:rPr>
        <w:t>.</w:t>
      </w:r>
      <w:r w:rsidRPr="00B87851">
        <w:rPr>
          <w:rStyle w:val="StyleUnderline"/>
          <w:rFonts w:asciiTheme="majorHAnsi" w:hAnsiTheme="majorHAnsi" w:cstheme="majorHAnsi"/>
          <w:sz w:val="26"/>
          <w:szCs w:val="26"/>
        </w:rPr>
        <w:t xml:space="preserve"> </w:t>
      </w:r>
      <w:r w:rsidRPr="00B87851">
        <w:rPr>
          <w:rFonts w:asciiTheme="majorHAnsi" w:hAnsiTheme="majorHAnsi" w:cstheme="majorHAnsi"/>
          <w:sz w:val="16"/>
          <w:szCs w:val="26"/>
        </w:rPr>
        <w:t xml:space="preserve">It can’t be done. We say that </w:t>
      </w:r>
      <w:r w:rsidRPr="00B87851">
        <w:rPr>
          <w:rStyle w:val="StyleUnderline"/>
          <w:rFonts w:asciiTheme="majorHAnsi" w:hAnsiTheme="majorHAnsi" w:cstheme="majorHAnsi"/>
          <w:sz w:val="26"/>
          <w:szCs w:val="26"/>
        </w:rPr>
        <w:t>this is what people</w:t>
      </w:r>
      <w:r w:rsidRPr="00B87851">
        <w:rPr>
          <w:rFonts w:asciiTheme="majorHAnsi" w:hAnsiTheme="majorHAnsi" w:cstheme="majorHAnsi"/>
          <w:sz w:val="16"/>
          <w:szCs w:val="26"/>
        </w:rPr>
        <w:t xml:space="preserve"> would have </w:t>
      </w:r>
      <w:r w:rsidRPr="00B87851">
        <w:rPr>
          <w:rStyle w:val="StyleUnderline"/>
          <w:rFonts w:asciiTheme="majorHAnsi" w:hAnsiTheme="majorHAnsi" w:cstheme="majorHAnsi"/>
          <w:sz w:val="26"/>
          <w:szCs w:val="26"/>
        </w:rPr>
        <w:t>said</w:t>
      </w:r>
      <w:r w:rsidRPr="00B87851">
        <w:rPr>
          <w:rFonts w:asciiTheme="majorHAnsi" w:hAnsiTheme="majorHAnsi" w:cstheme="majorHAnsi"/>
          <w:sz w:val="16"/>
          <w:szCs w:val="26"/>
        </w:rPr>
        <w:t xml:space="preserve"> in 1900 </w:t>
      </w:r>
      <w:r w:rsidRPr="00B87851">
        <w:rPr>
          <w:rStyle w:val="StyleUnderline"/>
          <w:rFonts w:asciiTheme="majorHAnsi" w:hAnsiTheme="majorHAnsi" w:cstheme="majorHAnsi"/>
          <w:sz w:val="26"/>
          <w:szCs w:val="26"/>
        </w:rPr>
        <w:t xml:space="preserve">about </w:t>
      </w:r>
      <w:r w:rsidRPr="00B87851">
        <w:rPr>
          <w:rFonts w:asciiTheme="majorHAnsi" w:hAnsiTheme="majorHAnsi" w:cstheme="majorHAnsi"/>
          <w:sz w:val="16"/>
          <w:szCs w:val="26"/>
        </w:rPr>
        <w:t>air</w:t>
      </w:r>
      <w:r w:rsidRPr="00B87851">
        <w:rPr>
          <w:rStyle w:val="Emphasis"/>
          <w:rFonts w:asciiTheme="majorHAnsi" w:hAnsiTheme="majorHAnsi" w:cstheme="majorHAnsi"/>
          <w:sz w:val="26"/>
          <w:szCs w:val="26"/>
        </w:rPr>
        <w:t>planes</w:t>
      </w:r>
      <w:r w:rsidRPr="00B87851">
        <w:rPr>
          <w:rFonts w:asciiTheme="majorHAnsi" w:hAnsiTheme="majorHAnsi" w:cstheme="majorHAnsi"/>
          <w:sz w:val="16"/>
          <w:szCs w:val="26"/>
        </w:rPr>
        <w:t xml:space="preserve">, rocket ships, cell phones </w:t>
      </w:r>
      <w:r w:rsidRPr="00B87851">
        <w:rPr>
          <w:rStyle w:val="StyleUnderline"/>
          <w:rFonts w:asciiTheme="majorHAnsi" w:hAnsiTheme="majorHAnsi" w:cstheme="majorHAnsi"/>
          <w:sz w:val="26"/>
          <w:szCs w:val="26"/>
        </w:rPr>
        <w:t>and nuclear devices.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The skeptics </w:t>
      </w:r>
      <w:r w:rsidRPr="00B87851">
        <w:rPr>
          <w:rStyle w:val="Emphasis"/>
          <w:rFonts w:asciiTheme="majorHAnsi" w:hAnsiTheme="majorHAnsi" w:cstheme="majorHAnsi"/>
          <w:sz w:val="26"/>
          <w:szCs w:val="26"/>
        </w:rPr>
        <w:t>laughed</w:t>
      </w:r>
      <w:r w:rsidRPr="00B87851">
        <w:rPr>
          <w:rStyle w:val="StyleUnderline"/>
          <w:rFonts w:asciiTheme="majorHAnsi" w:hAnsiTheme="majorHAnsi" w:cstheme="majorHAnsi"/>
          <w:sz w:val="26"/>
          <w:szCs w:val="26"/>
        </w:rPr>
        <w:t xml:space="preserve"> at</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Columbus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and his plan to sail across the oceans</w:t>
      </w:r>
      <w:r w:rsidRPr="00B87851">
        <w:rPr>
          <w:rFonts w:asciiTheme="majorHAnsi" w:hAnsiTheme="majorHAnsi" w:cstheme="majorHAnsi"/>
          <w:sz w:val="16"/>
          <w:szCs w:val="26"/>
        </w:rPr>
        <w:t xml:space="preserve"> to discover new worlds</w:t>
      </w:r>
      <w:r w:rsidRPr="00B87851">
        <w:rPr>
          <w:rStyle w:val="StyleUnderline"/>
          <w:rFonts w:asciiTheme="majorHAnsi" w:hAnsiTheme="majorHAnsi" w:cstheme="majorHAnsi"/>
          <w:sz w:val="26"/>
          <w:szCs w:val="26"/>
        </w:rPr>
        <w:t>. When</w:t>
      </w:r>
      <w:r w:rsidRPr="00B87851">
        <w:rPr>
          <w:rFonts w:asciiTheme="majorHAnsi" w:hAnsiTheme="majorHAnsi" w:cstheme="majorHAnsi"/>
          <w:sz w:val="16"/>
          <w:szCs w:val="26"/>
        </w:rPr>
        <w:t xml:space="preserve"> Thomas Jefferson bought the Louisiana Purchase from France or </w:t>
      </w:r>
      <w:r w:rsidRPr="00B87851">
        <w:rPr>
          <w:rStyle w:val="StyleUnderline"/>
          <w:rFonts w:asciiTheme="majorHAnsi" w:hAnsiTheme="majorHAnsi" w:cstheme="majorHAnsi"/>
          <w:sz w:val="26"/>
          <w:szCs w:val="26"/>
        </w:rPr>
        <w:t>Seward bought Alaska, there were plenty of naysayers</w:t>
      </w:r>
      <w:r w:rsidRPr="00B87851">
        <w:rPr>
          <w:rFonts w:asciiTheme="majorHAnsi" w:hAnsiTheme="majorHAnsi" w:cstheme="majorHAnsi"/>
          <w:sz w:val="16"/>
          <w:szCs w:val="26"/>
        </w:rPr>
        <w:t xml:space="preserve"> that said such investment in the unknown was an extravagant waste of money</w:t>
      </w:r>
      <w:r w:rsidRPr="00B87851">
        <w:rPr>
          <w:rStyle w:val="StyleUnderline"/>
          <w:rFonts w:asciiTheme="majorHAnsi" w:hAnsiTheme="majorHAnsi" w:cstheme="majorHAnsi"/>
          <w:sz w:val="26"/>
          <w:szCs w:val="26"/>
        </w:rPr>
        <w:t xml:space="preserve">. </w:t>
      </w:r>
      <w:r w:rsidRPr="00B87851">
        <w:rPr>
          <w:rFonts w:asciiTheme="majorHAnsi" w:hAnsiTheme="majorHAnsi" w:cstheme="majorHAnsi"/>
          <w:sz w:val="16"/>
          <w:szCs w:val="26"/>
        </w:rPr>
        <w:t xml:space="preserve">A healthy skepticism is useful and can play a role in economic and business success. Before one dismisses the idea of an impending major new space economy and a new gold rush, it </w:t>
      </w:r>
      <w:proofErr w:type="gramStart"/>
      <w:r w:rsidRPr="00B87851">
        <w:rPr>
          <w:rFonts w:asciiTheme="majorHAnsi" w:hAnsiTheme="majorHAnsi" w:cstheme="majorHAnsi"/>
          <w:sz w:val="16"/>
          <w:szCs w:val="26"/>
        </w:rPr>
        <w:t>might</w:t>
      </w:r>
      <w:proofErr w:type="gramEnd"/>
      <w:r w:rsidRPr="00B87851">
        <w:rPr>
          <w:rFonts w:asciiTheme="majorHAnsi" w:hAnsiTheme="majorHAnsi" w:cstheme="majorHAnsi"/>
          <w:sz w:val="16"/>
          <w:szCs w:val="2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B87851">
        <w:rPr>
          <w:rFonts w:asciiTheme="majorHAnsi" w:hAnsiTheme="majorHAnsi" w:cstheme="majorHAnsi"/>
          <w:sz w:val="16"/>
          <w:szCs w:val="26"/>
        </w:rPr>
        <w:t>Viasat</w:t>
      </w:r>
      <w:proofErr w:type="spellEnd"/>
      <w:r w:rsidRPr="00B87851">
        <w:rPr>
          <w:rFonts w:asciiTheme="majorHAnsi" w:hAnsiTheme="majorHAnsi" w:cstheme="majorHAnsi"/>
          <w:sz w:val="16"/>
          <w:szCs w:val="26"/>
        </w:rPr>
        <w:t xml:space="preserve"> 2 —a half century later— has an impressive throughput of some 140 Gb/s. Th is means that the relative throughput is nearly 300,000 greater, while its lifetime is some ten times longer (Figs. 1.1 and </w:t>
      </w:r>
      <w:proofErr w:type="gramStart"/>
      <w:r w:rsidRPr="00B87851">
        <w:rPr>
          <w:rFonts w:asciiTheme="majorHAnsi" w:hAnsiTheme="majorHAnsi" w:cstheme="majorHAnsi"/>
          <w:sz w:val="16"/>
          <w:szCs w:val="26"/>
        </w:rPr>
        <w:t>1.2 )</w:t>
      </w:r>
      <w:proofErr w:type="gramEnd"/>
      <w:r w:rsidRPr="00B87851">
        <w:rPr>
          <w:rFonts w:asciiTheme="majorHAnsi" w:hAnsiTheme="majorHAnsi" w:cstheme="majorHAnsi"/>
          <w:sz w:val="16"/>
          <w:szCs w:val="26"/>
        </w:rPr>
        <w:t xml:space="preserve">. Each new generation of communications satellite has had more power, better antenna systems, improved pointing and stabilization, and an extended lifetime. And the capabilities represented by remote sensing </w:t>
      </w:r>
      <w:proofErr w:type="gramStart"/>
      <w:r w:rsidRPr="00B87851">
        <w:rPr>
          <w:rFonts w:asciiTheme="majorHAnsi" w:hAnsiTheme="majorHAnsi" w:cstheme="majorHAnsi"/>
          <w:sz w:val="16"/>
          <w:szCs w:val="26"/>
        </w:rPr>
        <w:t>satellites ,</w:t>
      </w:r>
      <w:proofErr w:type="gramEnd"/>
      <w:r w:rsidRPr="00B87851">
        <w:rPr>
          <w:rFonts w:asciiTheme="majorHAnsi" w:hAnsiTheme="majorHAnsi" w:cstheme="majorHAnsi"/>
          <w:sz w:val="16"/>
          <w:szCs w:val="2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B87851">
        <w:rPr>
          <w:rFonts w:asciiTheme="majorHAnsi" w:hAnsiTheme="majorHAnsi" w:cstheme="majorHAnsi"/>
          <w:sz w:val="16"/>
          <w:szCs w:val="26"/>
        </w:rPr>
        <w:t>traffi</w:t>
      </w:r>
      <w:proofErr w:type="spellEnd"/>
      <w:r w:rsidRPr="00B87851">
        <w:rPr>
          <w:rFonts w:asciiTheme="majorHAnsi" w:hAnsiTheme="majorHAnsi" w:cstheme="majorHAnsi"/>
          <w:sz w:val="16"/>
          <w:szCs w:val="26"/>
        </w:rPr>
        <w:t xml:space="preserve"> c control and management, international banking, </w:t>
      </w:r>
      <w:proofErr w:type="gramStart"/>
      <w:r w:rsidRPr="00B87851">
        <w:rPr>
          <w:rFonts w:asciiTheme="majorHAnsi" w:hAnsiTheme="majorHAnsi" w:cstheme="majorHAnsi"/>
          <w:sz w:val="16"/>
          <w:szCs w:val="26"/>
        </w:rPr>
        <w:t>search</w:t>
      </w:r>
      <w:proofErr w:type="gramEnd"/>
      <w:r w:rsidRPr="00B87851">
        <w:rPr>
          <w:rFonts w:asciiTheme="majorHAnsi" w:hAnsiTheme="majorHAnsi" w:cstheme="majorHAnsi"/>
          <w:sz w:val="16"/>
          <w:szCs w:val="26"/>
        </w:rPr>
        <w:t xml:space="preserve"> and rescue and much, much more depend on application satellites. Th </w:t>
      </w:r>
      <w:proofErr w:type="spellStart"/>
      <w:r w:rsidRPr="00B87851">
        <w:rPr>
          <w:rFonts w:asciiTheme="majorHAnsi" w:hAnsiTheme="majorHAnsi" w:cstheme="majorHAnsi"/>
          <w:sz w:val="16"/>
          <w:szCs w:val="26"/>
        </w:rPr>
        <w:t>ose</w:t>
      </w:r>
      <w:proofErr w:type="spellEnd"/>
      <w:r w:rsidRPr="00B87851">
        <w:rPr>
          <w:rFonts w:asciiTheme="majorHAnsi" w:hAnsiTheme="majorHAnsi" w:cstheme="majorHAnsi"/>
          <w:sz w:val="16"/>
          <w:szCs w:val="26"/>
        </w:rPr>
        <w:t xml:space="preserve"> that would doubt the importance of satellites to the global economy might wish to view on You Tube the video “If Th ere Were a Day Without Satellites?” [ </w:t>
      </w:r>
      <w:proofErr w:type="gramStart"/>
      <w:r w:rsidRPr="00B87851">
        <w:rPr>
          <w:rFonts w:asciiTheme="majorHAnsi" w:hAnsiTheme="majorHAnsi" w:cstheme="majorHAnsi"/>
          <w:sz w:val="16"/>
          <w:szCs w:val="26"/>
        </w:rPr>
        <w:t>2 ]</w:t>
      </w:r>
      <w:proofErr w:type="gramEnd"/>
      <w:r w:rsidRPr="00B87851">
        <w:rPr>
          <w:rFonts w:asciiTheme="majorHAnsi" w:hAnsiTheme="majorHAnsi" w:cstheme="majorHAnsi"/>
          <w:sz w:val="16"/>
          <w:szCs w:val="2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B87851">
        <w:rPr>
          <w:rFonts w:asciiTheme="majorHAnsi" w:hAnsiTheme="majorHAnsi" w:cstheme="majorHAnsi"/>
          <w:sz w:val="16"/>
          <w:szCs w:val="26"/>
        </w:rPr>
        <w:t>Of course</w:t>
      </w:r>
      <w:proofErr w:type="gramEnd"/>
      <w:r w:rsidRPr="00B87851">
        <w:rPr>
          <w:rFonts w:asciiTheme="majorHAnsi" w:hAnsiTheme="majorHAnsi" w:cstheme="majorHAnsi"/>
          <w:sz w:val="16"/>
          <w:szCs w:val="26"/>
        </w:rPr>
        <w:t xml:space="preserve"> this twenty-fi </w:t>
      </w:r>
      <w:proofErr w:type="spellStart"/>
      <w:r w:rsidRPr="00B87851">
        <w:rPr>
          <w:rFonts w:asciiTheme="majorHAnsi" w:hAnsiTheme="majorHAnsi" w:cstheme="majorHAnsi"/>
          <w:sz w:val="16"/>
          <w:szCs w:val="26"/>
        </w:rPr>
        <w:t>rst</w:t>
      </w:r>
      <w:proofErr w:type="spellEnd"/>
      <w:r w:rsidRPr="00B87851">
        <w:rPr>
          <w:rFonts w:asciiTheme="majorHAnsi" w:hAnsiTheme="majorHAnsi" w:cstheme="majorHAnsi"/>
          <w:sz w:val="16"/>
          <w:szCs w:val="2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B87851">
        <w:rPr>
          <w:rStyle w:val="StyleUnderline"/>
          <w:rFonts w:asciiTheme="majorHAnsi" w:hAnsiTheme="majorHAnsi" w:cstheme="majorHAnsi"/>
          <w:sz w:val="26"/>
          <w:szCs w:val="26"/>
        </w:rPr>
        <w:t>Info</w:t>
      </w:r>
      <w:r w:rsidRPr="00B87851">
        <w:rPr>
          <w:rFonts w:asciiTheme="majorHAnsi" w:hAnsiTheme="majorHAnsi" w:cstheme="majorHAnsi"/>
          <w:sz w:val="16"/>
          <w:szCs w:val="26"/>
        </w:rPr>
        <w:t>rmation</w:t>
      </w:r>
      <w:r w:rsidRPr="00B87851">
        <w:rPr>
          <w:rStyle w:val="StyleUnderline"/>
          <w:rFonts w:asciiTheme="majorHAnsi" w:hAnsiTheme="majorHAnsi" w:cstheme="majorHAnsi"/>
          <w:sz w:val="26"/>
          <w:szCs w:val="26"/>
        </w:rPr>
        <w:t xml:space="preserve"> technology, robotics, </w:t>
      </w:r>
      <w:r w:rsidRPr="00B87851">
        <w:rPr>
          <w:rStyle w:val="Emphasis"/>
          <w:rFonts w:asciiTheme="majorHAnsi" w:hAnsiTheme="majorHAnsi" w:cstheme="majorHAnsi"/>
          <w:sz w:val="26"/>
          <w:szCs w:val="26"/>
        </w:rPr>
        <w:t>a</w:t>
      </w:r>
      <w:r w:rsidRPr="00B87851">
        <w:rPr>
          <w:rStyle w:val="StyleUnderline"/>
          <w:rFonts w:asciiTheme="majorHAnsi" w:hAnsiTheme="majorHAnsi" w:cstheme="majorHAnsi"/>
          <w:sz w:val="26"/>
          <w:szCs w:val="26"/>
        </w:rPr>
        <w:t xml:space="preserve">rtificial </w:t>
      </w:r>
      <w:proofErr w:type="gramStart"/>
      <w:r w:rsidRPr="00B87851">
        <w:rPr>
          <w:rStyle w:val="Emphasis"/>
          <w:rFonts w:asciiTheme="majorHAnsi" w:hAnsiTheme="majorHAnsi" w:cstheme="majorHAnsi"/>
          <w:sz w:val="26"/>
          <w:szCs w:val="26"/>
        </w:rPr>
        <w:t>i</w:t>
      </w:r>
      <w:r w:rsidRPr="00B87851">
        <w:rPr>
          <w:rStyle w:val="StyleUnderline"/>
          <w:rFonts w:asciiTheme="majorHAnsi" w:hAnsiTheme="majorHAnsi" w:cstheme="majorHAnsi"/>
          <w:sz w:val="26"/>
          <w:szCs w:val="26"/>
        </w:rPr>
        <w:t>ntelligence</w:t>
      </w:r>
      <w:proofErr w:type="gramEnd"/>
      <w:r w:rsidRPr="00B87851">
        <w:rPr>
          <w:rStyle w:val="StyleUnderline"/>
          <w:rFonts w:asciiTheme="majorHAnsi" w:hAnsiTheme="majorHAnsi" w:cstheme="majorHAnsi"/>
          <w:sz w:val="26"/>
          <w:szCs w:val="26"/>
        </w:rPr>
        <w:t xml:space="preserve"> and commercial space </w:t>
      </w:r>
      <w:r w:rsidRPr="00B87851">
        <w:rPr>
          <w:rFonts w:asciiTheme="majorHAnsi" w:hAnsiTheme="majorHAnsi" w:cstheme="majorHAnsi"/>
          <w:sz w:val="16"/>
          <w:szCs w:val="26"/>
        </w:rPr>
        <w:t>travel systems</w:t>
      </w:r>
      <w:r w:rsidRPr="00B87851">
        <w:rPr>
          <w:rStyle w:val="StyleUnderline"/>
          <w:rFonts w:asciiTheme="majorHAnsi" w:hAnsiTheme="majorHAnsi" w:cstheme="majorHAnsi"/>
          <w:sz w:val="26"/>
          <w:szCs w:val="26"/>
        </w:rPr>
        <w:t xml:space="preserve"> have </w:t>
      </w:r>
      <w:r w:rsidRPr="00B87851">
        <w:rPr>
          <w:rFonts w:asciiTheme="majorHAnsi" w:hAnsiTheme="majorHAnsi" w:cstheme="majorHAnsi"/>
          <w:sz w:val="16"/>
          <w:szCs w:val="26"/>
        </w:rPr>
        <w:t>now</w:t>
      </w:r>
      <w:r w:rsidRPr="00B87851">
        <w:rPr>
          <w:rStyle w:val="StyleUnderline"/>
          <w:rFonts w:asciiTheme="majorHAnsi" w:hAnsiTheme="majorHAnsi" w:cstheme="majorHAnsi"/>
          <w:sz w:val="26"/>
          <w:szCs w:val="26"/>
        </w:rPr>
        <w:t xml:space="preserve"> set us on </w:t>
      </w:r>
      <w:r w:rsidRPr="00B87851">
        <w:rPr>
          <w:rFonts w:asciiTheme="majorHAnsi" w:hAnsiTheme="majorHAnsi" w:cstheme="majorHAnsi"/>
          <w:sz w:val="16"/>
          <w:szCs w:val="26"/>
        </w:rPr>
        <w:t xml:space="preserve">a </w:t>
      </w:r>
      <w:r w:rsidRPr="00B87851">
        <w:rPr>
          <w:rStyle w:val="StyleUnderline"/>
          <w:rFonts w:asciiTheme="majorHAnsi" w:hAnsiTheme="majorHAnsi" w:cstheme="majorHAnsi"/>
          <w:sz w:val="26"/>
          <w:szCs w:val="26"/>
        </w:rPr>
        <w:t xml:space="preserve">course to </w:t>
      </w:r>
      <w:r w:rsidRPr="00B87851">
        <w:rPr>
          <w:rFonts w:asciiTheme="majorHAnsi" w:hAnsiTheme="majorHAnsi" w:cstheme="majorHAnsi"/>
          <w:sz w:val="16"/>
          <w:szCs w:val="26"/>
        </w:rPr>
        <w:t>allow us humans to</w:t>
      </w:r>
      <w:r w:rsidRPr="00B87851">
        <w:rPr>
          <w:rStyle w:val="StyleUnderline"/>
          <w:rFonts w:asciiTheme="majorHAnsi" w:hAnsiTheme="majorHAnsi" w:cstheme="majorHAnsi"/>
          <w:sz w:val="26"/>
          <w:szCs w:val="26"/>
        </w:rPr>
        <w:t xml:space="preserve"> harvest </w:t>
      </w:r>
      <w:r w:rsidRPr="00B87851">
        <w:rPr>
          <w:rFonts w:asciiTheme="majorHAnsi" w:hAnsiTheme="majorHAnsi" w:cstheme="majorHAnsi"/>
          <w:sz w:val="16"/>
          <w:szCs w:val="26"/>
        </w:rPr>
        <w:t>the amazing</w:t>
      </w:r>
      <w:r w:rsidRPr="00B87851">
        <w:rPr>
          <w:rStyle w:val="StyleUnderline"/>
          <w:rFonts w:asciiTheme="majorHAnsi" w:hAnsiTheme="majorHAnsi" w:cstheme="majorHAnsi"/>
          <w:sz w:val="26"/>
          <w:szCs w:val="26"/>
        </w:rPr>
        <w:t xml:space="preserve"> riches in the skies—new natural resources, new energy, and</w:t>
      </w:r>
      <w:r w:rsidRPr="00B87851">
        <w:rPr>
          <w:rFonts w:asciiTheme="majorHAnsi" w:hAnsiTheme="majorHAnsi" w:cstheme="majorHAnsi"/>
          <w:sz w:val="16"/>
          <w:szCs w:val="26"/>
        </w:rPr>
        <w:t xml:space="preserve"> even totally </w:t>
      </w:r>
      <w:r w:rsidRPr="00B87851">
        <w:rPr>
          <w:rStyle w:val="StyleUnderline"/>
          <w:rFonts w:asciiTheme="majorHAnsi" w:hAnsiTheme="majorHAnsi" w:cstheme="majorHAnsi"/>
          <w:sz w:val="26"/>
          <w:szCs w:val="26"/>
        </w:rPr>
        <w:t xml:space="preserve">new ways of looking at the </w:t>
      </w:r>
      <w:r w:rsidRPr="00B87851">
        <w:rPr>
          <w:rStyle w:val="Emphasis"/>
          <w:rFonts w:asciiTheme="majorHAnsi" w:hAnsiTheme="majorHAnsi" w:cstheme="majorHAnsi"/>
          <w:sz w:val="26"/>
          <w:szCs w:val="26"/>
        </w:rPr>
        <w:t>purpose of human existence</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If we pursue this course steadfastly, it can be the beginning of a New Space renaissance. But </w:t>
      </w:r>
      <w:r w:rsidRPr="00B87851">
        <w:rPr>
          <w:rStyle w:val="StyleUnderline"/>
          <w:rFonts w:asciiTheme="majorHAnsi" w:hAnsiTheme="majorHAnsi" w:cstheme="majorHAnsi"/>
          <w:sz w:val="26"/>
          <w:szCs w:val="26"/>
        </w:rPr>
        <w:t xml:space="preserve">if we don’t seek to realize our </w:t>
      </w:r>
      <w:r w:rsidRPr="00B87851">
        <w:rPr>
          <w:rStyle w:val="Emphasis"/>
          <w:rFonts w:asciiTheme="majorHAnsi" w:hAnsiTheme="majorHAnsi" w:cstheme="majorHAnsi"/>
          <w:sz w:val="26"/>
          <w:szCs w:val="26"/>
        </w:rPr>
        <w:t>ultimate destiny</w:t>
      </w:r>
      <w:r w:rsidRPr="00B87851">
        <w:rPr>
          <w:rFonts w:asciiTheme="majorHAnsi" w:hAnsiTheme="majorHAnsi" w:cstheme="majorHAnsi"/>
          <w:sz w:val="16"/>
          <w:szCs w:val="26"/>
        </w:rPr>
        <w:t xml:space="preserve"> in space, </w:t>
      </w:r>
      <w:r w:rsidRPr="00B87851">
        <w:rPr>
          <w:rStyle w:val="StyleUnderline"/>
          <w:rFonts w:asciiTheme="majorHAnsi" w:hAnsiTheme="majorHAnsi" w:cstheme="majorHAnsi"/>
          <w:sz w:val="26"/>
          <w:szCs w:val="26"/>
        </w:rPr>
        <w:t xml:space="preserve">Homo sapiens can end up in the </w:t>
      </w:r>
      <w:r w:rsidRPr="00B87851">
        <w:rPr>
          <w:rStyle w:val="Emphasis"/>
          <w:rFonts w:asciiTheme="majorHAnsi" w:hAnsiTheme="majorHAnsi" w:cstheme="majorHAnsi"/>
          <w:sz w:val="26"/>
          <w:szCs w:val="26"/>
        </w:rPr>
        <w:lastRenderedPageBreak/>
        <w:t>dustbin of history</w:t>
      </w:r>
      <w:r w:rsidRPr="00B87851">
        <w:rPr>
          <w:rFonts w:asciiTheme="majorHAnsi" w:hAnsiTheme="majorHAnsi" w:cstheme="majorHAnsi"/>
          <w:sz w:val="16"/>
          <w:szCs w:val="26"/>
        </w:rPr>
        <w:t xml:space="preserve">—just </w:t>
      </w:r>
      <w:r w:rsidRPr="00B87851">
        <w:rPr>
          <w:rStyle w:val="StyleUnderline"/>
          <w:rFonts w:asciiTheme="majorHAnsi" w:hAnsiTheme="majorHAnsi" w:cstheme="majorHAnsi"/>
          <w:sz w:val="26"/>
          <w:szCs w:val="26"/>
        </w:rPr>
        <w:t xml:space="preserve">like </w:t>
      </w:r>
      <w:r w:rsidRPr="00B87851">
        <w:rPr>
          <w:rFonts w:asciiTheme="majorHAnsi" w:hAnsiTheme="majorHAnsi" w:cstheme="majorHAnsi"/>
          <w:sz w:val="16"/>
          <w:szCs w:val="26"/>
        </w:rPr>
        <w:t>literally</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millions of already failed species</w:t>
      </w:r>
      <w:r w:rsidRPr="00B87851">
        <w:rPr>
          <w:rFonts w:asciiTheme="majorHAnsi" w:hAnsiTheme="majorHAnsi" w:cstheme="majorHAnsi"/>
          <w:sz w:val="16"/>
          <w:szCs w:val="26"/>
        </w:rPr>
        <w:t xml:space="preserve">. In each and every one of the five mass extinction events that have occurred over the last 1.5 billion years on Earth, some 50–80 % of all species have gone </w:t>
      </w:r>
      <w:r w:rsidRPr="00B87851">
        <w:rPr>
          <w:rStyle w:val="StyleUnderline"/>
          <w:rFonts w:asciiTheme="majorHAnsi" w:hAnsiTheme="majorHAnsi" w:cstheme="majorHAnsi"/>
          <w:sz w:val="26"/>
          <w:szCs w:val="26"/>
        </w:rPr>
        <w:t xml:space="preserve">the way of the </w:t>
      </w:r>
      <w:r w:rsidRPr="00B87851">
        <w:rPr>
          <w:rStyle w:val="Emphasis"/>
          <w:rFonts w:asciiTheme="majorHAnsi" w:hAnsiTheme="majorHAnsi" w:cstheme="majorHAnsi"/>
          <w:sz w:val="26"/>
          <w:szCs w:val="26"/>
        </w:rPr>
        <w:t>T. Rex</w:t>
      </w:r>
      <w:r w:rsidRPr="00B87851">
        <w:rPr>
          <w:rStyle w:val="StyleUnderline"/>
          <w:rFonts w:asciiTheme="majorHAnsi" w:hAnsiTheme="majorHAnsi" w:cstheme="majorHAnsi"/>
          <w:sz w:val="26"/>
          <w:szCs w:val="26"/>
        </w:rPr>
        <w:t xml:space="preserve">, the </w:t>
      </w:r>
      <w:r w:rsidRPr="00B87851">
        <w:rPr>
          <w:rStyle w:val="Emphasis"/>
          <w:rFonts w:asciiTheme="majorHAnsi" w:hAnsiTheme="majorHAnsi" w:cstheme="majorHAnsi"/>
          <w:sz w:val="26"/>
          <w:szCs w:val="26"/>
        </w:rPr>
        <w:t>woolly mammoth</w:t>
      </w:r>
      <w:r w:rsidRPr="00B87851">
        <w:rPr>
          <w:rStyle w:val="StyleUnderline"/>
          <w:rFonts w:asciiTheme="majorHAnsi" w:hAnsiTheme="majorHAnsi" w:cstheme="majorHAnsi"/>
          <w:sz w:val="26"/>
          <w:szCs w:val="26"/>
        </w:rPr>
        <w:t xml:space="preserve">, and the </w:t>
      </w:r>
      <w:proofErr w:type="gramStart"/>
      <w:r w:rsidRPr="00B87851">
        <w:rPr>
          <w:rStyle w:val="Emphasis"/>
          <w:rFonts w:asciiTheme="majorHAnsi" w:hAnsiTheme="majorHAnsi" w:cstheme="majorHAnsi"/>
          <w:sz w:val="26"/>
          <w:szCs w:val="26"/>
        </w:rPr>
        <w:t>Dodo</w:t>
      </w:r>
      <w:proofErr w:type="gramEnd"/>
      <w:r w:rsidRPr="00B87851">
        <w:rPr>
          <w:rStyle w:val="Emphasis"/>
          <w:rFonts w:asciiTheme="majorHAnsi" w:hAnsiTheme="majorHAnsi" w:cstheme="majorHAnsi"/>
          <w:sz w:val="26"/>
          <w:szCs w:val="26"/>
        </w:rPr>
        <w:t xml:space="preserve"> bird</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along with extinct </w:t>
      </w:r>
      <w:r w:rsidRPr="00B87851">
        <w:rPr>
          <w:rStyle w:val="Emphasis"/>
          <w:rFonts w:asciiTheme="majorHAnsi" w:hAnsiTheme="majorHAnsi" w:cstheme="majorHAnsi"/>
          <w:sz w:val="26"/>
          <w:szCs w:val="26"/>
        </w:rPr>
        <w:t>ferns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grasses</w:t>
      </w:r>
      <w:r w:rsidRPr="00B87851">
        <w:rPr>
          <w:rStyle w:val="StyleUnderline"/>
          <w:rFonts w:asciiTheme="majorHAnsi" w:hAnsiTheme="majorHAnsi" w:cstheme="majorHAnsi"/>
          <w:sz w:val="26"/>
          <w:szCs w:val="26"/>
        </w:rPr>
        <w:t xml:space="preserve"> and </w:t>
      </w:r>
      <w:r w:rsidRPr="00B87851">
        <w:rPr>
          <w:rStyle w:val="Emphasis"/>
          <w:rFonts w:asciiTheme="majorHAnsi" w:hAnsiTheme="majorHAnsi" w:cstheme="majorHAnsi"/>
          <w:sz w:val="26"/>
          <w:szCs w:val="26"/>
        </w:rPr>
        <w:t>cacti</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On the other hand, the best days of </w:t>
      </w:r>
      <w:proofErr w:type="gramStart"/>
      <w:r w:rsidRPr="00B87851">
        <w:rPr>
          <w:rFonts w:asciiTheme="majorHAnsi" w:hAnsiTheme="majorHAnsi" w:cstheme="majorHAnsi"/>
          <w:sz w:val="16"/>
          <w:szCs w:val="26"/>
        </w:rPr>
        <w:t>the human race</w:t>
      </w:r>
      <w:proofErr w:type="gramEnd"/>
      <w:r w:rsidRPr="00B87851">
        <w:rPr>
          <w:rFonts w:asciiTheme="majorHAnsi" w:hAnsiTheme="majorHAnsi" w:cstheme="majorHAnsi"/>
          <w:sz w:val="16"/>
          <w:szCs w:val="2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B87851">
        <w:rPr>
          <w:rFonts w:asciiTheme="majorHAnsi" w:hAnsiTheme="majorHAnsi" w:cstheme="majorHAnsi"/>
          <w:sz w:val="16"/>
          <w:szCs w:val="26"/>
        </w:rPr>
        <w:t>Tsiokovsky</w:t>
      </w:r>
      <w:proofErr w:type="spellEnd"/>
      <w:r w:rsidRPr="00B87851">
        <w:rPr>
          <w:rFonts w:asciiTheme="majorHAnsi" w:hAnsiTheme="majorHAnsi" w:cstheme="majorHAnsi"/>
          <w:sz w:val="16"/>
          <w:szCs w:val="26"/>
        </w:rPr>
        <w:t xml:space="preserve">, the Russian astronautics pioneer, who fi </w:t>
      </w:r>
      <w:proofErr w:type="spellStart"/>
      <w:r w:rsidRPr="00B87851">
        <w:rPr>
          <w:rFonts w:asciiTheme="majorHAnsi" w:hAnsiTheme="majorHAnsi" w:cstheme="majorHAnsi"/>
          <w:sz w:val="16"/>
          <w:szCs w:val="26"/>
        </w:rPr>
        <w:t>rst</w:t>
      </w:r>
      <w:proofErr w:type="spellEnd"/>
      <w:r w:rsidRPr="00B87851">
        <w:rPr>
          <w:rFonts w:asciiTheme="majorHAnsi" w:hAnsiTheme="majorHAnsi" w:cstheme="majorHAnsi"/>
          <w:sz w:val="16"/>
          <w:szCs w:val="26"/>
        </w:rPr>
        <w:t xml:space="preserve"> conceived of practical designs for spaceships, famously said: “A planet is the cradle of mankind, but one cannot live in a cradle forever.” Well before </w:t>
      </w:r>
      <w:proofErr w:type="spellStart"/>
      <w:r w:rsidRPr="00B87851">
        <w:rPr>
          <w:rFonts w:asciiTheme="majorHAnsi" w:hAnsiTheme="majorHAnsi" w:cstheme="majorHAnsi"/>
          <w:sz w:val="16"/>
          <w:szCs w:val="26"/>
        </w:rPr>
        <w:t>Tsiokovsky</w:t>
      </w:r>
      <w:proofErr w:type="spellEnd"/>
      <w:r w:rsidRPr="00B87851">
        <w:rPr>
          <w:rFonts w:asciiTheme="majorHAnsi" w:hAnsiTheme="majorHAnsi" w:cstheme="majorHAnsi"/>
          <w:sz w:val="16"/>
          <w:szCs w:val="2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B87851">
        <w:rPr>
          <w:rFonts w:asciiTheme="majorHAnsi" w:hAnsiTheme="majorHAnsi" w:cstheme="majorHAnsi"/>
          <w:sz w:val="16"/>
          <w:szCs w:val="26"/>
        </w:rPr>
        <w:t>erent</w:t>
      </w:r>
      <w:proofErr w:type="spellEnd"/>
      <w:r w:rsidRPr="00B87851">
        <w:rPr>
          <w:rFonts w:asciiTheme="majorHAnsi" w:hAnsiTheme="majorHAnsi" w:cstheme="majorHAnsi"/>
          <w:sz w:val="16"/>
          <w:szCs w:val="2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B87851">
        <w:rPr>
          <w:rFonts w:asciiTheme="majorHAnsi" w:hAnsiTheme="majorHAnsi" w:cstheme="majorHAnsi"/>
          <w:sz w:val="16"/>
          <w:szCs w:val="26"/>
        </w:rPr>
        <w:t>ey</w:t>
      </w:r>
      <w:proofErr w:type="spellEnd"/>
      <w:r w:rsidRPr="00B87851">
        <w:rPr>
          <w:rFonts w:asciiTheme="majorHAnsi" w:hAnsiTheme="majorHAnsi" w:cstheme="majorHAnsi"/>
          <w:sz w:val="16"/>
          <w:szCs w:val="26"/>
        </w:rPr>
        <w:t xml:space="preserve">, and others, have said that we can, we </w:t>
      </w:r>
      <w:proofErr w:type="gramStart"/>
      <w:r w:rsidRPr="00B87851">
        <w:rPr>
          <w:rFonts w:asciiTheme="majorHAnsi" w:hAnsiTheme="majorHAnsi" w:cstheme="majorHAnsi"/>
          <w:sz w:val="16"/>
          <w:szCs w:val="26"/>
        </w:rPr>
        <w:t>should</w:t>
      </w:r>
      <w:proofErr w:type="gramEnd"/>
      <w:r w:rsidRPr="00B87851">
        <w:rPr>
          <w:rFonts w:asciiTheme="majorHAnsi" w:hAnsiTheme="majorHAnsi" w:cstheme="majorHAnsi"/>
          <w:sz w:val="16"/>
          <w:szCs w:val="26"/>
        </w:rPr>
        <w:t xml:space="preserve"> and we soon shall go into space and realize the bounty that it can offer to us. Th e New Space enterprise is today indeed being led by those so-called space </w:t>
      </w:r>
      <w:proofErr w:type="gramStart"/>
      <w:r w:rsidRPr="00B87851">
        <w:rPr>
          <w:rFonts w:asciiTheme="majorHAnsi" w:hAnsiTheme="majorHAnsi" w:cstheme="majorHAnsi"/>
          <w:sz w:val="16"/>
          <w:szCs w:val="26"/>
        </w:rPr>
        <w:t>billionaires ,</w:t>
      </w:r>
      <w:proofErr w:type="gramEnd"/>
      <w:r w:rsidRPr="00B87851">
        <w:rPr>
          <w:rFonts w:asciiTheme="majorHAnsi" w:hAnsiTheme="majorHAnsi" w:cstheme="majorHAnsi"/>
          <w:sz w:val="16"/>
          <w:szCs w:val="26"/>
        </w:rPr>
        <w:t xml:space="preserve"> who have an exciting vision of the future. They and others in the commercial space economy believe that the exploitation of outer space may </w:t>
      </w:r>
      <w:proofErr w:type="gramStart"/>
      <w:r w:rsidRPr="00B87851">
        <w:rPr>
          <w:rFonts w:asciiTheme="majorHAnsi" w:hAnsiTheme="majorHAnsi" w:cstheme="majorHAnsi"/>
          <w:sz w:val="16"/>
          <w:szCs w:val="26"/>
        </w:rPr>
        <w:t>open up</w:t>
      </w:r>
      <w:proofErr w:type="gramEnd"/>
      <w:r w:rsidRPr="00B87851">
        <w:rPr>
          <w:rFonts w:asciiTheme="majorHAnsi" w:hAnsiTheme="majorHAnsi" w:cstheme="majorHAnsi"/>
          <w:sz w:val="16"/>
          <w:szCs w:val="26"/>
        </w:rPr>
        <w:t xml:space="preserve"> a new golden age of astral abundance. They see outer </w:t>
      </w:r>
      <w:r w:rsidRPr="00B87851">
        <w:rPr>
          <w:rStyle w:val="StyleUnderline"/>
          <w:rFonts w:asciiTheme="majorHAnsi" w:hAnsiTheme="majorHAnsi" w:cstheme="majorHAnsi"/>
          <w:sz w:val="26"/>
          <w:szCs w:val="26"/>
        </w:rPr>
        <w:t>space</w:t>
      </w:r>
      <w:r w:rsidRPr="00B87851">
        <w:rPr>
          <w:rFonts w:asciiTheme="majorHAnsi" w:hAnsiTheme="majorHAnsi" w:cstheme="majorHAnsi"/>
          <w:sz w:val="16"/>
          <w:szCs w:val="26"/>
        </w:rPr>
        <w:t xml:space="preserve"> as a new frontier that can be a great source of new </w:t>
      </w:r>
      <w:r w:rsidRPr="00B87851">
        <w:rPr>
          <w:rStyle w:val="StyleUnderline"/>
          <w:rFonts w:asciiTheme="majorHAnsi" w:hAnsiTheme="majorHAnsi" w:cstheme="majorHAnsi"/>
          <w:sz w:val="26"/>
          <w:szCs w:val="26"/>
        </w:rPr>
        <w:t>materials, energy and</w:t>
      </w:r>
      <w:r w:rsidRPr="00B87851">
        <w:rPr>
          <w:rFonts w:asciiTheme="majorHAnsi" w:hAnsiTheme="majorHAnsi" w:cstheme="majorHAnsi"/>
          <w:sz w:val="16"/>
          <w:szCs w:val="26"/>
        </w:rPr>
        <w:t xml:space="preserve"> various forms of new </w:t>
      </w:r>
      <w:r w:rsidRPr="00B87851">
        <w:rPr>
          <w:rStyle w:val="StyleUnderline"/>
          <w:rFonts w:asciiTheme="majorHAnsi" w:hAnsiTheme="majorHAnsi" w:cstheme="majorHAnsi"/>
          <w:sz w:val="26"/>
          <w:szCs w:val="26"/>
        </w:rPr>
        <w:t>wealth</w:t>
      </w:r>
      <w:r w:rsidRPr="00B87851">
        <w:rPr>
          <w:rFonts w:asciiTheme="majorHAnsi" w:hAnsiTheme="majorHAnsi" w:cstheme="majorHAnsi"/>
          <w:sz w:val="16"/>
          <w:szCs w:val="26"/>
        </w:rPr>
        <w:t xml:space="preserve"> that might even </w:t>
      </w:r>
      <w:r w:rsidRPr="00B87851">
        <w:rPr>
          <w:rStyle w:val="StyleUnderline"/>
          <w:rFonts w:asciiTheme="majorHAnsi" w:hAnsiTheme="majorHAnsi" w:cstheme="majorHAnsi"/>
          <w:sz w:val="26"/>
          <w:szCs w:val="26"/>
        </w:rPr>
        <w:t>save us from excesses of the past.</w:t>
      </w:r>
      <w:r w:rsidRPr="00B87851">
        <w:rPr>
          <w:rFonts w:asciiTheme="majorHAnsi" w:hAnsiTheme="majorHAnsi" w:cstheme="majorHAnsi"/>
          <w:sz w:val="16"/>
          <w:szCs w:val="26"/>
        </w:rPr>
        <w:t xml:space="preserve"> Th is gold rush in the skies represents a new beginning. We are not talking about expensive new space ventures funded by NASA or other space agencies in Europe, Japan, </w:t>
      </w:r>
      <w:proofErr w:type="gramStart"/>
      <w:r w:rsidRPr="00B87851">
        <w:rPr>
          <w:rFonts w:asciiTheme="majorHAnsi" w:hAnsiTheme="majorHAnsi" w:cstheme="majorHAnsi"/>
          <w:sz w:val="16"/>
          <w:szCs w:val="26"/>
        </w:rPr>
        <w:t>China</w:t>
      </w:r>
      <w:proofErr w:type="gramEnd"/>
      <w:r w:rsidRPr="00B87851">
        <w:rPr>
          <w:rFonts w:asciiTheme="majorHAnsi" w:hAnsiTheme="majorHAnsi" w:cstheme="majorHAnsi"/>
          <w:sz w:val="16"/>
          <w:szCs w:val="26"/>
        </w:rPr>
        <w:t xml:space="preserve"> or India. No, these </w:t>
      </w:r>
      <w:proofErr w:type="gramStart"/>
      <w:r w:rsidRPr="00B87851">
        <w:rPr>
          <w:rFonts w:asciiTheme="majorHAnsi" w:hAnsiTheme="majorHAnsi" w:cstheme="majorHAnsi"/>
          <w:sz w:val="16"/>
          <w:szCs w:val="26"/>
        </w:rPr>
        <w:t>eff</w:t>
      </w:r>
      <w:proofErr w:type="gramEnd"/>
      <w:r w:rsidRPr="00B87851">
        <w:rPr>
          <w:rFonts w:asciiTheme="majorHAnsi" w:hAnsiTheme="majorHAnsi" w:cstheme="majorHAnsi"/>
          <w:sz w:val="16"/>
          <w:szCs w:val="26"/>
        </w:rPr>
        <w:t xml:space="preserve"> orts which we and others call New Space are today being forged by imaginative and resourceful commercial entrepreneurs. Th ese twenty-fi </w:t>
      </w:r>
      <w:proofErr w:type="spellStart"/>
      <w:r w:rsidRPr="00B87851">
        <w:rPr>
          <w:rFonts w:asciiTheme="majorHAnsi" w:hAnsiTheme="majorHAnsi" w:cstheme="majorHAnsi"/>
          <w:sz w:val="16"/>
          <w:szCs w:val="26"/>
        </w:rPr>
        <w:t>rst</w:t>
      </w:r>
      <w:proofErr w:type="spellEnd"/>
      <w:r w:rsidRPr="00B87851">
        <w:rPr>
          <w:rFonts w:asciiTheme="majorHAnsi" w:hAnsiTheme="majorHAnsi" w:cstheme="majorHAnsi"/>
          <w:sz w:val="16"/>
          <w:szCs w:val="2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B87851">
        <w:rPr>
          <w:rStyle w:val="Emphasis"/>
          <w:rFonts w:asciiTheme="majorHAnsi" w:hAnsiTheme="majorHAnsi" w:cstheme="majorHAnsi"/>
          <w:sz w:val="26"/>
          <w:szCs w:val="26"/>
        </w:rPr>
        <w:t>bold leaders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such as </w:t>
      </w:r>
      <w:r w:rsidRPr="00B87851">
        <w:rPr>
          <w:rStyle w:val="Emphasis"/>
          <w:rFonts w:asciiTheme="majorHAnsi" w:hAnsiTheme="majorHAnsi" w:cstheme="majorHAnsi"/>
          <w:sz w:val="26"/>
          <w:szCs w:val="26"/>
        </w:rPr>
        <w:t>Paul Allen</w:t>
      </w:r>
      <w:r w:rsidRPr="00B87851">
        <w:rPr>
          <w:rFonts w:asciiTheme="majorHAnsi" w:hAnsiTheme="majorHAnsi" w:cstheme="majorHAnsi"/>
          <w:sz w:val="16"/>
          <w:szCs w:val="26"/>
        </w:rPr>
        <w:t xml:space="preserve"> and Sir </w:t>
      </w:r>
      <w:r w:rsidRPr="00B87851">
        <w:rPr>
          <w:rStyle w:val="Emphasis"/>
          <w:rFonts w:asciiTheme="majorHAnsi" w:hAnsiTheme="majorHAnsi" w:cstheme="majorHAnsi"/>
          <w:sz w:val="26"/>
          <w:szCs w:val="26"/>
        </w:rPr>
        <w:t>Richard Branson</w:t>
      </w:r>
      <w:r w:rsidRPr="00B87851">
        <w:rPr>
          <w:rFonts w:asciiTheme="majorHAnsi" w:hAnsiTheme="majorHAnsi" w:cstheme="majorHAnsi"/>
          <w:sz w:val="16"/>
          <w:szCs w:val="26"/>
        </w:rPr>
        <w:t xml:space="preserve">, plus other space entrepreneurs including </w:t>
      </w:r>
      <w:r w:rsidRPr="00B87851">
        <w:rPr>
          <w:rStyle w:val="Emphasis"/>
          <w:rFonts w:asciiTheme="majorHAnsi" w:hAnsiTheme="majorHAnsi" w:cstheme="majorHAnsi"/>
          <w:sz w:val="26"/>
          <w:szCs w:val="26"/>
        </w:rPr>
        <w:t>Jeff Bezos of Amazon</w:t>
      </w:r>
      <w:r w:rsidRPr="00B87851">
        <w:rPr>
          <w:rFonts w:asciiTheme="majorHAnsi" w:hAnsiTheme="majorHAnsi" w:cstheme="majorHAnsi"/>
          <w:sz w:val="16"/>
          <w:szCs w:val="26"/>
        </w:rPr>
        <w:t xml:space="preserve"> and </w:t>
      </w:r>
      <w:r w:rsidRPr="00B87851">
        <w:rPr>
          <w:rStyle w:val="Emphasis"/>
          <w:rFonts w:asciiTheme="majorHAnsi" w:hAnsiTheme="majorHAnsi" w:cstheme="majorHAnsi"/>
          <w:sz w:val="26"/>
          <w:szCs w:val="26"/>
        </w:rPr>
        <w:t>Blue Origin</w:t>
      </w:r>
      <w:r w:rsidRPr="00B87851">
        <w:rPr>
          <w:rFonts w:asciiTheme="majorHAnsi" w:hAnsiTheme="majorHAnsi" w:cstheme="majorHAnsi"/>
          <w:sz w:val="16"/>
          <w:szCs w:val="26"/>
        </w:rPr>
        <w:t xml:space="preserve">, and </w:t>
      </w:r>
      <w:r w:rsidRPr="00B87851">
        <w:rPr>
          <w:rStyle w:val="Emphasis"/>
          <w:rFonts w:asciiTheme="majorHAnsi" w:hAnsiTheme="majorHAnsi" w:cstheme="majorHAnsi"/>
          <w:sz w:val="26"/>
          <w:szCs w:val="26"/>
        </w:rPr>
        <w:t>Robert Bigelow</w:t>
      </w:r>
      <w:r w:rsidRPr="00B87851">
        <w:rPr>
          <w:rFonts w:asciiTheme="majorHAnsi" w:hAnsiTheme="majorHAnsi" w:cstheme="majorHAnsi"/>
          <w:sz w:val="16"/>
          <w:szCs w:val="26"/>
        </w:rPr>
        <w:t xml:space="preserve">, Chairman of Budget Suites and Bigelow Aerospace, </w:t>
      </w:r>
      <w:r w:rsidRPr="00B87851">
        <w:rPr>
          <w:rStyle w:val="StyleUnderline"/>
          <w:rFonts w:asciiTheme="majorHAnsi" w:hAnsiTheme="majorHAnsi" w:cstheme="majorHAnsi"/>
          <w:sz w:val="26"/>
          <w:szCs w:val="26"/>
        </w:rPr>
        <w:t>not only dream of</w:t>
      </w:r>
      <w:r w:rsidRPr="00B87851">
        <w:rPr>
          <w:rFonts w:asciiTheme="majorHAnsi" w:hAnsiTheme="majorHAnsi" w:cstheme="majorHAnsi"/>
          <w:sz w:val="16"/>
          <w:szCs w:val="26"/>
        </w:rPr>
        <w:t xml:space="preserve"> their future in </w:t>
      </w:r>
      <w:r w:rsidRPr="00B87851">
        <w:rPr>
          <w:rStyle w:val="StyleUnderline"/>
          <w:rFonts w:asciiTheme="majorHAnsi" w:hAnsiTheme="majorHAnsi" w:cstheme="majorHAnsi"/>
          <w:sz w:val="26"/>
          <w:szCs w:val="26"/>
        </w:rPr>
        <w:t xml:space="preserve">the space industry but also have </w:t>
      </w:r>
      <w:r w:rsidRPr="00B87851">
        <w:rPr>
          <w:rStyle w:val="Emphasis"/>
          <w:rFonts w:asciiTheme="majorHAnsi" w:hAnsiTheme="majorHAnsi" w:cstheme="majorHAnsi"/>
          <w:sz w:val="26"/>
          <w:szCs w:val="26"/>
        </w:rPr>
        <w:t>billions</w:t>
      </w:r>
      <w:r w:rsidRPr="00B87851">
        <w:rPr>
          <w:rFonts w:asciiTheme="majorHAnsi" w:hAnsiTheme="majorHAnsi" w:cstheme="majorHAnsi"/>
          <w:sz w:val="16"/>
          <w:szCs w:val="26"/>
        </w:rPr>
        <w:t xml:space="preserve"> of dollars </w:t>
      </w:r>
      <w:r w:rsidRPr="00B87851">
        <w:rPr>
          <w:rStyle w:val="StyleUnderline"/>
          <w:rFonts w:asciiTheme="majorHAnsi" w:hAnsiTheme="majorHAnsi" w:cstheme="majorHAnsi"/>
          <w:sz w:val="26"/>
          <w:szCs w:val="26"/>
        </w:rPr>
        <w:t>in assets.</w:t>
      </w:r>
      <w:r w:rsidRPr="00B87851">
        <w:rPr>
          <w:rFonts w:asciiTheme="majorHAnsi" w:hAnsiTheme="majorHAnsi" w:cstheme="majorHAnsi"/>
          <w:sz w:val="16"/>
          <w:szCs w:val="26"/>
        </w:rPr>
        <w:t xml:space="preserve"> These </w:t>
      </w:r>
      <w:r w:rsidRPr="00B87851">
        <w:rPr>
          <w:rStyle w:val="StyleUnderline"/>
          <w:rFonts w:asciiTheme="majorHAnsi" w:hAnsiTheme="majorHAnsi" w:cstheme="majorHAnsi"/>
          <w:sz w:val="26"/>
          <w:szCs w:val="26"/>
        </w:rPr>
        <w:t>are the</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bright stars of an entirely new industry</w:t>
      </w:r>
      <w:r w:rsidRPr="00B87851">
        <w:rPr>
          <w:rFonts w:asciiTheme="majorHAnsi" w:hAnsiTheme="majorHAnsi" w:cstheme="majorHAnsi"/>
          <w:sz w:val="16"/>
          <w:szCs w:val="26"/>
        </w:rPr>
        <w:t xml:space="preserve"> that are leading us into the age of New Space commerce</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These </w:t>
      </w:r>
      <w:r w:rsidRPr="00B87851">
        <w:rPr>
          <w:rStyle w:val="StyleUnderline"/>
          <w:rFonts w:asciiTheme="majorHAnsi" w:hAnsiTheme="majorHAnsi" w:cstheme="majorHAnsi"/>
          <w:sz w:val="26"/>
          <w:szCs w:val="26"/>
        </w:rPr>
        <w:t>space billionaires</w:t>
      </w:r>
      <w:r w:rsidRPr="00B87851">
        <w:rPr>
          <w:rFonts w:asciiTheme="majorHAnsi" w:hAnsiTheme="majorHAnsi" w:cstheme="majorHAnsi"/>
          <w:sz w:val="16"/>
          <w:szCs w:val="26"/>
        </w:rPr>
        <w:t xml:space="preserve">, each in their own way, </w:t>
      </w:r>
      <w:r w:rsidRPr="00B87851">
        <w:rPr>
          <w:rStyle w:val="StyleUnderline"/>
          <w:rFonts w:asciiTheme="majorHAnsi" w:hAnsiTheme="majorHAnsi" w:cstheme="majorHAnsi"/>
          <w:sz w:val="26"/>
          <w:szCs w:val="26"/>
        </w:rPr>
        <w:t xml:space="preserve">are proponents of </w:t>
      </w:r>
      <w:r w:rsidRPr="00B87851">
        <w:rPr>
          <w:rFonts w:asciiTheme="majorHAnsi" w:hAnsiTheme="majorHAnsi" w:cstheme="majorHAnsi"/>
          <w:sz w:val="16"/>
          <w:szCs w:val="26"/>
        </w:rPr>
        <w:t xml:space="preserve">a new age of </w:t>
      </w:r>
      <w:r w:rsidRPr="00B87851">
        <w:rPr>
          <w:rStyle w:val="StyleUnderline"/>
          <w:rFonts w:asciiTheme="majorHAnsi" w:hAnsiTheme="majorHAnsi" w:cstheme="majorHAnsi"/>
          <w:sz w:val="26"/>
          <w:szCs w:val="26"/>
        </w:rPr>
        <w:t xml:space="preserve">astral abundance. Each of them is launching new commercial space industries. </w:t>
      </w:r>
      <w:r w:rsidRPr="00B87851">
        <w:rPr>
          <w:rFonts w:asciiTheme="majorHAnsi" w:hAnsiTheme="majorHAnsi" w:cstheme="majorHAnsi"/>
          <w:sz w:val="16"/>
          <w:szCs w:val="26"/>
        </w:rPr>
        <w:t xml:space="preserve">They are literally transforming our vision of tomorrow. </w:t>
      </w:r>
      <w:r w:rsidRPr="00B87851">
        <w:rPr>
          <w:rStyle w:val="StyleUnderline"/>
          <w:rFonts w:asciiTheme="majorHAnsi" w:hAnsiTheme="majorHAnsi" w:cstheme="majorHAnsi"/>
          <w:sz w:val="26"/>
          <w:szCs w:val="26"/>
        </w:rPr>
        <w:t>These</w:t>
      </w:r>
      <w:r w:rsidRPr="00B87851">
        <w:rPr>
          <w:rFonts w:asciiTheme="majorHAnsi" w:hAnsiTheme="majorHAnsi" w:cstheme="majorHAnsi"/>
          <w:sz w:val="16"/>
          <w:szCs w:val="26"/>
        </w:rPr>
        <w:t xml:space="preserve"> new types of entrepreneurial aerospace companies—the </w:t>
      </w:r>
      <w:r w:rsidRPr="00B87851">
        <w:rPr>
          <w:rStyle w:val="StyleUnderline"/>
          <w:rFonts w:asciiTheme="majorHAnsi" w:hAnsiTheme="majorHAnsi" w:cstheme="majorHAnsi"/>
          <w:sz w:val="26"/>
          <w:szCs w:val="26"/>
        </w:rPr>
        <w:t>New Space enterprises</w:t>
      </w:r>
      <w:r w:rsidRPr="00B87851">
        <w:rPr>
          <w:rFonts w:asciiTheme="majorHAnsi" w:hAnsiTheme="majorHAnsi" w:cstheme="majorHAnsi"/>
          <w:sz w:val="16"/>
          <w:szCs w:val="26"/>
        </w:rPr>
        <w:t>—</w:t>
      </w:r>
      <w:r w:rsidRPr="00B87851">
        <w:rPr>
          <w:rStyle w:val="StyleUnderline"/>
          <w:rFonts w:asciiTheme="majorHAnsi" w:hAnsiTheme="majorHAnsi" w:cstheme="majorHAnsi"/>
          <w:sz w:val="26"/>
          <w:szCs w:val="26"/>
        </w:rPr>
        <w:t>give</w:t>
      </w:r>
      <w:r w:rsidRPr="00B87851">
        <w:rPr>
          <w:rFonts w:asciiTheme="majorHAnsi" w:hAnsiTheme="majorHAnsi" w:cstheme="majorHAnsi"/>
          <w:sz w:val="16"/>
          <w:szCs w:val="26"/>
        </w:rPr>
        <w:t xml:space="preserve"> new hope and </w:t>
      </w:r>
      <w:r w:rsidRPr="00B87851">
        <w:rPr>
          <w:rStyle w:val="StyleUnderline"/>
          <w:rFonts w:asciiTheme="majorHAnsi" w:hAnsiTheme="majorHAnsi" w:cstheme="majorHAnsi"/>
          <w:sz w:val="26"/>
          <w:szCs w:val="26"/>
        </w:rPr>
        <w:t>new promise of transforming our world</w:t>
      </w:r>
      <w:r w:rsidRPr="00B87851">
        <w:rPr>
          <w:rFonts w:asciiTheme="majorHAnsi" w:hAnsiTheme="majorHAnsi" w:cstheme="majorHAnsi"/>
          <w:sz w:val="16"/>
          <w:szCs w:val="26"/>
        </w:rPr>
        <w:t xml:space="preserve"> as we know it today</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The New Space Frontier What happens in space in the next few decades, plus corresponding new information technologies and advanced robotics, will change our world forever. These changes will </w:t>
      </w:r>
      <w:proofErr w:type="spellStart"/>
      <w:r w:rsidRPr="00B87851">
        <w:rPr>
          <w:rFonts w:asciiTheme="majorHAnsi" w:hAnsiTheme="majorHAnsi" w:cstheme="majorHAnsi"/>
          <w:sz w:val="16"/>
          <w:szCs w:val="26"/>
        </w:rPr>
        <w:t>redefi</w:t>
      </w:r>
      <w:proofErr w:type="spellEnd"/>
      <w:r w:rsidRPr="00B87851">
        <w:rPr>
          <w:rFonts w:asciiTheme="majorHAnsi" w:hAnsiTheme="majorHAnsi" w:cstheme="majorHAnsi"/>
          <w:sz w:val="16"/>
          <w:szCs w:val="2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B87851">
        <w:rPr>
          <w:rFonts w:asciiTheme="majorHAnsi" w:hAnsiTheme="majorHAnsi" w:cstheme="majorHAnsi"/>
          <w:sz w:val="16"/>
          <w:szCs w:val="26"/>
        </w:rPr>
        <w:t>communications</w:t>
      </w:r>
      <w:proofErr w:type="gramEnd"/>
      <w:r w:rsidRPr="00B87851">
        <w:rPr>
          <w:rFonts w:asciiTheme="majorHAnsi" w:hAnsiTheme="majorHAnsi" w:cstheme="majorHAnsi"/>
          <w:sz w:val="16"/>
          <w:szCs w:val="26"/>
        </w:rPr>
        <w:t xml:space="preserve"> and the Internet, then read this book. There are truly riches in the skies.</w:t>
      </w:r>
      <w:r w:rsidRPr="00B87851">
        <w:rPr>
          <w:rStyle w:val="StyleUnderline"/>
          <w:rFonts w:asciiTheme="majorHAnsi" w:hAnsiTheme="majorHAnsi" w:cstheme="majorHAnsi"/>
          <w:sz w:val="26"/>
          <w:szCs w:val="26"/>
        </w:rPr>
        <w:t xml:space="preserve"> Near-Earth asteroids </w:t>
      </w:r>
      <w:r w:rsidRPr="00B87851">
        <w:rPr>
          <w:rFonts w:asciiTheme="majorHAnsi" w:hAnsiTheme="majorHAnsi" w:cstheme="majorHAnsi"/>
          <w:sz w:val="16"/>
          <w:szCs w:val="26"/>
        </w:rPr>
        <w:t>largely</w:t>
      </w:r>
      <w:r w:rsidRPr="00B87851">
        <w:rPr>
          <w:rStyle w:val="StyleUnderline"/>
          <w:rFonts w:asciiTheme="majorHAnsi" w:hAnsiTheme="majorHAnsi" w:cstheme="majorHAnsi"/>
          <w:sz w:val="26"/>
          <w:szCs w:val="26"/>
        </w:rPr>
        <w:t xml:space="preserve"> composed of platinum and </w:t>
      </w:r>
      <w:r w:rsidRPr="00B87851">
        <w:rPr>
          <w:rStyle w:val="Emphasis"/>
          <w:rFonts w:asciiTheme="majorHAnsi" w:hAnsiTheme="majorHAnsi" w:cstheme="majorHAnsi"/>
          <w:sz w:val="26"/>
          <w:szCs w:val="26"/>
        </w:rPr>
        <w:t>rare earth metals</w:t>
      </w:r>
      <w:r w:rsidRPr="00B87851">
        <w:rPr>
          <w:rStyle w:val="StyleUnderline"/>
          <w:rFonts w:asciiTheme="majorHAnsi" w:hAnsiTheme="majorHAnsi" w:cstheme="majorHAnsi"/>
          <w:sz w:val="26"/>
          <w:szCs w:val="26"/>
        </w:rPr>
        <w:t xml:space="preserve"> have an incredible value. Helium-3 isotopes </w:t>
      </w:r>
      <w:r w:rsidRPr="00B87851">
        <w:rPr>
          <w:rFonts w:asciiTheme="majorHAnsi" w:hAnsiTheme="majorHAnsi" w:cstheme="majorHAnsi"/>
          <w:sz w:val="16"/>
          <w:szCs w:val="26"/>
        </w:rPr>
        <w:t>accessible in outer</w:t>
      </w:r>
      <w:r w:rsidRPr="00B87851">
        <w:rPr>
          <w:rStyle w:val="StyleUnderline"/>
          <w:rFonts w:asciiTheme="majorHAnsi" w:hAnsiTheme="majorHAnsi" w:cstheme="majorHAnsi"/>
          <w:sz w:val="26"/>
          <w:szCs w:val="26"/>
        </w:rPr>
        <w:t xml:space="preserve"> space could provide </w:t>
      </w:r>
      <w:r w:rsidRPr="00B87851">
        <w:rPr>
          <w:rStyle w:val="Emphasis"/>
          <w:rFonts w:asciiTheme="majorHAnsi" w:hAnsiTheme="majorHAnsi" w:cstheme="majorHAnsi"/>
          <w:sz w:val="26"/>
          <w:szCs w:val="26"/>
        </w:rPr>
        <w:t>clean and abundant energy</w:t>
      </w:r>
      <w:r w:rsidRPr="00B87851">
        <w:rPr>
          <w:rStyle w:val="StyleUnderline"/>
          <w:rFonts w:asciiTheme="majorHAnsi" w:hAnsiTheme="majorHAnsi" w:cstheme="majorHAnsi"/>
          <w:sz w:val="26"/>
          <w:szCs w:val="26"/>
        </w:rPr>
        <w:t xml:space="preserve">. There is </w:t>
      </w:r>
      <w:r w:rsidRPr="00B87851">
        <w:rPr>
          <w:rFonts w:asciiTheme="majorHAnsi" w:hAnsiTheme="majorHAnsi" w:cstheme="majorHAnsi"/>
          <w:sz w:val="16"/>
          <w:szCs w:val="26"/>
        </w:rPr>
        <w:t>far</w:t>
      </w:r>
      <w:r w:rsidRPr="00B87851">
        <w:rPr>
          <w:rStyle w:val="StyleUnderline"/>
          <w:rFonts w:asciiTheme="majorHAnsi" w:hAnsiTheme="majorHAnsi" w:cstheme="majorHAnsi"/>
          <w:sz w:val="26"/>
          <w:szCs w:val="26"/>
        </w:rPr>
        <w:t xml:space="preserve"> more water in </w:t>
      </w:r>
      <w:r w:rsidRPr="00B87851">
        <w:rPr>
          <w:rFonts w:asciiTheme="majorHAnsi" w:hAnsiTheme="majorHAnsi" w:cstheme="majorHAnsi"/>
          <w:sz w:val="16"/>
          <w:szCs w:val="26"/>
        </w:rPr>
        <w:t>outer</w:t>
      </w:r>
      <w:r w:rsidRPr="00B87851">
        <w:rPr>
          <w:rStyle w:val="StyleUnderline"/>
          <w:rFonts w:asciiTheme="majorHAnsi" w:hAnsiTheme="majorHAnsi" w:cstheme="majorHAnsi"/>
          <w:sz w:val="26"/>
          <w:szCs w:val="26"/>
        </w:rPr>
        <w:t xml:space="preserve"> space than </w:t>
      </w:r>
      <w:r w:rsidRPr="00B87851">
        <w:rPr>
          <w:rFonts w:asciiTheme="majorHAnsi" w:hAnsiTheme="majorHAnsi" w:cstheme="majorHAnsi"/>
          <w:sz w:val="16"/>
          <w:szCs w:val="26"/>
        </w:rPr>
        <w:t>is</w:t>
      </w:r>
      <w:r w:rsidRPr="00B87851">
        <w:rPr>
          <w:rStyle w:val="StyleUnderline"/>
          <w:rFonts w:asciiTheme="majorHAnsi" w:hAnsiTheme="majorHAnsi" w:cstheme="majorHAnsi"/>
          <w:sz w:val="26"/>
          <w:szCs w:val="26"/>
        </w:rPr>
        <w:t xml:space="preserve"> in our oceans. </w:t>
      </w:r>
      <w:r w:rsidRPr="00B87851">
        <w:rPr>
          <w:rFonts w:asciiTheme="majorHAnsi" w:hAnsiTheme="majorHAnsi" w:cstheme="majorHAnsi"/>
          <w:sz w:val="16"/>
          <w:szCs w:val="26"/>
        </w:rPr>
        <w:t>In the pages that follow we will explain the potential for a cosmic shift in our global economy, our ecology, and our commercial and legal systems.</w:t>
      </w:r>
      <w:r w:rsidRPr="00B87851">
        <w:rPr>
          <w:rStyle w:val="StyleUnderline"/>
          <w:rFonts w:asciiTheme="majorHAnsi" w:hAnsiTheme="majorHAnsi" w:cstheme="majorHAnsi"/>
          <w:sz w:val="26"/>
          <w:szCs w:val="26"/>
        </w:rPr>
        <w:t xml:space="preserve"> These can take place by the end of this century. </w:t>
      </w:r>
      <w:r w:rsidRPr="00B87851">
        <w:rPr>
          <w:rFonts w:asciiTheme="majorHAnsi" w:hAnsiTheme="majorHAnsi" w:cstheme="majorHAnsi"/>
          <w:sz w:val="16"/>
          <w:szCs w:val="26"/>
        </w:rPr>
        <w:t xml:space="preserve">And </w:t>
      </w:r>
      <w:r w:rsidRPr="00B87851">
        <w:rPr>
          <w:rStyle w:val="StyleUnderline"/>
          <w:rFonts w:asciiTheme="majorHAnsi" w:hAnsiTheme="majorHAnsi" w:cstheme="majorHAnsi"/>
          <w:sz w:val="26"/>
          <w:szCs w:val="26"/>
        </w:rPr>
        <w:t>if these changes do not take place we will be in trouble.</w:t>
      </w:r>
      <w:r w:rsidRPr="00B87851">
        <w:rPr>
          <w:rFonts w:asciiTheme="majorHAnsi" w:hAnsiTheme="majorHAnsi" w:cstheme="majorHAnsi"/>
          <w:sz w:val="16"/>
          <w:szCs w:val="26"/>
        </w:rPr>
        <w:t xml:space="preserve"> Our conventional </w:t>
      </w:r>
      <w:proofErr w:type="spellStart"/>
      <w:r w:rsidRPr="00B87851">
        <w:rPr>
          <w:rFonts w:asciiTheme="majorHAnsi" w:hAnsiTheme="majorHAnsi" w:cstheme="majorHAnsi"/>
          <w:sz w:val="16"/>
          <w:szCs w:val="26"/>
        </w:rPr>
        <w:t>petro</w:t>
      </w:r>
      <w:proofErr w:type="spellEnd"/>
      <w:r w:rsidRPr="00B87851">
        <w:rPr>
          <w:rFonts w:asciiTheme="majorHAnsi" w:hAnsiTheme="majorHAnsi" w:cstheme="majorHAnsi"/>
          <w:sz w:val="16"/>
          <w:szCs w:val="2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B87851">
        <w:rPr>
          <w:rStyle w:val="StyleUnderline"/>
          <w:rFonts w:asciiTheme="majorHAnsi" w:hAnsiTheme="majorHAnsi" w:cstheme="majorHAnsi"/>
          <w:sz w:val="26"/>
          <w:szCs w:val="26"/>
        </w:rPr>
        <w:t xml:space="preserve">the struggle between “haves” and “have nots” will grow increasingly </w:t>
      </w:r>
      <w:r w:rsidRPr="00B87851">
        <w:rPr>
          <w:rStyle w:val="Emphasis"/>
          <w:rFonts w:asciiTheme="majorHAnsi" w:hAnsiTheme="majorHAnsi" w:cstheme="majorHAnsi"/>
          <w:sz w:val="26"/>
          <w:szCs w:val="26"/>
        </w:rPr>
        <w:t>ugly</w:t>
      </w:r>
      <w:r w:rsidRPr="00B87851">
        <w:rPr>
          <w:rStyle w:val="StyleUnderline"/>
          <w:rFonts w:asciiTheme="majorHAnsi" w:hAnsiTheme="majorHAnsi" w:cstheme="majorHAnsi"/>
          <w:sz w:val="26"/>
          <w:szCs w:val="26"/>
        </w:rPr>
        <w:t xml:space="preserve">. A lack of affordable and readily available </w:t>
      </w:r>
      <w:r w:rsidRPr="00B87851">
        <w:rPr>
          <w:rStyle w:val="Emphasis"/>
          <w:rFonts w:asciiTheme="majorHAnsi" w:hAnsiTheme="majorHAnsi" w:cstheme="majorHAnsi"/>
          <w:sz w:val="26"/>
          <w:szCs w:val="26"/>
        </w:rPr>
        <w:t>water</w:t>
      </w:r>
      <w:r w:rsidRPr="00B87851">
        <w:rPr>
          <w:rStyle w:val="StyleUnderline"/>
          <w:rFonts w:asciiTheme="majorHAnsi" w:hAnsiTheme="majorHAnsi" w:cstheme="majorHAnsi"/>
          <w:sz w:val="26"/>
          <w:szCs w:val="26"/>
        </w:rPr>
        <w:t xml:space="preserve">, natural </w:t>
      </w:r>
      <w:r w:rsidRPr="00B87851">
        <w:rPr>
          <w:rStyle w:val="Emphasis"/>
          <w:rFonts w:asciiTheme="majorHAnsi" w:hAnsiTheme="majorHAnsi" w:cstheme="majorHAnsi"/>
          <w:sz w:val="26"/>
          <w:szCs w:val="26"/>
        </w:rPr>
        <w:t>resources</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food</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health care</w:t>
      </w:r>
      <w:r w:rsidRPr="00B87851">
        <w:rPr>
          <w:rStyle w:val="StyleUnderline"/>
          <w:rFonts w:asciiTheme="majorHAnsi" w:hAnsiTheme="majorHAnsi" w:cstheme="majorHAnsi"/>
          <w:sz w:val="26"/>
          <w:szCs w:val="26"/>
        </w:rPr>
        <w:t xml:space="preserve"> and medical supplies, plus systematic threats to </w:t>
      </w:r>
      <w:r w:rsidRPr="00B87851">
        <w:rPr>
          <w:rStyle w:val="Emphasis"/>
          <w:rFonts w:asciiTheme="majorHAnsi" w:hAnsiTheme="majorHAnsi" w:cstheme="majorHAnsi"/>
          <w:sz w:val="26"/>
          <w:szCs w:val="26"/>
        </w:rPr>
        <w:t>urban security</w:t>
      </w:r>
      <w:r w:rsidRPr="00B87851">
        <w:rPr>
          <w:rStyle w:val="StyleUnderline"/>
          <w:rFonts w:asciiTheme="majorHAnsi" w:hAnsiTheme="majorHAnsi" w:cstheme="majorHAnsi"/>
          <w:sz w:val="26"/>
          <w:szCs w:val="26"/>
        </w:rPr>
        <w:t xml:space="preserve"> and </w:t>
      </w:r>
      <w:r w:rsidRPr="00B87851">
        <w:rPr>
          <w:rStyle w:val="Emphasis"/>
          <w:rFonts w:asciiTheme="majorHAnsi" w:hAnsiTheme="majorHAnsi" w:cstheme="majorHAnsi"/>
          <w:sz w:val="26"/>
          <w:szCs w:val="26"/>
        </w:rPr>
        <w:t>systemic war</w:t>
      </w:r>
      <w:r w:rsidRPr="00B87851">
        <w:rPr>
          <w:rStyle w:val="StyleUnderline"/>
          <w:rFonts w:asciiTheme="majorHAnsi" w:hAnsiTheme="majorHAnsi" w:cstheme="majorHAnsi"/>
          <w:sz w:val="26"/>
          <w:szCs w:val="26"/>
        </w:rPr>
        <w:t xml:space="preserve">fare are the alternatives to astral abundance. </w:t>
      </w:r>
      <w:r w:rsidRPr="00B87851">
        <w:rPr>
          <w:rFonts w:asciiTheme="majorHAnsi" w:hAnsiTheme="majorHAnsi" w:cstheme="majorHAnsi"/>
          <w:sz w:val="16"/>
          <w:szCs w:val="26"/>
        </w:rPr>
        <w:t xml:space="preserve">The </w:t>
      </w:r>
      <w:r w:rsidRPr="00B87851">
        <w:rPr>
          <w:rFonts w:asciiTheme="majorHAnsi" w:hAnsiTheme="majorHAnsi" w:cstheme="majorHAnsi"/>
          <w:sz w:val="16"/>
          <w:szCs w:val="26"/>
        </w:rPr>
        <w:lastRenderedPageBreak/>
        <w:t xml:space="preserve">choices between astral abundance and a downward spiral in global standards of living are stark. </w:t>
      </w:r>
      <w:r w:rsidRPr="00B87851">
        <w:rPr>
          <w:rStyle w:val="StyleUnderline"/>
          <w:rFonts w:asciiTheme="majorHAnsi" w:hAnsiTheme="majorHAnsi" w:cstheme="majorHAnsi"/>
          <w:sz w:val="26"/>
          <w:szCs w:val="26"/>
        </w:rPr>
        <w:t xml:space="preserve">Within the </w:t>
      </w:r>
      <w:r w:rsidRPr="00B87851">
        <w:rPr>
          <w:rStyle w:val="Emphasis"/>
          <w:rFonts w:asciiTheme="majorHAnsi" w:hAnsiTheme="majorHAnsi" w:cstheme="majorHAnsi"/>
          <w:sz w:val="26"/>
          <w:szCs w:val="26"/>
        </w:rPr>
        <w:t>next few decades</w:t>
      </w:r>
      <w:r w:rsidRPr="00B87851">
        <w:rPr>
          <w:rStyle w:val="StyleUnderline"/>
          <w:rFonts w:asciiTheme="majorHAnsi" w:hAnsiTheme="majorHAnsi" w:cstheme="majorHAnsi"/>
          <w:sz w:val="26"/>
          <w:szCs w:val="26"/>
        </w:rPr>
        <w:t xml:space="preserve"> these problems will be increasingly real.</w:t>
      </w:r>
      <w:r w:rsidRPr="00B87851">
        <w:rPr>
          <w:rFonts w:asciiTheme="majorHAnsi" w:hAnsiTheme="majorHAnsi" w:cstheme="majorHAnsi"/>
          <w:sz w:val="16"/>
          <w:szCs w:val="26"/>
        </w:rPr>
        <w:t xml:space="preserve"> By then </w:t>
      </w:r>
      <w:r w:rsidRPr="00B87851">
        <w:rPr>
          <w:rStyle w:val="StyleUnderline"/>
          <w:rFonts w:asciiTheme="majorHAnsi" w:hAnsiTheme="majorHAnsi" w:cstheme="majorHAnsi"/>
          <w:sz w:val="26"/>
          <w:szCs w:val="26"/>
        </w:rPr>
        <w:t xml:space="preserve">the world may almost be </w:t>
      </w:r>
      <w:r w:rsidRPr="00B87851">
        <w:rPr>
          <w:rStyle w:val="Emphasis"/>
          <w:rFonts w:asciiTheme="majorHAnsi" w:hAnsiTheme="majorHAnsi" w:cstheme="majorHAnsi"/>
          <w:sz w:val="26"/>
          <w:szCs w:val="26"/>
        </w:rPr>
        <w:t>begging</w:t>
      </w:r>
      <w:r w:rsidRPr="00B87851">
        <w:rPr>
          <w:rStyle w:val="StyleUnderline"/>
          <w:rFonts w:asciiTheme="majorHAnsi" w:hAnsiTheme="majorHAnsi" w:cstheme="majorHAnsi"/>
          <w:sz w:val="26"/>
          <w:szCs w:val="26"/>
        </w:rPr>
        <w:t xml:space="preserve"> for new, out of- the-box thinking. </w:t>
      </w:r>
      <w:r w:rsidRPr="00B87851">
        <w:rPr>
          <w:rFonts w:asciiTheme="majorHAnsi" w:hAnsiTheme="majorHAnsi" w:cstheme="majorHAnsi"/>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8C4B23F" w14:textId="1CF6E97D" w:rsidR="001D566B" w:rsidRPr="00B87851" w:rsidRDefault="001D566B" w:rsidP="00DD43E5">
      <w:pPr>
        <w:rPr>
          <w:rFonts w:asciiTheme="majorHAnsi" w:hAnsiTheme="majorHAnsi" w:cstheme="majorHAnsi"/>
          <w:sz w:val="16"/>
          <w:szCs w:val="26"/>
        </w:rPr>
      </w:pPr>
    </w:p>
    <w:p w14:paraId="476828A4" w14:textId="47364E7B" w:rsidR="001D566B" w:rsidRPr="00B87851" w:rsidRDefault="001D566B" w:rsidP="00DD43E5">
      <w:pPr>
        <w:rPr>
          <w:rFonts w:asciiTheme="majorHAnsi" w:hAnsiTheme="majorHAnsi" w:cstheme="majorHAnsi"/>
          <w:sz w:val="16"/>
          <w:szCs w:val="26"/>
        </w:rPr>
      </w:pPr>
      <w:r w:rsidRPr="00B87851">
        <w:rPr>
          <w:rFonts w:asciiTheme="majorHAnsi" w:hAnsiTheme="majorHAnsi" w:cstheme="majorHAnsi"/>
          <w:sz w:val="16"/>
          <w:szCs w:val="26"/>
        </w:rPr>
        <w:t>2.30-1.40</w:t>
      </w:r>
    </w:p>
    <w:p w14:paraId="41819AA6" w14:textId="77777777" w:rsidR="00FD5154" w:rsidRPr="00B87851" w:rsidRDefault="00FD5154" w:rsidP="00FD5154">
      <w:pPr>
        <w:rPr>
          <w:rFonts w:asciiTheme="majorHAnsi" w:hAnsiTheme="majorHAnsi" w:cstheme="majorHAnsi"/>
        </w:rPr>
      </w:pPr>
    </w:p>
    <w:p w14:paraId="4A85503F" w14:textId="77777777" w:rsidR="00FD5154" w:rsidRPr="00B87851" w:rsidRDefault="00FD5154" w:rsidP="00FD5154">
      <w:pPr>
        <w:rPr>
          <w:rFonts w:asciiTheme="majorHAnsi" w:hAnsiTheme="majorHAnsi" w:cstheme="majorHAnsi"/>
        </w:rPr>
      </w:pPr>
    </w:p>
    <w:p w14:paraId="136C3B26" w14:textId="4BB923B3" w:rsidR="00352120" w:rsidRPr="00B87851" w:rsidRDefault="00352120" w:rsidP="00F30EA4">
      <w:pPr>
        <w:pStyle w:val="Heading2"/>
        <w:rPr>
          <w:rFonts w:asciiTheme="majorHAnsi" w:hAnsiTheme="majorHAnsi" w:cstheme="majorHAnsi"/>
        </w:rPr>
      </w:pPr>
      <w:r w:rsidRPr="00B87851">
        <w:rPr>
          <w:rFonts w:asciiTheme="majorHAnsi" w:hAnsiTheme="majorHAnsi" w:cstheme="majorHAnsi"/>
        </w:rPr>
        <w:lastRenderedPageBreak/>
        <w:t>CASE</w:t>
      </w:r>
    </w:p>
    <w:p w14:paraId="18034EFC" w14:textId="007621DA" w:rsidR="005824FB" w:rsidRPr="00B87851" w:rsidRDefault="005824FB" w:rsidP="00352120">
      <w:pPr>
        <w:pStyle w:val="Heading3"/>
        <w:rPr>
          <w:rFonts w:asciiTheme="majorHAnsi" w:hAnsiTheme="majorHAnsi" w:cstheme="majorHAnsi"/>
        </w:rPr>
      </w:pPr>
      <w:r w:rsidRPr="00B87851">
        <w:rPr>
          <w:rFonts w:asciiTheme="majorHAnsi" w:hAnsiTheme="majorHAnsi" w:cstheme="majorHAnsi"/>
        </w:rPr>
        <w:lastRenderedPageBreak/>
        <w:t>adv 1</w:t>
      </w:r>
    </w:p>
    <w:p w14:paraId="1BDF3DD5"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t xml:space="preserve">No Kessler - takes </w:t>
      </w:r>
      <w:r w:rsidRPr="00B87851">
        <w:rPr>
          <w:rFonts w:asciiTheme="majorHAnsi" w:hAnsiTheme="majorHAnsi" w:cstheme="majorHAnsi"/>
          <w:u w:val="single"/>
        </w:rPr>
        <w:t>centuries</w:t>
      </w:r>
      <w:r w:rsidRPr="00B87851">
        <w:rPr>
          <w:rFonts w:asciiTheme="majorHAnsi" w:hAnsiTheme="majorHAnsi" w:cstheme="majorHAnsi"/>
        </w:rPr>
        <w:t xml:space="preserve"> and </w:t>
      </w:r>
      <w:r w:rsidRPr="00B87851">
        <w:rPr>
          <w:rFonts w:asciiTheme="majorHAnsi" w:hAnsiTheme="majorHAnsi" w:cstheme="majorHAnsi"/>
          <w:u w:val="single"/>
        </w:rPr>
        <w:t>mitigation</w:t>
      </w:r>
      <w:r w:rsidRPr="00B87851">
        <w:rPr>
          <w:rFonts w:asciiTheme="majorHAnsi" w:hAnsiTheme="majorHAnsi" w:cstheme="majorHAnsi"/>
        </w:rPr>
        <w:t xml:space="preserve"> checks. </w:t>
      </w:r>
    </w:p>
    <w:p w14:paraId="5E53C89A"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Hugh </w:t>
      </w:r>
      <w:r w:rsidRPr="00B87851">
        <w:rPr>
          <w:rStyle w:val="Style13ptBold"/>
          <w:rFonts w:asciiTheme="majorHAnsi" w:hAnsiTheme="majorHAnsi" w:cstheme="majorHAnsi"/>
          <w:szCs w:val="26"/>
          <w:u w:val="single"/>
        </w:rPr>
        <w:t>Lewis 15</w:t>
      </w:r>
      <w:r w:rsidRPr="00B87851">
        <w:rPr>
          <w:rFonts w:asciiTheme="majorHAnsi" w:hAnsiTheme="majorHAnsi" w:cstheme="majorHAnsi"/>
          <w:sz w:val="16"/>
          <w:szCs w:val="26"/>
        </w:rPr>
        <w:t xml:space="preserve">. Senior Lecturer in Aerospace Engineering at the University of Southampton, “Space debris, Kessler Syndrome, and the unreasonable expectation of certainty.” Room, </w:t>
      </w:r>
      <w:hyperlink r:id="rId17" w:history="1">
        <w:r w:rsidRPr="00B87851">
          <w:rPr>
            <w:rStyle w:val="Hyperlink"/>
            <w:rFonts w:asciiTheme="majorHAnsi" w:hAnsiTheme="majorHAnsi" w:cstheme="majorHAnsi"/>
            <w:sz w:val="16"/>
            <w:szCs w:val="26"/>
          </w:rPr>
          <w:t>https://room.eu.com/article/Space_debris_Kessler_Syndrome_and_the_unreasonable_expectation_of_certainty</w:t>
        </w:r>
      </w:hyperlink>
    </w:p>
    <w:p w14:paraId="4F43ACF0" w14:textId="37A98920"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There is now widespread awareness of the space debris problem amongst policymakers, scientists, </w:t>
      </w:r>
      <w:proofErr w:type="gramStart"/>
      <w:r w:rsidRPr="00B87851">
        <w:rPr>
          <w:rFonts w:asciiTheme="majorHAnsi" w:hAnsiTheme="majorHAnsi" w:cstheme="majorHAnsi"/>
          <w:sz w:val="16"/>
          <w:szCs w:val="26"/>
        </w:rPr>
        <w:t>engineers</w:t>
      </w:r>
      <w:proofErr w:type="gramEnd"/>
      <w:r w:rsidRPr="00B87851">
        <w:rPr>
          <w:rFonts w:asciiTheme="majorHAnsi" w:hAnsiTheme="majorHAnsi" w:cstheme="majorHAnsi"/>
          <w:sz w:val="16"/>
          <w:szCs w:val="26"/>
        </w:rPr>
        <w:t xml:space="preserve"> and the public. Thanks to pivotal work by J.C. </w:t>
      </w:r>
      <w:proofErr w:type="spellStart"/>
      <w:r w:rsidRPr="00B87851">
        <w:rPr>
          <w:rFonts w:asciiTheme="majorHAnsi" w:hAnsiTheme="majorHAnsi" w:cstheme="majorHAnsi"/>
          <w:sz w:val="16"/>
          <w:szCs w:val="26"/>
        </w:rPr>
        <w:t>Liou</w:t>
      </w:r>
      <w:proofErr w:type="spellEnd"/>
      <w:r w:rsidRPr="00B87851">
        <w:rPr>
          <w:rFonts w:asciiTheme="majorHAnsi" w:hAnsiTheme="majorHAnsi" w:cstheme="majorHAnsi"/>
          <w:sz w:val="16"/>
          <w:szCs w:val="2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B87851">
        <w:rPr>
          <w:rStyle w:val="StyleUnderline"/>
          <w:rFonts w:asciiTheme="majorHAnsi" w:hAnsiTheme="majorHAnsi" w:cstheme="majorHAnsi"/>
          <w:sz w:val="26"/>
          <w:szCs w:val="26"/>
        </w:rPr>
        <w:t>In spite of</w:t>
      </w:r>
      <w:proofErr w:type="gramEnd"/>
      <w:r w:rsidRPr="00B87851">
        <w:rPr>
          <w:rStyle w:val="StyleUnderline"/>
          <w:rFonts w:asciiTheme="majorHAnsi" w:hAnsiTheme="majorHAnsi" w:cstheme="majorHAnsi"/>
          <w:sz w:val="26"/>
          <w:szCs w:val="26"/>
        </w:rPr>
        <w:t xml:space="preserve"> </w:t>
      </w:r>
      <w:r w:rsidRPr="00B87851">
        <w:rPr>
          <w:rFonts w:asciiTheme="majorHAnsi" w:hAnsiTheme="majorHAnsi" w:cstheme="majorHAnsi"/>
          <w:sz w:val="16"/>
          <w:szCs w:val="26"/>
        </w:rPr>
        <w:t xml:space="preserve">several commentators </w:t>
      </w:r>
      <w:r w:rsidRPr="00B87851">
        <w:rPr>
          <w:rStyle w:val="StyleUnderline"/>
          <w:rFonts w:asciiTheme="majorHAnsi" w:hAnsiTheme="majorHAnsi" w:cstheme="majorHAnsi"/>
          <w:sz w:val="26"/>
          <w:szCs w:val="26"/>
        </w:rPr>
        <w:t>warning</w:t>
      </w:r>
      <w:r w:rsidRPr="00B87851">
        <w:rPr>
          <w:rFonts w:asciiTheme="majorHAnsi" w:hAnsiTheme="majorHAnsi" w:cstheme="majorHAnsi"/>
          <w:sz w:val="16"/>
          <w:szCs w:val="26"/>
        </w:rPr>
        <w:t xml:space="preserve"> that these collisions are just the start </w:t>
      </w:r>
      <w:r w:rsidRPr="00B87851">
        <w:rPr>
          <w:rStyle w:val="StyleUnderline"/>
          <w:rFonts w:asciiTheme="majorHAnsi" w:hAnsiTheme="majorHAnsi" w:cstheme="majorHAnsi"/>
          <w:sz w:val="26"/>
          <w:szCs w:val="26"/>
        </w:rPr>
        <w:t>of</w:t>
      </w:r>
      <w:r w:rsidRPr="00B87851">
        <w:rPr>
          <w:rFonts w:asciiTheme="majorHAnsi" w:hAnsiTheme="majorHAnsi" w:cstheme="majorHAnsi"/>
          <w:sz w:val="16"/>
          <w:szCs w:val="26"/>
        </w:rPr>
        <w:t xml:space="preserve"> a collision cascade that will render access to low Earth orbit all but impossible – a process commonly referred to as the ‘</w:t>
      </w:r>
      <w:r w:rsidRPr="00B87851">
        <w:rPr>
          <w:rStyle w:val="Emphasis"/>
          <w:rFonts w:asciiTheme="majorHAnsi" w:hAnsiTheme="majorHAnsi" w:cstheme="majorHAnsi"/>
          <w:sz w:val="26"/>
          <w:szCs w:val="26"/>
        </w:rPr>
        <w:t>Kessler</w:t>
      </w:r>
      <w:r w:rsidRPr="00B87851">
        <w:rPr>
          <w:rStyle w:val="StyleUnderline"/>
          <w:rFonts w:asciiTheme="majorHAnsi" w:hAnsiTheme="majorHAnsi" w:cstheme="majorHAnsi"/>
          <w:sz w:val="26"/>
          <w:szCs w:val="26"/>
        </w:rPr>
        <w:t xml:space="preserve"> Syndrome’</w:t>
      </w:r>
      <w:r w:rsidRPr="00B87851">
        <w:rPr>
          <w:rFonts w:asciiTheme="majorHAnsi" w:hAnsiTheme="majorHAnsi" w:cstheme="majorHAnsi"/>
          <w:sz w:val="16"/>
          <w:szCs w:val="26"/>
        </w:rPr>
        <w:t xml:space="preserve"> after the debris scientist Donald Kessler – </w:t>
      </w:r>
      <w:r w:rsidRPr="00B87851">
        <w:rPr>
          <w:rStyle w:val="StyleUnderline"/>
          <w:rFonts w:asciiTheme="majorHAnsi" w:hAnsiTheme="majorHAnsi" w:cstheme="majorHAnsi"/>
          <w:sz w:val="26"/>
          <w:szCs w:val="26"/>
        </w:rPr>
        <w:t xml:space="preserve">the reality is not likely to be on the scale of these predictions or the events depicted in </w:t>
      </w:r>
      <w:r w:rsidRPr="00B87851">
        <w:rPr>
          <w:rStyle w:val="Emphasis"/>
          <w:rFonts w:asciiTheme="majorHAnsi" w:hAnsiTheme="majorHAnsi" w:cstheme="majorHAnsi"/>
          <w:sz w:val="26"/>
          <w:szCs w:val="26"/>
        </w:rPr>
        <w:t>the film Gravity</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Indeed, </w:t>
      </w:r>
      <w:r w:rsidRPr="00B87851">
        <w:rPr>
          <w:rStyle w:val="StyleUnderline"/>
          <w:rFonts w:asciiTheme="majorHAnsi" w:hAnsiTheme="majorHAnsi" w:cstheme="majorHAnsi"/>
          <w:sz w:val="26"/>
          <w:szCs w:val="26"/>
        </w:rPr>
        <w:t>results presented by the Inter-Agency Space Debris Coordination Committee (</w:t>
      </w:r>
      <w:r w:rsidRPr="00B87851">
        <w:rPr>
          <w:rStyle w:val="Emphasis"/>
          <w:rFonts w:asciiTheme="majorHAnsi" w:hAnsiTheme="majorHAnsi" w:cstheme="majorHAnsi"/>
          <w:sz w:val="26"/>
          <w:szCs w:val="26"/>
        </w:rPr>
        <w:t>IADC</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at the Sixth European Conference </w:t>
      </w:r>
      <w:r w:rsidRPr="00B87851">
        <w:rPr>
          <w:rStyle w:val="StyleUnderline"/>
          <w:rFonts w:asciiTheme="majorHAnsi" w:hAnsiTheme="majorHAnsi" w:cstheme="majorHAnsi"/>
          <w:sz w:val="26"/>
          <w:szCs w:val="26"/>
        </w:rPr>
        <w:t xml:space="preserve">on Space Debris show an expected increase in the debris population of only 30% after </w:t>
      </w:r>
      <w:r w:rsidRPr="00B87851">
        <w:rPr>
          <w:rStyle w:val="Emphasis"/>
          <w:rFonts w:asciiTheme="majorHAnsi" w:hAnsiTheme="majorHAnsi" w:cstheme="majorHAnsi"/>
          <w:sz w:val="26"/>
          <w:szCs w:val="26"/>
        </w:rPr>
        <w:t>200 years</w:t>
      </w:r>
      <w:r w:rsidRPr="00B87851">
        <w:rPr>
          <w:rStyle w:val="StyleUnderline"/>
          <w:rFonts w:asciiTheme="majorHAnsi" w:hAnsiTheme="majorHAnsi" w:cstheme="majorHAnsi"/>
          <w:sz w:val="26"/>
          <w:szCs w:val="26"/>
        </w:rPr>
        <w:t xml:space="preserve"> with continued launch activity. </w:t>
      </w:r>
      <w:r w:rsidRPr="00B87851">
        <w:rPr>
          <w:rStyle w:val="Emphasis"/>
          <w:rFonts w:asciiTheme="majorHAnsi" w:hAnsiTheme="majorHAnsi" w:cstheme="majorHAnsi"/>
          <w:sz w:val="26"/>
          <w:szCs w:val="26"/>
        </w:rPr>
        <w:t>Collisions</w:t>
      </w:r>
      <w:r w:rsidRPr="00B87851">
        <w:rPr>
          <w:rStyle w:val="StyleUnderline"/>
          <w:rFonts w:asciiTheme="majorHAnsi" w:hAnsiTheme="majorHAnsi" w:cstheme="majorHAnsi"/>
          <w:sz w:val="26"/>
          <w:szCs w:val="26"/>
        </w:rPr>
        <w:t xml:space="preserve"> are still predicted to occur, but this is far from the </w:t>
      </w:r>
      <w:r w:rsidRPr="00B87851">
        <w:rPr>
          <w:rStyle w:val="Emphasis"/>
          <w:rFonts w:asciiTheme="majorHAnsi" w:hAnsiTheme="majorHAnsi" w:cstheme="majorHAnsi"/>
          <w:sz w:val="26"/>
          <w:szCs w:val="26"/>
        </w:rPr>
        <w:t>catastrophic scenario</w:t>
      </w:r>
      <w:r w:rsidRPr="00B87851">
        <w:rPr>
          <w:rStyle w:val="StyleUnderline"/>
          <w:rFonts w:asciiTheme="majorHAnsi" w:hAnsiTheme="majorHAnsi" w:cstheme="majorHAnsi"/>
          <w:sz w:val="26"/>
          <w:szCs w:val="26"/>
        </w:rPr>
        <w:t xml:space="preserve"> feared by some.</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Constraining</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the</w:t>
      </w:r>
      <w:r w:rsidRPr="00B87851">
        <w:rPr>
          <w:rFonts w:asciiTheme="majorHAnsi" w:hAnsiTheme="majorHAnsi" w:cstheme="majorHAnsi"/>
          <w:sz w:val="16"/>
          <w:szCs w:val="26"/>
        </w:rPr>
        <w:t xml:space="preserve"> population </w:t>
      </w:r>
      <w:r w:rsidRPr="00B87851">
        <w:rPr>
          <w:rStyle w:val="StyleUnderline"/>
          <w:rFonts w:asciiTheme="majorHAnsi" w:hAnsiTheme="majorHAnsi" w:cstheme="majorHAnsi"/>
          <w:sz w:val="26"/>
          <w:szCs w:val="26"/>
        </w:rPr>
        <w:t>increase</w:t>
      </w:r>
      <w:r w:rsidRPr="00B87851">
        <w:rPr>
          <w:rFonts w:asciiTheme="majorHAnsi" w:hAnsiTheme="majorHAnsi" w:cstheme="majorHAnsi"/>
          <w:sz w:val="16"/>
          <w:szCs w:val="26"/>
        </w:rPr>
        <w:t xml:space="preserve"> to a modest level </w:t>
      </w:r>
      <w:r w:rsidRPr="00B87851">
        <w:rPr>
          <w:rStyle w:val="StyleUnderline"/>
          <w:rFonts w:asciiTheme="majorHAnsi" w:hAnsiTheme="majorHAnsi" w:cstheme="majorHAnsi"/>
          <w:sz w:val="26"/>
          <w:szCs w:val="26"/>
        </w:rPr>
        <w:t>can be achieved</w:t>
      </w:r>
      <w:r w:rsidRPr="00B87851">
        <w:rPr>
          <w:rFonts w:asciiTheme="majorHAnsi" w:hAnsiTheme="majorHAnsi" w:cstheme="majorHAnsi"/>
          <w:sz w:val="16"/>
          <w:szCs w:val="26"/>
        </w:rPr>
        <w:t xml:space="preserve">, the IADC suggested, </w:t>
      </w:r>
      <w:r w:rsidRPr="00B87851">
        <w:rPr>
          <w:rStyle w:val="StyleUnderline"/>
          <w:rFonts w:asciiTheme="majorHAnsi" w:hAnsiTheme="majorHAnsi" w:cstheme="majorHAnsi"/>
          <w:sz w:val="26"/>
          <w:szCs w:val="26"/>
        </w:rPr>
        <w:t>through</w:t>
      </w:r>
      <w:r w:rsidRPr="00B87851">
        <w:rPr>
          <w:rFonts w:asciiTheme="majorHAnsi" w:hAnsiTheme="majorHAnsi" w:cstheme="majorHAnsi"/>
          <w:sz w:val="16"/>
          <w:szCs w:val="26"/>
        </w:rPr>
        <w:t xml:space="preserve"> widespread and good compliance with </w:t>
      </w:r>
      <w:r w:rsidRPr="00B87851">
        <w:rPr>
          <w:rStyle w:val="Emphasis"/>
          <w:rFonts w:asciiTheme="majorHAnsi" w:hAnsiTheme="majorHAnsi" w:cstheme="majorHAnsi"/>
          <w:sz w:val="26"/>
          <w:szCs w:val="26"/>
        </w:rPr>
        <w:t>existing</w:t>
      </w:r>
      <w:r w:rsidRPr="00B87851">
        <w:rPr>
          <w:rStyle w:val="StyleUnderline"/>
          <w:rFonts w:asciiTheme="majorHAnsi" w:hAnsiTheme="majorHAnsi" w:cstheme="majorHAnsi"/>
          <w:sz w:val="26"/>
          <w:szCs w:val="26"/>
        </w:rPr>
        <w:t xml:space="preserve"> space debris </w:t>
      </w:r>
      <w:r w:rsidRPr="00B87851">
        <w:rPr>
          <w:rStyle w:val="Emphasis"/>
          <w:rFonts w:asciiTheme="majorHAnsi" w:hAnsiTheme="majorHAnsi" w:cstheme="majorHAnsi"/>
          <w:sz w:val="26"/>
          <w:szCs w:val="26"/>
        </w:rPr>
        <w:t>mitigation guidelines</w:t>
      </w:r>
      <w:r w:rsidRPr="00B87851">
        <w:rPr>
          <w:rFonts w:asciiTheme="majorHAnsi" w:hAnsiTheme="majorHAnsi" w:cstheme="majorHAnsi"/>
          <w:sz w:val="16"/>
          <w:szCs w:val="2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B87851">
        <w:rPr>
          <w:rFonts w:asciiTheme="majorHAnsi" w:hAnsiTheme="majorHAnsi" w:cstheme="majorHAnsi"/>
          <w:sz w:val="16"/>
          <w:szCs w:val="26"/>
        </w:rPr>
        <w:t>in spite of</w:t>
      </w:r>
      <w:proofErr w:type="gramEnd"/>
      <w:r w:rsidRPr="00B87851">
        <w:rPr>
          <w:rFonts w:asciiTheme="majorHAnsi" w:hAnsiTheme="majorHAnsi" w:cstheme="majorHAnsi"/>
          <w:sz w:val="16"/>
          <w:szCs w:val="26"/>
        </w:rPr>
        <w:t xml:space="preserve"> these robust efforts merits the investigation of additional measures to address the debris threat, according to the IADC.</w:t>
      </w:r>
    </w:p>
    <w:p w14:paraId="7DFE5209" w14:textId="209E1311" w:rsidR="005824FB" w:rsidRPr="00B87851" w:rsidRDefault="005824FB" w:rsidP="005824FB">
      <w:pPr>
        <w:rPr>
          <w:rFonts w:asciiTheme="majorHAnsi" w:hAnsiTheme="majorHAnsi" w:cstheme="majorHAnsi"/>
          <w:sz w:val="16"/>
          <w:szCs w:val="26"/>
        </w:rPr>
      </w:pPr>
    </w:p>
    <w:p w14:paraId="303925D3"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t>Space debris creates existential deterrence and a taboo.</w:t>
      </w:r>
    </w:p>
    <w:p w14:paraId="1B6CD8B6" w14:textId="77777777" w:rsidR="005824FB" w:rsidRPr="00B87851" w:rsidRDefault="005824FB" w:rsidP="005824FB">
      <w:pPr>
        <w:rPr>
          <w:rFonts w:asciiTheme="majorHAnsi" w:hAnsiTheme="majorHAnsi" w:cstheme="majorHAnsi"/>
          <w:sz w:val="16"/>
          <w:szCs w:val="26"/>
        </w:rPr>
      </w:pPr>
      <w:r w:rsidRPr="00B87851">
        <w:rPr>
          <w:rStyle w:val="StyleUnderline"/>
          <w:rFonts w:asciiTheme="majorHAnsi" w:hAnsiTheme="majorHAnsi" w:cstheme="majorHAnsi"/>
          <w:b/>
          <w:bCs/>
          <w:sz w:val="26"/>
          <w:szCs w:val="26"/>
        </w:rPr>
        <w:t>Bowen 18</w:t>
      </w:r>
      <w:r w:rsidRPr="00B87851">
        <w:rPr>
          <w:rFonts w:asciiTheme="majorHAnsi" w:hAnsiTheme="majorHAnsi" w:cstheme="majorHAnsi"/>
          <w:sz w:val="16"/>
          <w:szCs w:val="26"/>
        </w:rPr>
        <w:t xml:space="preserve"> [(Bleddyn, lecturer in International Relations at the University of Leicester) “The Art of Space Deterrence,” European Leadership Network, February 20, 2018, https://www.europeanleadershipnetwork.org/commentary/the-art-of-space-deterrence/</w:t>
      </w:r>
      <w:r w:rsidRPr="00B87851">
        <w:rPr>
          <w:rStyle w:val="Hyperlink"/>
          <w:rFonts w:asciiTheme="majorHAnsi" w:hAnsiTheme="majorHAnsi" w:cstheme="majorHAnsi"/>
          <w:sz w:val="16"/>
          <w:szCs w:val="26"/>
        </w:rPr>
        <w:t>] TDI</w:t>
      </w:r>
    </w:p>
    <w:p w14:paraId="39C2756A"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Fourth, </w:t>
      </w:r>
      <w:r w:rsidRPr="00B87851">
        <w:rPr>
          <w:rStyle w:val="StyleUnderline"/>
          <w:rFonts w:asciiTheme="majorHAnsi" w:hAnsiTheme="majorHAnsi" w:cstheme="majorHAnsi"/>
          <w:sz w:val="26"/>
          <w:szCs w:val="26"/>
        </w:rPr>
        <w:t>the ubiquity of space infrastructure and the fragility of the space environment may create a degree of existential deterrence. As space is so useful to modern economies and military forces, a large-scale disruption of space infrastructure may be so intuitively escalatory to decision-makers that there may be a natural caution against a wholesale assault</w:t>
      </w:r>
      <w:r w:rsidRPr="00B87851">
        <w:rPr>
          <w:rFonts w:asciiTheme="majorHAnsi" w:hAnsiTheme="majorHAnsi" w:cstheme="majorHAnsi"/>
          <w:sz w:val="16"/>
          <w:szCs w:val="26"/>
        </w:rPr>
        <w:t xml:space="preserve"> on a state’s entire space capabilities </w:t>
      </w:r>
      <w:r w:rsidRPr="00B87851">
        <w:rPr>
          <w:rStyle w:val="StyleUnderline"/>
          <w:rFonts w:asciiTheme="majorHAnsi" w:hAnsiTheme="majorHAnsi" w:cstheme="majorHAnsi"/>
          <w:sz w:val="26"/>
          <w:szCs w:val="26"/>
        </w:rPr>
        <w:t>because the consequences of doing so approach the mentalities of total war, or nuclear responses</w:t>
      </w:r>
      <w:r w:rsidRPr="00B87851">
        <w:rPr>
          <w:rFonts w:asciiTheme="majorHAnsi" w:hAnsiTheme="majorHAnsi" w:cstheme="majorHAnsi"/>
          <w:sz w:val="16"/>
          <w:szCs w:val="26"/>
        </w:rPr>
        <w:t xml:space="preserve"> if a society begins tearing itself apart because of the collapse of </w:t>
      </w:r>
      <w:proofErr w:type="spellStart"/>
      <w:r w:rsidRPr="00B87851">
        <w:rPr>
          <w:rFonts w:asciiTheme="majorHAnsi" w:hAnsiTheme="majorHAnsi" w:cstheme="majorHAnsi"/>
          <w:sz w:val="16"/>
          <w:szCs w:val="26"/>
        </w:rPr>
        <w:t>optimised</w:t>
      </w:r>
      <w:proofErr w:type="spellEnd"/>
      <w:r w:rsidRPr="00B87851">
        <w:rPr>
          <w:rFonts w:asciiTheme="majorHAnsi" w:hAnsiTheme="majorHAnsi" w:cstheme="majorHAnsi"/>
          <w:sz w:val="16"/>
          <w:szCs w:val="26"/>
        </w:rPr>
        <w:t xml:space="preserve"> energy grids and just-in-time supply chains. In addition, the</w:t>
      </w:r>
      <w:r w:rsidRPr="00B87851">
        <w:rPr>
          <w:rStyle w:val="TitleChar"/>
          <w:rFonts w:asciiTheme="majorHAnsi" w:hAnsiTheme="majorHAnsi" w:cstheme="majorHAnsi"/>
          <w:szCs w:val="26"/>
        </w:rPr>
        <w:t xml:space="preserve"> </w:t>
      </w:r>
      <w:r w:rsidRPr="00B87851">
        <w:rPr>
          <w:rStyle w:val="StyleUnderline"/>
          <w:rFonts w:asciiTheme="majorHAnsi" w:hAnsiTheme="majorHAnsi" w:cstheme="majorHAnsi"/>
          <w:sz w:val="26"/>
          <w:szCs w:val="26"/>
        </w:rPr>
        <w:t>problem of space debris</w:t>
      </w:r>
      <w:r w:rsidRPr="00B87851">
        <w:rPr>
          <w:rFonts w:asciiTheme="majorHAnsi" w:hAnsiTheme="majorHAnsi" w:cstheme="majorHAnsi"/>
          <w:sz w:val="16"/>
          <w:szCs w:val="26"/>
        </w:rPr>
        <w:t xml:space="preserve"> and the political-legal hurdles to conducting debris clean-up operations mean that </w:t>
      </w:r>
      <w:r w:rsidRPr="00B87851">
        <w:rPr>
          <w:rStyle w:val="StyleUnderline"/>
          <w:rFonts w:asciiTheme="majorHAnsi" w:hAnsiTheme="majorHAnsi" w:cstheme="majorHAnsi"/>
          <w:sz w:val="26"/>
          <w:szCs w:val="26"/>
        </w:rPr>
        <w:t>even a handful of explosive events in space can render a region of Earth orbit unusable for everyone. This could caution</w:t>
      </w:r>
      <w:r w:rsidRPr="00B87851">
        <w:rPr>
          <w:rFonts w:asciiTheme="majorHAnsi" w:hAnsiTheme="majorHAnsi" w:cstheme="majorHAnsi"/>
          <w:sz w:val="16"/>
          <w:szCs w:val="26"/>
        </w:rPr>
        <w:t xml:space="preserve"> a country like </w:t>
      </w:r>
      <w:r w:rsidRPr="00B87851">
        <w:rPr>
          <w:rStyle w:val="StyleUnderline"/>
          <w:rFonts w:asciiTheme="majorHAnsi" w:hAnsiTheme="majorHAnsi" w:cstheme="majorHAnsi"/>
          <w:sz w:val="26"/>
          <w:szCs w:val="26"/>
        </w:rPr>
        <w:t>China</w:t>
      </w:r>
      <w:r w:rsidRPr="00B87851">
        <w:rPr>
          <w:rFonts w:asciiTheme="majorHAnsi" w:hAnsiTheme="majorHAnsi" w:cstheme="majorHAnsi"/>
          <w:sz w:val="16"/>
          <w:szCs w:val="26"/>
        </w:rPr>
        <w:t xml:space="preserve"> from excessive kinetic intercept missions </w:t>
      </w:r>
      <w:r w:rsidRPr="00B87851">
        <w:rPr>
          <w:rStyle w:val="StyleUnderline"/>
          <w:rFonts w:asciiTheme="majorHAnsi" w:hAnsiTheme="majorHAnsi" w:cstheme="majorHAnsi"/>
          <w:sz w:val="26"/>
          <w:szCs w:val="26"/>
        </w:rPr>
        <w:t>because its own military and economy is increasingly reliant on outer space</w:t>
      </w:r>
      <w:r w:rsidRPr="00B87851">
        <w:rPr>
          <w:rFonts w:asciiTheme="majorHAnsi" w:hAnsiTheme="majorHAnsi" w:cstheme="majorHAnsi"/>
          <w:sz w:val="16"/>
          <w:szCs w:val="26"/>
        </w:rPr>
        <w:t xml:space="preserve">, but perhaps not a country like North Korea which does not rely on space. </w:t>
      </w:r>
      <w:r w:rsidRPr="00B87851">
        <w:rPr>
          <w:rStyle w:val="StyleUnderline"/>
          <w:rFonts w:asciiTheme="majorHAnsi" w:hAnsiTheme="majorHAnsi" w:cstheme="majorHAnsi"/>
          <w:sz w:val="26"/>
          <w:szCs w:val="26"/>
        </w:rPr>
        <w:t>The usefulness, sensitivity, and fragility of space may have some existential deterrent effect.</w:t>
      </w:r>
      <w:r w:rsidRPr="00B87851">
        <w:rPr>
          <w:rFonts w:asciiTheme="majorHAnsi" w:hAnsiTheme="majorHAnsi" w:cstheme="majorHAnsi"/>
          <w:sz w:val="16"/>
          <w:szCs w:val="26"/>
        </w:rPr>
        <w:t> China’s catastrophic anti-satellite weapons test in 2007 is a valuable lesson for all on the potentially devastating effect of kinetic warfare in orbit.</w:t>
      </w:r>
    </w:p>
    <w:p w14:paraId="6B4E26F3" w14:textId="77777777" w:rsidR="005824FB" w:rsidRPr="00B87851" w:rsidRDefault="005824FB" w:rsidP="005824FB">
      <w:pPr>
        <w:rPr>
          <w:rFonts w:asciiTheme="majorHAnsi" w:hAnsiTheme="majorHAnsi" w:cstheme="majorHAnsi"/>
          <w:sz w:val="16"/>
          <w:szCs w:val="26"/>
        </w:rPr>
      </w:pPr>
    </w:p>
    <w:p w14:paraId="724E49BA" w14:textId="77777777" w:rsidR="005824FB" w:rsidRPr="00B87851" w:rsidRDefault="005824FB" w:rsidP="005824FB">
      <w:pPr>
        <w:rPr>
          <w:rFonts w:asciiTheme="majorHAnsi" w:hAnsiTheme="majorHAnsi" w:cstheme="majorHAnsi"/>
        </w:rPr>
      </w:pPr>
    </w:p>
    <w:p w14:paraId="7886D1F4" w14:textId="77777777" w:rsidR="005824FB" w:rsidRPr="00B87851" w:rsidRDefault="005824FB" w:rsidP="005824FB">
      <w:pPr>
        <w:rPr>
          <w:rFonts w:asciiTheme="majorHAnsi" w:hAnsiTheme="majorHAnsi" w:cstheme="majorHAnsi"/>
          <w:sz w:val="16"/>
          <w:szCs w:val="26"/>
        </w:rPr>
      </w:pPr>
    </w:p>
    <w:p w14:paraId="67318915"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lastRenderedPageBreak/>
        <w:t>Space debris is exaggerated - no risk of crisis.</w:t>
      </w:r>
    </w:p>
    <w:p w14:paraId="7264C5D0"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Mark </w:t>
      </w:r>
      <w:r w:rsidRPr="00B87851">
        <w:rPr>
          <w:rStyle w:val="Style13ptBold"/>
          <w:rFonts w:asciiTheme="majorHAnsi" w:hAnsiTheme="majorHAnsi" w:cstheme="majorHAnsi"/>
          <w:szCs w:val="26"/>
          <w:u w:val="single"/>
        </w:rPr>
        <w:t>Albrecht</w:t>
      </w:r>
      <w:r w:rsidRPr="00B87851">
        <w:rPr>
          <w:rFonts w:asciiTheme="majorHAnsi" w:hAnsiTheme="majorHAnsi" w:cstheme="majorHAnsi"/>
          <w:szCs w:val="26"/>
          <w:u w:val="single"/>
        </w:rPr>
        <w:t xml:space="preserve"> </w:t>
      </w:r>
      <w:r w:rsidRPr="00B87851">
        <w:rPr>
          <w:rStyle w:val="Style13ptBold"/>
          <w:rFonts w:asciiTheme="majorHAnsi" w:hAnsiTheme="majorHAnsi" w:cstheme="majorHAnsi"/>
          <w:szCs w:val="26"/>
          <w:u w:val="single"/>
        </w:rPr>
        <w:t>&amp;</w:t>
      </w:r>
      <w:r w:rsidRPr="00B87851">
        <w:rPr>
          <w:rFonts w:asciiTheme="majorHAnsi" w:hAnsiTheme="majorHAnsi" w:cstheme="majorHAnsi"/>
          <w:sz w:val="16"/>
          <w:szCs w:val="26"/>
        </w:rPr>
        <w:t xml:space="preserve"> Paul </w:t>
      </w:r>
      <w:r w:rsidRPr="00B87851">
        <w:rPr>
          <w:rStyle w:val="Style13ptBold"/>
          <w:rFonts w:asciiTheme="majorHAnsi" w:hAnsiTheme="majorHAnsi" w:cstheme="majorHAnsi"/>
          <w:szCs w:val="26"/>
          <w:u w:val="single"/>
        </w:rPr>
        <w:t>Graziani</w:t>
      </w:r>
      <w:r w:rsidRPr="00B87851">
        <w:rPr>
          <w:rFonts w:asciiTheme="majorHAnsi" w:hAnsiTheme="majorHAnsi" w:cstheme="majorHAnsi"/>
          <w:szCs w:val="26"/>
          <w:u w:val="single"/>
        </w:rPr>
        <w:t xml:space="preserve"> </w:t>
      </w:r>
      <w:r w:rsidRPr="00B87851">
        <w:rPr>
          <w:rStyle w:val="Style13ptBold"/>
          <w:rFonts w:asciiTheme="majorHAnsi" w:hAnsiTheme="majorHAnsi" w:cstheme="majorHAnsi"/>
          <w:szCs w:val="26"/>
          <w:u w:val="single"/>
        </w:rPr>
        <w:t>16</w:t>
      </w:r>
      <w:r w:rsidRPr="00B87851">
        <w:rPr>
          <w:rFonts w:asciiTheme="majorHAnsi" w:hAnsiTheme="majorHAnsi" w:cstheme="majorHAnsi"/>
          <w:sz w:val="16"/>
          <w:szCs w:val="26"/>
        </w:rPr>
        <w:t xml:space="preserve">. *Chairman of the board of </w:t>
      </w:r>
      <w:proofErr w:type="spellStart"/>
      <w:r w:rsidRPr="00B87851">
        <w:rPr>
          <w:rFonts w:asciiTheme="majorHAnsi" w:hAnsiTheme="majorHAnsi" w:cstheme="majorHAnsi"/>
          <w:sz w:val="16"/>
          <w:szCs w:val="26"/>
        </w:rPr>
        <w:t>USSpace</w:t>
      </w:r>
      <w:proofErr w:type="spellEnd"/>
      <w:r w:rsidRPr="00B87851">
        <w:rPr>
          <w:rFonts w:asciiTheme="majorHAnsi" w:hAnsiTheme="majorHAnsi" w:cstheme="majorHAnsi"/>
          <w:sz w:val="16"/>
          <w:szCs w:val="26"/>
        </w:rPr>
        <w:t xml:space="preserve"> LLC and former head of the White House National Space Council from 1989 to 1992; **CEO and founder of Analytical Graphics, a company that develops software and provides commercial space operations assistance. Space News, May 9th</w:t>
      </w:r>
      <w:proofErr w:type="gramStart"/>
      <w:r w:rsidRPr="00B87851">
        <w:rPr>
          <w:rFonts w:asciiTheme="majorHAnsi" w:hAnsiTheme="majorHAnsi" w:cstheme="majorHAnsi"/>
          <w:sz w:val="16"/>
          <w:szCs w:val="26"/>
        </w:rPr>
        <w:t xml:space="preserve"> 2016</w:t>
      </w:r>
      <w:proofErr w:type="gramEnd"/>
      <w:r w:rsidRPr="00B87851">
        <w:rPr>
          <w:rFonts w:asciiTheme="majorHAnsi" w:hAnsiTheme="majorHAnsi" w:cstheme="majorHAnsi"/>
          <w:sz w:val="16"/>
          <w:szCs w:val="26"/>
        </w:rPr>
        <w:t>, “Op-ed: Congested space is a serious problem solved by hard work, not hysteria,” http://spacenews.com/op-ed-congested-space-is-a-serious-problem-solved-by-hard-work-not-hysteria</w:t>
      </w:r>
    </w:p>
    <w:p w14:paraId="1F05BEF1" w14:textId="77777777" w:rsidR="005824FB" w:rsidRPr="00B87851" w:rsidRDefault="005824FB" w:rsidP="005824FB">
      <w:pPr>
        <w:rPr>
          <w:rFonts w:asciiTheme="majorHAnsi" w:hAnsiTheme="majorHAnsi" w:cstheme="majorHAnsi"/>
          <w:sz w:val="16"/>
          <w:szCs w:val="26"/>
        </w:rPr>
      </w:pPr>
      <w:r w:rsidRPr="00B87851">
        <w:rPr>
          <w:rStyle w:val="StyleUnderline"/>
          <w:rFonts w:asciiTheme="majorHAnsi" w:hAnsiTheme="majorHAnsi" w:cstheme="majorHAnsi"/>
          <w:sz w:val="26"/>
          <w:szCs w:val="26"/>
        </w:rPr>
        <w:t>There are</w:t>
      </w:r>
      <w:r w:rsidRPr="00B87851">
        <w:rPr>
          <w:rFonts w:asciiTheme="majorHAnsi" w:hAnsiTheme="majorHAnsi" w:cstheme="majorHAnsi"/>
          <w:sz w:val="16"/>
          <w:szCs w:val="26"/>
        </w:rPr>
        <w:t xml:space="preserve"> over a half million </w:t>
      </w:r>
      <w:r w:rsidRPr="00B87851">
        <w:rPr>
          <w:rStyle w:val="StyleUnderline"/>
          <w:rFonts w:asciiTheme="majorHAnsi" w:hAnsiTheme="majorHAnsi" w:cstheme="majorHAnsi"/>
          <w:sz w:val="26"/>
          <w:szCs w:val="26"/>
        </w:rPr>
        <w:t>pieces of</w:t>
      </w:r>
      <w:r w:rsidRPr="00B87851">
        <w:rPr>
          <w:rFonts w:asciiTheme="majorHAnsi" w:hAnsiTheme="majorHAnsi" w:cstheme="majorHAnsi"/>
          <w:sz w:val="16"/>
          <w:szCs w:val="26"/>
        </w:rPr>
        <w:t xml:space="preserve"> human-made </w:t>
      </w:r>
      <w:r w:rsidRPr="00B87851">
        <w:rPr>
          <w:rStyle w:val="StyleUnderline"/>
          <w:rFonts w:asciiTheme="majorHAnsi" w:hAnsiTheme="majorHAnsi" w:cstheme="majorHAnsi"/>
          <w:sz w:val="26"/>
          <w:szCs w:val="26"/>
        </w:rPr>
        <w:t>material in orbit around our planet.</w:t>
      </w:r>
      <w:r w:rsidRPr="00B87851">
        <w:rPr>
          <w:rFonts w:asciiTheme="majorHAnsi" w:hAnsiTheme="majorHAnsi" w:cstheme="majorHAnsi"/>
          <w:sz w:val="16"/>
          <w:szCs w:val="26"/>
        </w:rPr>
        <w:t xml:space="preserve"> Some are the size of school buses, some the size of BB gun pellets. They all had a function at some point, but now most are simply space debris littered from 100 to 22,000 miles above the Earth. </w:t>
      </w:r>
      <w:r w:rsidRPr="00B87851">
        <w:rPr>
          <w:rStyle w:val="StyleUnderline"/>
          <w:rFonts w:asciiTheme="majorHAnsi" w:hAnsiTheme="majorHAnsi" w:cstheme="majorHAnsi"/>
          <w:sz w:val="26"/>
          <w:szCs w:val="26"/>
        </w:rPr>
        <w:t xml:space="preserve">Yet, </w:t>
      </w:r>
      <w:r w:rsidRPr="00B87851">
        <w:rPr>
          <w:rStyle w:val="Emphasis"/>
          <w:rFonts w:asciiTheme="majorHAnsi" w:hAnsiTheme="majorHAnsi" w:cstheme="majorHAnsi"/>
          <w:sz w:val="26"/>
          <w:szCs w:val="26"/>
        </w:rPr>
        <w:t>all behave perfectly according to the laws of physics</w:t>
      </w:r>
      <w:r w:rsidRPr="00B87851">
        <w:rPr>
          <w:rStyle w:val="StyleUnderline"/>
          <w:rFonts w:asciiTheme="majorHAnsi" w:hAnsiTheme="majorHAnsi" w:cstheme="majorHAnsi"/>
          <w:sz w:val="26"/>
          <w:szCs w:val="26"/>
        </w:rPr>
        <w:t>. Many in the space community have called the collision hazard caused by space debris a crisis.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Popular culture has embraced the risks of collisions in space in films like Gravity.</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Some</w:t>
      </w:r>
      <w:r w:rsidRPr="00B87851">
        <w:rPr>
          <w:rFonts w:asciiTheme="majorHAnsi" w:hAnsiTheme="majorHAnsi" w:cstheme="majorHAnsi"/>
          <w:sz w:val="16"/>
          <w:szCs w:val="26"/>
        </w:rPr>
        <w:t xml:space="preserve"> participants have </w:t>
      </w:r>
      <w:r w:rsidRPr="00B87851">
        <w:rPr>
          <w:rStyle w:val="Emphasis"/>
          <w:rFonts w:asciiTheme="majorHAnsi" w:hAnsiTheme="majorHAnsi" w:cstheme="majorHAnsi"/>
          <w:sz w:val="26"/>
          <w:szCs w:val="26"/>
        </w:rPr>
        <w:t>dramatized</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the issue</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by producing graphics of Earth and its satellites, which make our planet look like a fuzzy marble, almost obscured by a dense cloud of white pellets meant to conceptualize space congestion. </w:t>
      </w:r>
      <w:r w:rsidRPr="00B87851">
        <w:rPr>
          <w:rFonts w:asciiTheme="majorHAnsi" w:hAnsiTheme="majorHAnsi" w:cstheme="majorHAnsi"/>
          <w:sz w:val="16"/>
          <w:szCs w:val="26"/>
        </w:rPr>
        <w:t xml:space="preserve">Unfortunately, for the sake of a good visual, </w:t>
      </w:r>
      <w:r w:rsidRPr="00B87851">
        <w:rPr>
          <w:rStyle w:val="StyleUnderline"/>
          <w:rFonts w:asciiTheme="majorHAnsi" w:hAnsiTheme="majorHAnsi" w:cstheme="majorHAnsi"/>
          <w:sz w:val="26"/>
          <w:szCs w:val="26"/>
        </w:rPr>
        <w:t>satellites are depicted as if they were hundreds of miles wide</w:t>
      </w:r>
      <w:r w:rsidRPr="00B87851">
        <w:rPr>
          <w:rFonts w:asciiTheme="majorHAnsi" w:hAnsiTheme="majorHAnsi" w:cstheme="majorHAnsi"/>
          <w:sz w:val="16"/>
          <w:szCs w:val="26"/>
        </w:rPr>
        <w:t xml:space="preserve">, like the state of Pennsylvania (for the record, there are no space objects the size of Pennsylvania in orbit). Unfortunately, </w:t>
      </w:r>
      <w:r w:rsidRPr="00B87851">
        <w:rPr>
          <w:rStyle w:val="StyleUnderline"/>
          <w:rFonts w:asciiTheme="majorHAnsi" w:hAnsiTheme="majorHAnsi" w:cstheme="majorHAnsi"/>
          <w:sz w:val="26"/>
          <w:szCs w:val="26"/>
        </w:rPr>
        <w:t xml:space="preserve">this is </w:t>
      </w:r>
      <w:r w:rsidRPr="00B87851">
        <w:rPr>
          <w:rStyle w:val="StyleUnderline"/>
          <w:rFonts w:asciiTheme="majorHAnsi" w:hAnsiTheme="majorHAnsi" w:cstheme="majorHAnsi"/>
          <w:sz w:val="26"/>
          <w:szCs w:val="26"/>
          <w:bdr w:val="single" w:sz="4" w:space="0" w:color="auto"/>
        </w:rPr>
        <w:t>the rule</w:t>
      </w:r>
      <w:r w:rsidRPr="00B87851">
        <w:rPr>
          <w:rStyle w:val="StyleUnderline"/>
          <w:rFonts w:asciiTheme="majorHAnsi" w:hAnsiTheme="majorHAnsi" w:cstheme="majorHAnsi"/>
          <w:sz w:val="26"/>
          <w:szCs w:val="26"/>
        </w:rPr>
        <w:t xml:space="preserve">, not the exception, and almost </w:t>
      </w:r>
      <w:proofErr w:type="gramStart"/>
      <w:r w:rsidRPr="00B87851">
        <w:rPr>
          <w:rStyle w:val="StyleUnderline"/>
          <w:rFonts w:asciiTheme="majorHAnsi" w:hAnsiTheme="majorHAnsi" w:cstheme="majorHAnsi"/>
          <w:sz w:val="26"/>
          <w:szCs w:val="26"/>
        </w:rPr>
        <w:t>all of</w:t>
      </w:r>
      <w:proofErr w:type="gramEnd"/>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these articles</w:t>
      </w:r>
      <w:r w:rsidRPr="00B87851">
        <w:rPr>
          <w:rFonts w:asciiTheme="majorHAnsi" w:hAnsiTheme="majorHAnsi" w:cstheme="majorHAnsi"/>
          <w:sz w:val="16"/>
          <w:szCs w:val="26"/>
        </w:rPr>
        <w:t xml:space="preserve">, movies, graphics, and </w:t>
      </w:r>
      <w:r w:rsidRPr="00B87851">
        <w:rPr>
          <w:rStyle w:val="Emphasis"/>
          <w:rFonts w:asciiTheme="majorHAnsi" w:hAnsiTheme="majorHAnsi" w:cstheme="majorHAnsi"/>
          <w:sz w:val="26"/>
          <w:szCs w:val="26"/>
        </w:rPr>
        <w:t>simulations are exaggerated and misleading</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Space debris</w:t>
      </w:r>
      <w:r w:rsidRPr="00B87851">
        <w:rPr>
          <w:rFonts w:asciiTheme="majorHAnsi" w:hAnsiTheme="majorHAnsi" w:cstheme="majorHAnsi"/>
          <w:sz w:val="16"/>
          <w:szCs w:val="26"/>
        </w:rPr>
        <w:t xml:space="preserve"> and collision risk is real, but it certainly </w:t>
      </w:r>
      <w:r w:rsidRPr="00B87851">
        <w:rPr>
          <w:rStyle w:val="Emphasis"/>
          <w:rFonts w:asciiTheme="majorHAnsi" w:hAnsiTheme="majorHAnsi" w:cstheme="majorHAnsi"/>
          <w:sz w:val="26"/>
          <w:szCs w:val="26"/>
        </w:rPr>
        <w:t>is not a crisis</w:t>
      </w:r>
      <w:r w:rsidRPr="00B87851">
        <w:rPr>
          <w:rFonts w:asciiTheme="majorHAnsi" w:hAnsiTheme="majorHAnsi" w:cstheme="majorHAnsi"/>
          <w:sz w:val="16"/>
          <w:szCs w:val="26"/>
        </w:rPr>
        <w:t xml:space="preserve">. </w:t>
      </w:r>
    </w:p>
    <w:p w14:paraId="3A7AD920" w14:textId="77777777" w:rsidR="005824FB" w:rsidRPr="00B87851" w:rsidRDefault="005824FB" w:rsidP="005824FB">
      <w:pPr>
        <w:rPr>
          <w:rFonts w:asciiTheme="majorHAnsi" w:hAnsiTheme="majorHAnsi" w:cstheme="majorHAnsi"/>
          <w:sz w:val="16"/>
          <w:szCs w:val="26"/>
        </w:rPr>
      </w:pPr>
    </w:p>
    <w:p w14:paraId="15E87599"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t>Not a risk - takes decades.</w:t>
      </w:r>
    </w:p>
    <w:p w14:paraId="11F42150"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Corrinne </w:t>
      </w:r>
      <w:r w:rsidRPr="00B87851">
        <w:rPr>
          <w:rStyle w:val="Style13ptBold"/>
          <w:rFonts w:asciiTheme="majorHAnsi" w:hAnsiTheme="majorHAnsi" w:cstheme="majorHAnsi"/>
          <w:szCs w:val="26"/>
          <w:u w:val="single"/>
        </w:rPr>
        <w:t>Burns 13</w:t>
      </w:r>
      <w:r w:rsidRPr="00B87851">
        <w:rPr>
          <w:rFonts w:asciiTheme="majorHAnsi" w:hAnsiTheme="majorHAnsi" w:cstheme="majorHAnsi"/>
          <w:sz w:val="16"/>
          <w:szCs w:val="26"/>
        </w:rPr>
        <w:t xml:space="preserve">. Staff writer, citing NASA astrophysicist Donald Kessler. "Space junk apocalypse: just like </w:t>
      </w:r>
      <w:proofErr w:type="gramStart"/>
      <w:r w:rsidRPr="00B87851">
        <w:rPr>
          <w:rFonts w:asciiTheme="majorHAnsi" w:hAnsiTheme="majorHAnsi" w:cstheme="majorHAnsi"/>
          <w:sz w:val="16"/>
          <w:szCs w:val="26"/>
        </w:rPr>
        <w:t>Gravity?,</w:t>
      </w:r>
      <w:proofErr w:type="gramEnd"/>
      <w:r w:rsidRPr="00B87851">
        <w:rPr>
          <w:rFonts w:asciiTheme="majorHAnsi" w:hAnsiTheme="majorHAnsi" w:cstheme="majorHAnsi"/>
          <w:sz w:val="16"/>
          <w:szCs w:val="26"/>
        </w:rPr>
        <w:t>" 11-15-2013, The Guardian, https://www.theguardian.com/science/blog/2013/nov/15/space-junk-apocalypse-gravity.</w:t>
      </w:r>
    </w:p>
    <w:p w14:paraId="5DAEAC6A"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What </w:t>
      </w:r>
      <w:proofErr w:type="spellStart"/>
      <w:r w:rsidRPr="00B87851">
        <w:rPr>
          <w:rFonts w:asciiTheme="majorHAnsi" w:hAnsiTheme="majorHAnsi" w:cstheme="majorHAnsi"/>
          <w:sz w:val="16"/>
          <w:szCs w:val="26"/>
        </w:rPr>
        <w:t>Cuarón</w:t>
      </w:r>
      <w:proofErr w:type="spellEnd"/>
      <w:r w:rsidRPr="00B87851">
        <w:rPr>
          <w:rFonts w:asciiTheme="majorHAnsi" w:hAnsiTheme="majorHAnsi" w:cstheme="majorHAnsi"/>
          <w:sz w:val="16"/>
          <w:szCs w:val="26"/>
        </w:rPr>
        <w:t xml:space="preserve"> is showing us is a phenomenon called </w:t>
      </w:r>
      <w:hyperlink r:id="rId18" w:history="1">
        <w:r w:rsidRPr="00B87851">
          <w:rPr>
            <w:rStyle w:val="Hyperlink"/>
            <w:rFonts w:asciiTheme="majorHAnsi" w:hAnsiTheme="majorHAnsi" w:cstheme="majorHAnsi"/>
            <w:sz w:val="16"/>
            <w:szCs w:val="26"/>
          </w:rPr>
          <w:t>Kessler syndrome</w:t>
        </w:r>
      </w:hyperlink>
      <w:r w:rsidRPr="00B87851">
        <w:rPr>
          <w:rFonts w:asciiTheme="majorHAnsi" w:hAnsiTheme="majorHAnsi" w:cstheme="majorHAnsi"/>
          <w:sz w:val="16"/>
          <w:szCs w:val="26"/>
        </w:rPr>
        <w:t xml:space="preserve"> – a chain reaction of collisions between orbital technology. Under Kessler conditions, each collision generates a swarm of debris fragments, and each of those fragments then goes on to trigger further collisions. In the hypothetical doomsday scenario, this runaway cascade continues until all satellites in an orbit have been destroyed. That would dramatically impact our way of life back on Earth – no mobile phones, no GPS, no accurate weather forecasting, no satellite broadcasting. It makes for a good movie sequence, but</w:t>
      </w:r>
      <w:r w:rsidRPr="00B87851">
        <w:rPr>
          <w:rStyle w:val="StyleUnderline"/>
          <w:rFonts w:asciiTheme="majorHAnsi" w:hAnsiTheme="majorHAnsi" w:cstheme="majorHAnsi"/>
          <w:sz w:val="26"/>
          <w:szCs w:val="26"/>
        </w:rPr>
        <w:t xml:space="preserve"> is </w:t>
      </w:r>
      <w:r w:rsidRPr="00B87851">
        <w:rPr>
          <w:rStyle w:val="Emphasis"/>
          <w:rFonts w:asciiTheme="majorHAnsi" w:hAnsiTheme="majorHAnsi" w:cstheme="majorHAnsi"/>
          <w:sz w:val="26"/>
          <w:szCs w:val="26"/>
        </w:rPr>
        <w:t xml:space="preserve">Kessler syndrome a genuine threat? </w:t>
      </w:r>
      <w:r w:rsidRPr="00B87851">
        <w:rPr>
          <w:rStyle w:val="StyleUnderline"/>
          <w:rFonts w:asciiTheme="majorHAnsi" w:hAnsiTheme="majorHAnsi" w:cstheme="majorHAnsi"/>
          <w:sz w:val="26"/>
          <w:szCs w:val="26"/>
        </w:rPr>
        <w:t xml:space="preserve">I asked </w:t>
      </w:r>
      <w:hyperlink r:id="rId19" w:history="1">
        <w:r w:rsidRPr="00B87851">
          <w:rPr>
            <w:rStyle w:val="StyleUnderline"/>
            <w:rFonts w:asciiTheme="majorHAnsi" w:hAnsiTheme="majorHAnsi" w:cstheme="majorHAnsi"/>
            <w:sz w:val="26"/>
            <w:szCs w:val="26"/>
          </w:rPr>
          <w:t>Donald Kessler</w:t>
        </w:r>
      </w:hyperlink>
      <w:r w:rsidRPr="00B87851">
        <w:rPr>
          <w:rStyle w:val="StyleUnderline"/>
          <w:rFonts w:asciiTheme="majorHAnsi" w:hAnsiTheme="majorHAnsi" w:cstheme="majorHAnsi"/>
          <w:sz w:val="26"/>
          <w:szCs w:val="26"/>
        </w:rPr>
        <w:t xml:space="preserve"> himself</w:t>
      </w:r>
      <w:r w:rsidRPr="00B87851">
        <w:rPr>
          <w:rFonts w:asciiTheme="majorHAnsi" w:hAnsiTheme="majorHAnsi" w:cstheme="majorHAnsi"/>
          <w:sz w:val="16"/>
          <w:szCs w:val="26"/>
        </w:rPr>
        <w:t xml:space="preserve">. A former Nasa astrophysicist, it was Kessler who, in 1978, </w:t>
      </w:r>
      <w:hyperlink r:id="rId20" w:history="1">
        <w:r w:rsidRPr="00B87851">
          <w:rPr>
            <w:rStyle w:val="Hyperlink"/>
            <w:rFonts w:asciiTheme="majorHAnsi" w:hAnsiTheme="majorHAnsi" w:cstheme="majorHAnsi"/>
            <w:sz w:val="16"/>
            <w:szCs w:val="26"/>
          </w:rPr>
          <w:t>first proposed</w:t>
        </w:r>
      </w:hyperlink>
      <w:r w:rsidRPr="00B87851">
        <w:rPr>
          <w:rFonts w:asciiTheme="majorHAnsi" w:hAnsiTheme="majorHAnsi" w:cstheme="majorHAnsi"/>
          <w:sz w:val="16"/>
          <w:szCs w:val="26"/>
        </w:rPr>
        <w:t xml:space="preserve"> that a runaway cascade of collisions was a possibility. He'd been studying meteorite collisions and, out of personal curiosity, decided to apply his algorithm to satellites, too. "The results of those calculations surprised me – I didn't </w:t>
      </w:r>
      <w:proofErr w:type="spellStart"/>
      <w:r w:rsidRPr="00B87851">
        <w:rPr>
          <w:rFonts w:asciiTheme="majorHAnsi" w:hAnsiTheme="majorHAnsi" w:cstheme="majorHAnsi"/>
          <w:sz w:val="16"/>
          <w:szCs w:val="26"/>
        </w:rPr>
        <w:t>realise</w:t>
      </w:r>
      <w:proofErr w:type="spellEnd"/>
      <w:r w:rsidRPr="00B87851">
        <w:rPr>
          <w:rFonts w:asciiTheme="majorHAnsi" w:hAnsiTheme="majorHAnsi" w:cstheme="majorHAnsi"/>
          <w:sz w:val="16"/>
          <w:szCs w:val="26"/>
        </w:rPr>
        <w:t xml:space="preserve"> it could be that bad," he tells me over a crackly telephone line. (Through the wonder of satellite technology, he is speaking to me from the deck of a boat charting the waters of eastern Europe.) "</w:t>
      </w:r>
      <w:r w:rsidRPr="00B87851">
        <w:rPr>
          <w:rStyle w:val="StyleUnderline"/>
          <w:rFonts w:asciiTheme="majorHAnsi" w:hAnsiTheme="majorHAnsi" w:cstheme="majorHAnsi"/>
          <w:sz w:val="26"/>
          <w:szCs w:val="26"/>
        </w:rPr>
        <w:t>But it's building up as I expected. The cascade is happening right now</w:t>
      </w:r>
      <w:r w:rsidRPr="00B87851">
        <w:rPr>
          <w:rFonts w:asciiTheme="majorHAnsi" w:hAnsiTheme="majorHAnsi" w:cstheme="majorHAnsi"/>
          <w:sz w:val="16"/>
          <w:szCs w:val="26"/>
        </w:rPr>
        <w:t xml:space="preserve"> – the </w:t>
      </w:r>
      <w:hyperlink r:id="rId21" w:history="1">
        <w:proofErr w:type="spellStart"/>
        <w:r w:rsidRPr="00B87851">
          <w:rPr>
            <w:rStyle w:val="Hyperlink"/>
            <w:rFonts w:asciiTheme="majorHAnsi" w:hAnsiTheme="majorHAnsi" w:cstheme="majorHAnsi"/>
            <w:sz w:val="16"/>
            <w:szCs w:val="26"/>
          </w:rPr>
          <w:t>Kosmos-Iridum</w:t>
        </w:r>
        <w:proofErr w:type="spellEnd"/>
        <w:r w:rsidRPr="00B87851">
          <w:rPr>
            <w:rStyle w:val="Hyperlink"/>
            <w:rFonts w:asciiTheme="majorHAnsi" w:hAnsiTheme="majorHAnsi" w:cstheme="majorHAnsi"/>
            <w:sz w:val="16"/>
            <w:szCs w:val="26"/>
          </w:rPr>
          <w:t xml:space="preserve"> collision</w:t>
        </w:r>
      </w:hyperlink>
      <w:r w:rsidRPr="00B87851">
        <w:rPr>
          <w:rFonts w:asciiTheme="majorHAnsi" w:hAnsiTheme="majorHAnsi" w:cstheme="majorHAnsi"/>
          <w:sz w:val="16"/>
          <w:szCs w:val="26"/>
        </w:rPr>
        <w:t xml:space="preserve"> was the start of the process. </w:t>
      </w:r>
      <w:r w:rsidRPr="00B87851">
        <w:rPr>
          <w:rStyle w:val="StyleUnderline"/>
          <w:rFonts w:asciiTheme="majorHAnsi" w:hAnsiTheme="majorHAnsi" w:cstheme="majorHAnsi"/>
          <w:sz w:val="26"/>
          <w:szCs w:val="26"/>
        </w:rPr>
        <w:t>It has already begun</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Now? </w:t>
      </w:r>
      <w:r w:rsidRPr="00B87851">
        <w:rPr>
          <w:rStyle w:val="Emphasis"/>
          <w:rFonts w:asciiTheme="majorHAnsi" w:hAnsiTheme="majorHAnsi" w:cstheme="majorHAnsi"/>
          <w:sz w:val="26"/>
          <w:szCs w:val="26"/>
        </w:rPr>
        <w:t>Are we in trouble? Not yet.</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Kessler syndrome </w:t>
      </w:r>
      <w:r w:rsidRPr="00B87851">
        <w:rPr>
          <w:rStyle w:val="Emphasis"/>
          <w:rFonts w:asciiTheme="majorHAnsi" w:hAnsiTheme="majorHAnsi" w:cstheme="majorHAnsi"/>
          <w:sz w:val="26"/>
          <w:szCs w:val="26"/>
        </w:rPr>
        <w:t>isn't an acute phenomenon,</w:t>
      </w:r>
      <w:r w:rsidRPr="00B87851">
        <w:rPr>
          <w:rFonts w:asciiTheme="majorHAnsi" w:hAnsiTheme="majorHAnsi" w:cstheme="majorHAnsi"/>
          <w:sz w:val="16"/>
          <w:szCs w:val="26"/>
        </w:rPr>
        <w:t xml:space="preserve"> as depicted in the movie – </w:t>
      </w:r>
      <w:r w:rsidRPr="00B87851">
        <w:rPr>
          <w:rStyle w:val="StyleUnderline"/>
          <w:rFonts w:asciiTheme="majorHAnsi" w:hAnsiTheme="majorHAnsi" w:cstheme="majorHAnsi"/>
          <w:sz w:val="26"/>
          <w:szCs w:val="26"/>
        </w:rPr>
        <w:t xml:space="preserve">it's a </w:t>
      </w:r>
      <w:r w:rsidRPr="00B87851">
        <w:rPr>
          <w:rStyle w:val="Emphasis"/>
          <w:rFonts w:asciiTheme="majorHAnsi" w:hAnsiTheme="majorHAnsi" w:cstheme="majorHAnsi"/>
          <w:sz w:val="26"/>
          <w:szCs w:val="26"/>
        </w:rPr>
        <w:t>slow</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decades-long process</w:t>
      </w:r>
      <w:r w:rsidRPr="00B87851">
        <w:rPr>
          <w:rStyle w:val="StyleUnderline"/>
          <w:rFonts w:asciiTheme="majorHAnsi" w:hAnsiTheme="majorHAnsi" w:cstheme="majorHAnsi"/>
          <w:sz w:val="26"/>
          <w:szCs w:val="26"/>
        </w:rPr>
        <w:t xml:space="preserve">. "It'll happen throughout the </w:t>
      </w:r>
      <w:r w:rsidRPr="00B87851">
        <w:rPr>
          <w:rStyle w:val="Emphasis"/>
          <w:rFonts w:asciiTheme="majorHAnsi" w:hAnsiTheme="majorHAnsi" w:cstheme="majorHAnsi"/>
          <w:sz w:val="26"/>
          <w:szCs w:val="26"/>
        </w:rPr>
        <w:t>next 100 years</w:t>
      </w:r>
      <w:r w:rsidRPr="00B87851">
        <w:rPr>
          <w:rStyle w:val="StyleUnderline"/>
          <w:rFonts w:asciiTheme="majorHAnsi" w:hAnsiTheme="majorHAnsi" w:cstheme="majorHAnsi"/>
          <w:sz w:val="26"/>
          <w:szCs w:val="26"/>
        </w:rPr>
        <w:t xml:space="preserve"> – </w:t>
      </w:r>
      <w:r w:rsidRPr="00B87851">
        <w:rPr>
          <w:rStyle w:val="Emphasis"/>
          <w:rFonts w:asciiTheme="majorHAnsi" w:hAnsiTheme="majorHAnsi" w:cstheme="majorHAnsi"/>
          <w:sz w:val="26"/>
          <w:szCs w:val="26"/>
        </w:rPr>
        <w:t>we have time to deal with it,"</w:t>
      </w:r>
      <w:r w:rsidRPr="00B87851">
        <w:rPr>
          <w:rStyle w:val="StyleUnderline"/>
          <w:rFonts w:asciiTheme="majorHAnsi" w:hAnsiTheme="majorHAnsi" w:cstheme="majorHAnsi"/>
          <w:sz w:val="26"/>
          <w:szCs w:val="26"/>
        </w:rPr>
        <w:t xml:space="preserve"> Kessler says.</w:t>
      </w:r>
      <w:r w:rsidRPr="00B87851">
        <w:rPr>
          <w:rFonts w:asciiTheme="majorHAnsi" w:hAnsiTheme="majorHAnsi" w:cstheme="majorHAnsi"/>
          <w:sz w:val="16"/>
          <w:szCs w:val="26"/>
        </w:rPr>
        <w:t xml:space="preserve"> "The time between collisions will become shorter – it's around 10 years </w:t>
      </w:r>
      <w:proofErr w:type="gramStart"/>
      <w:r w:rsidRPr="00B87851">
        <w:rPr>
          <w:rFonts w:asciiTheme="majorHAnsi" w:hAnsiTheme="majorHAnsi" w:cstheme="majorHAnsi"/>
          <w:sz w:val="16"/>
          <w:szCs w:val="26"/>
        </w:rPr>
        <w:t>at the moment</w:t>
      </w:r>
      <w:proofErr w:type="gramEnd"/>
      <w:r w:rsidRPr="00B87851">
        <w:rPr>
          <w:rFonts w:asciiTheme="majorHAnsi" w:hAnsiTheme="majorHAnsi" w:cstheme="majorHAnsi"/>
          <w:sz w:val="16"/>
          <w:szCs w:val="26"/>
        </w:rPr>
        <w:t xml:space="preserve">. In 20 </w:t>
      </w:r>
      <w:proofErr w:type="gramStart"/>
      <w:r w:rsidRPr="00B87851">
        <w:rPr>
          <w:rFonts w:asciiTheme="majorHAnsi" w:hAnsiTheme="majorHAnsi" w:cstheme="majorHAnsi"/>
          <w:sz w:val="16"/>
          <w:szCs w:val="26"/>
        </w:rPr>
        <w:t>years'</w:t>
      </w:r>
      <w:proofErr w:type="gramEnd"/>
      <w:r w:rsidRPr="00B87851">
        <w:rPr>
          <w:rFonts w:asciiTheme="majorHAnsi" w:hAnsiTheme="majorHAnsi" w:cstheme="majorHAnsi"/>
          <w:sz w:val="16"/>
          <w:szCs w:val="26"/>
        </w:rPr>
        <w:t xml:space="preserve"> time, the time between collisions could be reduced to five years." </w:t>
      </w:r>
      <w:r w:rsidRPr="00B87851">
        <w:rPr>
          <w:rStyle w:val="StyleUnderline"/>
          <w:rFonts w:asciiTheme="majorHAnsi" w:hAnsiTheme="majorHAnsi" w:cstheme="majorHAnsi"/>
          <w:sz w:val="26"/>
          <w:szCs w:val="26"/>
        </w:rPr>
        <w:t>Fortunately</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communications satellites are, in the main, situated high up in geosynchronous orbit</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GEO</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whereas the risk of collisions lies mainly in the much lower, and more crowded</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low Earth orbit</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LEO</w:t>
      </w:r>
      <w:r w:rsidRPr="00B87851">
        <w:rPr>
          <w:rFonts w:asciiTheme="majorHAnsi" w:hAnsiTheme="majorHAnsi" w:cstheme="majorHAnsi"/>
          <w:sz w:val="16"/>
          <w:szCs w:val="26"/>
        </w:rPr>
        <w:t>).</w:t>
      </w:r>
    </w:p>
    <w:p w14:paraId="21476399"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t>No space debris impact—risk is tiny, and it’s structurally self-correcting in the only orbital bands where it could matter.</w:t>
      </w:r>
    </w:p>
    <w:p w14:paraId="4AC4B97A" w14:textId="77777777" w:rsidR="005824FB" w:rsidRPr="00B87851" w:rsidRDefault="005824FB" w:rsidP="005824FB">
      <w:pPr>
        <w:rPr>
          <w:rFonts w:asciiTheme="majorHAnsi" w:hAnsiTheme="majorHAnsi" w:cstheme="majorHAnsi"/>
          <w:b/>
          <w:sz w:val="16"/>
          <w:szCs w:val="26"/>
        </w:rPr>
      </w:pPr>
      <w:r w:rsidRPr="00B87851">
        <w:rPr>
          <w:rStyle w:val="Style13ptBold"/>
          <w:rFonts w:asciiTheme="majorHAnsi" w:hAnsiTheme="majorHAnsi" w:cstheme="majorHAnsi"/>
          <w:szCs w:val="26"/>
          <w:u w:val="single"/>
        </w:rPr>
        <w:t>Park 18</w:t>
      </w:r>
      <w:r w:rsidRPr="00B87851">
        <w:rPr>
          <w:rStyle w:val="Style13ptBold"/>
          <w:rFonts w:asciiTheme="majorHAnsi" w:hAnsiTheme="majorHAnsi" w:cstheme="majorHAnsi"/>
          <w:sz w:val="16"/>
          <w:szCs w:val="26"/>
        </w:rPr>
        <w:t xml:space="preserve"> </w:t>
      </w:r>
      <w:r w:rsidRPr="00B87851">
        <w:rPr>
          <w:rFonts w:asciiTheme="majorHAnsi" w:hAnsiTheme="majorHAnsi" w:cstheme="majorHAnsi"/>
          <w:sz w:val="16"/>
          <w:szCs w:val="26"/>
        </w:rPr>
        <w:t xml:space="preserve">Ye </w:t>
      </w:r>
      <w:proofErr w:type="spellStart"/>
      <w:r w:rsidRPr="00B87851">
        <w:rPr>
          <w:rFonts w:asciiTheme="majorHAnsi" w:hAnsiTheme="majorHAnsi" w:cstheme="majorHAnsi"/>
          <w:sz w:val="16"/>
          <w:szCs w:val="26"/>
        </w:rPr>
        <w:t>Joo</w:t>
      </w:r>
      <w:proofErr w:type="spellEnd"/>
      <w:r w:rsidRPr="00B87851">
        <w:rPr>
          <w:rFonts w:asciiTheme="majorHAnsi" w:hAnsiTheme="majorHAnsi" w:cstheme="majorHAnsi"/>
          <w:sz w:val="16"/>
          <w:szCs w:val="26"/>
        </w:rPr>
        <w:t xml:space="preserve"> Park, citing NASA studies on orbital debris, How Dangerous is Space </w:t>
      </w:r>
      <w:proofErr w:type="gramStart"/>
      <w:r w:rsidRPr="00B87851">
        <w:rPr>
          <w:rFonts w:asciiTheme="majorHAnsi" w:hAnsiTheme="majorHAnsi" w:cstheme="majorHAnsi"/>
          <w:sz w:val="16"/>
          <w:szCs w:val="26"/>
        </w:rPr>
        <w:t>Debris?,</w:t>
      </w:r>
      <w:proofErr w:type="gramEnd"/>
      <w:r w:rsidRPr="00B87851">
        <w:rPr>
          <w:rFonts w:asciiTheme="majorHAnsi" w:hAnsiTheme="majorHAnsi" w:cstheme="majorHAnsi"/>
          <w:sz w:val="16"/>
          <w:szCs w:val="26"/>
        </w:rPr>
        <w:t xml:space="preserve"> Research Association for Interdisciplinary Studies, RAIS Conference Proceedings, November 19-20, 2018, DOI: 10.5281/zenodo.1572516, </w:t>
      </w:r>
      <w:hyperlink r:id="rId22" w:history="1">
        <w:r w:rsidRPr="00B87851">
          <w:rPr>
            <w:rStyle w:val="Hyperlink"/>
            <w:rFonts w:asciiTheme="majorHAnsi" w:hAnsiTheme="majorHAnsi" w:cstheme="majorHAnsi"/>
            <w:sz w:val="16"/>
            <w:szCs w:val="26"/>
          </w:rPr>
          <w:t>https://ssrn.com/abstract=3303541</w:t>
        </w:r>
      </w:hyperlink>
    </w:p>
    <w:p w14:paraId="780C4F70" w14:textId="77777777" w:rsidR="005824FB" w:rsidRPr="00B87851" w:rsidRDefault="005824FB" w:rsidP="005824FB">
      <w:pPr>
        <w:rPr>
          <w:rFonts w:asciiTheme="majorHAnsi" w:hAnsiTheme="majorHAnsi" w:cstheme="majorHAnsi"/>
          <w:sz w:val="16"/>
          <w:szCs w:val="26"/>
        </w:rPr>
      </w:pPr>
      <w:r w:rsidRPr="00B87851">
        <w:rPr>
          <w:rStyle w:val="TitleChar"/>
          <w:rFonts w:asciiTheme="majorHAnsi" w:hAnsiTheme="majorHAnsi" w:cstheme="majorHAnsi"/>
          <w:szCs w:val="26"/>
        </w:rPr>
        <w:lastRenderedPageBreak/>
        <w:t>While it’s true that there are thousands of space objects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directly above Earth in an 800-kilometer band, </w:t>
      </w:r>
      <w:r w:rsidRPr="00B87851">
        <w:rPr>
          <w:rStyle w:val="Emphasis"/>
          <w:rFonts w:asciiTheme="majorHAnsi" w:hAnsiTheme="majorHAnsi" w:cstheme="majorHAnsi"/>
          <w:sz w:val="26"/>
          <w:szCs w:val="26"/>
        </w:rPr>
        <w:t>space is so vast</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that it’s helpful to pause for a moment and reflect</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in the area directly above the </w:t>
      </w:r>
      <w:r w:rsidRPr="00B87851">
        <w:rPr>
          <w:rStyle w:val="Emphasis"/>
          <w:rFonts w:asciiTheme="majorHAnsi" w:hAnsiTheme="majorHAnsi" w:cstheme="majorHAnsi"/>
          <w:sz w:val="26"/>
          <w:szCs w:val="26"/>
        </w:rPr>
        <w:t>entire continental U.S.,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there are typically only </w:t>
      </w:r>
      <w:r w:rsidRPr="00B87851">
        <w:rPr>
          <w:rStyle w:val="Emphasis"/>
          <w:rFonts w:asciiTheme="majorHAnsi" w:hAnsiTheme="majorHAnsi" w:cstheme="majorHAnsi"/>
          <w:sz w:val="26"/>
          <w:szCs w:val="26"/>
        </w:rPr>
        <w:t>three or four items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orbiting above 3.1 million square miles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Therefore, the </w:t>
      </w:r>
      <w:r w:rsidRPr="00B87851">
        <w:rPr>
          <w:rStyle w:val="Emphasis"/>
          <w:rFonts w:asciiTheme="majorHAnsi" w:hAnsiTheme="majorHAnsi" w:cstheme="majorHAnsi"/>
          <w:sz w:val="26"/>
          <w:szCs w:val="26"/>
        </w:rPr>
        <w:t>likelihood of collisions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between satellites, spacecraft and orbiting objects is </w:t>
      </w:r>
      <w:r w:rsidRPr="00B87851">
        <w:rPr>
          <w:rStyle w:val="Emphasis"/>
          <w:rFonts w:asciiTheme="majorHAnsi" w:hAnsiTheme="majorHAnsi" w:cstheme="majorHAnsi"/>
          <w:sz w:val="26"/>
          <w:szCs w:val="26"/>
        </w:rPr>
        <w:t>very small</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NASA 2018</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In fact</w:t>
      </w:r>
      <w:r w:rsidRPr="00B87851">
        <w:rPr>
          <w:rFonts w:asciiTheme="majorHAnsi" w:hAnsiTheme="majorHAnsi" w:cstheme="majorHAnsi"/>
          <w:sz w:val="16"/>
          <w:szCs w:val="26"/>
        </w:rPr>
        <w:t xml:space="preserve">, in 2013 </w:t>
      </w:r>
      <w:r w:rsidRPr="00B87851">
        <w:rPr>
          <w:rStyle w:val="TitleChar"/>
          <w:rFonts w:asciiTheme="majorHAnsi" w:hAnsiTheme="majorHAnsi" w:cstheme="majorHAnsi"/>
          <w:szCs w:val="26"/>
        </w:rPr>
        <w:t xml:space="preserve">it was reported that the </w:t>
      </w:r>
      <w:r w:rsidRPr="00B87851">
        <w:rPr>
          <w:rStyle w:val="Emphasis"/>
          <w:rFonts w:asciiTheme="majorHAnsi" w:hAnsiTheme="majorHAnsi" w:cstheme="majorHAnsi"/>
          <w:sz w:val="26"/>
          <w:szCs w:val="26"/>
        </w:rPr>
        <w:t>probability of a collision</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between </w:t>
      </w:r>
      <w:r w:rsidRPr="00B87851">
        <w:rPr>
          <w:rStyle w:val="Emphasis"/>
          <w:rFonts w:asciiTheme="majorHAnsi" w:hAnsiTheme="majorHAnsi" w:cstheme="majorHAnsi"/>
          <w:sz w:val="26"/>
          <w:szCs w:val="26"/>
        </w:rPr>
        <w:t>an</w:t>
      </w:r>
      <w:r w:rsidRPr="00B87851">
        <w:rPr>
          <w:rStyle w:val="TitleChar"/>
          <w:rFonts w:asciiTheme="majorHAnsi" w:hAnsiTheme="majorHAnsi" w:cstheme="majorHAnsi"/>
          <w:szCs w:val="26"/>
        </w:rPr>
        <w:t xml:space="preserve"> orbiting asset and space debris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larger than 1 cm</w:t>
      </w:r>
      <w:r w:rsidRPr="00B87851">
        <w:rPr>
          <w:rFonts w:asciiTheme="majorHAnsi" w:hAnsiTheme="majorHAnsi" w:cstheme="majorHAnsi"/>
          <w:sz w:val="16"/>
          <w:szCs w:val="26"/>
        </w:rPr>
        <w:t xml:space="preserve"> (0.4in.) </w:t>
      </w:r>
      <w:r w:rsidRPr="00B87851">
        <w:rPr>
          <w:rStyle w:val="TitleChar"/>
          <w:rFonts w:asciiTheme="majorHAnsi" w:hAnsiTheme="majorHAnsi" w:cstheme="majorHAnsi"/>
          <w:szCs w:val="26"/>
        </w:rPr>
        <w:t xml:space="preserve">will be </w:t>
      </w:r>
      <w:r w:rsidRPr="00B87851">
        <w:rPr>
          <w:rStyle w:val="Emphasis"/>
          <w:rFonts w:asciiTheme="majorHAnsi" w:hAnsiTheme="majorHAnsi" w:cstheme="majorHAnsi"/>
          <w:sz w:val="26"/>
          <w:szCs w:val="26"/>
        </w:rPr>
        <w:t>once</w:t>
      </w:r>
      <w:r w:rsidRPr="00B87851">
        <w:rPr>
          <w:rStyle w:val="TitleChar"/>
          <w:rFonts w:asciiTheme="majorHAnsi" w:hAnsiTheme="majorHAnsi" w:cstheme="majorHAnsi"/>
          <w:szCs w:val="26"/>
        </w:rPr>
        <w:t xml:space="preserve"> every 1.5-</w:t>
      </w:r>
      <w:r w:rsidRPr="00B87851">
        <w:rPr>
          <w:rStyle w:val="Emphasis"/>
          <w:rFonts w:asciiTheme="majorHAnsi" w:hAnsiTheme="majorHAnsi" w:cstheme="majorHAnsi"/>
          <w:sz w:val="26"/>
          <w:szCs w:val="26"/>
        </w:rPr>
        <w:t>2 years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according to the Head of the</w:t>
      </w:r>
      <w:r w:rsidRPr="00B87851">
        <w:rPr>
          <w:rFonts w:asciiTheme="majorHAnsi" w:hAnsiTheme="majorHAnsi" w:cstheme="majorHAnsi"/>
          <w:sz w:val="16"/>
          <w:szCs w:val="26"/>
        </w:rPr>
        <w:t xml:space="preserve"> Russian Hall/ </w:t>
      </w:r>
      <w:r w:rsidRPr="00B87851">
        <w:rPr>
          <w:rStyle w:val="TitleChar"/>
          <w:rFonts w:asciiTheme="majorHAnsi" w:hAnsiTheme="majorHAnsi" w:cstheme="majorHAnsi"/>
          <w:szCs w:val="26"/>
        </w:rPr>
        <w:t>History of Space Debris</w:t>
      </w:r>
      <w:r w:rsidRPr="00B87851">
        <w:rPr>
          <w:rFonts w:asciiTheme="majorHAnsi" w:hAnsiTheme="majorHAnsi" w:cstheme="majorHAnsi"/>
          <w:sz w:val="16"/>
          <w:szCs w:val="26"/>
        </w:rPr>
        <w:t xml:space="preserve"> 8 Figure 5 [NASA] </w:t>
      </w:r>
      <w:r w:rsidRPr="00B87851">
        <w:rPr>
          <w:rStyle w:val="TitleChar"/>
          <w:rFonts w:asciiTheme="majorHAnsi" w:hAnsiTheme="majorHAnsi" w:cstheme="majorHAnsi"/>
          <w:szCs w:val="26"/>
        </w:rPr>
        <w:t>Space Agency</w:t>
      </w:r>
      <w:r w:rsidRPr="00B87851">
        <w:rPr>
          <w:rFonts w:asciiTheme="majorHAnsi" w:hAnsiTheme="majorHAnsi" w:cstheme="majorHAnsi"/>
          <w:sz w:val="16"/>
          <w:szCs w:val="26"/>
        </w:rPr>
        <w:t>. This compares with a 2010 estimate giving the likelihood of once every 5 years (Sorokin 2013). The Feasibility of Practically Reducing Space Debris 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 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rsidRPr="00B87851">
        <w:rPr>
          <w:rFonts w:asciiTheme="majorHAnsi" w:hAnsiTheme="majorHAnsi" w:cstheme="majorHAnsi"/>
          <w:sz w:val="16"/>
          <w:szCs w:val="26"/>
        </w:rPr>
        <w:t>Bonnal</w:t>
      </w:r>
      <w:proofErr w:type="spellEnd"/>
      <w:r w:rsidRPr="00B87851">
        <w:rPr>
          <w:rFonts w:asciiTheme="majorHAnsi" w:hAnsiTheme="majorHAnsi" w:cstheme="majorHAnsi"/>
          <w:sz w:val="16"/>
          <w:szCs w:val="26"/>
        </w:rPr>
        <w:t xml:space="preserve"> and McKnight 2017). In the executive summary, the IAA reported that if an orbiting satellite impacts with small bits of debris - even as small as 5 mm - the result will be grave, </w:t>
      </w:r>
      <w:proofErr w:type="gramStart"/>
      <w:r w:rsidRPr="00B87851">
        <w:rPr>
          <w:rFonts w:asciiTheme="majorHAnsi" w:hAnsiTheme="majorHAnsi" w:cstheme="majorHAnsi"/>
          <w:sz w:val="16"/>
          <w:szCs w:val="26"/>
        </w:rPr>
        <w:t>e.g.</w:t>
      </w:r>
      <w:proofErr w:type="gramEnd"/>
      <w:r w:rsidRPr="00B87851">
        <w:rPr>
          <w:rFonts w:asciiTheme="majorHAnsi" w:hAnsiTheme="majorHAnsi" w:cstheme="majorHAnsi"/>
          <w:sz w:val="16"/>
          <w:szCs w:val="26"/>
        </w:rPr>
        <w:t xml:space="preserve"> the collision would likely disrupt or terminate a satellite’s operations (</w:t>
      </w:r>
      <w:proofErr w:type="spellStart"/>
      <w:r w:rsidRPr="00B87851">
        <w:rPr>
          <w:rFonts w:asciiTheme="majorHAnsi" w:hAnsiTheme="majorHAnsi" w:cstheme="majorHAnsi"/>
          <w:sz w:val="16"/>
          <w:szCs w:val="26"/>
        </w:rPr>
        <w:t>Bonnal</w:t>
      </w:r>
      <w:proofErr w:type="spellEnd"/>
      <w:r w:rsidRPr="00B87851">
        <w:rPr>
          <w:rFonts w:asciiTheme="majorHAnsi" w:hAnsiTheme="majorHAnsi" w:cstheme="majorHAnsi"/>
          <w:sz w:val="16"/>
          <w:szCs w:val="26"/>
        </w:rPr>
        <w:t xml:space="preserve"> and McKnight 2017, 5). The </w:t>
      </w:r>
      <w:r w:rsidRPr="00B87851">
        <w:rPr>
          <w:rStyle w:val="TitleChar"/>
          <w:rFonts w:asciiTheme="majorHAnsi" w:hAnsiTheme="majorHAnsi" w:cstheme="majorHAnsi"/>
          <w:szCs w:val="26"/>
        </w:rPr>
        <w:t xml:space="preserve">serious </w:t>
      </w:r>
      <w:r w:rsidRPr="00B87851">
        <w:rPr>
          <w:rStyle w:val="Emphasis"/>
          <w:rFonts w:asciiTheme="majorHAnsi" w:hAnsiTheme="majorHAnsi" w:cstheme="majorHAnsi"/>
          <w:sz w:val="26"/>
          <w:szCs w:val="26"/>
        </w:rPr>
        <w:t>warnings</w:t>
      </w:r>
      <w:r w:rsidRPr="00B87851">
        <w:rPr>
          <w:rFonts w:asciiTheme="majorHAnsi" w:hAnsiTheme="majorHAnsi" w:cstheme="majorHAnsi"/>
          <w:sz w:val="16"/>
          <w:szCs w:val="26"/>
        </w:rPr>
        <w:t xml:space="preserve"> expressed in this conclusion </w:t>
      </w:r>
      <w:r w:rsidRPr="00B87851">
        <w:rPr>
          <w:rStyle w:val="TitleChar"/>
          <w:rFonts w:asciiTheme="majorHAnsi" w:hAnsiTheme="majorHAnsi" w:cstheme="majorHAnsi"/>
          <w:szCs w:val="26"/>
        </w:rPr>
        <w:t xml:space="preserve">are </w:t>
      </w:r>
      <w:r w:rsidRPr="00B87851">
        <w:rPr>
          <w:rStyle w:val="Emphasis"/>
          <w:rFonts w:asciiTheme="majorHAnsi" w:hAnsiTheme="majorHAnsi" w:cstheme="majorHAnsi"/>
          <w:sz w:val="26"/>
          <w:szCs w:val="26"/>
        </w:rPr>
        <w:t>offset</w:t>
      </w:r>
      <w:r w:rsidRPr="00B87851">
        <w:rPr>
          <w:rStyle w:val="TitleChar"/>
          <w:rFonts w:asciiTheme="majorHAnsi" w:hAnsiTheme="majorHAnsi" w:cstheme="majorHAnsi"/>
          <w:szCs w:val="26"/>
        </w:rPr>
        <w:t xml:space="preserve"> by the </w:t>
      </w:r>
      <w:r w:rsidRPr="00B87851">
        <w:rPr>
          <w:rStyle w:val="Emphasis"/>
          <w:rFonts w:asciiTheme="majorHAnsi" w:hAnsiTheme="majorHAnsi" w:cstheme="majorHAnsi"/>
          <w:sz w:val="26"/>
          <w:szCs w:val="26"/>
        </w:rPr>
        <w:t>positive findings of the IAA</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that there </w:t>
      </w:r>
      <w:r w:rsidRPr="00B87851">
        <w:rPr>
          <w:rStyle w:val="Emphasis"/>
          <w:rFonts w:asciiTheme="majorHAnsi" w:hAnsiTheme="majorHAnsi" w:cstheme="majorHAnsi"/>
          <w:sz w:val="26"/>
          <w:szCs w:val="26"/>
        </w:rPr>
        <w:t>has been a reduction</w:t>
      </w:r>
      <w:r w:rsidRPr="00B87851">
        <w:rPr>
          <w:rStyle w:val="TitleChar"/>
          <w:rFonts w:asciiTheme="majorHAnsi" w:hAnsiTheme="majorHAnsi" w:cstheme="majorHAnsi"/>
          <w:szCs w:val="26"/>
        </w:rPr>
        <w:t xml:space="preserve"> of the space debris created from the two</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extraordinary </w:t>
      </w:r>
      <w:r w:rsidRPr="00B87851">
        <w:rPr>
          <w:rStyle w:val="Emphasis"/>
          <w:rFonts w:asciiTheme="majorHAnsi" w:hAnsiTheme="majorHAnsi" w:cstheme="majorHAnsi"/>
          <w:sz w:val="26"/>
          <w:szCs w:val="26"/>
        </w:rPr>
        <w:t>satellite destruction events</w:t>
      </w:r>
      <w:r w:rsidRPr="00B87851">
        <w:rPr>
          <w:rStyle w:val="TitleChar"/>
          <w:rFonts w:asciiTheme="majorHAnsi" w:hAnsiTheme="majorHAnsi" w:cstheme="majorHAnsi"/>
          <w:szCs w:val="26"/>
        </w:rPr>
        <w:t xml:space="preserve"> (2007 and 2009)</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cited earlier</w:t>
      </w:r>
      <w:r w:rsidRPr="00B87851">
        <w:rPr>
          <w:rFonts w:asciiTheme="majorHAnsi" w:hAnsiTheme="majorHAnsi" w:cstheme="majorHAnsi"/>
          <w:sz w:val="16"/>
          <w:szCs w:val="26"/>
        </w:rPr>
        <w:t xml:space="preserve"> in this paper. </w:t>
      </w:r>
      <w:r w:rsidRPr="00B87851">
        <w:rPr>
          <w:rStyle w:val="TitleChar"/>
          <w:rFonts w:asciiTheme="majorHAnsi" w:hAnsiTheme="majorHAnsi" w:cstheme="majorHAnsi"/>
          <w:szCs w:val="26"/>
        </w:rPr>
        <w:t xml:space="preserve">According to the IAF report, a </w:t>
      </w:r>
      <w:r w:rsidRPr="00B87851">
        <w:rPr>
          <w:rStyle w:val="Emphasis"/>
          <w:rFonts w:asciiTheme="majorHAnsi" w:hAnsiTheme="majorHAnsi" w:cstheme="majorHAnsi"/>
          <w:sz w:val="26"/>
          <w:szCs w:val="26"/>
        </w:rPr>
        <w:t xml:space="preserve">large </w:t>
      </w:r>
      <w:proofErr w:type="gramStart"/>
      <w:r w:rsidRPr="00B87851">
        <w:rPr>
          <w:rStyle w:val="Emphasis"/>
          <w:rFonts w:asciiTheme="majorHAnsi" w:hAnsiTheme="majorHAnsi" w:cstheme="majorHAnsi"/>
          <w:sz w:val="26"/>
          <w:szCs w:val="26"/>
        </w:rPr>
        <w:t>amount</w:t>
      </w:r>
      <w:proofErr w:type="gramEnd"/>
      <w:r w:rsidRPr="00B87851">
        <w:rPr>
          <w:rStyle w:val="Emphasis"/>
          <w:rFonts w:asciiTheme="majorHAnsi" w:hAnsiTheme="majorHAnsi" w:cstheme="majorHAnsi"/>
          <w:sz w:val="26"/>
          <w:szCs w:val="26"/>
        </w:rPr>
        <w:t xml:space="preserve"> of debris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from the satellite explosions were </w:t>
      </w:r>
      <w:r w:rsidRPr="00B87851">
        <w:rPr>
          <w:rStyle w:val="Emphasis"/>
          <w:rFonts w:asciiTheme="majorHAnsi" w:hAnsiTheme="majorHAnsi" w:cstheme="majorHAnsi"/>
          <w:sz w:val="26"/>
          <w:szCs w:val="26"/>
        </w:rPr>
        <w:t>frictionally burned</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when reaching the Earth’s atmosphere after </w:t>
      </w:r>
      <w:r w:rsidRPr="00B87851">
        <w:rPr>
          <w:rStyle w:val="Emphasis"/>
          <w:rFonts w:asciiTheme="majorHAnsi" w:hAnsiTheme="majorHAnsi" w:cstheme="majorHAnsi"/>
          <w:sz w:val="26"/>
          <w:szCs w:val="26"/>
        </w:rPr>
        <w:t>gradually sinking</w:t>
      </w:r>
      <w:r w:rsidRPr="00B87851">
        <w:rPr>
          <w:rStyle w:val="TitleChar"/>
          <w:rFonts w:asciiTheme="majorHAnsi" w:hAnsiTheme="majorHAnsi" w:cstheme="majorHAnsi"/>
          <w:szCs w:val="26"/>
        </w:rPr>
        <w:t xml:space="preserve"> due to the scientific principle of </w:t>
      </w:r>
      <w:r w:rsidRPr="00B87851">
        <w:rPr>
          <w:rStyle w:val="Emphasis"/>
          <w:rFonts w:asciiTheme="majorHAnsi" w:hAnsiTheme="majorHAnsi" w:cstheme="majorHAnsi"/>
          <w:sz w:val="26"/>
          <w:szCs w:val="26"/>
        </w:rPr>
        <w:t>atmospheric drag</w:t>
      </w:r>
      <w:r w:rsidRPr="00B87851">
        <w:rPr>
          <w:rFonts w:asciiTheme="majorHAnsi" w:hAnsiTheme="majorHAnsi" w:cstheme="majorHAnsi"/>
          <w:sz w:val="16"/>
          <w:szCs w:val="26"/>
        </w:rPr>
        <w:t xml:space="preserve"> (in the science of Physics), which is a deterioration in the strength of an orbit because of an object hitting gas molecules in space. Small bits of </w:t>
      </w:r>
      <w:r w:rsidRPr="00B87851">
        <w:rPr>
          <w:rStyle w:val="TitleChar"/>
          <w:rFonts w:asciiTheme="majorHAnsi" w:hAnsiTheme="majorHAnsi" w:cstheme="majorHAnsi"/>
          <w:szCs w:val="26"/>
        </w:rPr>
        <w:t xml:space="preserve">space junk sink as the orbit gets weaker... then they burn. This is a </w:t>
      </w:r>
      <w:r w:rsidRPr="00B87851">
        <w:rPr>
          <w:rStyle w:val="Emphasis"/>
          <w:rFonts w:asciiTheme="majorHAnsi" w:hAnsiTheme="majorHAnsi" w:cstheme="majorHAnsi"/>
          <w:sz w:val="26"/>
          <w:szCs w:val="26"/>
        </w:rPr>
        <w:t>positive trend</w:t>
      </w:r>
      <w:r w:rsidRPr="00B87851">
        <w:rPr>
          <w:rStyle w:val="TitleChar"/>
          <w:rFonts w:asciiTheme="majorHAnsi" w:hAnsiTheme="majorHAnsi" w:cstheme="majorHAnsi"/>
          <w:szCs w:val="26"/>
        </w:rPr>
        <w:t xml:space="preserve"> “for </w:t>
      </w:r>
      <w:r w:rsidRPr="00B87851">
        <w:rPr>
          <w:rStyle w:val="Emphasis"/>
          <w:rFonts w:asciiTheme="majorHAnsi" w:hAnsiTheme="majorHAnsi" w:cstheme="majorHAnsi"/>
          <w:sz w:val="26"/>
          <w:szCs w:val="26"/>
        </w:rPr>
        <w:t>keeping the short-term collision hazard under control</w:t>
      </w:r>
      <w:r w:rsidRPr="00B87851">
        <w:rPr>
          <w:rStyle w:val="TitleChar"/>
          <w:rFonts w:asciiTheme="majorHAnsi" w:hAnsiTheme="majorHAnsi" w:cstheme="majorHAnsi"/>
          <w:szCs w:val="26"/>
        </w:rPr>
        <w:t xml:space="preserve"> at</w:t>
      </w:r>
      <w:r w:rsidRPr="00B87851">
        <w:rPr>
          <w:rFonts w:asciiTheme="majorHAnsi" w:hAnsiTheme="majorHAnsi" w:cstheme="majorHAnsi"/>
          <w:sz w:val="16"/>
          <w:szCs w:val="26"/>
        </w:rPr>
        <w:t xml:space="preserve"> the lower </w:t>
      </w:r>
      <w:r w:rsidRPr="00B87851">
        <w:rPr>
          <w:rStyle w:val="TitleChar"/>
          <w:rFonts w:asciiTheme="majorHAnsi" w:hAnsiTheme="majorHAnsi" w:cstheme="majorHAnsi"/>
          <w:szCs w:val="26"/>
        </w:rPr>
        <w:t>altitudes</w:t>
      </w:r>
      <w:r w:rsidRPr="00B87851">
        <w:rPr>
          <w:rFonts w:asciiTheme="majorHAnsi" w:hAnsiTheme="majorHAnsi" w:cstheme="majorHAnsi"/>
          <w:sz w:val="16"/>
          <w:szCs w:val="26"/>
        </w:rPr>
        <w:t xml:space="preserve"> (i.e., </w:t>
      </w:r>
      <w:r w:rsidRPr="00B87851">
        <w:rPr>
          <w:rStyle w:val="TitleChar"/>
          <w:rFonts w:asciiTheme="majorHAnsi" w:hAnsiTheme="majorHAnsi" w:cstheme="majorHAnsi"/>
          <w:szCs w:val="26"/>
        </w:rPr>
        <w:t>less than 650 km</w:t>
      </w:r>
      <w:r w:rsidRPr="00B87851">
        <w:rPr>
          <w:rFonts w:asciiTheme="majorHAnsi" w:hAnsiTheme="majorHAnsi" w:cstheme="majorHAnsi"/>
          <w:sz w:val="16"/>
          <w:szCs w:val="26"/>
        </w:rPr>
        <w:t>)” (</w:t>
      </w:r>
      <w:proofErr w:type="spellStart"/>
      <w:r w:rsidRPr="00B87851">
        <w:rPr>
          <w:rFonts w:asciiTheme="majorHAnsi" w:hAnsiTheme="majorHAnsi" w:cstheme="majorHAnsi"/>
          <w:sz w:val="16"/>
          <w:szCs w:val="26"/>
        </w:rPr>
        <w:t>Bonnal</w:t>
      </w:r>
      <w:proofErr w:type="spellEnd"/>
      <w:r w:rsidRPr="00B87851">
        <w:rPr>
          <w:rFonts w:asciiTheme="majorHAnsi" w:hAnsiTheme="majorHAnsi" w:cstheme="majorHAnsi"/>
          <w:sz w:val="16"/>
          <w:szCs w:val="26"/>
        </w:rPr>
        <w:t xml:space="preserve"> and McKnight 2017, 7).</w:t>
      </w:r>
    </w:p>
    <w:p w14:paraId="2A20A667"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t xml:space="preserve">Space debris </w:t>
      </w:r>
      <w:r w:rsidRPr="00B87851">
        <w:rPr>
          <w:rFonts w:asciiTheme="majorHAnsi" w:hAnsiTheme="majorHAnsi" w:cstheme="majorHAnsi"/>
          <w:u w:val="single"/>
        </w:rPr>
        <w:t>isn’t a threat</w:t>
      </w:r>
      <w:r w:rsidRPr="00B87851">
        <w:rPr>
          <w:rFonts w:asciiTheme="majorHAnsi" w:hAnsiTheme="majorHAnsi" w:cstheme="majorHAnsi"/>
        </w:rPr>
        <w:t xml:space="preserve"> - current </w:t>
      </w:r>
      <w:r w:rsidRPr="00B87851">
        <w:rPr>
          <w:rFonts w:asciiTheme="majorHAnsi" w:hAnsiTheme="majorHAnsi" w:cstheme="majorHAnsi"/>
          <w:u w:val="single"/>
        </w:rPr>
        <w:t>monitoring systems</w:t>
      </w:r>
      <w:r w:rsidRPr="00B87851">
        <w:rPr>
          <w:rFonts w:asciiTheme="majorHAnsi" w:hAnsiTheme="majorHAnsi" w:cstheme="majorHAnsi"/>
        </w:rPr>
        <w:t xml:space="preserve"> and </w:t>
      </w:r>
      <w:r w:rsidRPr="00B87851">
        <w:rPr>
          <w:rFonts w:asciiTheme="majorHAnsi" w:hAnsiTheme="majorHAnsi" w:cstheme="majorHAnsi"/>
          <w:u w:val="single"/>
        </w:rPr>
        <w:t>rules</w:t>
      </w:r>
      <w:r w:rsidRPr="00B87851">
        <w:rPr>
          <w:rFonts w:asciiTheme="majorHAnsi" w:hAnsiTheme="majorHAnsi" w:cstheme="majorHAnsi"/>
        </w:rPr>
        <w:t xml:space="preserve"> solve.</w:t>
      </w:r>
    </w:p>
    <w:p w14:paraId="419C9263"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Dave </w:t>
      </w:r>
      <w:r w:rsidRPr="00B87851">
        <w:rPr>
          <w:rStyle w:val="Style13ptBold"/>
          <w:rFonts w:asciiTheme="majorHAnsi" w:hAnsiTheme="majorHAnsi" w:cstheme="majorHAnsi"/>
          <w:szCs w:val="26"/>
          <w:u w:val="single"/>
        </w:rPr>
        <w:t>Mosher 18</w:t>
      </w:r>
      <w:r w:rsidRPr="00B87851">
        <w:rPr>
          <w:rFonts w:asciiTheme="majorHAnsi" w:hAnsiTheme="majorHAnsi" w:cstheme="majorHAnsi"/>
          <w:sz w:val="16"/>
          <w:szCs w:val="26"/>
        </w:rPr>
        <w:t xml:space="preserve">. Journalist for Business Insider, citing Jesse </w:t>
      </w:r>
      <w:proofErr w:type="spellStart"/>
      <w:r w:rsidRPr="00B87851">
        <w:rPr>
          <w:rFonts w:asciiTheme="majorHAnsi" w:hAnsiTheme="majorHAnsi" w:cstheme="majorHAnsi"/>
          <w:sz w:val="16"/>
          <w:szCs w:val="26"/>
        </w:rPr>
        <w:t>Gossner</w:t>
      </w:r>
      <w:proofErr w:type="spellEnd"/>
      <w:r w:rsidRPr="00B87851">
        <w:rPr>
          <w:rFonts w:asciiTheme="majorHAnsi" w:hAnsiTheme="majorHAnsi" w:cstheme="majorHAnsi"/>
          <w:sz w:val="16"/>
          <w:szCs w:val="26"/>
        </w:rPr>
        <w:t>, an orbital-mechanics engineer who teaches at the US Air Force's Advanced Space Operations School/ 8-30-2018, "A space junk disaster could cut off human access to space. Here's how." https://www.businessinsider.com/space-junk-kessler-syndrome-chain-reaction-prevention-2018-3</w:t>
      </w:r>
    </w:p>
    <w:p w14:paraId="2EA8B90E" w14:textId="77777777"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The Kessler syndrome plays center-stage in the movie "Gravity," in which an accidental space collision endangers a crew aboard a large space station. But </w:t>
      </w:r>
      <w:proofErr w:type="spellStart"/>
      <w:r w:rsidRPr="00B87851">
        <w:rPr>
          <w:rFonts w:asciiTheme="majorHAnsi" w:hAnsiTheme="majorHAnsi" w:cstheme="majorHAnsi"/>
          <w:sz w:val="16"/>
          <w:szCs w:val="26"/>
        </w:rPr>
        <w:t>Gossner</w:t>
      </w:r>
      <w:proofErr w:type="spellEnd"/>
      <w:r w:rsidRPr="00B87851">
        <w:rPr>
          <w:rFonts w:asciiTheme="majorHAnsi" w:hAnsiTheme="majorHAnsi" w:cstheme="majorHAnsi"/>
          <w:sz w:val="16"/>
          <w:szCs w:val="26"/>
        </w:rPr>
        <w:t xml:space="preserve"> said that type of </w:t>
      </w:r>
      <w:r w:rsidRPr="00B87851">
        <w:rPr>
          <w:rStyle w:val="StyleUnderline"/>
          <w:rFonts w:asciiTheme="majorHAnsi" w:hAnsiTheme="majorHAnsi" w:cstheme="majorHAnsi"/>
          <w:sz w:val="26"/>
          <w:szCs w:val="26"/>
        </w:rPr>
        <w:t xml:space="preserve">a </w:t>
      </w:r>
      <w:r w:rsidRPr="00B87851">
        <w:rPr>
          <w:rStyle w:val="Emphasis"/>
          <w:rFonts w:asciiTheme="majorHAnsi" w:hAnsiTheme="majorHAnsi" w:cstheme="majorHAnsi"/>
          <w:sz w:val="26"/>
          <w:szCs w:val="26"/>
        </w:rPr>
        <w:t>runaway space-junk catastrophe</w:t>
      </w:r>
      <w:r w:rsidRPr="00B87851">
        <w:rPr>
          <w:rStyle w:val="StyleUnderline"/>
          <w:rFonts w:asciiTheme="majorHAnsi" w:hAnsiTheme="majorHAnsi" w:cstheme="majorHAnsi"/>
          <w:sz w:val="26"/>
          <w:szCs w:val="26"/>
        </w:rPr>
        <w:t xml:space="preserve"> is </w:t>
      </w:r>
      <w:r w:rsidRPr="00B87851">
        <w:rPr>
          <w:rStyle w:val="Emphasis"/>
          <w:rFonts w:asciiTheme="majorHAnsi" w:hAnsiTheme="majorHAnsi" w:cstheme="majorHAnsi"/>
          <w:sz w:val="26"/>
          <w:szCs w:val="26"/>
        </w:rPr>
        <w:t>unlikely</w:t>
      </w:r>
      <w:r w:rsidRPr="00B87851">
        <w:rPr>
          <w:rFonts w:asciiTheme="majorHAnsi" w:hAnsiTheme="majorHAnsi" w:cstheme="majorHAnsi"/>
          <w:sz w:val="16"/>
          <w:szCs w:val="26"/>
        </w:rPr>
        <w:t xml:space="preserve">. "Right </w:t>
      </w:r>
      <w:proofErr w:type="gramStart"/>
      <w:r w:rsidRPr="00B87851">
        <w:rPr>
          <w:rFonts w:asciiTheme="majorHAnsi" w:hAnsiTheme="majorHAnsi" w:cstheme="majorHAnsi"/>
          <w:sz w:val="16"/>
          <w:szCs w:val="26"/>
        </w:rPr>
        <w:t>now</w:t>
      </w:r>
      <w:proofErr w:type="gramEnd"/>
      <w:r w:rsidRPr="00B87851">
        <w:rPr>
          <w:rFonts w:asciiTheme="majorHAnsi" w:hAnsiTheme="majorHAnsi" w:cstheme="majorHAnsi"/>
          <w:sz w:val="16"/>
          <w:szCs w:val="26"/>
        </w:rPr>
        <w:t xml:space="preserve"> I don't think we're close to that," he said. "I'm not saying we couldn't get there, and I'm not saying we don't need to be smart and manage the problem. But </w:t>
      </w:r>
      <w:r w:rsidRPr="00B87851">
        <w:rPr>
          <w:rStyle w:val="StyleUnderline"/>
          <w:rFonts w:asciiTheme="majorHAnsi" w:hAnsiTheme="majorHAnsi" w:cstheme="majorHAnsi"/>
          <w:sz w:val="26"/>
          <w:szCs w:val="26"/>
        </w:rPr>
        <w:t xml:space="preserve">I don't see it </w:t>
      </w:r>
      <w:r w:rsidRPr="00B87851">
        <w:rPr>
          <w:rStyle w:val="Emphasis"/>
          <w:rFonts w:asciiTheme="majorHAnsi" w:hAnsiTheme="majorHAnsi" w:cstheme="majorHAnsi"/>
          <w:sz w:val="26"/>
          <w:szCs w:val="26"/>
        </w:rPr>
        <w:t>ever</w:t>
      </w:r>
      <w:r w:rsidRPr="00B87851">
        <w:rPr>
          <w:rStyle w:val="StyleUnderline"/>
          <w:rFonts w:asciiTheme="majorHAnsi" w:hAnsiTheme="majorHAnsi" w:cstheme="majorHAnsi"/>
          <w:sz w:val="26"/>
          <w:szCs w:val="26"/>
        </w:rPr>
        <w:t xml:space="preserve"> becoming, anytime soon, an </w:t>
      </w:r>
      <w:r w:rsidRPr="00B87851">
        <w:rPr>
          <w:rStyle w:val="Emphasis"/>
          <w:rFonts w:asciiTheme="majorHAnsi" w:hAnsiTheme="majorHAnsi" w:cstheme="majorHAnsi"/>
          <w:sz w:val="26"/>
          <w:szCs w:val="26"/>
        </w:rPr>
        <w:t>unmanageable problem</w:t>
      </w:r>
      <w:r w:rsidRPr="00B87851">
        <w:rPr>
          <w:rFonts w:asciiTheme="majorHAnsi" w:hAnsiTheme="majorHAnsi" w:cstheme="majorHAnsi"/>
          <w:sz w:val="16"/>
          <w:szCs w:val="26"/>
        </w:rPr>
        <w:t xml:space="preserve">." There is no current system to remove old satellites or sweep up bits of debris </w:t>
      </w:r>
      <w:proofErr w:type="gramStart"/>
      <w:r w:rsidRPr="00B87851">
        <w:rPr>
          <w:rFonts w:asciiTheme="majorHAnsi" w:hAnsiTheme="majorHAnsi" w:cstheme="majorHAnsi"/>
          <w:sz w:val="16"/>
          <w:szCs w:val="26"/>
        </w:rPr>
        <w:t>in order to</w:t>
      </w:r>
      <w:proofErr w:type="gramEnd"/>
      <w:r w:rsidRPr="00B87851">
        <w:rPr>
          <w:rFonts w:asciiTheme="majorHAnsi" w:hAnsiTheme="majorHAnsi" w:cstheme="majorHAnsi"/>
          <w:sz w:val="16"/>
          <w:szCs w:val="26"/>
        </w:rPr>
        <w:t xml:space="preserve"> prevent a Kessler event. Instead, </w:t>
      </w:r>
      <w:r w:rsidRPr="00B87851">
        <w:rPr>
          <w:rStyle w:val="StyleUnderline"/>
          <w:rFonts w:asciiTheme="majorHAnsi" w:hAnsiTheme="majorHAnsi" w:cstheme="majorHAnsi"/>
          <w:sz w:val="26"/>
          <w:szCs w:val="26"/>
        </w:rPr>
        <w:t xml:space="preserve">space debris is </w:t>
      </w:r>
      <w:r w:rsidRPr="00B87851">
        <w:rPr>
          <w:rStyle w:val="Emphasis"/>
          <w:rFonts w:asciiTheme="majorHAnsi" w:hAnsiTheme="majorHAnsi" w:cstheme="majorHAnsi"/>
          <w:sz w:val="26"/>
          <w:szCs w:val="26"/>
        </w:rPr>
        <w:t>monitored from Earth</w:t>
      </w:r>
      <w:r w:rsidRPr="00B87851">
        <w:rPr>
          <w:rFonts w:asciiTheme="majorHAnsi" w:hAnsiTheme="majorHAnsi" w:cstheme="majorHAnsi"/>
          <w:sz w:val="16"/>
          <w:szCs w:val="26"/>
        </w:rPr>
        <w:t xml:space="preserve">, and </w:t>
      </w:r>
      <w:r w:rsidRPr="00B87851">
        <w:rPr>
          <w:rStyle w:val="Emphasis"/>
          <w:rFonts w:asciiTheme="majorHAnsi" w:hAnsiTheme="majorHAnsi" w:cstheme="majorHAnsi"/>
          <w:sz w:val="26"/>
          <w:szCs w:val="26"/>
        </w:rPr>
        <w:t>new rules</w:t>
      </w:r>
      <w:r w:rsidRPr="00B87851">
        <w:rPr>
          <w:rStyle w:val="StyleUnderline"/>
          <w:rFonts w:asciiTheme="majorHAnsi" w:hAnsiTheme="majorHAnsi" w:cstheme="majorHAnsi"/>
          <w:sz w:val="26"/>
          <w:szCs w:val="26"/>
        </w:rPr>
        <w:t xml:space="preserve"> require satellites in low-Earth orbit be </w:t>
      </w:r>
      <w:r w:rsidRPr="00B87851">
        <w:rPr>
          <w:rStyle w:val="Emphasis"/>
          <w:rFonts w:asciiTheme="majorHAnsi" w:hAnsiTheme="majorHAnsi" w:cstheme="majorHAnsi"/>
          <w:sz w:val="26"/>
          <w:szCs w:val="26"/>
        </w:rPr>
        <w:t>deorbited</w:t>
      </w:r>
      <w:r w:rsidRPr="00B87851">
        <w:rPr>
          <w:rStyle w:val="StyleUnderline"/>
          <w:rFonts w:asciiTheme="majorHAnsi" w:hAnsiTheme="majorHAnsi" w:cstheme="majorHAnsi"/>
          <w:sz w:val="26"/>
          <w:szCs w:val="26"/>
        </w:rPr>
        <w:t xml:space="preserve"> after 25 years so they </w:t>
      </w:r>
      <w:r w:rsidRPr="00B87851">
        <w:rPr>
          <w:rStyle w:val="Emphasis"/>
          <w:rFonts w:asciiTheme="majorHAnsi" w:hAnsiTheme="majorHAnsi" w:cstheme="majorHAnsi"/>
          <w:sz w:val="26"/>
          <w:szCs w:val="26"/>
        </w:rPr>
        <w:t>don't</w:t>
      </w:r>
      <w:r w:rsidRPr="00B87851">
        <w:rPr>
          <w:rFonts w:asciiTheme="majorHAnsi" w:hAnsiTheme="majorHAnsi" w:cstheme="majorHAnsi"/>
          <w:sz w:val="16"/>
          <w:szCs w:val="26"/>
        </w:rPr>
        <w:t xml:space="preserve"> wind up </w:t>
      </w:r>
      <w:r w:rsidRPr="00B87851">
        <w:rPr>
          <w:rStyle w:val="Emphasis"/>
          <w:rFonts w:asciiTheme="majorHAnsi" w:hAnsiTheme="majorHAnsi" w:cstheme="majorHAnsi"/>
          <w:sz w:val="26"/>
          <w:szCs w:val="26"/>
        </w:rPr>
        <w:t>add</w:t>
      </w:r>
      <w:r w:rsidRPr="00B87851">
        <w:rPr>
          <w:rFonts w:asciiTheme="majorHAnsi" w:hAnsiTheme="majorHAnsi" w:cstheme="majorHAnsi"/>
          <w:sz w:val="16"/>
          <w:szCs w:val="26"/>
        </w:rPr>
        <w:t xml:space="preserve">ing </w:t>
      </w:r>
      <w:r w:rsidRPr="00B87851">
        <w:rPr>
          <w:rStyle w:val="Emphasis"/>
          <w:rFonts w:asciiTheme="majorHAnsi" w:hAnsiTheme="majorHAnsi" w:cstheme="majorHAnsi"/>
          <w:sz w:val="26"/>
          <w:szCs w:val="26"/>
        </w:rPr>
        <w:t>more space junk</w:t>
      </w:r>
      <w:r w:rsidRPr="00B87851">
        <w:rPr>
          <w:rStyle w:val="StyleUnderline"/>
          <w:rFonts w:asciiTheme="majorHAnsi" w:hAnsiTheme="majorHAnsi" w:cstheme="majorHAnsi"/>
          <w:sz w:val="26"/>
          <w:szCs w:val="26"/>
        </w:rPr>
        <w:t xml:space="preserve">. "Our current plan is to </w:t>
      </w:r>
      <w:r w:rsidRPr="00B87851">
        <w:rPr>
          <w:rStyle w:val="Emphasis"/>
          <w:rFonts w:asciiTheme="majorHAnsi" w:hAnsiTheme="majorHAnsi" w:cstheme="majorHAnsi"/>
          <w:sz w:val="26"/>
          <w:szCs w:val="26"/>
        </w:rPr>
        <w:t>manage the problem</w:t>
      </w:r>
      <w:r w:rsidRPr="00B87851">
        <w:rPr>
          <w:rStyle w:val="StyleUnderline"/>
          <w:rFonts w:asciiTheme="majorHAnsi" w:hAnsiTheme="majorHAnsi" w:cstheme="majorHAnsi"/>
          <w:sz w:val="26"/>
          <w:szCs w:val="26"/>
        </w:rPr>
        <w:t xml:space="preserve"> and </w:t>
      </w:r>
      <w:r w:rsidRPr="00B87851">
        <w:rPr>
          <w:rStyle w:val="Emphasis"/>
          <w:rFonts w:asciiTheme="majorHAnsi" w:hAnsiTheme="majorHAnsi" w:cstheme="majorHAnsi"/>
          <w:sz w:val="26"/>
          <w:szCs w:val="26"/>
        </w:rPr>
        <w:t>not let it get that far</w:t>
      </w:r>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Gossner</w:t>
      </w:r>
      <w:proofErr w:type="spellEnd"/>
      <w:r w:rsidRPr="00B87851">
        <w:rPr>
          <w:rFonts w:asciiTheme="majorHAnsi" w:hAnsiTheme="majorHAnsi" w:cstheme="majorHAnsi"/>
          <w:sz w:val="16"/>
          <w:szCs w:val="26"/>
        </w:rPr>
        <w:t xml:space="preserve"> said. "</w:t>
      </w:r>
      <w:r w:rsidRPr="00B87851">
        <w:rPr>
          <w:rStyle w:val="StyleUnderline"/>
          <w:rFonts w:asciiTheme="majorHAnsi" w:hAnsiTheme="majorHAnsi" w:cstheme="majorHAnsi"/>
          <w:sz w:val="26"/>
          <w:szCs w:val="26"/>
        </w:rPr>
        <w:t xml:space="preserve">I don't think that we're even </w:t>
      </w:r>
      <w:r w:rsidRPr="00B87851">
        <w:rPr>
          <w:rStyle w:val="Emphasis"/>
          <w:rFonts w:asciiTheme="majorHAnsi" w:hAnsiTheme="majorHAnsi" w:cstheme="majorHAnsi"/>
          <w:sz w:val="26"/>
          <w:szCs w:val="26"/>
        </w:rPr>
        <w:t>close</w:t>
      </w:r>
      <w:r w:rsidRPr="00B87851">
        <w:rPr>
          <w:rStyle w:val="StyleUnderline"/>
          <w:rFonts w:asciiTheme="majorHAnsi" w:hAnsiTheme="majorHAnsi" w:cstheme="majorHAnsi"/>
          <w:sz w:val="26"/>
          <w:szCs w:val="26"/>
        </w:rPr>
        <w:t xml:space="preserve"> to needing to </w:t>
      </w:r>
      <w:r w:rsidRPr="00B87851">
        <w:rPr>
          <w:rStyle w:val="Emphasis"/>
          <w:rFonts w:asciiTheme="majorHAnsi" w:hAnsiTheme="majorHAnsi" w:cstheme="majorHAnsi"/>
          <w:sz w:val="26"/>
          <w:szCs w:val="26"/>
        </w:rPr>
        <w:t>actively remove stuff</w:t>
      </w:r>
      <w:r w:rsidRPr="00B87851">
        <w:rPr>
          <w:rStyle w:val="StyleUnderline"/>
          <w:rFonts w:asciiTheme="majorHAnsi" w:hAnsiTheme="majorHAnsi" w:cstheme="majorHAnsi"/>
          <w:sz w:val="26"/>
          <w:szCs w:val="26"/>
        </w:rPr>
        <w:t>. There's lots of research being done on that</w:t>
      </w:r>
      <w:r w:rsidRPr="00B87851">
        <w:rPr>
          <w:rFonts w:asciiTheme="majorHAnsi" w:hAnsiTheme="majorHAnsi" w:cstheme="majorHAnsi"/>
          <w:sz w:val="16"/>
          <w:szCs w:val="26"/>
        </w:rPr>
        <w:t xml:space="preserve">, and maybe </w:t>
      </w:r>
      <w:proofErr w:type="spellStart"/>
      <w:r w:rsidRPr="00B87851">
        <w:rPr>
          <w:rFonts w:asciiTheme="majorHAnsi" w:hAnsiTheme="majorHAnsi" w:cstheme="majorHAnsi"/>
          <w:sz w:val="16"/>
          <w:szCs w:val="26"/>
        </w:rPr>
        <w:t>some day</w:t>
      </w:r>
      <w:proofErr w:type="spellEnd"/>
      <w:r w:rsidRPr="00B87851">
        <w:rPr>
          <w:rFonts w:asciiTheme="majorHAnsi" w:hAnsiTheme="majorHAnsi" w:cstheme="majorHAnsi"/>
          <w:sz w:val="16"/>
          <w:szCs w:val="26"/>
        </w:rPr>
        <w:t xml:space="preserve"> that will happen, </w:t>
      </w:r>
      <w:r w:rsidRPr="00B87851">
        <w:rPr>
          <w:rStyle w:val="StyleUnderline"/>
          <w:rFonts w:asciiTheme="majorHAnsi" w:hAnsiTheme="majorHAnsi" w:cstheme="majorHAnsi"/>
          <w:sz w:val="26"/>
          <w:szCs w:val="26"/>
        </w:rPr>
        <w:t>but I think that — at this point</w:t>
      </w:r>
      <w:r w:rsidRPr="00B87851">
        <w:rPr>
          <w:rFonts w:asciiTheme="majorHAnsi" w:hAnsiTheme="majorHAnsi" w:cstheme="majorHAnsi"/>
          <w:sz w:val="16"/>
          <w:szCs w:val="26"/>
        </w:rPr>
        <w:t xml:space="preserve">, and in my humble opinion — </w:t>
      </w:r>
      <w:r w:rsidRPr="00B87851">
        <w:rPr>
          <w:rStyle w:val="StyleUnderline"/>
          <w:rFonts w:asciiTheme="majorHAnsi" w:hAnsiTheme="majorHAnsi" w:cstheme="majorHAnsi"/>
          <w:sz w:val="26"/>
          <w:szCs w:val="26"/>
        </w:rPr>
        <w:t xml:space="preserve">an </w:t>
      </w:r>
      <w:r w:rsidRPr="00B87851">
        <w:rPr>
          <w:rStyle w:val="Emphasis"/>
          <w:rFonts w:asciiTheme="majorHAnsi" w:hAnsiTheme="majorHAnsi" w:cstheme="majorHAnsi"/>
          <w:sz w:val="26"/>
          <w:szCs w:val="26"/>
        </w:rPr>
        <w:t>unnecessary expense</w:t>
      </w:r>
      <w:r w:rsidRPr="00B87851">
        <w:rPr>
          <w:rFonts w:asciiTheme="majorHAnsi" w:hAnsiTheme="majorHAnsi" w:cstheme="majorHAnsi"/>
          <w:sz w:val="16"/>
          <w:szCs w:val="26"/>
        </w:rPr>
        <w:t>."</w:t>
      </w:r>
    </w:p>
    <w:p w14:paraId="19D026CE" w14:textId="77777777" w:rsidR="005824FB" w:rsidRPr="00B87851" w:rsidRDefault="005824FB" w:rsidP="005824FB">
      <w:pPr>
        <w:rPr>
          <w:rFonts w:asciiTheme="majorHAnsi" w:hAnsiTheme="majorHAnsi" w:cstheme="majorHAnsi"/>
        </w:rPr>
      </w:pPr>
    </w:p>
    <w:p w14:paraId="616D62B5" w14:textId="77777777" w:rsidR="005824FB" w:rsidRPr="00B87851" w:rsidRDefault="005824FB" w:rsidP="005824FB">
      <w:pPr>
        <w:rPr>
          <w:rFonts w:asciiTheme="majorHAnsi" w:hAnsiTheme="majorHAnsi" w:cstheme="majorHAnsi"/>
        </w:rPr>
      </w:pPr>
    </w:p>
    <w:p w14:paraId="494D7830" w14:textId="77777777" w:rsidR="005824FB" w:rsidRPr="00B87851" w:rsidRDefault="005824FB" w:rsidP="005824FB">
      <w:pPr>
        <w:pStyle w:val="Heading4"/>
        <w:rPr>
          <w:rFonts w:asciiTheme="majorHAnsi" w:hAnsiTheme="majorHAnsi" w:cstheme="majorHAnsi"/>
        </w:rPr>
      </w:pPr>
      <w:r w:rsidRPr="00B87851">
        <w:rPr>
          <w:rFonts w:asciiTheme="majorHAnsi" w:hAnsiTheme="majorHAnsi" w:cstheme="majorHAnsi"/>
        </w:rPr>
        <w:lastRenderedPageBreak/>
        <w:t>Space debris impact is hype</w:t>
      </w:r>
    </w:p>
    <w:p w14:paraId="3C08A3A7" w14:textId="77777777" w:rsidR="005824FB" w:rsidRPr="00B87851" w:rsidRDefault="005824FB" w:rsidP="005824FB">
      <w:pPr>
        <w:rPr>
          <w:rFonts w:asciiTheme="majorHAnsi" w:hAnsiTheme="majorHAnsi" w:cstheme="majorHAnsi"/>
          <w:bCs/>
          <w:sz w:val="16"/>
          <w:szCs w:val="26"/>
        </w:rPr>
      </w:pPr>
      <w:r w:rsidRPr="00B87851">
        <w:rPr>
          <w:rStyle w:val="Style13ptBold"/>
          <w:rFonts w:asciiTheme="majorHAnsi" w:hAnsiTheme="majorHAnsi" w:cstheme="majorHAnsi"/>
          <w:szCs w:val="26"/>
          <w:u w:val="single"/>
        </w:rPr>
        <w:t>Albrecht 16</w:t>
      </w:r>
      <w:r w:rsidRPr="00B87851">
        <w:rPr>
          <w:rFonts w:asciiTheme="majorHAnsi" w:hAnsiTheme="majorHAnsi" w:cstheme="majorHAnsi"/>
          <w:sz w:val="16"/>
          <w:szCs w:val="26"/>
        </w:rPr>
        <w:t xml:space="preserve"> – Chairman of the board of </w:t>
      </w:r>
      <w:proofErr w:type="spellStart"/>
      <w:r w:rsidRPr="00B87851">
        <w:rPr>
          <w:rFonts w:asciiTheme="majorHAnsi" w:hAnsiTheme="majorHAnsi" w:cstheme="majorHAnsi"/>
          <w:sz w:val="16"/>
          <w:szCs w:val="26"/>
        </w:rPr>
        <w:t>USSpace</w:t>
      </w:r>
      <w:proofErr w:type="spellEnd"/>
      <w:r w:rsidRPr="00B87851">
        <w:rPr>
          <w:rFonts w:asciiTheme="majorHAnsi" w:hAnsiTheme="majorHAnsi" w:cstheme="majorHAnsi"/>
          <w:sz w:val="16"/>
          <w:szCs w:val="26"/>
        </w:rPr>
        <w:t xml:space="preserve"> LLC &amp; </w:t>
      </w:r>
      <w:proofErr w:type="spellStart"/>
      <w:r w:rsidRPr="00B87851">
        <w:rPr>
          <w:rFonts w:asciiTheme="majorHAnsi" w:hAnsiTheme="majorHAnsi" w:cstheme="majorHAnsi"/>
          <w:sz w:val="16"/>
          <w:szCs w:val="26"/>
        </w:rPr>
        <w:t>fmr</w:t>
      </w:r>
      <w:proofErr w:type="spellEnd"/>
      <w:r w:rsidRPr="00B87851">
        <w:rPr>
          <w:rFonts w:asciiTheme="majorHAnsi" w:hAnsiTheme="majorHAnsi" w:cstheme="majorHAnsi"/>
          <w:sz w:val="16"/>
          <w:szCs w:val="26"/>
        </w:rPr>
        <w:t xml:space="preserve">. head of the National Space Council </w:t>
      </w:r>
      <w:r w:rsidRPr="00B87851">
        <w:rPr>
          <w:rStyle w:val="Style13ptBold"/>
          <w:rFonts w:asciiTheme="majorHAnsi" w:hAnsiTheme="majorHAnsi" w:cstheme="majorHAnsi"/>
          <w:b w:val="0"/>
          <w:bCs/>
          <w:sz w:val="16"/>
          <w:szCs w:val="26"/>
        </w:rPr>
        <w:t xml:space="preserve"> </w:t>
      </w:r>
      <w:r w:rsidRPr="00B87851">
        <w:rPr>
          <w:rFonts w:asciiTheme="majorHAnsi" w:hAnsiTheme="majorHAnsi" w:cstheme="majorHAnsi"/>
          <w:sz w:val="16"/>
          <w:szCs w:val="26"/>
        </w:rPr>
        <w:t xml:space="preserve">Mark Albrecht, chairman of the board of </w:t>
      </w:r>
      <w:proofErr w:type="spellStart"/>
      <w:r w:rsidRPr="00B87851">
        <w:rPr>
          <w:rFonts w:asciiTheme="majorHAnsi" w:hAnsiTheme="majorHAnsi" w:cstheme="majorHAnsi"/>
          <w:sz w:val="16"/>
          <w:szCs w:val="26"/>
        </w:rPr>
        <w:t>USSpace</w:t>
      </w:r>
      <w:proofErr w:type="spellEnd"/>
      <w:r w:rsidRPr="00B87851">
        <w:rPr>
          <w:rFonts w:asciiTheme="majorHAnsi" w:hAnsiTheme="majorHAnsi" w:cstheme="majorHAnsi"/>
          <w:sz w:val="16"/>
          <w:szCs w:val="26"/>
        </w:rP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rsidRPr="00B87851">
        <w:rPr>
          <w:rFonts w:asciiTheme="majorHAnsi" w:hAnsiTheme="majorHAnsi" w:cstheme="majorHAnsi"/>
          <w:sz w:val="16"/>
          <w:szCs w:val="26"/>
        </w:rPr>
        <w:t>ComSpOC</w:t>
      </w:r>
      <w:proofErr w:type="spellEnd"/>
      <w:r w:rsidRPr="00B87851">
        <w:rPr>
          <w:rFonts w:asciiTheme="majorHAnsi" w:hAnsiTheme="majorHAnsi" w:cstheme="majorHAnsi"/>
          <w:sz w:val="16"/>
          <w:szCs w:val="26"/>
        </w:rPr>
        <w:t>), Congested space is a serious problem solved by hard work, not hysteria, 2016, https://spacenews.com/op-ed-congested-space-is-a-serious-problem-solved-by-hard-work-not-hysteria/</w:t>
      </w:r>
    </w:p>
    <w:p w14:paraId="327B0BD2" w14:textId="741F3F4B" w:rsidR="005824FB" w:rsidRPr="00B87851" w:rsidRDefault="005824FB" w:rsidP="005824FB">
      <w:pPr>
        <w:rPr>
          <w:rStyle w:val="Emphasis"/>
          <w:rFonts w:asciiTheme="majorHAnsi" w:hAnsiTheme="majorHAnsi" w:cstheme="majorHAnsi"/>
          <w:sz w:val="26"/>
          <w:szCs w:val="26"/>
        </w:rPr>
      </w:pPr>
      <w:r w:rsidRPr="00B87851">
        <w:rPr>
          <w:rStyle w:val="TitleChar"/>
          <w:rFonts w:asciiTheme="majorHAnsi" w:hAnsiTheme="majorHAnsi" w:cstheme="majorHAnsi"/>
          <w:szCs w:val="26"/>
        </w:rPr>
        <w:t>Popular culture has embraced the risks of collisions in space in films like Gravity. Some participants have dramatized the issue by producing graphics of Earth and its satellites, which make our planet look like a fuzzy marble, almost obscured by a dense cloud of white pellets</w:t>
      </w:r>
      <w:r w:rsidRPr="00B87851">
        <w:rPr>
          <w:rFonts w:asciiTheme="majorHAnsi" w:hAnsiTheme="majorHAnsi" w:cstheme="majorHAnsi"/>
          <w:sz w:val="16"/>
          <w:szCs w:val="26"/>
        </w:rPr>
        <w:t xml:space="preserve"> meant to conceptualize space congestion. Unfortunately, for the sake of a good visual, </w:t>
      </w:r>
      <w:r w:rsidRPr="00B87851">
        <w:rPr>
          <w:rStyle w:val="TitleChar"/>
          <w:rFonts w:asciiTheme="majorHAnsi" w:hAnsiTheme="majorHAnsi" w:cstheme="majorHAnsi"/>
          <w:szCs w:val="26"/>
        </w:rPr>
        <w:t>satellites are depicted as if they were hundreds of miles wide, like the state of Pennsylvania</w:t>
      </w:r>
      <w:r w:rsidRPr="00B87851">
        <w:rPr>
          <w:rFonts w:asciiTheme="majorHAnsi" w:hAnsiTheme="majorHAnsi" w:cstheme="majorHAnsi"/>
          <w:sz w:val="16"/>
          <w:szCs w:val="26"/>
        </w:rPr>
        <w:t xml:space="preserve"> (for the record, there are no space objects the size of Pennsylvania in orbit). </w:t>
      </w:r>
      <w:r w:rsidRPr="00B87851">
        <w:rPr>
          <w:rStyle w:val="TitleChar"/>
          <w:rFonts w:asciiTheme="majorHAnsi" w:hAnsiTheme="majorHAnsi" w:cstheme="majorHAnsi"/>
          <w:szCs w:val="26"/>
        </w:rPr>
        <w:t xml:space="preserve">Unfortunately, this is the rule, not the exception, and almost </w:t>
      </w:r>
      <w:proofErr w:type="gramStart"/>
      <w:r w:rsidRPr="00B87851">
        <w:rPr>
          <w:rStyle w:val="TitleChar"/>
          <w:rFonts w:asciiTheme="majorHAnsi" w:hAnsiTheme="majorHAnsi" w:cstheme="majorHAnsi"/>
          <w:szCs w:val="26"/>
        </w:rPr>
        <w:t>all of</w:t>
      </w:r>
      <w:proofErr w:type="gramEnd"/>
      <w:r w:rsidRPr="00B87851">
        <w:rPr>
          <w:rStyle w:val="TitleChar"/>
          <w:rFonts w:asciiTheme="majorHAnsi" w:hAnsiTheme="majorHAnsi" w:cstheme="majorHAnsi"/>
          <w:szCs w:val="26"/>
        </w:rPr>
        <w:t xml:space="preserve"> these articles, movies, graphics, and simulations are </w:t>
      </w:r>
      <w:r w:rsidRPr="00B87851">
        <w:rPr>
          <w:rStyle w:val="Emphasis"/>
          <w:rFonts w:asciiTheme="majorHAnsi" w:hAnsiTheme="majorHAnsi" w:cstheme="majorHAnsi"/>
          <w:sz w:val="26"/>
          <w:szCs w:val="26"/>
        </w:rPr>
        <w:t>exaggerated and misleading</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Space debris and collision risk is</w:t>
      </w:r>
      <w:r w:rsidRPr="00B87851">
        <w:rPr>
          <w:rFonts w:asciiTheme="majorHAnsi" w:hAnsiTheme="majorHAnsi" w:cstheme="majorHAnsi"/>
          <w:sz w:val="16"/>
          <w:szCs w:val="26"/>
        </w:rPr>
        <w:t xml:space="preserve"> real, but it </w:t>
      </w:r>
      <w:r w:rsidRPr="00B87851">
        <w:rPr>
          <w:rStyle w:val="Emphasis"/>
          <w:rFonts w:asciiTheme="majorHAnsi" w:hAnsiTheme="majorHAnsi" w:cstheme="majorHAnsi"/>
          <w:sz w:val="26"/>
          <w:szCs w:val="26"/>
        </w:rPr>
        <w:t>certainly</w:t>
      </w:r>
      <w:r w:rsidRPr="00B87851">
        <w:rPr>
          <w:rFonts w:asciiTheme="majorHAnsi" w:hAnsiTheme="majorHAnsi" w:cstheme="majorHAnsi"/>
          <w:sz w:val="16"/>
          <w:szCs w:val="26"/>
        </w:rPr>
        <w:t xml:space="preserve"> is </w:t>
      </w:r>
      <w:r w:rsidRPr="00B87851">
        <w:rPr>
          <w:rStyle w:val="Emphasis"/>
          <w:rFonts w:asciiTheme="majorHAnsi" w:hAnsiTheme="majorHAnsi" w:cstheme="majorHAnsi"/>
          <w:sz w:val="26"/>
          <w:szCs w:val="26"/>
        </w:rPr>
        <w:t>not a crisis.</w:t>
      </w:r>
      <w:r w:rsidRPr="00B87851">
        <w:rPr>
          <w:rStyle w:val="Emphasis"/>
          <w:rFonts w:asciiTheme="majorHAnsi" w:hAnsiTheme="majorHAnsi" w:cstheme="majorHAnsi"/>
          <w:b w:val="0"/>
          <w:iCs w:val="0"/>
          <w:sz w:val="16"/>
          <w:szCs w:val="26"/>
          <w:u w:val="none"/>
        </w:rPr>
        <w:t xml:space="preserve"> </w:t>
      </w:r>
      <w:proofErr w:type="gramStart"/>
      <w:r w:rsidRPr="00B87851">
        <w:rPr>
          <w:rStyle w:val="TitleChar"/>
          <w:rFonts w:asciiTheme="majorHAnsi" w:hAnsiTheme="majorHAnsi" w:cstheme="majorHAnsi"/>
          <w:szCs w:val="26"/>
        </w:rPr>
        <w:t>So</w:t>
      </w:r>
      <w:proofErr w:type="gramEnd"/>
      <w:r w:rsidRPr="00B87851">
        <w:rPr>
          <w:rStyle w:val="TitleChar"/>
          <w:rFonts w:asciiTheme="majorHAnsi" w:hAnsiTheme="majorHAnsi" w:cstheme="majorHAnsi"/>
          <w:szCs w:val="26"/>
        </w:rPr>
        <w:t xml:space="preserve"> what are </w:t>
      </w:r>
      <w:r w:rsidRPr="00B87851">
        <w:rPr>
          <w:rStyle w:val="Emphasis"/>
          <w:rFonts w:asciiTheme="majorHAnsi" w:hAnsiTheme="majorHAnsi" w:cstheme="majorHAnsi"/>
          <w:sz w:val="26"/>
          <w:szCs w:val="26"/>
        </w:rPr>
        <w:t>the facts?</w:t>
      </w:r>
      <w:r w:rsidRPr="00B87851">
        <w:rPr>
          <w:rStyle w:val="TitleChar"/>
          <w:rFonts w:asciiTheme="majorHAnsi" w:hAnsiTheme="majorHAnsi" w:cstheme="majorHAnsi"/>
          <w:szCs w:val="26"/>
        </w:rPr>
        <w:t xml:space="preserve"> </w:t>
      </w:r>
      <w:r w:rsidRPr="00B87851">
        <w:rPr>
          <w:rFonts w:asciiTheme="majorHAnsi" w:hAnsiTheme="majorHAnsi" w:cstheme="majorHAnsi"/>
          <w:sz w:val="16"/>
          <w:szCs w:val="26"/>
        </w:rPr>
        <w:t xml:space="preserve">On the positive side, </w:t>
      </w:r>
      <w:r w:rsidRPr="00B87851">
        <w:rPr>
          <w:rStyle w:val="TitleChar"/>
          <w:rFonts w:asciiTheme="majorHAnsi" w:hAnsiTheme="majorHAnsi" w:cstheme="majorHAnsi"/>
          <w:szCs w:val="26"/>
        </w:rPr>
        <w:t xml:space="preserve">space is </w:t>
      </w:r>
      <w:proofErr w:type="gramStart"/>
      <w:r w:rsidRPr="00B87851">
        <w:rPr>
          <w:rStyle w:val="Emphasis"/>
          <w:rFonts w:asciiTheme="majorHAnsi" w:hAnsiTheme="majorHAnsi" w:cstheme="majorHAnsi"/>
          <w:sz w:val="26"/>
          <w:szCs w:val="26"/>
        </w:rPr>
        <w:t>empty</w:t>
      </w:r>
      <w:proofErr w:type="gramEnd"/>
      <w:r w:rsidRPr="00B87851">
        <w:rPr>
          <w:rStyle w:val="TitleChar"/>
          <w:rFonts w:asciiTheme="majorHAnsi" w:hAnsiTheme="majorHAnsi" w:cstheme="majorHAnsi"/>
          <w:szCs w:val="26"/>
        </w:rPr>
        <w:t xml:space="preserve"> and it is </w:t>
      </w:r>
      <w:r w:rsidRPr="00B87851">
        <w:rPr>
          <w:rStyle w:val="Emphasis"/>
          <w:rFonts w:asciiTheme="majorHAnsi" w:hAnsiTheme="majorHAnsi" w:cstheme="majorHAnsi"/>
          <w:sz w:val="26"/>
          <w:szCs w:val="26"/>
        </w:rPr>
        <w:t>vast</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At the altitude of the </w:t>
      </w:r>
      <w:r w:rsidRPr="00B87851">
        <w:rPr>
          <w:rStyle w:val="Emphasis"/>
          <w:rFonts w:asciiTheme="majorHAnsi" w:hAnsiTheme="majorHAnsi" w:cstheme="majorHAnsi"/>
          <w:sz w:val="26"/>
          <w:szCs w:val="26"/>
        </w:rPr>
        <w:t>International Space Station</w:t>
      </w:r>
      <w:r w:rsidRPr="00B87851">
        <w:rPr>
          <w:rStyle w:val="TitleChar"/>
          <w:rFonts w:asciiTheme="majorHAnsi" w:hAnsiTheme="majorHAnsi" w:cstheme="majorHAnsi"/>
          <w:szCs w:val="26"/>
        </w:rPr>
        <w:t xml:space="preserve">, </w:t>
      </w:r>
      <w:r w:rsidRPr="00B87851">
        <w:rPr>
          <w:rStyle w:val="Emphasis"/>
          <w:rFonts w:asciiTheme="majorHAnsi" w:hAnsiTheme="majorHAnsi" w:cstheme="majorHAnsi"/>
          <w:sz w:val="26"/>
          <w:szCs w:val="26"/>
        </w:rPr>
        <w:t>one half a degree</w:t>
      </w:r>
      <w:r w:rsidRPr="00B87851">
        <w:rPr>
          <w:rStyle w:val="TitleChar"/>
          <w:rFonts w:asciiTheme="majorHAnsi" w:hAnsiTheme="majorHAnsi" w:cstheme="majorHAnsi"/>
          <w:szCs w:val="26"/>
        </w:rPr>
        <w:t xml:space="preserve"> of Earth longitude is almost </w:t>
      </w:r>
      <w:r w:rsidRPr="00B87851">
        <w:rPr>
          <w:rStyle w:val="Emphasis"/>
          <w:rFonts w:asciiTheme="majorHAnsi" w:hAnsiTheme="majorHAnsi" w:cstheme="majorHAnsi"/>
          <w:sz w:val="26"/>
          <w:szCs w:val="26"/>
        </w:rPr>
        <w:t>40 miles long</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That same </w:t>
      </w:r>
      <w:r w:rsidRPr="00B87851">
        <w:rPr>
          <w:rStyle w:val="Emphasis"/>
          <w:rFonts w:asciiTheme="majorHAnsi" w:hAnsiTheme="majorHAnsi" w:cstheme="majorHAnsi"/>
          <w:sz w:val="26"/>
          <w:szCs w:val="26"/>
        </w:rPr>
        <w:t>one half a degree at geo</w:t>
      </w:r>
      <w:r w:rsidRPr="00B87851">
        <w:rPr>
          <w:rStyle w:val="TitleChar"/>
          <w:rFonts w:asciiTheme="majorHAnsi" w:hAnsiTheme="majorHAnsi" w:cstheme="majorHAnsi"/>
          <w:szCs w:val="26"/>
        </w:rPr>
        <w:t>stationary orbit</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some 22,000 miles up</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is </w:t>
      </w:r>
      <w:r w:rsidRPr="00B87851">
        <w:rPr>
          <w:rStyle w:val="Emphasis"/>
          <w:rFonts w:asciiTheme="majorHAnsi" w:hAnsiTheme="majorHAnsi" w:cstheme="majorHAnsi"/>
          <w:sz w:val="26"/>
          <w:szCs w:val="26"/>
        </w:rPr>
        <w:t>over 230 miles long</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Generally, </w:t>
      </w:r>
      <w:r w:rsidRPr="00B87851">
        <w:rPr>
          <w:rStyle w:val="Emphasis"/>
          <w:rFonts w:asciiTheme="majorHAnsi" w:hAnsiTheme="majorHAnsi" w:cstheme="majorHAnsi"/>
          <w:sz w:val="26"/>
          <w:szCs w:val="26"/>
        </w:rPr>
        <w:t>we don’t</w:t>
      </w:r>
      <w:r w:rsidRPr="00B87851">
        <w:rPr>
          <w:rFonts w:asciiTheme="majorHAnsi" w:hAnsiTheme="majorHAnsi" w:cstheme="majorHAnsi"/>
          <w:sz w:val="16"/>
          <w:szCs w:val="26"/>
        </w:rPr>
        <w:t xml:space="preserve"> intentionally </w:t>
      </w:r>
      <w:r w:rsidRPr="00B87851">
        <w:rPr>
          <w:rStyle w:val="Emphasis"/>
          <w:rFonts w:asciiTheme="majorHAnsi" w:hAnsiTheme="majorHAnsi" w:cstheme="majorHAnsi"/>
          <w:sz w:val="26"/>
          <w:szCs w:val="26"/>
        </w:rPr>
        <w:t>put satellites closer together than one-half degree</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That means at </w:t>
      </w:r>
      <w:r w:rsidRPr="00B87851">
        <w:rPr>
          <w:rStyle w:val="Emphasis"/>
          <w:rFonts w:asciiTheme="majorHAnsi" w:hAnsiTheme="majorHAnsi" w:cstheme="majorHAnsi"/>
          <w:sz w:val="26"/>
          <w:szCs w:val="26"/>
        </w:rPr>
        <w:t>geostationary orbit</w:t>
      </w:r>
      <w:r w:rsidRPr="00B87851">
        <w:rPr>
          <w:rStyle w:val="TitleChar"/>
          <w:rFonts w:asciiTheme="majorHAnsi" w:hAnsiTheme="majorHAnsi" w:cstheme="majorHAnsi"/>
          <w:szCs w:val="26"/>
        </w:rPr>
        <w:t xml:space="preserve">, they are </w:t>
      </w:r>
      <w:r w:rsidRPr="00B87851">
        <w:rPr>
          <w:rStyle w:val="Emphasis"/>
          <w:rFonts w:asciiTheme="majorHAnsi" w:hAnsiTheme="majorHAnsi" w:cstheme="majorHAnsi"/>
          <w:sz w:val="26"/>
          <w:szCs w:val="26"/>
        </w:rPr>
        <w:t>no closer than 11 times as far as the eye can see on flat ground or on the sea</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That’s </w:t>
      </w:r>
      <w:r w:rsidRPr="00B87851">
        <w:rPr>
          <w:rStyle w:val="Emphasis"/>
          <w:rFonts w:asciiTheme="majorHAnsi" w:hAnsiTheme="majorHAnsi" w:cstheme="majorHAnsi"/>
          <w:sz w:val="26"/>
          <w:szCs w:val="26"/>
        </w:rPr>
        <w:t>the horizon over the horizon 10 times over</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In addition, other than minute forces like solar winds and sparse bits of atmosphere</w:t>
      </w:r>
      <w:r w:rsidRPr="00B87851">
        <w:rPr>
          <w:rFonts w:asciiTheme="majorHAnsi" w:hAnsiTheme="majorHAnsi" w:cstheme="majorHAnsi"/>
          <w:sz w:val="16"/>
          <w:szCs w:val="26"/>
        </w:rPr>
        <w:t xml:space="preserve"> that still exist 500 miles up, </w:t>
      </w:r>
      <w:r w:rsidRPr="00B87851">
        <w:rPr>
          <w:rStyle w:val="Emphasis"/>
          <w:rFonts w:asciiTheme="majorHAnsi" w:hAnsiTheme="majorHAnsi" w:cstheme="majorHAnsi"/>
          <w:sz w:val="26"/>
          <w:szCs w:val="26"/>
        </w:rPr>
        <w:t xml:space="preserve">nothing gets in the way of orbiting </w:t>
      </w:r>
      <w:proofErr w:type="gramStart"/>
      <w:r w:rsidRPr="00B87851">
        <w:rPr>
          <w:rStyle w:val="Emphasis"/>
          <w:rFonts w:asciiTheme="majorHAnsi" w:hAnsiTheme="majorHAnsi" w:cstheme="majorHAnsi"/>
          <w:sz w:val="26"/>
          <w:szCs w:val="26"/>
        </w:rPr>
        <w:t>objects</w:t>
      </w:r>
      <w:proofErr w:type="gramEnd"/>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and </w:t>
      </w:r>
      <w:r w:rsidRPr="00B87851">
        <w:rPr>
          <w:rStyle w:val="Emphasis"/>
          <w:rFonts w:asciiTheme="majorHAnsi" w:hAnsiTheme="majorHAnsi" w:cstheme="majorHAnsi"/>
          <w:sz w:val="26"/>
          <w:szCs w:val="26"/>
        </w:rPr>
        <w:t>they behave quite predictably</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The </w:t>
      </w:r>
      <w:r w:rsidRPr="00B87851">
        <w:rPr>
          <w:rStyle w:val="Emphasis"/>
          <w:rFonts w:asciiTheme="majorHAnsi" w:hAnsiTheme="majorHAnsi" w:cstheme="majorHAnsi"/>
          <w:sz w:val="26"/>
          <w:szCs w:val="26"/>
        </w:rPr>
        <w:t>location of the smallest spacecraft</w:t>
      </w:r>
      <w:r w:rsidRPr="00B87851">
        <w:rPr>
          <w:rStyle w:val="TitleChar"/>
          <w:rFonts w:asciiTheme="majorHAnsi" w:hAnsiTheme="majorHAnsi" w:cstheme="majorHAnsi"/>
          <w:szCs w:val="26"/>
        </w:rPr>
        <w:t xml:space="preserve"> can be </w:t>
      </w:r>
      <w:r w:rsidRPr="00B87851">
        <w:rPr>
          <w:rStyle w:val="Emphasis"/>
          <w:rFonts w:asciiTheme="majorHAnsi" w:hAnsiTheme="majorHAnsi" w:cstheme="majorHAnsi"/>
          <w:sz w:val="26"/>
          <w:szCs w:val="26"/>
        </w:rPr>
        <w:t>predicated within</w:t>
      </w:r>
      <w:r w:rsidRPr="00B87851">
        <w:rPr>
          <w:rFonts w:asciiTheme="majorHAnsi" w:hAnsiTheme="majorHAnsi" w:cstheme="majorHAnsi"/>
          <w:sz w:val="16"/>
          <w:szCs w:val="26"/>
        </w:rPr>
        <w:t xml:space="preserve"> </w:t>
      </w:r>
      <w:proofErr w:type="gramStart"/>
      <w:r w:rsidRPr="00B87851">
        <w:rPr>
          <w:rFonts w:asciiTheme="majorHAnsi" w:hAnsiTheme="majorHAnsi" w:cstheme="majorHAnsi"/>
          <w:sz w:val="16"/>
          <w:szCs w:val="26"/>
        </w:rPr>
        <w:t xml:space="preserve">a </w:t>
      </w:r>
      <w:r w:rsidRPr="00B87851">
        <w:rPr>
          <w:rStyle w:val="Emphasis"/>
          <w:rFonts w:asciiTheme="majorHAnsi" w:hAnsiTheme="majorHAnsi" w:cstheme="majorHAnsi"/>
          <w:sz w:val="26"/>
          <w:szCs w:val="26"/>
        </w:rPr>
        <w:t>1,000 feet</w:t>
      </w:r>
      <w:proofErr w:type="gramEnd"/>
      <w:r w:rsidRPr="00B87851">
        <w:rPr>
          <w:rStyle w:val="Emphasis"/>
          <w:rFonts w:asciiTheme="majorHAnsi" w:hAnsiTheme="majorHAnsi" w:cstheme="majorHAnsi"/>
          <w:sz w:val="26"/>
          <w:szCs w:val="26"/>
        </w:rPr>
        <w:t>, 24 hours in advance.</w:t>
      </w:r>
      <w:r w:rsidRPr="00B87851">
        <w:rPr>
          <w:rStyle w:val="Emphasis"/>
          <w:rFonts w:asciiTheme="majorHAnsi" w:hAnsiTheme="majorHAnsi" w:cstheme="majorHAnsi"/>
          <w:b w:val="0"/>
          <w:iCs w:val="0"/>
          <w:sz w:val="16"/>
          <w:szCs w:val="26"/>
          <w:u w:val="none"/>
        </w:rPr>
        <w:t xml:space="preserve"> </w:t>
      </w:r>
      <w:r w:rsidRPr="00B87851">
        <w:rPr>
          <w:rStyle w:val="Emphasis"/>
          <w:rFonts w:asciiTheme="majorHAnsi" w:hAnsiTheme="majorHAnsi" w:cstheme="majorHAnsi"/>
          <w:sz w:val="26"/>
          <w:szCs w:val="26"/>
        </w:rPr>
        <w:t>Since we first started placing objects into space</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there have been </w:t>
      </w:r>
      <w:r w:rsidRPr="00B87851">
        <w:rPr>
          <w:rStyle w:val="Emphasis"/>
          <w:rFonts w:asciiTheme="majorHAnsi" w:hAnsiTheme="majorHAnsi" w:cstheme="majorHAnsi"/>
          <w:sz w:val="26"/>
          <w:szCs w:val="26"/>
        </w:rPr>
        <w:t>11 known low Earth orbit collisions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and </w:t>
      </w:r>
      <w:r w:rsidRPr="00B87851">
        <w:rPr>
          <w:rStyle w:val="Emphasis"/>
          <w:rFonts w:asciiTheme="majorHAnsi" w:hAnsiTheme="majorHAnsi" w:cstheme="majorHAnsi"/>
          <w:sz w:val="26"/>
          <w:szCs w:val="26"/>
        </w:rPr>
        <w:t>three</w:t>
      </w:r>
      <w:r w:rsidRPr="00B87851">
        <w:rPr>
          <w:rFonts w:asciiTheme="majorHAnsi" w:hAnsiTheme="majorHAnsi" w:cstheme="majorHAnsi"/>
          <w:sz w:val="16"/>
          <w:szCs w:val="26"/>
        </w:rPr>
        <w:t xml:space="preserve"> known </w:t>
      </w:r>
      <w:r w:rsidRPr="00B87851">
        <w:rPr>
          <w:rStyle w:val="TitleChar"/>
          <w:rFonts w:asciiTheme="majorHAnsi" w:hAnsiTheme="majorHAnsi" w:cstheme="majorHAnsi"/>
          <w:szCs w:val="26"/>
        </w:rPr>
        <w:t xml:space="preserve">collisions at geostationary orbit. Think of it: </w:t>
      </w:r>
      <w:r w:rsidRPr="00B87851">
        <w:rPr>
          <w:rStyle w:val="Emphasis"/>
          <w:rFonts w:asciiTheme="majorHAnsi" w:hAnsiTheme="majorHAnsi" w:cstheme="majorHAnsi"/>
          <w:sz w:val="26"/>
          <w:szCs w:val="26"/>
        </w:rPr>
        <w:t>135 space shuttle flights</w:t>
      </w:r>
      <w:r w:rsidRPr="00B87851">
        <w:rPr>
          <w:rFonts w:asciiTheme="majorHAnsi" w:hAnsiTheme="majorHAnsi" w:cstheme="majorHAnsi"/>
          <w:sz w:val="16"/>
          <w:szCs w:val="26"/>
        </w:rPr>
        <w:t xml:space="preserve">, </w:t>
      </w:r>
      <w:proofErr w:type="gramStart"/>
      <w:r w:rsidRPr="00B87851">
        <w:rPr>
          <w:rStyle w:val="Emphasis"/>
          <w:rFonts w:asciiTheme="majorHAnsi" w:hAnsiTheme="majorHAnsi" w:cstheme="majorHAnsi"/>
          <w:sz w:val="26"/>
          <w:szCs w:val="26"/>
        </w:rPr>
        <w:t>all of</w:t>
      </w:r>
      <w:proofErr w:type="gramEnd"/>
      <w:r w:rsidRPr="00B87851">
        <w:rPr>
          <w:rStyle w:val="Emphasis"/>
          <w:rFonts w:asciiTheme="majorHAnsi" w:hAnsiTheme="majorHAnsi" w:cstheme="majorHAnsi"/>
          <w:sz w:val="26"/>
          <w:szCs w:val="26"/>
        </w:rPr>
        <w:t xml:space="preserve"> the Apollo</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Gemini</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and </w:t>
      </w:r>
      <w:r w:rsidRPr="00B87851">
        <w:rPr>
          <w:rStyle w:val="Emphasis"/>
          <w:rFonts w:asciiTheme="majorHAnsi" w:hAnsiTheme="majorHAnsi" w:cstheme="majorHAnsi"/>
          <w:sz w:val="26"/>
          <w:szCs w:val="26"/>
        </w:rPr>
        <w:t>Mercury</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flights, </w:t>
      </w:r>
      <w:r w:rsidRPr="00B87851">
        <w:rPr>
          <w:rStyle w:val="Emphasis"/>
          <w:rFonts w:asciiTheme="majorHAnsi" w:hAnsiTheme="majorHAnsi" w:cstheme="majorHAnsi"/>
          <w:sz w:val="26"/>
          <w:szCs w:val="26"/>
        </w:rPr>
        <w:t>hundreds</w:t>
      </w:r>
      <w:r w:rsidRPr="00B87851">
        <w:rPr>
          <w:rStyle w:val="TitleChar"/>
          <w:rFonts w:asciiTheme="majorHAnsi" w:hAnsiTheme="majorHAnsi" w:cstheme="majorHAnsi"/>
          <w:szCs w:val="26"/>
        </w:rPr>
        <w:t xml:space="preserve"> of telecommunications satellites, </w:t>
      </w:r>
      <w:r w:rsidRPr="00B87851">
        <w:rPr>
          <w:rStyle w:val="Emphasis"/>
          <w:rFonts w:asciiTheme="majorHAnsi" w:hAnsiTheme="majorHAnsi" w:cstheme="majorHAnsi"/>
          <w:sz w:val="26"/>
          <w:szCs w:val="26"/>
        </w:rPr>
        <w:t>1,300 functioning satellites</w:t>
      </w:r>
      <w:r w:rsidRPr="00B87851">
        <w:rPr>
          <w:rFonts w:asciiTheme="majorHAnsi" w:hAnsiTheme="majorHAnsi" w:cstheme="majorHAnsi"/>
          <w:sz w:val="16"/>
          <w:szCs w:val="26"/>
        </w:rPr>
        <w:t xml:space="preserve"> </w:t>
      </w:r>
      <w:r w:rsidRPr="00B87851">
        <w:rPr>
          <w:rStyle w:val="TitleChar"/>
          <w:rFonts w:asciiTheme="majorHAnsi" w:hAnsiTheme="majorHAnsi" w:cstheme="majorHAnsi"/>
          <w:szCs w:val="26"/>
        </w:rPr>
        <w:t xml:space="preserve">on orbit today, </w:t>
      </w:r>
      <w:r w:rsidRPr="00B87851">
        <w:rPr>
          <w:rStyle w:val="Emphasis"/>
          <w:rFonts w:asciiTheme="majorHAnsi" w:hAnsiTheme="majorHAnsi" w:cstheme="majorHAnsi"/>
          <w:sz w:val="26"/>
          <w:szCs w:val="26"/>
        </w:rPr>
        <w:t>half a million</w:t>
      </w:r>
      <w:r w:rsidRPr="00B87851">
        <w:rPr>
          <w:rStyle w:val="TitleChar"/>
          <w:rFonts w:asciiTheme="majorHAnsi" w:hAnsiTheme="majorHAnsi" w:cstheme="majorHAnsi"/>
          <w:szCs w:val="26"/>
        </w:rPr>
        <w:t xml:space="preserve"> total objects in space larger than a marble, and </w:t>
      </w:r>
      <w:r w:rsidRPr="00B87851">
        <w:rPr>
          <w:rStyle w:val="Emphasis"/>
          <w:rFonts w:asciiTheme="majorHAnsi" w:hAnsiTheme="majorHAnsi" w:cstheme="majorHAnsi"/>
          <w:sz w:val="26"/>
          <w:szCs w:val="26"/>
        </w:rPr>
        <w:t>fewer than 15 known collisions</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Why</w:t>
      </w:r>
      <w:r w:rsidRPr="00B87851">
        <w:rPr>
          <w:rFonts w:asciiTheme="majorHAnsi" w:hAnsiTheme="majorHAnsi" w:cstheme="majorHAnsi"/>
          <w:sz w:val="16"/>
          <w:szCs w:val="26"/>
        </w:rPr>
        <w:t xml:space="preserve"> do people </w:t>
      </w:r>
      <w:r w:rsidRPr="00B87851">
        <w:rPr>
          <w:rStyle w:val="Emphasis"/>
          <w:rFonts w:asciiTheme="majorHAnsi" w:hAnsiTheme="majorHAnsi" w:cstheme="majorHAnsi"/>
          <w:sz w:val="26"/>
          <w:szCs w:val="26"/>
        </w:rPr>
        <w:t>worry?</w:t>
      </w:r>
    </w:p>
    <w:p w14:paraId="6DCC0DA4" w14:textId="77777777" w:rsidR="005824FB" w:rsidRPr="00B87851" w:rsidRDefault="005824FB" w:rsidP="005824FB">
      <w:pPr>
        <w:rPr>
          <w:rStyle w:val="Emphasis"/>
          <w:rFonts w:asciiTheme="majorHAnsi" w:hAnsiTheme="majorHAnsi" w:cstheme="majorHAnsi"/>
          <w:b w:val="0"/>
          <w:iCs w:val="0"/>
          <w:sz w:val="16"/>
          <w:szCs w:val="26"/>
          <w:u w:val="none"/>
        </w:rPr>
      </w:pPr>
    </w:p>
    <w:p w14:paraId="39EA7500" w14:textId="77777777" w:rsidR="005824FB" w:rsidRPr="00B87851" w:rsidRDefault="005824FB" w:rsidP="005824FB">
      <w:pPr>
        <w:pStyle w:val="Heading4"/>
        <w:rPr>
          <w:rFonts w:asciiTheme="majorHAnsi" w:hAnsiTheme="majorHAnsi" w:cstheme="majorHAnsi"/>
        </w:rPr>
      </w:pPr>
      <w:proofErr w:type="spellStart"/>
      <w:r w:rsidRPr="00B87851">
        <w:rPr>
          <w:rFonts w:asciiTheme="majorHAnsi" w:hAnsiTheme="majorHAnsi" w:cstheme="majorHAnsi"/>
        </w:rPr>
        <w:t>Squo</w:t>
      </w:r>
      <w:proofErr w:type="spellEnd"/>
      <w:r w:rsidRPr="00B87851">
        <w:rPr>
          <w:rFonts w:asciiTheme="majorHAnsi" w:hAnsiTheme="majorHAnsi" w:cstheme="majorHAnsi"/>
        </w:rPr>
        <w:t xml:space="preserve"> debris thumps.</w:t>
      </w:r>
    </w:p>
    <w:p w14:paraId="72976181" w14:textId="77777777" w:rsidR="005824FB" w:rsidRPr="00B87851" w:rsidRDefault="005824FB" w:rsidP="005824FB">
      <w:pPr>
        <w:rPr>
          <w:rFonts w:asciiTheme="majorHAnsi" w:hAnsiTheme="majorHAnsi" w:cstheme="majorHAnsi"/>
          <w:sz w:val="16"/>
          <w:szCs w:val="26"/>
        </w:rPr>
      </w:pPr>
      <w:r w:rsidRPr="00B87851">
        <w:rPr>
          <w:rFonts w:asciiTheme="majorHAnsi" w:eastAsiaTheme="majorEastAsia" w:hAnsiTheme="majorHAnsi" w:cstheme="majorHAnsi"/>
          <w:b/>
          <w:iCs/>
          <w:szCs w:val="26"/>
          <w:u w:val="single"/>
        </w:rPr>
        <w:t>Wall 21</w:t>
      </w:r>
      <w:r w:rsidRPr="00B87851">
        <w:rPr>
          <w:rFonts w:asciiTheme="majorHAnsi" w:hAnsiTheme="majorHAnsi" w:cstheme="majorHAnsi"/>
          <w:sz w:val="16"/>
          <w:szCs w:val="26"/>
        </w:rPr>
        <w:t xml:space="preserve"> [Mike Wall, Michael Wall is a Senior Space Writer with </w:t>
      </w:r>
      <w:hyperlink r:id="rId23" w:tgtFrame="_blank" w:history="1">
        <w:r w:rsidRPr="00B87851">
          <w:rPr>
            <w:rStyle w:val="Hyperlink"/>
            <w:rFonts w:asciiTheme="majorHAnsi" w:hAnsiTheme="majorHAnsi" w:cstheme="majorHAnsi"/>
            <w:sz w:val="16"/>
            <w:szCs w:val="26"/>
          </w:rPr>
          <w:t>Space.com</w:t>
        </w:r>
      </w:hyperlink>
      <w:r w:rsidRPr="00B87851">
        <w:rPr>
          <w:rFonts w:asciiTheme="majorHAnsi" w:hAnsiTheme="majorHAnsi" w:cstheme="majorHAnsi"/>
          <w:sz w:val="16"/>
          <w:szCs w:val="26"/>
        </w:rPr>
        <w:t xml:space="preserve"> and joined the team in 2010. He primarily covers exoplanets, </w:t>
      </w:r>
      <w:proofErr w:type="gramStart"/>
      <w:r w:rsidRPr="00B87851">
        <w:rPr>
          <w:rFonts w:asciiTheme="majorHAnsi" w:hAnsiTheme="majorHAnsi" w:cstheme="majorHAnsi"/>
          <w:sz w:val="16"/>
          <w:szCs w:val="26"/>
        </w:rPr>
        <w:t>spaceflight</w:t>
      </w:r>
      <w:proofErr w:type="gramEnd"/>
      <w:r w:rsidRPr="00B87851">
        <w:rPr>
          <w:rFonts w:asciiTheme="majorHAnsi" w:hAnsiTheme="majorHAnsi" w:cstheme="majorHAnsi"/>
          <w:sz w:val="16"/>
          <w:szCs w:val="26"/>
        </w:rPr>
        <w:t xml:space="preserve">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4" w:history="1">
        <w:r w:rsidRPr="00B87851">
          <w:rPr>
            <w:rStyle w:val="Hyperlink"/>
            <w:rFonts w:asciiTheme="majorHAnsi" w:hAnsiTheme="majorHAnsi" w:cstheme="majorHAnsi"/>
            <w:sz w:val="16"/>
            <w:szCs w:val="26"/>
          </w:rPr>
          <w:t>https://www.space.com/kessler-syndrome-space-debris accessed 12/10/21</w:t>
        </w:r>
      </w:hyperlink>
      <w:r w:rsidRPr="00B87851">
        <w:rPr>
          <w:rFonts w:asciiTheme="majorHAnsi" w:hAnsiTheme="majorHAnsi" w:cstheme="majorHAnsi"/>
          <w:sz w:val="16"/>
          <w:szCs w:val="26"/>
        </w:rPr>
        <w:t>] Adam</w:t>
      </w:r>
    </w:p>
    <w:p w14:paraId="34849045" w14:textId="623AD7B2" w:rsidR="005824FB" w:rsidRPr="00B87851" w:rsidRDefault="005824FB" w:rsidP="005824FB">
      <w:pPr>
        <w:rPr>
          <w:rFonts w:asciiTheme="majorHAnsi" w:hAnsiTheme="majorHAnsi" w:cstheme="majorHAnsi"/>
          <w:sz w:val="16"/>
          <w:szCs w:val="26"/>
        </w:rPr>
      </w:pPr>
      <w:r w:rsidRPr="00B87851">
        <w:rPr>
          <w:rFonts w:asciiTheme="majorHAnsi" w:hAnsiTheme="majorHAnsi" w:cstheme="majorHAnsi"/>
          <w:sz w:val="16"/>
          <w:szCs w:val="26"/>
        </w:rPr>
        <w:t xml:space="preserve">Earth </w:t>
      </w:r>
      <w:r w:rsidRPr="00B87851">
        <w:rPr>
          <w:rStyle w:val="StyleUnderline"/>
          <w:rFonts w:asciiTheme="majorHAnsi" w:hAnsiTheme="majorHAnsi" w:cstheme="majorHAnsi"/>
          <w:sz w:val="26"/>
          <w:szCs w:val="26"/>
        </w:rPr>
        <w:t>orbit is getting more and more crowded as the years go by.</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Humanity</w:t>
      </w:r>
      <w:r w:rsidRPr="00B87851">
        <w:rPr>
          <w:rFonts w:asciiTheme="majorHAnsi" w:hAnsiTheme="majorHAnsi" w:cstheme="majorHAnsi"/>
          <w:sz w:val="16"/>
          <w:szCs w:val="26"/>
        </w:rPr>
        <w:t xml:space="preserve"> has </w:t>
      </w:r>
      <w:r w:rsidRPr="00B87851">
        <w:rPr>
          <w:rStyle w:val="StyleUnderline"/>
          <w:rFonts w:asciiTheme="majorHAnsi" w:hAnsiTheme="majorHAnsi" w:cstheme="majorHAnsi"/>
          <w:sz w:val="26"/>
          <w:szCs w:val="26"/>
        </w:rPr>
        <w:t>launched about 12,170 satellites since the dawn of the space age in 1957</w:t>
      </w:r>
      <w:r w:rsidRPr="00B87851">
        <w:rPr>
          <w:rFonts w:asciiTheme="majorHAnsi" w:hAnsiTheme="majorHAnsi" w:cstheme="majorHAnsi"/>
          <w:sz w:val="16"/>
          <w:szCs w:val="26"/>
        </w:rPr>
        <w:t>, </w:t>
      </w:r>
      <w:hyperlink r:id="rId25" w:tgtFrame="_blank" w:history="1">
        <w:r w:rsidRPr="00B87851">
          <w:rPr>
            <w:rStyle w:val="Hyperlink"/>
            <w:rFonts w:asciiTheme="majorHAnsi" w:hAnsiTheme="majorHAnsi" w:cstheme="majorHAnsi"/>
            <w:sz w:val="16"/>
            <w:szCs w:val="26"/>
          </w:rPr>
          <w:t>according to the European Space Agency</w:t>
        </w:r>
      </w:hyperlink>
      <w:r w:rsidRPr="00B87851">
        <w:rPr>
          <w:rFonts w:asciiTheme="majorHAnsi" w:hAnsiTheme="majorHAnsi" w:cstheme="majorHAnsi"/>
          <w:sz w:val="16"/>
          <w:szCs w:val="26"/>
        </w:rPr>
        <w:t> (ESA), and</w:t>
      </w:r>
      <w:r w:rsidRPr="00B87851">
        <w:rPr>
          <w:rStyle w:val="StyleUnderline"/>
          <w:rFonts w:asciiTheme="majorHAnsi" w:hAnsiTheme="majorHAnsi" w:cstheme="majorHAnsi"/>
          <w:sz w:val="26"/>
          <w:szCs w:val="26"/>
        </w:rPr>
        <w:t xml:space="preserve"> 7,630 of them remain in orbit today</w:t>
      </w:r>
      <w:r w:rsidRPr="00B87851">
        <w:rPr>
          <w:rFonts w:asciiTheme="majorHAnsi" w:hAnsiTheme="majorHAnsi" w:cstheme="majorHAnsi"/>
          <w:sz w:val="16"/>
          <w:szCs w:val="26"/>
        </w:rPr>
        <w:t xml:space="preserve"> — but </w:t>
      </w:r>
      <w:r w:rsidRPr="00B87851">
        <w:rPr>
          <w:rStyle w:val="StyleUnderline"/>
          <w:rFonts w:asciiTheme="majorHAnsi" w:hAnsiTheme="majorHAnsi" w:cstheme="majorHAnsi"/>
          <w:sz w:val="26"/>
          <w:szCs w:val="26"/>
        </w:rPr>
        <w:t>only about 4,700 are still operational</w:t>
      </w:r>
      <w:r w:rsidRPr="00B87851">
        <w:rPr>
          <w:rFonts w:asciiTheme="majorHAnsi" w:hAnsiTheme="majorHAnsi" w:cstheme="majorHAnsi"/>
          <w:sz w:val="16"/>
          <w:szCs w:val="26"/>
        </w:rPr>
        <w:t xml:space="preserve">. That means there are </w:t>
      </w:r>
      <w:r w:rsidRPr="00B87851">
        <w:rPr>
          <w:rStyle w:val="StyleUnderline"/>
          <w:rFonts w:asciiTheme="majorHAnsi" w:hAnsiTheme="majorHAnsi" w:cstheme="majorHAnsi"/>
          <w:sz w:val="26"/>
          <w:szCs w:val="26"/>
        </w:rPr>
        <w:t>nearly 3,000 defunct spacecraft zooming around Earth at tremendous speeds</w:t>
      </w:r>
      <w:r w:rsidRPr="00B87851">
        <w:rPr>
          <w:rFonts w:asciiTheme="majorHAnsi" w:hAnsiTheme="majorHAnsi" w:cstheme="majorHAnsi"/>
          <w:sz w:val="16"/>
          <w:szCs w:val="26"/>
        </w:rPr>
        <w:t xml:space="preserve">, along with </w:t>
      </w:r>
      <w:r w:rsidRPr="00B87851">
        <w:rPr>
          <w:rStyle w:val="StyleUnderline"/>
          <w:rFonts w:asciiTheme="majorHAnsi" w:hAnsiTheme="majorHAnsi" w:cstheme="majorHAnsi"/>
          <w:sz w:val="26"/>
          <w:szCs w:val="26"/>
        </w:rPr>
        <w:t xml:space="preserve">other big, dangerous pieces of debris like upper-stage rocket bodies. </w:t>
      </w:r>
      <w:r w:rsidRPr="00B87851">
        <w:rPr>
          <w:rFonts w:asciiTheme="majorHAnsi" w:hAnsiTheme="majorHAnsi" w:cstheme="majorHAnsi"/>
          <w:sz w:val="16"/>
          <w:szCs w:val="26"/>
        </w:rPr>
        <w:t xml:space="preserve">For example, </w:t>
      </w:r>
      <w:r w:rsidRPr="00B87851">
        <w:rPr>
          <w:rStyle w:val="StyleUnderline"/>
          <w:rFonts w:asciiTheme="majorHAnsi" w:hAnsiTheme="majorHAnsi" w:cstheme="majorHAnsi"/>
          <w:sz w:val="26"/>
          <w:szCs w:val="26"/>
        </w:rPr>
        <w:t xml:space="preserve">orbital velocity at 250 miles (400 </w:t>
      </w:r>
      <w:r w:rsidRPr="00B87851">
        <w:rPr>
          <w:rStyle w:val="StyleUnderline"/>
          <w:rFonts w:asciiTheme="majorHAnsi" w:hAnsiTheme="majorHAnsi" w:cstheme="majorHAnsi"/>
          <w:sz w:val="26"/>
          <w:szCs w:val="26"/>
        </w:rPr>
        <w:lastRenderedPageBreak/>
        <w:t>kilometers) up, the altitude at which the ISS flies, is about 17,100 mph (27,500 kph).</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At such speeds, even a tiny shard of debris can do serious damage to a spacecraft</w:t>
      </w:r>
      <w:r w:rsidRPr="00B87851">
        <w:rPr>
          <w:rFonts w:asciiTheme="majorHAnsi" w:hAnsiTheme="majorHAnsi" w:cstheme="majorHAnsi"/>
          <w:sz w:val="16"/>
          <w:szCs w:val="26"/>
        </w:rPr>
        <w:t xml:space="preserve"> — and there are </w:t>
      </w:r>
      <w:r w:rsidRPr="00B87851">
        <w:rPr>
          <w:rStyle w:val="StyleUnderline"/>
          <w:rFonts w:asciiTheme="majorHAnsi" w:hAnsiTheme="majorHAnsi" w:cstheme="majorHAnsi"/>
          <w:sz w:val="26"/>
          <w:szCs w:val="26"/>
        </w:rPr>
        <w:t>huge numbers of such fragmentary bullets zipping around our planet.</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B87851">
        <w:rPr>
          <w:rFonts w:asciiTheme="majorHAnsi" w:hAnsiTheme="majorHAnsi" w:cstheme="majorHAnsi"/>
          <w:sz w:val="16"/>
          <w:szCs w:val="26"/>
        </w:rPr>
        <w:t xml:space="preserve"> These </w:t>
      </w:r>
      <w:r w:rsidRPr="00B87851">
        <w:rPr>
          <w:rStyle w:val="StyleUnderline"/>
          <w:rFonts w:asciiTheme="majorHAnsi" w:hAnsiTheme="majorHAnsi" w:cstheme="majorHAnsi"/>
          <w:sz w:val="26"/>
          <w:szCs w:val="26"/>
        </w:rPr>
        <w:t>objects pose more than just a hypothetical threat</w:t>
      </w:r>
      <w:r w:rsidRPr="00B87851">
        <w:rPr>
          <w:rFonts w:asciiTheme="majorHAnsi" w:hAnsiTheme="majorHAnsi" w:cstheme="majorHAnsi"/>
          <w:sz w:val="16"/>
          <w:szCs w:val="26"/>
        </w:rPr>
        <w:t xml:space="preserve">. From 1999 to May 2021, for example, the </w:t>
      </w:r>
      <w:r w:rsidRPr="00B87851">
        <w:rPr>
          <w:rStyle w:val="StyleUnderline"/>
          <w:rFonts w:asciiTheme="majorHAnsi" w:hAnsiTheme="majorHAnsi" w:cstheme="majorHAnsi"/>
          <w:sz w:val="26"/>
          <w:szCs w:val="26"/>
        </w:rPr>
        <w:t>ISS conducted 29 debris-avoiding maneuvers</w:t>
      </w:r>
      <w:r w:rsidRPr="00B87851">
        <w:rPr>
          <w:rFonts w:asciiTheme="majorHAnsi" w:hAnsiTheme="majorHAnsi" w:cstheme="majorHAnsi"/>
          <w:sz w:val="16"/>
          <w:szCs w:val="26"/>
        </w:rPr>
        <w:t xml:space="preserve">, including </w:t>
      </w:r>
      <w:r w:rsidRPr="00B87851">
        <w:rPr>
          <w:rStyle w:val="StyleUnderline"/>
          <w:rFonts w:asciiTheme="majorHAnsi" w:hAnsiTheme="majorHAnsi" w:cstheme="majorHAnsi"/>
          <w:sz w:val="26"/>
          <w:szCs w:val="26"/>
        </w:rPr>
        <w:t>three in 2020</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alone</w:t>
      </w:r>
      <w:r w:rsidRPr="00B87851">
        <w:rPr>
          <w:rFonts w:asciiTheme="majorHAnsi" w:hAnsiTheme="majorHAnsi" w:cstheme="majorHAnsi"/>
          <w:sz w:val="16"/>
          <w:szCs w:val="26"/>
        </w:rPr>
        <w:t>, </w:t>
      </w:r>
      <w:hyperlink r:id="rId26" w:tgtFrame="_blank" w:history="1">
        <w:r w:rsidRPr="00B87851">
          <w:rPr>
            <w:rStyle w:val="Hyperlink"/>
            <w:rFonts w:asciiTheme="majorHAnsi" w:hAnsiTheme="majorHAnsi" w:cstheme="majorHAnsi"/>
            <w:sz w:val="16"/>
            <w:szCs w:val="26"/>
          </w:rPr>
          <w:t>according to NASA officials</w:t>
        </w:r>
      </w:hyperlink>
      <w:r w:rsidRPr="00B87851">
        <w:rPr>
          <w:rFonts w:asciiTheme="majorHAnsi" w:hAnsiTheme="majorHAnsi" w:cstheme="majorHAnsi"/>
          <w:sz w:val="16"/>
          <w:szCs w:val="26"/>
        </w:rPr>
        <w:t xml:space="preserve">. And </w:t>
      </w:r>
      <w:r w:rsidRPr="00B87851">
        <w:rPr>
          <w:rStyle w:val="StyleUnderline"/>
          <w:rFonts w:asciiTheme="majorHAnsi" w:hAnsiTheme="majorHAnsi" w:cstheme="majorHAnsi"/>
          <w:sz w:val="26"/>
          <w:szCs w:val="26"/>
        </w:rPr>
        <w:t>that number continues to grow</w:t>
      </w:r>
      <w:r w:rsidRPr="00B87851">
        <w:rPr>
          <w:rFonts w:asciiTheme="majorHAnsi" w:hAnsiTheme="majorHAnsi" w:cstheme="majorHAnsi"/>
          <w:sz w:val="16"/>
          <w:szCs w:val="26"/>
        </w:rPr>
        <w:t xml:space="preserve">; the </w:t>
      </w:r>
      <w:r w:rsidRPr="00B87851">
        <w:rPr>
          <w:rStyle w:val="StyleUnderline"/>
          <w:rFonts w:asciiTheme="majorHAnsi" w:hAnsiTheme="majorHAnsi" w:cstheme="majorHAnsi"/>
          <w:sz w:val="26"/>
          <w:szCs w:val="26"/>
        </w:rPr>
        <w:t>station performed </w:t>
      </w:r>
      <w:hyperlink r:id="rId27" w:history="1">
        <w:r w:rsidRPr="00B87851">
          <w:rPr>
            <w:rStyle w:val="StyleUnderline"/>
            <w:rFonts w:asciiTheme="majorHAnsi" w:hAnsiTheme="majorHAnsi" w:cstheme="majorHAnsi"/>
            <w:sz w:val="26"/>
            <w:szCs w:val="26"/>
          </w:rPr>
          <w:t>another such move in November 2021</w:t>
        </w:r>
      </w:hyperlink>
      <w:r w:rsidRPr="00B87851">
        <w:rPr>
          <w:rStyle w:val="StyleUnderline"/>
          <w:rFonts w:asciiTheme="majorHAnsi" w:hAnsiTheme="majorHAnsi" w:cstheme="majorHAnsi"/>
          <w:sz w:val="26"/>
          <w:szCs w:val="26"/>
        </w:rPr>
        <w:t>, for example</w:t>
      </w:r>
      <w:r w:rsidRPr="00B87851">
        <w:rPr>
          <w:rFonts w:asciiTheme="majorHAnsi" w:hAnsiTheme="majorHAnsi" w:cstheme="majorHAnsi"/>
          <w:sz w:val="16"/>
          <w:szCs w:val="26"/>
        </w:rPr>
        <w:t xml:space="preserve">. Many of the </w:t>
      </w:r>
      <w:r w:rsidRPr="00B87851">
        <w:rPr>
          <w:rStyle w:val="StyleUnderline"/>
          <w:rFonts w:asciiTheme="majorHAnsi" w:hAnsiTheme="majorHAnsi" w:cstheme="majorHAnsi"/>
          <w:sz w:val="26"/>
          <w:szCs w:val="26"/>
        </w:rPr>
        <w:t>smaller pieces of space junk were spawned by the explosion of spent rocket bodies in orbit</w:t>
      </w:r>
      <w:r w:rsidRPr="00B87851">
        <w:rPr>
          <w:rFonts w:asciiTheme="majorHAnsi" w:hAnsiTheme="majorHAnsi" w:cstheme="majorHAnsi"/>
          <w:sz w:val="16"/>
          <w:szCs w:val="26"/>
        </w:rPr>
        <w:t xml:space="preserve">, but others were more actively emplaced. In January 2007, for instance, </w:t>
      </w:r>
      <w:r w:rsidRPr="00B87851">
        <w:rPr>
          <w:rStyle w:val="StyleUnderline"/>
          <w:rFonts w:asciiTheme="majorHAnsi" w:hAnsiTheme="majorHAnsi" w:cstheme="majorHAnsi"/>
          <w:sz w:val="26"/>
          <w:szCs w:val="26"/>
        </w:rPr>
        <w:t>China intentionally destroyed one of its defunct weather satellites in a much-criticized test of anti-satellite technology that generated </w:t>
      </w:r>
      <w:hyperlink r:id="rId28" w:tgtFrame="_blank" w:history="1">
        <w:r w:rsidRPr="00B87851">
          <w:rPr>
            <w:rStyle w:val="StyleUnderline"/>
            <w:rFonts w:asciiTheme="majorHAnsi" w:hAnsiTheme="majorHAnsi" w:cstheme="majorHAnsi"/>
            <w:sz w:val="26"/>
            <w:szCs w:val="26"/>
          </w:rPr>
          <w:t>more than 3,000 tracked debris objects</w:t>
        </w:r>
      </w:hyperlink>
      <w:r w:rsidRPr="00B87851">
        <w:rPr>
          <w:rStyle w:val="StyleUnderline"/>
          <w:rFonts w:asciiTheme="majorHAnsi" w:hAnsiTheme="majorHAnsi" w:cstheme="majorHAnsi"/>
          <w:sz w:val="26"/>
          <w:szCs w:val="26"/>
        </w:rPr>
        <w:t> and perhaps 32,000 others too small to be detected</w:t>
      </w:r>
      <w:r w:rsidRPr="00B87851">
        <w:rPr>
          <w:rFonts w:asciiTheme="majorHAnsi" w:hAnsiTheme="majorHAnsi" w:cstheme="majorHAnsi"/>
          <w:sz w:val="16"/>
          <w:szCs w:val="26"/>
        </w:rPr>
        <w:t xml:space="preserve">. </w:t>
      </w:r>
      <w:proofErr w:type="gramStart"/>
      <w:r w:rsidRPr="00B87851">
        <w:rPr>
          <w:rFonts w:asciiTheme="majorHAnsi" w:hAnsiTheme="majorHAnsi" w:cstheme="majorHAnsi"/>
          <w:sz w:val="16"/>
          <w:szCs w:val="26"/>
        </w:rPr>
        <w:t xml:space="preserve">The </w:t>
      </w:r>
      <w:r w:rsidRPr="00B87851">
        <w:rPr>
          <w:rStyle w:val="StyleUnderline"/>
          <w:rFonts w:asciiTheme="majorHAnsi" w:hAnsiTheme="majorHAnsi" w:cstheme="majorHAnsi"/>
          <w:sz w:val="26"/>
          <w:szCs w:val="26"/>
        </w:rPr>
        <w:t>vast majority of</w:t>
      </w:r>
      <w:proofErr w:type="gramEnd"/>
      <w:r w:rsidRPr="00B87851">
        <w:rPr>
          <w:rStyle w:val="StyleUnderline"/>
          <w:rFonts w:asciiTheme="majorHAnsi" w:hAnsiTheme="majorHAnsi" w:cstheme="majorHAnsi"/>
          <w:sz w:val="26"/>
          <w:szCs w:val="26"/>
        </w:rPr>
        <w:t xml:space="preserve"> that junk remains in orbit today,</w:t>
      </w:r>
      <w:r w:rsidRPr="00B87851">
        <w:rPr>
          <w:rFonts w:asciiTheme="majorHAnsi" w:hAnsiTheme="majorHAnsi" w:cstheme="majorHAnsi"/>
          <w:sz w:val="16"/>
          <w:szCs w:val="26"/>
        </w:rPr>
        <w:t xml:space="preserve"> experts say. </w:t>
      </w:r>
      <w:r w:rsidRPr="00B87851">
        <w:rPr>
          <w:rStyle w:val="StyleUnderline"/>
          <w:rFonts w:asciiTheme="majorHAnsi" w:hAnsiTheme="majorHAnsi" w:cstheme="majorHAnsi"/>
          <w:sz w:val="26"/>
          <w:szCs w:val="26"/>
        </w:rPr>
        <w:t>Spacecraft have also collided with each other on orbit</w:t>
      </w:r>
      <w:r w:rsidRPr="00B87851">
        <w:rPr>
          <w:rFonts w:asciiTheme="majorHAnsi" w:hAnsiTheme="majorHAnsi" w:cstheme="majorHAnsi"/>
          <w:sz w:val="16"/>
          <w:szCs w:val="26"/>
        </w:rPr>
        <w:t xml:space="preserve">. The most famous such incident occurred in February 2009, when </w:t>
      </w:r>
      <w:r w:rsidRPr="00B87851">
        <w:rPr>
          <w:rStyle w:val="StyleUnderline"/>
          <w:rFonts w:asciiTheme="majorHAnsi" w:hAnsiTheme="majorHAnsi" w:cstheme="majorHAnsi"/>
          <w:sz w:val="26"/>
          <w:szCs w:val="26"/>
        </w:rPr>
        <w:t xml:space="preserve">Russia's defunct </w:t>
      </w:r>
      <w:proofErr w:type="spellStart"/>
      <w:r w:rsidRPr="00B87851">
        <w:rPr>
          <w:rStyle w:val="StyleUnderline"/>
          <w:rFonts w:asciiTheme="majorHAnsi" w:hAnsiTheme="majorHAnsi" w:cstheme="majorHAnsi"/>
          <w:sz w:val="26"/>
          <w:szCs w:val="26"/>
        </w:rPr>
        <w:t>Kosmos</w:t>
      </w:r>
      <w:proofErr w:type="spellEnd"/>
      <w:r w:rsidRPr="00B87851">
        <w:rPr>
          <w:rStyle w:val="StyleUnderline"/>
          <w:rFonts w:asciiTheme="majorHAnsi" w:hAnsiTheme="majorHAnsi" w:cstheme="majorHAnsi"/>
          <w:sz w:val="26"/>
          <w:szCs w:val="26"/>
        </w:rPr>
        <w:t xml:space="preserve"> 2251 satellite slammed into the operational communications craft Iridium 33</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producing </w:t>
      </w:r>
      <w:hyperlink r:id="rId29" w:tgtFrame="_blank" w:history="1">
        <w:r w:rsidRPr="00B87851">
          <w:rPr>
            <w:rStyle w:val="StyleUnderline"/>
            <w:rFonts w:asciiTheme="majorHAnsi" w:hAnsiTheme="majorHAnsi" w:cstheme="majorHAnsi"/>
            <w:sz w:val="26"/>
            <w:szCs w:val="26"/>
          </w:rPr>
          <w:t>nearly 2,000 pieces of debris</w:t>
        </w:r>
      </w:hyperlink>
      <w:r w:rsidRPr="00B87851">
        <w:rPr>
          <w:rStyle w:val="StyleUnderline"/>
          <w:rFonts w:asciiTheme="majorHAnsi" w:hAnsiTheme="majorHAnsi" w:cstheme="majorHAnsi"/>
          <w:sz w:val="26"/>
          <w:szCs w:val="26"/>
        </w:rPr>
        <w:t> bigger than a softball</w:t>
      </w:r>
      <w:r w:rsidRPr="00B87851">
        <w:rPr>
          <w:rFonts w:asciiTheme="majorHAnsi" w:hAnsiTheme="majorHAnsi" w:cstheme="majorHAnsi"/>
          <w:sz w:val="16"/>
          <w:szCs w:val="26"/>
        </w:rPr>
        <w:t xml:space="preserve">. That 2009 smashup might be </w:t>
      </w:r>
      <w:r w:rsidRPr="00B87851">
        <w:rPr>
          <w:rStyle w:val="StyleUnderline"/>
          <w:rFonts w:asciiTheme="majorHAnsi" w:hAnsiTheme="majorHAnsi" w:cstheme="majorHAnsi"/>
          <w:sz w:val="26"/>
          <w:szCs w:val="26"/>
        </w:rPr>
        <w:t>evidence that the Kessler Syndrome is already upon us</w:t>
      </w:r>
      <w:r w:rsidRPr="00B87851">
        <w:rPr>
          <w:rFonts w:asciiTheme="majorHAnsi" w:hAnsiTheme="majorHAnsi" w:cstheme="majorHAnsi"/>
          <w:sz w:val="16"/>
          <w:szCs w:val="26"/>
        </w:rPr>
        <w:t xml:space="preserve">, though a cataclysm of "Gravity" proportions is still a long way off. "The </w:t>
      </w:r>
      <w:r w:rsidRPr="00B87851">
        <w:rPr>
          <w:rStyle w:val="StyleUnderline"/>
          <w:rFonts w:asciiTheme="majorHAnsi" w:hAnsiTheme="majorHAnsi" w:cstheme="majorHAnsi"/>
          <w:sz w:val="26"/>
          <w:szCs w:val="26"/>
        </w:rPr>
        <w:t>cascade process can be more accurately thought of as continuous and as already started,</w:t>
      </w:r>
      <w:r w:rsidRPr="00B87851">
        <w:rPr>
          <w:rFonts w:asciiTheme="majorHAnsi" w:hAnsiTheme="majorHAnsi" w:cstheme="majorHAnsi"/>
          <w:sz w:val="16"/>
          <w:szCs w:val="26"/>
        </w:rPr>
        <w:t xml:space="preserve"> where </w:t>
      </w:r>
      <w:r w:rsidRPr="00B87851">
        <w:rPr>
          <w:rStyle w:val="StyleUnderline"/>
          <w:rFonts w:asciiTheme="majorHAnsi" w:hAnsiTheme="majorHAnsi" w:cstheme="majorHAnsi"/>
          <w:sz w:val="26"/>
          <w:szCs w:val="26"/>
        </w:rPr>
        <w:t>each collision or explosion in orbit slowly results in an increase in the frequency of future collisions</w:t>
      </w:r>
      <w:r w:rsidRPr="00B87851">
        <w:rPr>
          <w:rFonts w:asciiTheme="majorHAnsi" w:hAnsiTheme="majorHAnsi" w:cstheme="majorHAnsi"/>
          <w:sz w:val="16"/>
          <w:szCs w:val="26"/>
        </w:rPr>
        <w:t>," </w:t>
      </w:r>
      <w:hyperlink r:id="rId30" w:tgtFrame="_blank" w:history="1">
        <w:r w:rsidRPr="00B87851">
          <w:rPr>
            <w:rStyle w:val="Hyperlink"/>
            <w:rFonts w:asciiTheme="majorHAnsi" w:hAnsiTheme="majorHAnsi" w:cstheme="majorHAnsi"/>
            <w:sz w:val="16"/>
            <w:szCs w:val="26"/>
          </w:rPr>
          <w:t>Kessler told Space Safety Magazine in 2012</w:t>
        </w:r>
      </w:hyperlink>
      <w:r w:rsidRPr="00B87851">
        <w:rPr>
          <w:rFonts w:asciiTheme="majorHAnsi" w:hAnsiTheme="majorHAnsi" w:cstheme="majorHAnsi"/>
          <w:sz w:val="16"/>
          <w:szCs w:val="26"/>
        </w:rPr>
        <w:t>.</w:t>
      </w:r>
    </w:p>
    <w:p w14:paraId="0671AE78" w14:textId="523EED29" w:rsidR="00332DD8" w:rsidRPr="00B87851" w:rsidRDefault="00332DD8" w:rsidP="005824FB">
      <w:pPr>
        <w:rPr>
          <w:rFonts w:asciiTheme="majorHAnsi" w:hAnsiTheme="majorHAnsi" w:cstheme="majorHAnsi"/>
          <w:sz w:val="16"/>
          <w:szCs w:val="26"/>
        </w:rPr>
      </w:pPr>
    </w:p>
    <w:p w14:paraId="531D273E" w14:textId="2B551252" w:rsidR="00332DD8" w:rsidRPr="00B87851" w:rsidRDefault="00332DD8" w:rsidP="00332DD8">
      <w:pPr>
        <w:rPr>
          <w:rFonts w:asciiTheme="majorHAnsi" w:hAnsiTheme="majorHAnsi" w:cstheme="majorHAnsi"/>
          <w:sz w:val="16"/>
          <w:szCs w:val="26"/>
        </w:rPr>
      </w:pPr>
    </w:p>
    <w:p w14:paraId="79ACAD8D" w14:textId="708AEB49" w:rsidR="00332DD8" w:rsidRPr="00B87851" w:rsidRDefault="00332DD8" w:rsidP="00332DD8">
      <w:pPr>
        <w:rPr>
          <w:rFonts w:asciiTheme="majorHAnsi" w:hAnsiTheme="majorHAnsi" w:cstheme="majorHAnsi"/>
          <w:sz w:val="16"/>
          <w:szCs w:val="26"/>
        </w:rPr>
      </w:pPr>
    </w:p>
    <w:p w14:paraId="1C715379" w14:textId="439B4FF1" w:rsidR="00332DD8" w:rsidRPr="00B87851" w:rsidRDefault="00C61EB8" w:rsidP="00C61EB8">
      <w:pPr>
        <w:pStyle w:val="Heading4"/>
      </w:pPr>
      <w:r w:rsidRPr="00B87851">
        <w:t xml:space="preserve">ON SAT HACKING: </w:t>
      </w:r>
    </w:p>
    <w:p w14:paraId="3856A18D" w14:textId="6071BD5D" w:rsidR="00C61EB8" w:rsidRPr="00B87851" w:rsidRDefault="00C61EB8" w:rsidP="00C61EB8">
      <w:r w:rsidRPr="00B87851">
        <w:t xml:space="preserve">1] no incentive </w:t>
      </w:r>
    </w:p>
    <w:p w14:paraId="067A87C2" w14:textId="25768633" w:rsidR="00C61EB8" w:rsidRPr="00B87851" w:rsidRDefault="00C61EB8" w:rsidP="00C61EB8">
      <w:r w:rsidRPr="00B87851">
        <w:t xml:space="preserve">2] this is descriptive of status quo </w:t>
      </w:r>
    </w:p>
    <w:p w14:paraId="4F07113E" w14:textId="2AE21CA9" w:rsidR="00C61EB8" w:rsidRPr="00B87851" w:rsidRDefault="00C61EB8" w:rsidP="00C61EB8">
      <w:r w:rsidRPr="00B87851">
        <w:t xml:space="preserve">3] no independent escalation scenario warrant in the cards </w:t>
      </w:r>
    </w:p>
    <w:p w14:paraId="74724887" w14:textId="5F55663E" w:rsidR="00332DD8" w:rsidRPr="00B87851" w:rsidRDefault="00332DD8" w:rsidP="00332DD8">
      <w:pPr>
        <w:rPr>
          <w:rFonts w:asciiTheme="majorHAnsi" w:hAnsiTheme="majorHAnsi" w:cstheme="majorHAnsi"/>
          <w:sz w:val="16"/>
          <w:szCs w:val="26"/>
        </w:rPr>
      </w:pPr>
    </w:p>
    <w:p w14:paraId="6A403475" w14:textId="77777777" w:rsidR="00332DD8" w:rsidRPr="00B87851" w:rsidRDefault="00332DD8" w:rsidP="00332DD8">
      <w:pPr>
        <w:rPr>
          <w:rFonts w:asciiTheme="majorHAnsi" w:hAnsiTheme="majorHAnsi" w:cstheme="majorHAnsi"/>
          <w:sz w:val="16"/>
          <w:szCs w:val="26"/>
        </w:rPr>
      </w:pPr>
    </w:p>
    <w:p w14:paraId="5C9F6B06" w14:textId="77777777" w:rsidR="005824FB" w:rsidRPr="00B87851" w:rsidRDefault="005824FB" w:rsidP="005824FB">
      <w:pPr>
        <w:rPr>
          <w:rFonts w:asciiTheme="majorHAnsi" w:hAnsiTheme="majorHAnsi" w:cstheme="majorHAnsi"/>
          <w:sz w:val="16"/>
          <w:szCs w:val="26"/>
        </w:rPr>
      </w:pPr>
    </w:p>
    <w:p w14:paraId="25FDA509" w14:textId="77777777" w:rsidR="00CF390E" w:rsidRPr="00B87851" w:rsidRDefault="00CF390E" w:rsidP="00CF390E">
      <w:pPr>
        <w:pStyle w:val="Heading4"/>
        <w:rPr>
          <w:rFonts w:asciiTheme="majorHAnsi" w:hAnsiTheme="majorHAnsi" w:cstheme="majorHAnsi"/>
        </w:rPr>
      </w:pPr>
      <w:r w:rsidRPr="00B87851">
        <w:rPr>
          <w:rFonts w:asciiTheme="majorHAnsi" w:hAnsiTheme="majorHAnsi" w:cstheme="majorHAnsi"/>
        </w:rPr>
        <w:t>Isolated island populations repopulate Earth after radiation and nuclear winter – bunkers and submarines expand the likelihood of survival.</w:t>
      </w:r>
    </w:p>
    <w:p w14:paraId="0EB10A6A" w14:textId="77777777" w:rsidR="00CF390E" w:rsidRPr="00B87851" w:rsidRDefault="00CF390E" w:rsidP="00CF390E">
      <w:pPr>
        <w:rPr>
          <w:rFonts w:asciiTheme="majorHAnsi" w:hAnsiTheme="majorHAnsi" w:cstheme="majorHAnsi"/>
          <w:sz w:val="16"/>
          <w:szCs w:val="26"/>
        </w:rPr>
      </w:pPr>
      <w:proofErr w:type="spellStart"/>
      <w:r w:rsidRPr="00B87851">
        <w:rPr>
          <w:rStyle w:val="Style13ptBold"/>
          <w:rFonts w:asciiTheme="majorHAnsi" w:hAnsiTheme="majorHAnsi" w:cstheme="majorHAnsi"/>
          <w:szCs w:val="26"/>
          <w:u w:val="single"/>
        </w:rPr>
        <w:t>Turchin</w:t>
      </w:r>
      <w:proofErr w:type="spellEnd"/>
      <w:r w:rsidRPr="00B87851">
        <w:rPr>
          <w:rStyle w:val="Style13ptBold"/>
          <w:rFonts w:asciiTheme="majorHAnsi" w:hAnsiTheme="majorHAnsi" w:cstheme="majorHAnsi"/>
          <w:szCs w:val="26"/>
          <w:u w:val="single"/>
        </w:rPr>
        <w:t xml:space="preserve"> and Green 18</w:t>
      </w:r>
      <w:r w:rsidRPr="00B87851">
        <w:rPr>
          <w:rFonts w:asciiTheme="majorHAnsi" w:hAnsiTheme="majorHAnsi" w:cstheme="majorHAnsi"/>
          <w:sz w:val="16"/>
          <w:szCs w:val="26"/>
        </w:rPr>
        <w:t xml:space="preserve"> (Alexey </w:t>
      </w:r>
      <w:proofErr w:type="spellStart"/>
      <w:r w:rsidRPr="00B87851">
        <w:rPr>
          <w:rFonts w:asciiTheme="majorHAnsi" w:hAnsiTheme="majorHAnsi" w:cstheme="majorHAnsi"/>
          <w:sz w:val="16"/>
          <w:szCs w:val="26"/>
        </w:rPr>
        <w:t>Turchin</w:t>
      </w:r>
      <w:proofErr w:type="spellEnd"/>
      <w:r w:rsidRPr="00B87851">
        <w:rPr>
          <w:rFonts w:asciiTheme="majorHAnsi" w:hAnsiTheme="majorHAnsi" w:cstheme="majorHAnsi"/>
          <w:sz w:val="16"/>
          <w:szCs w:val="2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8E92FB4" w14:textId="77777777" w:rsidR="00CF390E" w:rsidRPr="00B87851" w:rsidRDefault="00CF390E" w:rsidP="00CF390E">
      <w:pPr>
        <w:rPr>
          <w:rFonts w:asciiTheme="majorHAnsi" w:hAnsiTheme="majorHAnsi" w:cstheme="majorHAnsi"/>
          <w:szCs w:val="26"/>
          <w:u w:val="single"/>
        </w:rPr>
      </w:pPr>
      <w:r w:rsidRPr="00B87851">
        <w:rPr>
          <w:rFonts w:asciiTheme="majorHAnsi" w:hAnsiTheme="majorHAnsi" w:cstheme="majorHAnsi"/>
          <w:szCs w:val="26"/>
          <w:u w:val="single"/>
        </w:rPr>
        <w:t>Different types of</w:t>
      </w:r>
      <w:r w:rsidRPr="00B87851">
        <w:rPr>
          <w:rFonts w:asciiTheme="majorHAnsi" w:hAnsiTheme="majorHAnsi" w:cstheme="majorHAnsi"/>
          <w:sz w:val="16"/>
          <w:szCs w:val="26"/>
        </w:rPr>
        <w:t xml:space="preserve"> possible </w:t>
      </w:r>
      <w:r w:rsidRPr="00B87851">
        <w:rPr>
          <w:rFonts w:asciiTheme="majorHAnsi" w:hAnsiTheme="majorHAnsi" w:cstheme="majorHAnsi"/>
          <w:szCs w:val="26"/>
          <w:u w:val="single"/>
        </w:rPr>
        <w:t>catastrophes suggest different scenarios for how survival could happen on an island. What is important is</w:t>
      </w:r>
      <w:r w:rsidRPr="00B87851">
        <w:rPr>
          <w:rFonts w:asciiTheme="majorHAnsi" w:hAnsiTheme="majorHAnsi" w:cstheme="majorHAnsi"/>
          <w:sz w:val="16"/>
          <w:szCs w:val="26"/>
        </w:rPr>
        <w:t xml:space="preserve"> that </w:t>
      </w:r>
      <w:r w:rsidRPr="00B87851">
        <w:rPr>
          <w:rFonts w:asciiTheme="majorHAnsi" w:hAnsiTheme="majorHAnsi" w:cstheme="majorHAnsi"/>
          <w:szCs w:val="26"/>
          <w:u w:val="single"/>
        </w:rPr>
        <w:t>the island should have properties</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which</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protect against the specific dangers of</w:t>
      </w:r>
      <w:r w:rsidRPr="00B87851">
        <w:rPr>
          <w:rFonts w:asciiTheme="majorHAnsi" w:hAnsiTheme="majorHAnsi" w:cstheme="majorHAnsi"/>
          <w:sz w:val="16"/>
          <w:szCs w:val="26"/>
        </w:rPr>
        <w:t xml:space="preserve"> </w:t>
      </w:r>
      <w:proofErr w:type="gramStart"/>
      <w:r w:rsidRPr="00B87851">
        <w:rPr>
          <w:rFonts w:asciiTheme="majorHAnsi" w:hAnsiTheme="majorHAnsi" w:cstheme="majorHAnsi"/>
          <w:sz w:val="16"/>
          <w:szCs w:val="26"/>
        </w:rPr>
        <w:t>particular global</w:t>
      </w:r>
      <w:proofErr w:type="gramEnd"/>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catastrophic risks</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 xml:space="preserve">Specifically, different islands will provide protection against different risks, and their natural </w:t>
      </w:r>
      <w:r w:rsidRPr="00B87851">
        <w:rPr>
          <w:rFonts w:asciiTheme="majorHAnsi" w:hAnsiTheme="majorHAnsi" w:cstheme="majorHAnsi"/>
          <w:szCs w:val="26"/>
          <w:u w:val="single"/>
        </w:rPr>
        <w:lastRenderedPageBreak/>
        <w:t xml:space="preserve">diversity will contribute to a higher total level of protection: </w:t>
      </w:r>
      <w:r w:rsidRPr="00B87851">
        <w:rPr>
          <w:rFonts w:asciiTheme="majorHAnsi" w:hAnsiTheme="majorHAnsi" w:cstheme="majorHAnsi"/>
          <w:sz w:val="16"/>
          <w:szCs w:val="26"/>
        </w:rPr>
        <w:t xml:space="preserve"> </w:t>
      </w:r>
      <w:r w:rsidRPr="00B87851">
        <w:rPr>
          <w:rFonts w:asciiTheme="majorHAnsi" w:hAnsiTheme="majorHAnsi" w:cstheme="majorHAnsi"/>
          <w:b/>
          <w:bCs/>
          <w:szCs w:val="26"/>
          <w:u w:val="single"/>
        </w:rPr>
        <w:t xml:space="preserve">Quarantined island survives </w:t>
      </w:r>
      <w:proofErr w:type="gramStart"/>
      <w:r w:rsidRPr="00B87851">
        <w:rPr>
          <w:rFonts w:asciiTheme="majorHAnsi" w:hAnsiTheme="majorHAnsi" w:cstheme="majorHAnsi"/>
          <w:b/>
          <w:bCs/>
          <w:szCs w:val="26"/>
          <w:u w:val="single"/>
        </w:rPr>
        <w:t xml:space="preserve">pandemic </w:t>
      </w:r>
      <w:r w:rsidRPr="00B87851">
        <w:rPr>
          <w:rFonts w:asciiTheme="majorHAnsi" w:hAnsiTheme="majorHAnsi" w:cstheme="majorHAnsi"/>
          <w:sz w:val="16"/>
          <w:szCs w:val="26"/>
        </w:rPr>
        <w:t>.</w:t>
      </w:r>
      <w:proofErr w:type="gramEnd"/>
      <w:r w:rsidRPr="00B87851">
        <w:rPr>
          <w:rFonts w:asciiTheme="majorHAnsi" w:hAnsiTheme="majorHAnsi" w:cstheme="majorHAnsi"/>
          <w:sz w:val="16"/>
          <w:szCs w:val="26"/>
        </w:rPr>
        <w:t xml:space="preserve"> An island could impose effective quarantine </w:t>
      </w:r>
      <w:r w:rsidRPr="00B87851">
        <w:rPr>
          <w:rFonts w:asciiTheme="majorHAnsi" w:hAnsiTheme="majorHAnsi" w:cstheme="majorHAnsi"/>
          <w:szCs w:val="26"/>
          <w:u w:val="single"/>
        </w:rPr>
        <w:t>if it is sufficiently remote and simultaneously able to protect itself</w:t>
      </w:r>
      <w:r w:rsidRPr="00B87851">
        <w:rPr>
          <w:rFonts w:asciiTheme="majorHAnsi" w:hAnsiTheme="majorHAnsi" w:cstheme="majorHAnsi"/>
          <w:sz w:val="16"/>
          <w:szCs w:val="26"/>
        </w:rPr>
        <w:t xml:space="preserve">, possibly using military ships and air defense.  </w:t>
      </w:r>
      <w:r w:rsidRPr="00B87851">
        <w:rPr>
          <w:rFonts w:asciiTheme="majorHAnsi" w:hAnsiTheme="majorHAnsi" w:cstheme="majorHAnsi"/>
          <w:b/>
          <w:bCs/>
          <w:szCs w:val="26"/>
          <w:u w:val="single"/>
        </w:rPr>
        <w:t>Far northern</w:t>
      </w:r>
      <w:r w:rsidRPr="00B87851">
        <w:rPr>
          <w:rFonts w:asciiTheme="majorHAnsi" w:hAnsiTheme="majorHAnsi" w:cstheme="majorHAnsi"/>
          <w:b/>
          <w:bCs/>
          <w:sz w:val="16"/>
          <w:szCs w:val="26"/>
        </w:rPr>
        <w:t xml:space="preserve"> </w:t>
      </w:r>
      <w:r w:rsidRPr="00B87851">
        <w:rPr>
          <w:rFonts w:asciiTheme="majorHAnsi" w:hAnsiTheme="majorHAnsi" w:cstheme="majorHAnsi"/>
          <w:b/>
          <w:bCs/>
          <w:szCs w:val="26"/>
          <w:u w:val="single"/>
        </w:rPr>
        <w:t>aboriginal people survive an ice age</w:t>
      </w:r>
      <w:r w:rsidRPr="00B87851">
        <w:rPr>
          <w:rFonts w:asciiTheme="majorHAnsi" w:hAnsiTheme="majorHAnsi" w:cstheme="majorHAnsi"/>
          <w:sz w:val="16"/>
          <w:szCs w:val="26"/>
        </w:rPr>
        <w:t xml:space="preserve">. Many far </w:t>
      </w:r>
      <w:r w:rsidRPr="00B87851">
        <w:rPr>
          <w:rFonts w:asciiTheme="majorHAnsi" w:hAnsiTheme="majorHAnsi" w:cstheme="majorHAnsi"/>
          <w:szCs w:val="26"/>
          <w:u w:val="single"/>
        </w:rPr>
        <w:t>northern people have adapted to survive in extremely cold</w:t>
      </w:r>
      <w:r w:rsidRPr="00B87851">
        <w:rPr>
          <w:rFonts w:asciiTheme="majorHAnsi" w:hAnsiTheme="majorHAnsi" w:cstheme="majorHAnsi"/>
          <w:sz w:val="16"/>
          <w:szCs w:val="26"/>
        </w:rPr>
        <w:t xml:space="preserve"> and dangerous </w:t>
      </w:r>
      <w:r w:rsidRPr="00B87851">
        <w:rPr>
          <w:rFonts w:asciiTheme="majorHAnsi" w:hAnsiTheme="majorHAnsi" w:cstheme="majorHAnsi"/>
          <w:szCs w:val="26"/>
          <w:u w:val="single"/>
        </w:rPr>
        <w:t>environments</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and</w:t>
      </w:r>
      <w:r w:rsidRPr="00B87851">
        <w:rPr>
          <w:rFonts w:asciiTheme="majorHAnsi" w:hAnsiTheme="majorHAnsi" w:cstheme="majorHAnsi"/>
          <w:sz w:val="16"/>
          <w:szCs w:val="26"/>
        </w:rPr>
        <w:t xml:space="preserve"> under the right circumstances </w:t>
      </w:r>
      <w:r w:rsidRPr="00B87851">
        <w:rPr>
          <w:rFonts w:asciiTheme="majorHAnsi" w:hAnsiTheme="majorHAnsi" w:cstheme="majorHAnsi"/>
          <w:szCs w:val="26"/>
          <w:u w:val="single"/>
        </w:rPr>
        <w:t>could</w:t>
      </w:r>
      <w:r w:rsidRPr="00B87851">
        <w:rPr>
          <w:rFonts w:asciiTheme="majorHAnsi" w:hAnsiTheme="majorHAnsi" w:cstheme="majorHAnsi"/>
          <w:sz w:val="16"/>
          <w:szCs w:val="26"/>
        </w:rPr>
        <w:t xml:space="preserve"> potentially </w:t>
      </w:r>
      <w:r w:rsidRPr="00B87851">
        <w:rPr>
          <w:rFonts w:asciiTheme="majorHAnsi" w:hAnsiTheme="majorHAnsi" w:cstheme="majorHAnsi"/>
          <w:szCs w:val="26"/>
          <w:u w:val="single"/>
        </w:rPr>
        <w:t>survive the return of an ice age</w:t>
      </w:r>
      <w:r w:rsidRPr="00B87851">
        <w:rPr>
          <w:rFonts w:asciiTheme="majorHAnsi" w:hAnsiTheme="majorHAnsi" w:cstheme="majorHAnsi"/>
          <w:sz w:val="16"/>
          <w:szCs w:val="26"/>
        </w:rPr>
        <w:t xml:space="preserve">. However, their cultures are endangered by globalization. If these people become dependent on the products of modern civilization, such as rifles and </w:t>
      </w:r>
      <w:proofErr w:type="gramStart"/>
      <w:r w:rsidRPr="00B87851">
        <w:rPr>
          <w:rFonts w:asciiTheme="majorHAnsi" w:hAnsiTheme="majorHAnsi" w:cstheme="majorHAnsi"/>
          <w:sz w:val="16"/>
          <w:szCs w:val="26"/>
        </w:rPr>
        <w:t>motor boats</w:t>
      </w:r>
      <w:proofErr w:type="gramEnd"/>
      <w:r w:rsidRPr="00B87851">
        <w:rPr>
          <w:rFonts w:asciiTheme="majorHAnsi" w:hAnsiTheme="majorHAnsi" w:cstheme="majorHAnsi"/>
          <w:sz w:val="16"/>
          <w:szCs w:val="26"/>
        </w:rPr>
        <w:t xml:space="preserve">, and lose their native survival skills, then their likelihood of surviving the collapse of the outside world would decrease. Therefore, </w:t>
      </w:r>
      <w:r w:rsidRPr="00B87851">
        <w:rPr>
          <w:rFonts w:asciiTheme="majorHAnsi" w:hAnsiTheme="majorHAnsi" w:cstheme="majorHAnsi"/>
          <w:szCs w:val="26"/>
          <w:u w:val="single"/>
        </w:rPr>
        <w:t>preservation of</w:t>
      </w:r>
      <w:r w:rsidRPr="00B87851">
        <w:rPr>
          <w:rFonts w:asciiTheme="majorHAnsi" w:hAnsiTheme="majorHAnsi" w:cstheme="majorHAnsi"/>
          <w:sz w:val="16"/>
          <w:szCs w:val="26"/>
        </w:rPr>
        <w:t xml:space="preserve"> their </w:t>
      </w:r>
      <w:r w:rsidRPr="00B87851">
        <w:rPr>
          <w:rFonts w:asciiTheme="majorHAnsi" w:hAnsiTheme="majorHAnsi" w:cstheme="majorHAnsi"/>
          <w:szCs w:val="26"/>
          <w:u w:val="single"/>
        </w:rPr>
        <w:t xml:space="preserve">survival skills may be important as a defense against the risks connected with </w:t>
      </w:r>
      <w:r w:rsidRPr="00B87851">
        <w:rPr>
          <w:rFonts w:asciiTheme="majorHAnsi" w:hAnsiTheme="majorHAnsi" w:cstheme="majorHAnsi"/>
          <w:b/>
          <w:bCs/>
          <w:szCs w:val="26"/>
          <w:u w:val="single"/>
        </w:rPr>
        <w:t>extreme cooling</w:t>
      </w:r>
      <w:r w:rsidRPr="00B87851">
        <w:rPr>
          <w:rFonts w:asciiTheme="majorHAnsi" w:hAnsiTheme="majorHAnsi" w:cstheme="majorHAnsi"/>
          <w:szCs w:val="26"/>
          <w:u w:val="single"/>
        </w:rPr>
        <w:t xml:space="preserve">. </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Remote polar island with high mountains survives</w:t>
      </w:r>
      <w:r w:rsidRPr="00B87851">
        <w:rPr>
          <w:rFonts w:asciiTheme="majorHAnsi" w:hAnsiTheme="majorHAnsi" w:cstheme="majorHAnsi"/>
          <w:sz w:val="16"/>
          <w:szCs w:val="26"/>
        </w:rPr>
        <w:t xml:space="preserve"> brief </w:t>
      </w:r>
      <w:r w:rsidRPr="00B87851">
        <w:rPr>
          <w:rFonts w:asciiTheme="majorHAnsi" w:hAnsiTheme="majorHAnsi" w:cstheme="majorHAnsi"/>
          <w:szCs w:val="26"/>
          <w:u w:val="single"/>
        </w:rPr>
        <w:t>global warming of</w:t>
      </w:r>
      <w:r w:rsidRPr="00B87851">
        <w:rPr>
          <w:rFonts w:asciiTheme="majorHAnsi" w:hAnsiTheme="majorHAnsi" w:cstheme="majorHAnsi"/>
          <w:sz w:val="16"/>
          <w:szCs w:val="26"/>
        </w:rPr>
        <w:t xml:space="preserve"> median surface temperatures, </w:t>
      </w:r>
      <w:r w:rsidRPr="00B87851">
        <w:rPr>
          <w:rFonts w:asciiTheme="majorHAnsi" w:hAnsiTheme="majorHAnsi" w:cstheme="majorHAnsi"/>
          <w:szCs w:val="26"/>
          <w:u w:val="single"/>
        </w:rPr>
        <w:t>up to 50˚C</w:t>
      </w:r>
      <w:r w:rsidRPr="00B87851">
        <w:rPr>
          <w:rFonts w:asciiTheme="majorHAnsi" w:hAnsiTheme="majorHAnsi" w:cstheme="majorHAnsi"/>
          <w:sz w:val="16"/>
          <w:szCs w:val="26"/>
        </w:rPr>
        <w:t xml:space="preserve">. There is a theory that the climates of planets </w:t>
      </w:r>
      <w:proofErr w:type="gramStart"/>
      <w:r w:rsidRPr="00B87851">
        <w:rPr>
          <w:rFonts w:asciiTheme="majorHAnsi" w:hAnsiTheme="majorHAnsi" w:cstheme="majorHAnsi"/>
          <w:sz w:val="16"/>
          <w:szCs w:val="26"/>
        </w:rPr>
        <w:t>similar to</w:t>
      </w:r>
      <w:proofErr w:type="gramEnd"/>
      <w:r w:rsidRPr="00B87851">
        <w:rPr>
          <w:rFonts w:asciiTheme="majorHAnsi" w:hAnsiTheme="majorHAnsi" w:cstheme="majorHAnsi"/>
          <w:sz w:val="16"/>
          <w:szCs w:val="26"/>
        </w:rPr>
        <w:t xml:space="preserve"> the Earth could have several semi-stable temperature levels (Popp et al., 2016). If so, </w:t>
      </w:r>
      <w:r w:rsidRPr="00B87851">
        <w:rPr>
          <w:rFonts w:asciiTheme="majorHAnsi" w:hAnsiTheme="majorHAnsi" w:cstheme="majorHAnsi"/>
          <w:szCs w:val="26"/>
          <w:u w:val="single"/>
        </w:rPr>
        <w:t>because of climate change</w:t>
      </w:r>
      <w:r w:rsidRPr="00B87851">
        <w:rPr>
          <w:rFonts w:asciiTheme="majorHAnsi" w:hAnsiTheme="majorHAnsi" w:cstheme="majorHAnsi"/>
          <w:sz w:val="16"/>
          <w:szCs w:val="26"/>
        </w:rPr>
        <w:t xml:space="preserve">, the </w:t>
      </w:r>
      <w:r w:rsidRPr="00B87851">
        <w:rPr>
          <w:rFonts w:asciiTheme="majorHAnsi" w:hAnsiTheme="majorHAnsi" w:cstheme="majorHAnsi"/>
          <w:szCs w:val="26"/>
          <w:u w:val="single"/>
        </w:rPr>
        <w:t>Earth could transition to a</w:t>
      </w:r>
      <w:r w:rsidRPr="00B87851">
        <w:rPr>
          <w:rFonts w:asciiTheme="majorHAnsi" w:hAnsiTheme="majorHAnsi" w:cstheme="majorHAnsi"/>
          <w:sz w:val="16"/>
          <w:szCs w:val="26"/>
        </w:rPr>
        <w:t xml:space="preserve"> second semi-stable </w:t>
      </w:r>
      <w:r w:rsidRPr="00B87851">
        <w:rPr>
          <w:rFonts w:asciiTheme="majorHAnsi" w:hAnsiTheme="majorHAnsi" w:cstheme="majorHAnsi"/>
          <w:szCs w:val="26"/>
          <w:u w:val="single"/>
        </w:rPr>
        <w:t>state with a median global temperature of around</w:t>
      </w:r>
      <w:r w:rsidRPr="00B87851">
        <w:rPr>
          <w:rFonts w:asciiTheme="majorHAnsi" w:hAnsiTheme="majorHAnsi" w:cstheme="majorHAnsi"/>
          <w:sz w:val="16"/>
          <w:szCs w:val="26"/>
        </w:rPr>
        <w:t xml:space="preserve"> 330 K, about </w:t>
      </w:r>
      <w:r w:rsidRPr="00B87851">
        <w:rPr>
          <w:rFonts w:asciiTheme="majorHAnsi" w:hAnsiTheme="majorHAnsi" w:cstheme="majorHAnsi"/>
          <w:szCs w:val="26"/>
          <w:u w:val="single"/>
        </w:rPr>
        <w:t>60˚C</w:t>
      </w:r>
      <w:r w:rsidRPr="00B87851">
        <w:rPr>
          <w:rFonts w:asciiTheme="majorHAnsi" w:hAnsiTheme="majorHAnsi" w:cstheme="majorHAnsi"/>
          <w:sz w:val="16"/>
          <w:szCs w:val="26"/>
        </w:rPr>
        <w:t xml:space="preserve">, or about </w:t>
      </w:r>
      <w:r w:rsidRPr="00B87851">
        <w:rPr>
          <w:rFonts w:asciiTheme="majorHAnsi" w:hAnsiTheme="majorHAnsi" w:cstheme="majorHAnsi"/>
          <w:szCs w:val="26"/>
          <w:u w:val="single"/>
        </w:rPr>
        <w:t>45˚C above current global mean temperatures</w:t>
      </w:r>
      <w:r w:rsidRPr="00B87851">
        <w:rPr>
          <w:rFonts w:asciiTheme="majorHAnsi" w:hAnsiTheme="majorHAnsi" w:cstheme="majorHAnsi"/>
          <w:sz w:val="16"/>
          <w:szCs w:val="26"/>
        </w:rPr>
        <w:t xml:space="preserve">. But </w:t>
      </w:r>
      <w:r w:rsidRPr="00B87851">
        <w:rPr>
          <w:rFonts w:asciiTheme="majorHAnsi" w:hAnsiTheme="majorHAnsi" w:cstheme="majorHAnsi"/>
          <w:szCs w:val="26"/>
          <w:u w:val="single"/>
        </w:rPr>
        <w:t xml:space="preserve">even in this climate, </w:t>
      </w:r>
      <w:r w:rsidRPr="00B87851">
        <w:rPr>
          <w:rFonts w:asciiTheme="majorHAnsi" w:hAnsiTheme="majorHAnsi" w:cstheme="majorHAnsi"/>
          <w:b/>
          <w:bCs/>
          <w:szCs w:val="26"/>
          <w:u w:val="single"/>
        </w:rPr>
        <w:t>some regions of Earth could still be survivable for humans</w:t>
      </w:r>
      <w:r w:rsidRPr="00B87851">
        <w:rPr>
          <w:rFonts w:asciiTheme="majorHAnsi" w:hAnsiTheme="majorHAnsi" w:cstheme="majorHAnsi"/>
          <w:szCs w:val="26"/>
          <w:u w:val="single"/>
        </w:rPr>
        <w:t>, such as the Himalayan plateau at elevations above 4,000 m, but below 6,000</w:t>
      </w:r>
      <w:r w:rsidRPr="00B87851">
        <w:rPr>
          <w:rFonts w:asciiTheme="majorHAnsi" w:hAnsiTheme="majorHAnsi" w:cstheme="majorHAnsi"/>
          <w:sz w:val="16"/>
          <w:szCs w:val="26"/>
        </w:rPr>
        <w:t xml:space="preserve"> (where oxygen deficiency becomes a problem), </w:t>
      </w:r>
      <w:r w:rsidRPr="00B87851">
        <w:rPr>
          <w:rFonts w:asciiTheme="majorHAnsi" w:hAnsiTheme="majorHAnsi" w:cstheme="majorHAnsi"/>
          <w:szCs w:val="26"/>
          <w:u w:val="single"/>
        </w:rPr>
        <w:t>or on polar islands with mountains</w:t>
      </w:r>
      <w:r w:rsidRPr="00B87851">
        <w:rPr>
          <w:rFonts w:asciiTheme="majorHAnsi" w:hAnsiTheme="majorHAnsi" w:cstheme="majorHAnsi"/>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B87851">
        <w:rPr>
          <w:rFonts w:asciiTheme="majorHAnsi" w:hAnsiTheme="majorHAnsi" w:cstheme="majorHAnsi"/>
          <w:szCs w:val="26"/>
          <w:u w:val="single"/>
        </w:rPr>
        <w:t>If temperatures later returned to normal</w:t>
      </w:r>
      <w:r w:rsidRPr="00B87851">
        <w:rPr>
          <w:rFonts w:asciiTheme="majorHAnsi" w:hAnsiTheme="majorHAnsi" w:cstheme="majorHAnsi"/>
          <w:sz w:val="16"/>
          <w:szCs w:val="26"/>
        </w:rPr>
        <w:t xml:space="preserve"> – either naturally or through climate engineering – </w:t>
      </w:r>
      <w:r w:rsidRPr="00B87851">
        <w:rPr>
          <w:rFonts w:asciiTheme="majorHAnsi" w:hAnsiTheme="majorHAnsi" w:cstheme="majorHAnsi"/>
          <w:b/>
          <w:bCs/>
          <w:szCs w:val="26"/>
          <w:u w:val="single"/>
        </w:rPr>
        <w:t>the rest of the Earth could be repopulated</w:t>
      </w:r>
      <w:r w:rsidRPr="00B87851">
        <w:rPr>
          <w:rFonts w:asciiTheme="majorHAnsi" w:hAnsiTheme="majorHAnsi" w:cstheme="majorHAnsi"/>
          <w:szCs w:val="26"/>
          <w:u w:val="single"/>
        </w:rPr>
        <w:t xml:space="preserve">. </w:t>
      </w:r>
      <w:r w:rsidRPr="00B87851">
        <w:rPr>
          <w:rFonts w:asciiTheme="majorHAnsi" w:hAnsiTheme="majorHAnsi" w:cstheme="majorHAnsi"/>
          <w:sz w:val="16"/>
          <w:szCs w:val="2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B87851">
        <w:rPr>
          <w:rFonts w:asciiTheme="majorHAnsi" w:hAnsiTheme="majorHAnsi" w:cstheme="majorHAnsi"/>
          <w:sz w:val="16"/>
          <w:szCs w:val="26"/>
        </w:rPr>
        <w:t>ammunition</w:t>
      </w:r>
      <w:proofErr w:type="gramEnd"/>
      <w:r w:rsidRPr="00B87851">
        <w:rPr>
          <w:rFonts w:asciiTheme="majorHAnsi" w:hAnsiTheme="majorHAnsi" w:cstheme="majorHAnsi"/>
          <w:sz w:val="16"/>
          <w:szCs w:val="26"/>
        </w:rPr>
        <w:t xml:space="preserve"> or other supplies:  </w:t>
      </w:r>
      <w:r w:rsidRPr="00B87851">
        <w:rPr>
          <w:rFonts w:asciiTheme="majorHAnsi" w:hAnsiTheme="majorHAnsi" w:cstheme="majorHAnsi"/>
          <w:szCs w:val="26"/>
          <w:u w:val="single"/>
        </w:rPr>
        <w:t>Primitive tribe survives civilizational collapse</w:t>
      </w:r>
      <w:r w:rsidRPr="00B87851">
        <w:rPr>
          <w:rFonts w:asciiTheme="majorHAnsi" w:hAnsiTheme="majorHAnsi" w:cstheme="majorHAnsi"/>
          <w:sz w:val="16"/>
          <w:szCs w:val="26"/>
        </w:rPr>
        <w:t xml:space="preserve">. The </w:t>
      </w:r>
      <w:r w:rsidRPr="00B87851">
        <w:rPr>
          <w:rFonts w:asciiTheme="majorHAnsi" w:hAnsiTheme="majorHAnsi" w:cstheme="majorHAnsi"/>
          <w:szCs w:val="26"/>
          <w:u w:val="single"/>
        </w:rPr>
        <w:t xml:space="preserve">inhabitants of </w:t>
      </w:r>
      <w:r w:rsidRPr="00B87851">
        <w:rPr>
          <w:rFonts w:asciiTheme="majorHAnsi" w:hAnsiTheme="majorHAnsi" w:cstheme="majorHAnsi"/>
          <w:b/>
          <w:bCs/>
          <w:szCs w:val="26"/>
          <w:u w:val="single"/>
        </w:rPr>
        <w:t>North Sentinel Island</w:t>
      </w:r>
      <w:r w:rsidRPr="00B87851">
        <w:rPr>
          <w:rFonts w:asciiTheme="majorHAnsi" w:hAnsiTheme="majorHAnsi" w:cstheme="majorHAnsi"/>
          <w:sz w:val="16"/>
          <w:szCs w:val="26"/>
        </w:rPr>
        <w:t xml:space="preserve">, near the Andaman Islands in the Indian Ocean, </w:t>
      </w:r>
      <w:r w:rsidRPr="00B87851">
        <w:rPr>
          <w:rFonts w:asciiTheme="majorHAnsi" w:hAnsiTheme="majorHAnsi" w:cstheme="majorHAnsi"/>
          <w:szCs w:val="26"/>
          <w:u w:val="single"/>
        </w:rPr>
        <w:t>are hostile and uncontacted</w:t>
      </w:r>
      <w:r w:rsidRPr="00B87851">
        <w:rPr>
          <w:rFonts w:asciiTheme="majorHAnsi" w:hAnsiTheme="majorHAnsi" w:cstheme="majorHAnsi"/>
          <w:sz w:val="16"/>
          <w:szCs w:val="26"/>
        </w:rPr>
        <w:t xml:space="preserve">. </w:t>
      </w:r>
      <w:r w:rsidRPr="00B87851">
        <w:rPr>
          <w:rFonts w:asciiTheme="majorHAnsi" w:hAnsiTheme="majorHAnsi" w:cstheme="majorHAnsi"/>
          <w:b/>
          <w:bCs/>
          <w:szCs w:val="26"/>
          <w:u w:val="single"/>
        </w:rPr>
        <w:t>The Sentinelese survived the 2004 Indian Ocean tsunami apparently unaffected</w:t>
      </w:r>
      <w:r w:rsidRPr="00B87851">
        <w:rPr>
          <w:rFonts w:asciiTheme="majorHAnsi" w:hAnsiTheme="majorHAnsi" w:cstheme="majorHAnsi"/>
          <w:b/>
          <w:bCs/>
          <w:sz w:val="16"/>
          <w:szCs w:val="26"/>
        </w:rPr>
        <w:t xml:space="preserve"> </w:t>
      </w:r>
      <w:r w:rsidRPr="00B87851">
        <w:rPr>
          <w:rFonts w:asciiTheme="majorHAnsi" w:hAnsiTheme="majorHAnsi" w:cstheme="majorHAnsi"/>
          <w:sz w:val="16"/>
          <w:szCs w:val="26"/>
        </w:rPr>
        <w:t>(</w:t>
      </w:r>
      <w:proofErr w:type="spellStart"/>
      <w:r w:rsidRPr="00B87851">
        <w:rPr>
          <w:rFonts w:asciiTheme="majorHAnsi" w:hAnsiTheme="majorHAnsi" w:cstheme="majorHAnsi"/>
          <w:sz w:val="16"/>
          <w:szCs w:val="26"/>
        </w:rPr>
        <w:t>Voanews</w:t>
      </w:r>
      <w:proofErr w:type="spellEnd"/>
      <w:r w:rsidRPr="00B87851">
        <w:rPr>
          <w:rFonts w:asciiTheme="majorHAnsi" w:hAnsiTheme="majorHAnsi" w:cstheme="majorHAnsi"/>
          <w:sz w:val="16"/>
          <w:szCs w:val="26"/>
        </w:rPr>
        <w:t xml:space="preserve">, 2009), and </w:t>
      </w:r>
      <w:r w:rsidRPr="00B87851">
        <w:rPr>
          <w:rFonts w:asciiTheme="majorHAnsi" w:hAnsiTheme="majorHAnsi" w:cstheme="majorHAnsi"/>
          <w:szCs w:val="26"/>
          <w:u w:val="single"/>
        </w:rPr>
        <w:t xml:space="preserve">if the rest of humanity disappear, </w:t>
      </w:r>
      <w:r w:rsidRPr="00B87851">
        <w:rPr>
          <w:rFonts w:asciiTheme="majorHAnsi" w:hAnsiTheme="majorHAnsi" w:cstheme="majorHAnsi"/>
          <w:b/>
          <w:bCs/>
          <w:szCs w:val="26"/>
          <w:u w:val="single"/>
        </w:rPr>
        <w:t>they might well continue their existence without change.</w:t>
      </w:r>
      <w:r w:rsidRPr="00B87851">
        <w:rPr>
          <w:rFonts w:asciiTheme="majorHAnsi" w:hAnsiTheme="majorHAnsi" w:cstheme="majorHAnsi"/>
          <w:szCs w:val="26"/>
          <w:u w:val="single"/>
        </w:rPr>
        <w:t xml:space="preserve"> </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Tropical Island survives extreme global nuclear</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winter</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and</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glaciation</w:t>
      </w:r>
      <w:r w:rsidRPr="00B87851">
        <w:rPr>
          <w:rFonts w:asciiTheme="majorHAnsi" w:hAnsiTheme="majorHAnsi" w:cstheme="majorHAnsi"/>
          <w:sz w:val="16"/>
          <w:szCs w:val="26"/>
        </w:rPr>
        <w:t xml:space="preserve"> event. </w:t>
      </w:r>
      <w:r w:rsidRPr="00B87851">
        <w:rPr>
          <w:rFonts w:asciiTheme="majorHAnsi" w:hAnsiTheme="majorHAnsi" w:cstheme="majorHAnsi"/>
          <w:szCs w:val="26"/>
          <w:u w:val="single"/>
        </w:rPr>
        <w:t xml:space="preserve">Were a </w:t>
      </w:r>
      <w:r w:rsidRPr="00B87851">
        <w:rPr>
          <w:rFonts w:asciiTheme="majorHAnsi" w:hAnsiTheme="majorHAnsi" w:cstheme="majorHAnsi"/>
          <w:b/>
          <w:bCs/>
          <w:szCs w:val="26"/>
          <w:u w:val="single"/>
        </w:rPr>
        <w:t>nuclear</w:t>
      </w:r>
      <w:r w:rsidRPr="00B87851">
        <w:rPr>
          <w:rFonts w:asciiTheme="majorHAnsi" w:hAnsiTheme="majorHAnsi" w:cstheme="majorHAnsi"/>
          <w:sz w:val="16"/>
          <w:szCs w:val="26"/>
        </w:rPr>
        <w:t xml:space="preserve">, bolide impactor or volcanic </w:t>
      </w:r>
      <w:r w:rsidRPr="00B87851">
        <w:rPr>
          <w:rFonts w:asciiTheme="majorHAnsi" w:hAnsiTheme="majorHAnsi" w:cstheme="majorHAnsi"/>
          <w:szCs w:val="26"/>
          <w:u w:val="single"/>
        </w:rPr>
        <w:t>“</w:t>
      </w:r>
      <w:r w:rsidRPr="00B87851">
        <w:rPr>
          <w:rFonts w:asciiTheme="majorHAnsi" w:hAnsiTheme="majorHAnsi" w:cstheme="majorHAnsi"/>
          <w:b/>
          <w:bCs/>
          <w:szCs w:val="26"/>
          <w:u w:val="single"/>
        </w:rPr>
        <w:t>winter</w:t>
      </w:r>
      <w:r w:rsidRPr="00B87851">
        <w:rPr>
          <w:rFonts w:asciiTheme="majorHAnsi" w:hAnsiTheme="majorHAnsi" w:cstheme="majorHAnsi"/>
          <w:szCs w:val="26"/>
          <w:u w:val="single"/>
        </w:rPr>
        <w:t>”</w:t>
      </w:r>
      <w:r w:rsidRPr="00B87851">
        <w:rPr>
          <w:rFonts w:asciiTheme="majorHAnsi" w:hAnsiTheme="majorHAnsi" w:cstheme="majorHAnsi"/>
          <w:sz w:val="16"/>
          <w:szCs w:val="26"/>
        </w:rPr>
        <w:t xml:space="preserve"> scenario </w:t>
      </w:r>
      <w:r w:rsidRPr="00B87851">
        <w:rPr>
          <w:rFonts w:asciiTheme="majorHAnsi" w:hAnsiTheme="majorHAnsi" w:cstheme="majorHAnsi"/>
          <w:szCs w:val="26"/>
          <w:u w:val="single"/>
        </w:rPr>
        <w:t>to unfold</w:t>
      </w:r>
      <w:r w:rsidRPr="00B87851">
        <w:rPr>
          <w:rFonts w:asciiTheme="majorHAnsi" w:hAnsiTheme="majorHAnsi" w:cstheme="majorHAnsi"/>
          <w:sz w:val="16"/>
          <w:szCs w:val="26"/>
        </w:rPr>
        <w:t xml:space="preserve">, these </w:t>
      </w:r>
      <w:r w:rsidRPr="00B87851">
        <w:rPr>
          <w:rFonts w:asciiTheme="majorHAnsi" w:hAnsiTheme="majorHAnsi" w:cstheme="majorHAnsi"/>
          <w:szCs w:val="26"/>
          <w:u w:val="single"/>
        </w:rPr>
        <w:t xml:space="preserve">islands would remain surrounded by Warm Ocean, and local volcanism or other energy sources might provide heat, </w:t>
      </w:r>
      <w:proofErr w:type="gramStart"/>
      <w:r w:rsidRPr="00B87851">
        <w:rPr>
          <w:rFonts w:asciiTheme="majorHAnsi" w:hAnsiTheme="majorHAnsi" w:cstheme="majorHAnsi"/>
          <w:szCs w:val="26"/>
          <w:u w:val="single"/>
        </w:rPr>
        <w:t>energy</w:t>
      </w:r>
      <w:proofErr w:type="gramEnd"/>
      <w:r w:rsidRPr="00B87851">
        <w:rPr>
          <w:rFonts w:asciiTheme="majorHAnsi" w:hAnsiTheme="majorHAnsi" w:cstheme="majorHAnsi"/>
          <w:szCs w:val="26"/>
          <w:u w:val="single"/>
        </w:rPr>
        <w:t xml:space="preserve"> and food</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Such island refuges</w:t>
      </w:r>
      <w:r w:rsidRPr="00B87851">
        <w:rPr>
          <w:rFonts w:asciiTheme="majorHAnsi" w:hAnsiTheme="majorHAnsi" w:cstheme="majorHAnsi"/>
          <w:sz w:val="16"/>
          <w:szCs w:val="26"/>
        </w:rPr>
        <w:t xml:space="preserve"> may have </w:t>
      </w:r>
      <w:r w:rsidRPr="00B87851">
        <w:rPr>
          <w:rFonts w:asciiTheme="majorHAnsi" w:hAnsiTheme="majorHAnsi" w:cstheme="majorHAnsi"/>
          <w:szCs w:val="26"/>
          <w:u w:val="single"/>
        </w:rPr>
        <w:t xml:space="preserve">helped life on Earth survive during the </w:t>
      </w:r>
      <w:r w:rsidRPr="00B87851">
        <w:rPr>
          <w:rFonts w:asciiTheme="majorHAnsi" w:hAnsiTheme="majorHAnsi" w:cstheme="majorHAnsi"/>
          <w:b/>
          <w:bCs/>
          <w:szCs w:val="26"/>
          <w:u w:val="single"/>
        </w:rPr>
        <w:t>“Snowball Earth”</w:t>
      </w:r>
      <w:r w:rsidRPr="00B87851">
        <w:rPr>
          <w:rFonts w:asciiTheme="majorHAnsi" w:hAnsiTheme="majorHAnsi" w:cstheme="majorHAnsi"/>
          <w:szCs w:val="26"/>
          <w:u w:val="single"/>
        </w:rPr>
        <w:t xml:space="preserve"> event in Earth’s distant past</w:t>
      </w:r>
      <w:r w:rsidRPr="00B87851">
        <w:rPr>
          <w:rFonts w:asciiTheme="majorHAnsi" w:hAnsiTheme="majorHAnsi" w:cstheme="majorHAnsi"/>
          <w:sz w:val="16"/>
          <w:szCs w:val="26"/>
        </w:rPr>
        <w:t xml:space="preserve"> (Hoffman et al., 1998).  Remote island base for project “Yellow submarine”. Some </w:t>
      </w:r>
      <w:r w:rsidRPr="00B87851">
        <w:rPr>
          <w:rFonts w:asciiTheme="majorHAnsi" w:hAnsiTheme="majorHAnsi" w:cstheme="majorHAnsi"/>
          <w:szCs w:val="26"/>
          <w:u w:val="single"/>
        </w:rPr>
        <w:t xml:space="preserve">catastrophic risks such as a </w:t>
      </w:r>
      <w:r w:rsidRPr="00B87851">
        <w:rPr>
          <w:rFonts w:asciiTheme="majorHAnsi" w:hAnsiTheme="majorHAnsi" w:cstheme="majorHAnsi"/>
          <w:sz w:val="16"/>
          <w:szCs w:val="26"/>
        </w:rPr>
        <w:t xml:space="preserve">gamma ray burst, a </w:t>
      </w:r>
      <w:r w:rsidRPr="00B87851">
        <w:rPr>
          <w:rFonts w:asciiTheme="majorHAnsi" w:hAnsiTheme="majorHAnsi" w:cstheme="majorHAnsi"/>
          <w:szCs w:val="26"/>
          <w:u w:val="single"/>
        </w:rPr>
        <w:t>global nuclear war with high radiological contamination</w:t>
      </w:r>
      <w:r w:rsidRPr="00B87851">
        <w:rPr>
          <w:rFonts w:asciiTheme="majorHAnsi" w:hAnsiTheme="majorHAnsi" w:cstheme="majorHAnsi"/>
          <w:sz w:val="16"/>
          <w:szCs w:val="26"/>
        </w:rPr>
        <w:t xml:space="preserve"> or multiple pandemics </w:t>
      </w:r>
      <w:r w:rsidRPr="00B87851">
        <w:rPr>
          <w:rFonts w:asciiTheme="majorHAnsi" w:hAnsiTheme="majorHAnsi" w:cstheme="majorHAnsi"/>
          <w:szCs w:val="26"/>
          <w:u w:val="single"/>
        </w:rPr>
        <w:t xml:space="preserve">might be best survived </w:t>
      </w:r>
      <w:r w:rsidRPr="00B87851">
        <w:rPr>
          <w:rFonts w:asciiTheme="majorHAnsi" w:hAnsiTheme="majorHAnsi" w:cstheme="majorHAnsi"/>
          <w:b/>
          <w:bCs/>
          <w:szCs w:val="26"/>
          <w:u w:val="single"/>
        </w:rPr>
        <w:t>underwater in nuclear submarines</w:t>
      </w:r>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Turchin</w:t>
      </w:r>
      <w:proofErr w:type="spellEnd"/>
      <w:r w:rsidRPr="00B87851">
        <w:rPr>
          <w:rFonts w:asciiTheme="majorHAnsi" w:hAnsiTheme="majorHAnsi" w:cstheme="majorHAnsi"/>
          <w:sz w:val="16"/>
          <w:szCs w:val="2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B87851">
        <w:rPr>
          <w:rFonts w:asciiTheme="majorHAnsi" w:hAnsiTheme="majorHAnsi" w:cstheme="majorHAnsi"/>
          <w:szCs w:val="26"/>
          <w:u w:val="single"/>
        </w:rPr>
        <w:t>For risks</w:t>
      </w:r>
      <w:r w:rsidRPr="00B87851">
        <w:rPr>
          <w:rFonts w:asciiTheme="majorHAnsi" w:hAnsiTheme="majorHAnsi" w:cstheme="majorHAnsi"/>
          <w:sz w:val="16"/>
          <w:szCs w:val="26"/>
        </w:rPr>
        <w:t xml:space="preserve"> which include multiple or complex catastrophes, </w:t>
      </w:r>
      <w:r w:rsidRPr="00B87851">
        <w:rPr>
          <w:rFonts w:asciiTheme="majorHAnsi" w:hAnsiTheme="majorHAnsi" w:cstheme="majorHAnsi"/>
          <w:szCs w:val="26"/>
          <w:u w:val="single"/>
        </w:rPr>
        <w:t>such as</w:t>
      </w:r>
      <w:r w:rsidRPr="00B87851">
        <w:rPr>
          <w:rFonts w:asciiTheme="majorHAnsi" w:hAnsiTheme="majorHAnsi" w:cstheme="majorHAnsi"/>
          <w:sz w:val="16"/>
          <w:szCs w:val="26"/>
        </w:rPr>
        <w:t xml:space="preserve"> a bolide impact, extreme volcanism, tsunamis, multiple pandemics and </w:t>
      </w:r>
      <w:r w:rsidRPr="00B87851">
        <w:rPr>
          <w:rFonts w:asciiTheme="majorHAnsi" w:hAnsiTheme="majorHAnsi" w:cstheme="majorHAnsi"/>
          <w:szCs w:val="26"/>
          <w:u w:val="single"/>
        </w:rPr>
        <w:t>nuclear war with radiological contamination</w:t>
      </w:r>
      <w:r w:rsidRPr="00B87851">
        <w:rPr>
          <w:rFonts w:asciiTheme="majorHAnsi" w:hAnsiTheme="majorHAnsi" w:cstheme="majorHAnsi"/>
          <w:sz w:val="16"/>
          <w:szCs w:val="26"/>
        </w:rPr>
        <w:t xml:space="preserve">, </w:t>
      </w:r>
      <w:r w:rsidRPr="00B87851">
        <w:rPr>
          <w:rFonts w:asciiTheme="majorHAnsi" w:hAnsiTheme="majorHAnsi" w:cstheme="majorHAnsi"/>
          <w:b/>
          <w:bCs/>
          <w:szCs w:val="26"/>
          <w:u w:val="single"/>
        </w:rPr>
        <w:t>island refuges could be strengthened with bunkers</w:t>
      </w:r>
      <w:r w:rsidRPr="00B87851">
        <w:rPr>
          <w:rFonts w:asciiTheme="majorHAnsi" w:hAnsiTheme="majorHAnsi" w:cstheme="majorHAnsi"/>
          <w:szCs w:val="26"/>
          <w:u w:val="single"/>
        </w:rPr>
        <w:t>.</w:t>
      </w:r>
      <w:r w:rsidRPr="00B87851">
        <w:rPr>
          <w:rFonts w:asciiTheme="majorHAnsi" w:hAnsiTheme="majorHAnsi" w:cstheme="majorHAnsi"/>
          <w:sz w:val="16"/>
          <w:szCs w:val="26"/>
        </w:rPr>
        <w:t xml:space="preserve"> </w:t>
      </w:r>
      <w:r w:rsidRPr="00B87851">
        <w:rPr>
          <w:rFonts w:asciiTheme="majorHAnsi" w:hAnsiTheme="majorHAnsi" w:cstheme="majorHAnsi"/>
          <w:szCs w:val="26"/>
          <w:u w:val="single"/>
        </w:rPr>
        <w:t>Richard Branson survived hurricane Irma on his own island in 2017 by seeking refuge in his concrete wine cellar</w:t>
      </w:r>
      <w:r w:rsidRPr="00B87851">
        <w:rPr>
          <w:rFonts w:asciiTheme="majorHAnsi" w:hAnsiTheme="majorHAnsi" w:cstheme="majorHAnsi"/>
          <w:sz w:val="16"/>
          <w:szCs w:val="26"/>
        </w:rPr>
        <w:t xml:space="preserve"> (Clifford, 2017). </w:t>
      </w:r>
      <w:r w:rsidRPr="00B87851">
        <w:rPr>
          <w:rFonts w:asciiTheme="majorHAnsi" w:hAnsiTheme="majorHAnsi" w:cstheme="majorHAnsi"/>
          <w:szCs w:val="26"/>
          <w:u w:val="single"/>
        </w:rPr>
        <w:t>Bunkers on islands would have higher survivability compared to those close to population centers</w:t>
      </w:r>
      <w:r w:rsidRPr="00B87851">
        <w:rPr>
          <w:rFonts w:asciiTheme="majorHAnsi" w:hAnsiTheme="majorHAnsi" w:cstheme="majorHAnsi"/>
          <w:sz w:val="16"/>
          <w:szCs w:val="26"/>
        </w:rPr>
        <w:t>, as they will be neither a military target nor as accessible to looters or unintentionally dangerous (</w:t>
      </w:r>
      <w:proofErr w:type="gramStart"/>
      <w:r w:rsidRPr="00B87851">
        <w:rPr>
          <w:rFonts w:asciiTheme="majorHAnsi" w:hAnsiTheme="majorHAnsi" w:cstheme="majorHAnsi"/>
          <w:sz w:val="16"/>
          <w:szCs w:val="26"/>
        </w:rPr>
        <w:t>e.g.</w:t>
      </w:r>
      <w:proofErr w:type="gramEnd"/>
      <w:r w:rsidRPr="00B87851">
        <w:rPr>
          <w:rFonts w:asciiTheme="majorHAnsi" w:hAnsiTheme="majorHAnsi" w:cstheme="majorHAnsi"/>
          <w:sz w:val="16"/>
          <w:szCs w:val="26"/>
        </w:rPr>
        <w:t xml:space="preserve"> infected) refugees. </w:t>
      </w:r>
      <w:r w:rsidRPr="00B87851">
        <w:rPr>
          <w:rFonts w:asciiTheme="majorHAnsi" w:hAnsiTheme="majorHAnsi" w:cstheme="majorHAnsi"/>
          <w:szCs w:val="26"/>
          <w:u w:val="single"/>
        </w:rPr>
        <w:t xml:space="preserve">These bunkers could potentially be connected to water sources </w:t>
      </w:r>
      <w:r w:rsidRPr="00B87851">
        <w:rPr>
          <w:rFonts w:asciiTheme="majorHAnsi" w:hAnsiTheme="majorHAnsi" w:cstheme="majorHAnsi"/>
          <w:szCs w:val="26"/>
          <w:u w:val="single"/>
        </w:rPr>
        <w:lastRenderedPageBreak/>
        <w:t>by underwater pipes, and passages could provide cooling, access and even oxygen and food sources.</w:t>
      </w:r>
    </w:p>
    <w:p w14:paraId="0AE8F86D" w14:textId="5CB8B86E" w:rsidR="00CF390E" w:rsidRPr="00B87851" w:rsidRDefault="00CF390E" w:rsidP="005824FB">
      <w:pPr>
        <w:rPr>
          <w:rFonts w:asciiTheme="majorHAnsi" w:hAnsiTheme="majorHAnsi" w:cstheme="majorHAnsi"/>
        </w:rPr>
      </w:pPr>
    </w:p>
    <w:p w14:paraId="461DCE74" w14:textId="77777777" w:rsidR="00CF390E" w:rsidRPr="00B87851" w:rsidRDefault="00CF390E" w:rsidP="00CF390E">
      <w:pPr>
        <w:pStyle w:val="Heading4"/>
        <w:rPr>
          <w:rFonts w:asciiTheme="majorHAnsi" w:hAnsiTheme="majorHAnsi" w:cstheme="majorHAnsi"/>
        </w:rPr>
      </w:pPr>
      <w:r w:rsidRPr="00B87851">
        <w:rPr>
          <w:rFonts w:asciiTheme="majorHAnsi" w:hAnsiTheme="majorHAnsi" w:cstheme="majorHAnsi"/>
        </w:rPr>
        <w:t xml:space="preserve">Nuke war wouldn’t cause extinction – but - industrial civilization wouldn’t recover. </w:t>
      </w:r>
    </w:p>
    <w:p w14:paraId="00860A57" w14:textId="77777777" w:rsidR="00CF390E" w:rsidRPr="00B87851" w:rsidRDefault="00CF390E" w:rsidP="00CF390E">
      <w:pPr>
        <w:rPr>
          <w:rStyle w:val="Hyperlink"/>
          <w:rFonts w:asciiTheme="majorHAnsi" w:hAnsiTheme="majorHAnsi" w:cstheme="majorHAnsi"/>
          <w:sz w:val="16"/>
          <w:szCs w:val="26"/>
          <w:lang w:val="es-ES"/>
        </w:rPr>
      </w:pPr>
      <w:r w:rsidRPr="00B87851">
        <w:rPr>
          <w:rFonts w:asciiTheme="majorHAnsi" w:hAnsiTheme="majorHAnsi" w:cstheme="majorHAnsi"/>
          <w:sz w:val="16"/>
          <w:szCs w:val="26"/>
        </w:rPr>
        <w:t xml:space="preserve">Lewis </w:t>
      </w:r>
      <w:proofErr w:type="spellStart"/>
      <w:r w:rsidRPr="00B87851">
        <w:rPr>
          <w:rFonts w:asciiTheme="majorHAnsi" w:hAnsiTheme="majorHAnsi" w:cstheme="majorHAnsi"/>
          <w:b/>
          <w:szCs w:val="26"/>
          <w:u w:val="single"/>
        </w:rPr>
        <w:t>Dartnell</w:t>
      </w:r>
      <w:proofErr w:type="spellEnd"/>
      <w:r w:rsidRPr="00B87851">
        <w:rPr>
          <w:rFonts w:asciiTheme="majorHAnsi" w:hAnsiTheme="majorHAnsi" w:cstheme="majorHAnsi"/>
          <w:b/>
          <w:szCs w:val="26"/>
          <w:u w:val="single"/>
        </w:rPr>
        <w:t xml:space="preserve"> 15</w:t>
      </w:r>
      <w:r w:rsidRPr="00B87851">
        <w:rPr>
          <w:rFonts w:asciiTheme="majorHAnsi" w:hAnsiTheme="majorHAnsi" w:cstheme="majorHAnsi"/>
          <w:sz w:val="16"/>
          <w:szCs w:val="26"/>
        </w:rP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without fossil fuels? – Lewis </w:t>
      </w:r>
      <w:proofErr w:type="spellStart"/>
      <w:r w:rsidRPr="00B87851">
        <w:rPr>
          <w:rFonts w:asciiTheme="majorHAnsi" w:hAnsiTheme="majorHAnsi" w:cstheme="majorHAnsi"/>
          <w:sz w:val="16"/>
          <w:szCs w:val="26"/>
        </w:rPr>
        <w:t>Dartnell</w:t>
      </w:r>
      <w:proofErr w:type="spellEnd"/>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lang w:val="es-ES"/>
        </w:rPr>
        <w:t>Aeon</w:t>
      </w:r>
      <w:proofErr w:type="spellEnd"/>
      <w:r w:rsidRPr="00B87851">
        <w:rPr>
          <w:rFonts w:asciiTheme="majorHAnsi" w:hAnsiTheme="majorHAnsi" w:cstheme="majorHAnsi"/>
          <w:sz w:val="16"/>
          <w:szCs w:val="26"/>
          <w:lang w:val="es-ES"/>
        </w:rPr>
        <w:t xml:space="preserve">. </w:t>
      </w:r>
      <w:hyperlink r:id="rId31" w:history="1">
        <w:r w:rsidRPr="00B87851">
          <w:rPr>
            <w:rStyle w:val="Hyperlink"/>
            <w:rFonts w:asciiTheme="majorHAnsi" w:hAnsiTheme="majorHAnsi" w:cstheme="majorHAnsi"/>
            <w:sz w:val="16"/>
            <w:szCs w:val="26"/>
            <w:lang w:val="es-ES"/>
          </w:rPr>
          <w:t>https://aeon.co/essays/could-we-reboot-a-modern-civilisation-without-fossil-fuels</w:t>
        </w:r>
      </w:hyperlink>
    </w:p>
    <w:p w14:paraId="3147690C" w14:textId="77777777" w:rsidR="00CF390E" w:rsidRPr="00B87851" w:rsidRDefault="00CF390E" w:rsidP="00CF390E">
      <w:pPr>
        <w:rPr>
          <w:rFonts w:asciiTheme="majorHAnsi" w:hAnsiTheme="majorHAnsi" w:cstheme="majorHAnsi"/>
          <w:sz w:val="16"/>
          <w:szCs w:val="26"/>
        </w:rPr>
      </w:pPr>
      <w:r w:rsidRPr="00B87851">
        <w:rPr>
          <w:rStyle w:val="Emphasis"/>
          <w:rFonts w:asciiTheme="majorHAnsi" w:hAnsiTheme="majorHAnsi" w:cstheme="majorHAnsi"/>
          <w:sz w:val="26"/>
          <w:szCs w:val="26"/>
        </w:rPr>
        <w:t xml:space="preserve">Imagine </w:t>
      </w:r>
      <w:r w:rsidRPr="00B87851">
        <w:rPr>
          <w:rFonts w:asciiTheme="majorHAnsi" w:hAnsiTheme="majorHAnsi" w:cstheme="majorHAnsi"/>
          <w:sz w:val="16"/>
          <w:szCs w:val="26"/>
        </w:rPr>
        <w:t xml:space="preserve">that the world as we know it ends tomorrow. </w:t>
      </w:r>
      <w:r w:rsidRPr="00B87851">
        <w:rPr>
          <w:rStyle w:val="StyleUnderline"/>
          <w:rFonts w:asciiTheme="majorHAnsi" w:hAnsiTheme="majorHAnsi" w:cstheme="majorHAnsi"/>
          <w:sz w:val="26"/>
          <w:szCs w:val="26"/>
        </w:rPr>
        <w:t xml:space="preserve">There’s a global catastrophe: a pandemic virus, an asteroid strike, or perhaps a </w:t>
      </w:r>
      <w:r w:rsidRPr="00B87851">
        <w:rPr>
          <w:rStyle w:val="Emphasis"/>
          <w:rFonts w:asciiTheme="majorHAnsi" w:hAnsiTheme="majorHAnsi" w:cstheme="majorHAnsi"/>
          <w:sz w:val="26"/>
          <w:szCs w:val="26"/>
        </w:rPr>
        <w:t>nuclear holocaust.</w:t>
      </w:r>
      <w:r w:rsidRPr="00B87851">
        <w:rPr>
          <w:rFonts w:asciiTheme="majorHAnsi" w:hAnsiTheme="majorHAnsi" w:cstheme="majorHAnsi"/>
          <w:sz w:val="16"/>
          <w:szCs w:val="26"/>
        </w:rPr>
        <w:t xml:space="preserve"> </w:t>
      </w:r>
      <w:proofErr w:type="gramStart"/>
      <w:r w:rsidRPr="00B87851">
        <w:rPr>
          <w:rFonts w:asciiTheme="majorHAnsi" w:hAnsiTheme="majorHAnsi" w:cstheme="majorHAnsi"/>
          <w:sz w:val="16"/>
          <w:szCs w:val="26"/>
        </w:rPr>
        <w:t xml:space="preserve">The </w:t>
      </w:r>
      <w:r w:rsidRPr="00B87851">
        <w:rPr>
          <w:rStyle w:val="StyleUnderline"/>
          <w:rFonts w:asciiTheme="majorHAnsi" w:hAnsiTheme="majorHAnsi" w:cstheme="majorHAnsi"/>
          <w:sz w:val="26"/>
          <w:szCs w:val="26"/>
        </w:rPr>
        <w:t>vast majority of</w:t>
      </w:r>
      <w:proofErr w:type="gramEnd"/>
      <w:r w:rsidRPr="00B87851">
        <w:rPr>
          <w:rStyle w:val="StyleUnderline"/>
          <w:rFonts w:asciiTheme="majorHAnsi" w:hAnsiTheme="majorHAnsi" w:cstheme="majorHAnsi"/>
          <w:sz w:val="26"/>
          <w:szCs w:val="26"/>
        </w:rPr>
        <w:t xml:space="preserve"> the human race perishes.</w:t>
      </w:r>
      <w:r w:rsidRPr="00B87851">
        <w:rPr>
          <w:rFonts w:asciiTheme="majorHAnsi" w:hAnsiTheme="majorHAnsi" w:cstheme="majorHAnsi"/>
          <w:sz w:val="16"/>
          <w:szCs w:val="26"/>
        </w:rPr>
        <w:t xml:space="preserve"> Our </w:t>
      </w:r>
      <w:proofErr w:type="spellStart"/>
      <w:r w:rsidRPr="00B87851">
        <w:rPr>
          <w:rStyle w:val="Emphasis"/>
          <w:rFonts w:asciiTheme="majorHAnsi" w:hAnsiTheme="majorHAnsi" w:cstheme="majorHAnsi"/>
          <w:sz w:val="26"/>
          <w:szCs w:val="26"/>
        </w:rPr>
        <w:t>civilisation</w:t>
      </w:r>
      <w:proofErr w:type="spellEnd"/>
      <w:r w:rsidRPr="00B87851">
        <w:rPr>
          <w:rStyle w:val="Emphasis"/>
          <w:rFonts w:asciiTheme="majorHAnsi" w:hAnsiTheme="majorHAnsi" w:cstheme="majorHAnsi"/>
          <w:sz w:val="26"/>
          <w:szCs w:val="26"/>
        </w:rPr>
        <w:t xml:space="preserve"> collapses</w:t>
      </w:r>
      <w:r w:rsidRPr="00B87851">
        <w:rPr>
          <w:rFonts w:asciiTheme="majorHAnsi" w:hAnsiTheme="majorHAnsi" w:cstheme="majorHAnsi"/>
          <w:sz w:val="16"/>
          <w:szCs w:val="26"/>
        </w:rPr>
        <w:t xml:space="preserve">. The post-apocalyptic survivors find themselves in a devastated world of decaying, deserted cities and roving gangs of bandits looting and taking by force. </w:t>
      </w:r>
      <w:r w:rsidRPr="00B87851">
        <w:rPr>
          <w:rStyle w:val="Emphasis"/>
          <w:rFonts w:asciiTheme="majorHAnsi" w:hAnsiTheme="majorHAnsi" w:cstheme="majorHAnsi"/>
          <w:sz w:val="26"/>
          <w:szCs w:val="26"/>
        </w:rPr>
        <w:t xml:space="preserve">Bad as things sound, that’s not the end for humanity. </w:t>
      </w:r>
      <w:r w:rsidRPr="00B87851">
        <w:rPr>
          <w:rFonts w:asciiTheme="majorHAnsi" w:hAnsiTheme="majorHAnsi" w:cstheme="majorHAnsi"/>
          <w:sz w:val="16"/>
          <w:szCs w:val="26"/>
        </w:rPr>
        <w:t xml:space="preserve">We bounce back. Sooner or later, </w:t>
      </w:r>
      <w:r w:rsidRPr="00B87851">
        <w:rPr>
          <w:rStyle w:val="Emphasis"/>
          <w:rFonts w:asciiTheme="majorHAnsi" w:hAnsiTheme="majorHAnsi" w:cstheme="majorHAnsi"/>
          <w:sz w:val="26"/>
          <w:szCs w:val="26"/>
        </w:rPr>
        <w:t>peace and order emerge again</w:t>
      </w:r>
      <w:r w:rsidRPr="00B87851">
        <w:rPr>
          <w:rFonts w:asciiTheme="majorHAnsi" w:hAnsiTheme="majorHAnsi" w:cstheme="majorHAnsi"/>
          <w:sz w:val="16"/>
          <w:szCs w:val="26"/>
        </w:rPr>
        <w:t xml:space="preserve">, just as they have time and again through history. </w:t>
      </w:r>
      <w:r w:rsidRPr="00B87851">
        <w:rPr>
          <w:rStyle w:val="Emphasis"/>
          <w:rFonts w:asciiTheme="majorHAnsi" w:hAnsiTheme="majorHAnsi" w:cstheme="majorHAnsi"/>
          <w:sz w:val="26"/>
          <w:szCs w:val="26"/>
        </w:rPr>
        <w:t>Stable communities take shape.</w:t>
      </w:r>
      <w:r w:rsidRPr="00B87851">
        <w:rPr>
          <w:rFonts w:asciiTheme="majorHAnsi" w:hAnsiTheme="majorHAnsi" w:cstheme="majorHAnsi"/>
          <w:sz w:val="16"/>
          <w:szCs w:val="26"/>
        </w:rPr>
        <w:t xml:space="preserve"> They begin the </w:t>
      </w:r>
      <w:proofErr w:type="spellStart"/>
      <w:r w:rsidRPr="00B87851">
        <w:rPr>
          <w:rFonts w:asciiTheme="majorHAnsi" w:hAnsiTheme="majorHAnsi" w:cstheme="majorHAnsi"/>
          <w:sz w:val="16"/>
          <w:szCs w:val="26"/>
        </w:rPr>
        <w:t>agonising</w:t>
      </w:r>
      <w:proofErr w:type="spellEnd"/>
      <w:r w:rsidRPr="00B87851">
        <w:rPr>
          <w:rFonts w:asciiTheme="majorHAnsi" w:hAnsiTheme="majorHAnsi" w:cstheme="majorHAnsi"/>
          <w:sz w:val="16"/>
          <w:szCs w:val="26"/>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Let’s make the basis of this thought experiment a little more specific. </w:t>
      </w:r>
      <w:r w:rsidRPr="00B87851">
        <w:rPr>
          <w:rStyle w:val="StyleUnderline"/>
          <w:rFonts w:asciiTheme="majorHAnsi" w:hAnsiTheme="majorHAnsi" w:cstheme="majorHAnsi"/>
          <w:sz w:val="26"/>
          <w:szCs w:val="26"/>
        </w:rPr>
        <w:t xml:space="preserve">Today, we have already consumed the most easily drainable crude oil and, particularly in Britain, much of the shallowest, most readily mined deposits of coal. </w:t>
      </w:r>
      <w:r w:rsidRPr="00B87851">
        <w:rPr>
          <w:rStyle w:val="Emphasis"/>
          <w:rFonts w:asciiTheme="majorHAnsi" w:hAnsiTheme="majorHAnsi" w:cstheme="majorHAnsi"/>
          <w:sz w:val="26"/>
          <w:szCs w:val="26"/>
        </w:rPr>
        <w:t xml:space="preserve">Fossil fuels are central to the </w:t>
      </w:r>
      <w:proofErr w:type="spellStart"/>
      <w:r w:rsidRPr="00B87851">
        <w:rPr>
          <w:rStyle w:val="Emphasis"/>
          <w:rFonts w:asciiTheme="majorHAnsi" w:hAnsiTheme="majorHAnsi" w:cstheme="majorHAnsi"/>
          <w:sz w:val="26"/>
          <w:szCs w:val="26"/>
        </w:rPr>
        <w:t>organisation</w:t>
      </w:r>
      <w:proofErr w:type="spellEnd"/>
      <w:r w:rsidRPr="00B87851">
        <w:rPr>
          <w:rStyle w:val="Emphasis"/>
          <w:rFonts w:asciiTheme="majorHAnsi" w:hAnsiTheme="majorHAnsi" w:cstheme="majorHAnsi"/>
          <w:sz w:val="26"/>
          <w:szCs w:val="26"/>
        </w:rPr>
        <w:t xml:space="preserve"> of modern industrial society</w:t>
      </w:r>
      <w:r w:rsidRPr="00B87851">
        <w:rPr>
          <w:rFonts w:asciiTheme="majorHAnsi" w:hAnsiTheme="majorHAnsi" w:cstheme="majorHAnsi"/>
          <w:sz w:val="16"/>
          <w:szCs w:val="26"/>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B87851">
        <w:rPr>
          <w:rStyle w:val="StyleUnderline"/>
          <w:rFonts w:asciiTheme="majorHAnsi" w:hAnsiTheme="majorHAnsi" w:cstheme="majorHAnsi"/>
          <w:sz w:val="26"/>
          <w:szCs w:val="26"/>
        </w:rPr>
        <w:t>would a society starting over on a planet stripped of its fossil fuel deposits have the chance to progress through its own Industrial Revolution</w:t>
      </w:r>
      <w:r w:rsidRPr="00B87851">
        <w:rPr>
          <w:rFonts w:asciiTheme="majorHAnsi" w:hAnsiTheme="majorHAnsi" w:cstheme="majorHAnsi"/>
          <w:sz w:val="16"/>
          <w:szCs w:val="26"/>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B87851">
        <w:rPr>
          <w:rStyle w:val="Emphasis"/>
          <w:rFonts w:asciiTheme="majorHAnsi" w:hAnsiTheme="majorHAnsi" w:cstheme="majorHAnsi"/>
          <w:sz w:val="26"/>
          <w:szCs w:val="26"/>
        </w:rPr>
        <w:t xml:space="preserve">You can’t smelt metal, make glass, roast the ingredients of concrete, or </w:t>
      </w:r>
      <w:proofErr w:type="spellStart"/>
      <w:r w:rsidRPr="00B87851">
        <w:rPr>
          <w:rStyle w:val="Emphasis"/>
          <w:rFonts w:asciiTheme="majorHAnsi" w:hAnsiTheme="majorHAnsi" w:cstheme="majorHAnsi"/>
          <w:sz w:val="26"/>
          <w:szCs w:val="26"/>
        </w:rPr>
        <w:t>synthesise</w:t>
      </w:r>
      <w:proofErr w:type="spellEnd"/>
      <w:r w:rsidRPr="00B87851">
        <w:rPr>
          <w:rStyle w:val="Emphasis"/>
          <w:rFonts w:asciiTheme="majorHAnsi" w:hAnsiTheme="majorHAnsi" w:cstheme="majorHAnsi"/>
          <w:sz w:val="26"/>
          <w:szCs w:val="26"/>
        </w:rPr>
        <w:t xml:space="preserve"> artificial </w:t>
      </w:r>
      <w:proofErr w:type="spellStart"/>
      <w:r w:rsidRPr="00B87851">
        <w:rPr>
          <w:rStyle w:val="Emphasis"/>
          <w:rFonts w:asciiTheme="majorHAnsi" w:hAnsiTheme="majorHAnsi" w:cstheme="majorHAnsi"/>
          <w:sz w:val="26"/>
          <w:szCs w:val="26"/>
        </w:rPr>
        <w:t>fertiliser</w:t>
      </w:r>
      <w:proofErr w:type="spellEnd"/>
      <w:r w:rsidRPr="00B87851">
        <w:rPr>
          <w:rStyle w:val="Emphasis"/>
          <w:rFonts w:asciiTheme="majorHAnsi" w:hAnsiTheme="majorHAnsi" w:cstheme="majorHAnsi"/>
          <w:sz w:val="26"/>
          <w:szCs w:val="26"/>
        </w:rPr>
        <w:t xml:space="preserve"> without a lot of heat. It is fossil fuels – coal, </w:t>
      </w:r>
      <w:proofErr w:type="gramStart"/>
      <w:r w:rsidRPr="00B87851">
        <w:rPr>
          <w:rStyle w:val="Emphasis"/>
          <w:rFonts w:asciiTheme="majorHAnsi" w:hAnsiTheme="majorHAnsi" w:cstheme="majorHAnsi"/>
          <w:sz w:val="26"/>
          <w:szCs w:val="26"/>
        </w:rPr>
        <w:t>gas</w:t>
      </w:r>
      <w:proofErr w:type="gramEnd"/>
      <w:r w:rsidRPr="00B87851">
        <w:rPr>
          <w:rStyle w:val="Emphasis"/>
          <w:rFonts w:asciiTheme="majorHAnsi" w:hAnsiTheme="majorHAnsi" w:cstheme="majorHAnsi"/>
          <w:sz w:val="26"/>
          <w:szCs w:val="26"/>
        </w:rPr>
        <w:t xml:space="preserve"> and oil – that provide most of this thermal energy.</w:t>
      </w:r>
      <w:r w:rsidRPr="00B87851">
        <w:rPr>
          <w:rFonts w:asciiTheme="majorHAnsi" w:hAnsiTheme="majorHAnsi" w:cstheme="majorHAnsi"/>
          <w:sz w:val="16"/>
          <w:szCs w:val="26"/>
        </w:rPr>
        <w:t xml:space="preserve"> In fact, the problem is even worse than that. </w:t>
      </w:r>
      <w:r w:rsidRPr="00B87851">
        <w:rPr>
          <w:rStyle w:val="StyleUnderline"/>
          <w:rFonts w:asciiTheme="majorHAnsi" w:hAnsiTheme="majorHAnsi" w:cstheme="majorHAnsi"/>
          <w:sz w:val="26"/>
          <w:szCs w:val="26"/>
        </w:rPr>
        <w:t>Many of the chemicals required in bulk to run the modern world, from pesticides to plastics, derive from the diverse organic compounds in crude oil.</w:t>
      </w:r>
      <w:r w:rsidRPr="00B87851">
        <w:rPr>
          <w:rFonts w:asciiTheme="majorHAnsi" w:hAnsiTheme="majorHAnsi" w:cstheme="majorHAnsi"/>
          <w:sz w:val="16"/>
          <w:szCs w:val="2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B87851">
        <w:rPr>
          <w:rStyle w:val="Emphasis"/>
          <w:rFonts w:asciiTheme="majorHAnsi" w:hAnsiTheme="majorHAnsi" w:cstheme="majorHAnsi"/>
          <w:sz w:val="26"/>
          <w:szCs w:val="26"/>
        </w:rPr>
        <w:t>everybody knows that we must transition to a low-carbon economy</w:t>
      </w:r>
      <w:r w:rsidRPr="00B87851">
        <w:rPr>
          <w:rFonts w:asciiTheme="majorHAnsi" w:hAnsiTheme="majorHAnsi" w:cstheme="majorHAnsi"/>
          <w:sz w:val="16"/>
          <w:szCs w:val="26"/>
        </w:rPr>
        <w:t xml:space="preserve"> one way or another. No, I want to answer a question whose interest is (let’s hope) more theoretical. Is the emergence of a technologically advanced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necessarily contingent on the easy availability of ancient energy? </w:t>
      </w:r>
      <w:r w:rsidRPr="00B87851">
        <w:rPr>
          <w:rStyle w:val="StyleUnderline"/>
          <w:rFonts w:asciiTheme="majorHAnsi" w:hAnsiTheme="majorHAnsi" w:cstheme="majorHAnsi"/>
          <w:sz w:val="26"/>
          <w:szCs w:val="26"/>
        </w:rPr>
        <w:t xml:space="preserve">Is it possible to build an </w:t>
      </w:r>
      <w:proofErr w:type="spellStart"/>
      <w:r w:rsidRPr="00B87851">
        <w:rPr>
          <w:rStyle w:val="StyleUnderline"/>
          <w:rFonts w:asciiTheme="majorHAnsi" w:hAnsiTheme="majorHAnsi" w:cstheme="majorHAnsi"/>
          <w:sz w:val="26"/>
          <w:szCs w:val="26"/>
        </w:rPr>
        <w:t>industrialised</w:t>
      </w:r>
      <w:proofErr w:type="spellEnd"/>
      <w:r w:rsidRPr="00B87851">
        <w:rPr>
          <w:rStyle w:val="StyleUnderline"/>
          <w:rFonts w:asciiTheme="majorHAnsi" w:hAnsiTheme="majorHAnsi" w:cstheme="majorHAnsi"/>
          <w:sz w:val="26"/>
          <w:szCs w:val="26"/>
        </w:rPr>
        <w:t xml:space="preserve"> </w:t>
      </w:r>
      <w:proofErr w:type="spellStart"/>
      <w:r w:rsidRPr="00B87851">
        <w:rPr>
          <w:rStyle w:val="StyleUnderline"/>
          <w:rFonts w:asciiTheme="majorHAnsi" w:hAnsiTheme="majorHAnsi" w:cstheme="majorHAnsi"/>
          <w:sz w:val="26"/>
          <w:szCs w:val="26"/>
        </w:rPr>
        <w:t>civilisation</w:t>
      </w:r>
      <w:proofErr w:type="spellEnd"/>
      <w:r w:rsidRPr="00B87851">
        <w:rPr>
          <w:rStyle w:val="StyleUnderline"/>
          <w:rFonts w:asciiTheme="majorHAnsi" w:hAnsiTheme="majorHAnsi" w:cstheme="majorHAnsi"/>
          <w:sz w:val="26"/>
          <w:szCs w:val="26"/>
        </w:rPr>
        <w:t xml:space="preserve"> without fossil fuels? And the answer to that question is: maybe – but it would be extremely difficult.</w:t>
      </w:r>
      <w:r w:rsidRPr="00B87851">
        <w:rPr>
          <w:rFonts w:asciiTheme="majorHAnsi" w:hAnsiTheme="majorHAnsi" w:cstheme="majorHAnsi"/>
          <w:sz w:val="16"/>
          <w:szCs w:val="26"/>
        </w:rPr>
        <w:t xml:space="preserve"> Let’s see how. We’ll start with a natural thought. Many of our alternative energy technologies are already highly developed. </w:t>
      </w:r>
      <w:r w:rsidRPr="00B87851">
        <w:rPr>
          <w:rStyle w:val="Emphasis"/>
          <w:rFonts w:asciiTheme="majorHAnsi" w:hAnsiTheme="majorHAnsi" w:cstheme="majorHAnsi"/>
          <w:sz w:val="26"/>
          <w:szCs w:val="26"/>
        </w:rPr>
        <w:t>Solar panels</w:t>
      </w:r>
      <w:r w:rsidRPr="00B87851">
        <w:rPr>
          <w:rFonts w:asciiTheme="majorHAnsi" w:hAnsiTheme="majorHAnsi" w:cstheme="majorHAnsi"/>
          <w:sz w:val="16"/>
          <w:szCs w:val="26"/>
        </w:rPr>
        <w:t xml:space="preserve">, for example, represent a good option today, and are appearing more and more on the roofs of houses and businesses. It’s tempting to think that a rebooted society could simply pick up where we leave off. Why couldn’t our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w:t>
      </w:r>
      <w:r w:rsidRPr="00B87851">
        <w:rPr>
          <w:rFonts w:asciiTheme="majorHAnsi" w:hAnsiTheme="majorHAnsi" w:cstheme="majorHAnsi"/>
          <w:sz w:val="16"/>
          <w:szCs w:val="26"/>
        </w:rPr>
        <w:lastRenderedPageBreak/>
        <w:t xml:space="preserve">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B87851">
        <w:rPr>
          <w:rStyle w:val="Emphasis"/>
          <w:rFonts w:asciiTheme="majorHAnsi" w:hAnsiTheme="majorHAnsi" w:cstheme="majorHAnsi"/>
          <w:sz w:val="26"/>
          <w:szCs w:val="26"/>
        </w:rPr>
        <w:t xml:space="preserve">New ones would be fiendishly difficult to create from scratch. </w:t>
      </w:r>
      <w:r w:rsidRPr="00B87851">
        <w:rPr>
          <w:rFonts w:asciiTheme="majorHAnsi" w:hAnsiTheme="majorHAnsi" w:cstheme="majorHAnsi"/>
          <w:sz w:val="16"/>
          <w:szCs w:val="26"/>
        </w:rPr>
        <w:t>S</w:t>
      </w:r>
      <w:r w:rsidRPr="00B87851">
        <w:rPr>
          <w:rStyle w:val="StyleUnderline"/>
          <w:rFonts w:asciiTheme="majorHAnsi" w:hAnsiTheme="majorHAnsi" w:cstheme="majorHAnsi"/>
          <w:sz w:val="26"/>
          <w:szCs w:val="26"/>
        </w:rPr>
        <w:t>olar panels are made from thin slices of extremely pure silicon, and although the raw material is common sand, it must be processed and refined using complex and precise techniques – the same technological capabilities</w:t>
      </w:r>
      <w:proofErr w:type="gramStart"/>
      <w:r w:rsidRPr="00B87851">
        <w:rPr>
          <w:rStyle w:val="StyleUnderline"/>
          <w:rFonts w:asciiTheme="majorHAnsi" w:hAnsiTheme="majorHAnsi" w:cstheme="majorHAnsi"/>
          <w:sz w:val="26"/>
          <w:szCs w:val="26"/>
        </w:rPr>
        <w:t>, more or less, that</w:t>
      </w:r>
      <w:proofErr w:type="gramEnd"/>
      <w:r w:rsidRPr="00B87851">
        <w:rPr>
          <w:rStyle w:val="StyleUnderline"/>
          <w:rFonts w:asciiTheme="majorHAnsi" w:hAnsiTheme="majorHAnsi" w:cstheme="majorHAnsi"/>
          <w:sz w:val="26"/>
          <w:szCs w:val="26"/>
        </w:rPr>
        <w:t xml:space="preserve"> we need for modern semiconductor electronics components.</w:t>
      </w:r>
      <w:r w:rsidRPr="00B87851">
        <w:rPr>
          <w:rFonts w:asciiTheme="majorHAnsi" w:hAnsiTheme="majorHAnsi" w:cstheme="majorHAnsi"/>
          <w:sz w:val="16"/>
          <w:szCs w:val="26"/>
        </w:rPr>
        <w:t xml:space="preserve"> These techniques took a long time to </w:t>
      </w:r>
      <w:proofErr w:type="gramStart"/>
      <w:r w:rsidRPr="00B87851">
        <w:rPr>
          <w:rFonts w:asciiTheme="majorHAnsi" w:hAnsiTheme="majorHAnsi" w:cstheme="majorHAnsi"/>
          <w:sz w:val="16"/>
          <w:szCs w:val="26"/>
        </w:rPr>
        <w:t>develop, and</w:t>
      </w:r>
      <w:proofErr w:type="gramEnd"/>
      <w:r w:rsidRPr="00B87851">
        <w:rPr>
          <w:rFonts w:asciiTheme="majorHAnsi" w:hAnsiTheme="majorHAnsi" w:cstheme="majorHAnsi"/>
          <w:sz w:val="16"/>
          <w:szCs w:val="26"/>
        </w:rPr>
        <w:t xml:space="preserve"> would presumably take a long time to recover. So photovoltaic solar power would not be within the capability of a society early in the </w:t>
      </w:r>
      <w:proofErr w:type="spellStart"/>
      <w:r w:rsidRPr="00B87851">
        <w:rPr>
          <w:rFonts w:asciiTheme="majorHAnsi" w:hAnsiTheme="majorHAnsi" w:cstheme="majorHAnsi"/>
          <w:sz w:val="16"/>
          <w:szCs w:val="26"/>
        </w:rPr>
        <w:t>industrialisation</w:t>
      </w:r>
      <w:proofErr w:type="spellEnd"/>
      <w:r w:rsidRPr="00B87851">
        <w:rPr>
          <w:rFonts w:asciiTheme="majorHAnsi" w:hAnsiTheme="majorHAnsi" w:cstheme="majorHAnsi"/>
          <w:sz w:val="16"/>
          <w:szCs w:val="26"/>
        </w:rPr>
        <w:t xml:space="preserve"> process. Perhaps, though, we were on the right track by starting with electrical power. </w:t>
      </w:r>
      <w:r w:rsidRPr="00B87851">
        <w:rPr>
          <w:rStyle w:val="Emphasis"/>
          <w:rFonts w:asciiTheme="majorHAnsi" w:hAnsiTheme="majorHAnsi" w:cstheme="majorHAnsi"/>
          <w:sz w:val="26"/>
          <w:szCs w:val="26"/>
        </w:rPr>
        <w:t>Most</w:t>
      </w:r>
      <w:r w:rsidRPr="00B87851">
        <w:rPr>
          <w:rFonts w:asciiTheme="majorHAnsi" w:hAnsiTheme="majorHAnsi" w:cstheme="majorHAnsi"/>
          <w:sz w:val="16"/>
          <w:szCs w:val="26"/>
        </w:rPr>
        <w:t xml:space="preserve"> of our </w:t>
      </w:r>
      <w:r w:rsidRPr="00B87851">
        <w:rPr>
          <w:rStyle w:val="Emphasis"/>
          <w:rFonts w:asciiTheme="majorHAnsi" w:hAnsiTheme="majorHAnsi" w:cstheme="majorHAnsi"/>
          <w:sz w:val="26"/>
          <w:szCs w:val="26"/>
        </w:rPr>
        <w:t>renewable-energy technologies produce electricity</w:t>
      </w:r>
      <w:r w:rsidRPr="00B87851">
        <w:rPr>
          <w:rFonts w:asciiTheme="majorHAnsi" w:hAnsiTheme="majorHAnsi" w:cstheme="majorHAnsi"/>
          <w:sz w:val="16"/>
          <w:szCs w:val="26"/>
        </w:rPr>
        <w:t xml:space="preserve">. In our own historical development, it so happens that </w:t>
      </w:r>
      <w:r w:rsidRPr="00B87851">
        <w:rPr>
          <w:rStyle w:val="StyleUnderline"/>
          <w:rFonts w:asciiTheme="majorHAnsi" w:hAnsiTheme="majorHAnsi" w:cstheme="majorHAnsi"/>
          <w:sz w:val="26"/>
          <w:szCs w:val="26"/>
        </w:rPr>
        <w:t>the core phenomena of electricity were discovered in the first half of the 1800s, well after the early development of steam engines</w:t>
      </w:r>
      <w:r w:rsidRPr="00B87851">
        <w:rPr>
          <w:rFonts w:asciiTheme="majorHAnsi" w:hAnsiTheme="majorHAnsi" w:cstheme="majorHAnsi"/>
          <w:sz w:val="16"/>
          <w:szCs w:val="26"/>
        </w:rPr>
        <w:t xml:space="preserve">. Heavy industry was already committed to combustion-based machinery, and electricity has largely assumed a subsidiary role in the </w:t>
      </w:r>
      <w:proofErr w:type="spellStart"/>
      <w:r w:rsidRPr="00B87851">
        <w:rPr>
          <w:rFonts w:asciiTheme="majorHAnsi" w:hAnsiTheme="majorHAnsi" w:cstheme="majorHAnsi"/>
          <w:sz w:val="16"/>
          <w:szCs w:val="26"/>
        </w:rPr>
        <w:t>organisation</w:t>
      </w:r>
      <w:proofErr w:type="spellEnd"/>
      <w:r w:rsidRPr="00B87851">
        <w:rPr>
          <w:rFonts w:asciiTheme="majorHAnsi" w:hAnsiTheme="majorHAnsi" w:cstheme="majorHAnsi"/>
          <w:sz w:val="16"/>
          <w:szCs w:val="2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B87851">
        <w:rPr>
          <w:rStyle w:val="StyleUnderline"/>
          <w:rFonts w:asciiTheme="majorHAnsi" w:hAnsiTheme="majorHAnsi" w:cstheme="majorHAnsi"/>
          <w:sz w:val="26"/>
          <w:szCs w:val="26"/>
        </w:rPr>
        <w:t xml:space="preserve">In a world without fossil fuels, one might envisage an electrified </w:t>
      </w:r>
      <w:proofErr w:type="spellStart"/>
      <w:r w:rsidRPr="00B87851">
        <w:rPr>
          <w:rStyle w:val="StyleUnderline"/>
          <w:rFonts w:asciiTheme="majorHAnsi" w:hAnsiTheme="majorHAnsi" w:cstheme="majorHAnsi"/>
          <w:sz w:val="26"/>
          <w:szCs w:val="26"/>
        </w:rPr>
        <w:t>civilisation</w:t>
      </w:r>
      <w:proofErr w:type="spellEnd"/>
      <w:r w:rsidRPr="00B87851">
        <w:rPr>
          <w:rStyle w:val="StyleUnderline"/>
          <w:rFonts w:asciiTheme="majorHAnsi" w:hAnsiTheme="majorHAnsi" w:cstheme="majorHAnsi"/>
          <w:sz w:val="26"/>
          <w:szCs w:val="26"/>
        </w:rPr>
        <w:t xml:space="preserve"> that largely bypasses combustion engines</w:t>
      </w:r>
      <w:r w:rsidRPr="00B87851">
        <w:rPr>
          <w:rFonts w:asciiTheme="majorHAnsi" w:hAnsiTheme="majorHAnsi" w:cstheme="majorHAnsi"/>
          <w:sz w:val="16"/>
          <w:szCs w:val="26"/>
        </w:rPr>
        <w:t xml:space="preserve">, building its transport infrastructure around electric trains and trams for long-distance and urban transport. I say ‘largely’. We couldn’t get round it all together. </w:t>
      </w:r>
      <w:r w:rsidRPr="00B87851">
        <w:rPr>
          <w:rStyle w:val="Emphasis"/>
          <w:rFonts w:asciiTheme="majorHAnsi" w:hAnsiTheme="majorHAnsi" w:cstheme="majorHAnsi"/>
          <w:sz w:val="26"/>
          <w:szCs w:val="26"/>
        </w:rPr>
        <w:t xml:space="preserve">When it comes to generating the white heat demanded by modern industry, there are few good options but to burn stuff. </w:t>
      </w:r>
      <w:r w:rsidRPr="00B87851">
        <w:rPr>
          <w:rFonts w:asciiTheme="majorHAnsi" w:hAnsiTheme="majorHAnsi" w:cstheme="majorHAnsi"/>
          <w:sz w:val="16"/>
          <w:szCs w:val="26"/>
        </w:rPr>
        <w:t xml:space="preserve">While the electric motor could perhaps replace the coal-burning steam engine for mechanical applications, society, as we’ve already seen, also relies upon thermal energy to drive the essential chemical and physical transformations it needs. </w:t>
      </w:r>
      <w:r w:rsidRPr="00B87851">
        <w:rPr>
          <w:rStyle w:val="Emphasis"/>
          <w:rFonts w:asciiTheme="majorHAnsi" w:hAnsiTheme="majorHAnsi" w:cstheme="majorHAnsi"/>
          <w:sz w:val="26"/>
          <w:szCs w:val="26"/>
        </w:rPr>
        <w:t xml:space="preserve">How could an </w:t>
      </w:r>
      <w:proofErr w:type="spellStart"/>
      <w:r w:rsidRPr="00B87851">
        <w:rPr>
          <w:rStyle w:val="Emphasis"/>
          <w:rFonts w:asciiTheme="majorHAnsi" w:hAnsiTheme="majorHAnsi" w:cstheme="majorHAnsi"/>
          <w:sz w:val="26"/>
          <w:szCs w:val="26"/>
        </w:rPr>
        <w:t>industrialising</w:t>
      </w:r>
      <w:proofErr w:type="spellEnd"/>
      <w:r w:rsidRPr="00B87851">
        <w:rPr>
          <w:rStyle w:val="Emphasis"/>
          <w:rFonts w:asciiTheme="majorHAnsi" w:hAnsiTheme="majorHAnsi" w:cstheme="majorHAnsi"/>
          <w:sz w:val="26"/>
          <w:szCs w:val="26"/>
        </w:rPr>
        <w:t xml:space="preserve"> society produce crucial building materials such as iron and steel, brick, mortar, </w:t>
      </w:r>
      <w:proofErr w:type="gramStart"/>
      <w:r w:rsidRPr="00B87851">
        <w:rPr>
          <w:rStyle w:val="Emphasis"/>
          <w:rFonts w:asciiTheme="majorHAnsi" w:hAnsiTheme="majorHAnsi" w:cstheme="majorHAnsi"/>
          <w:sz w:val="26"/>
          <w:szCs w:val="26"/>
        </w:rPr>
        <w:t>cement</w:t>
      </w:r>
      <w:proofErr w:type="gramEnd"/>
      <w:r w:rsidRPr="00B87851">
        <w:rPr>
          <w:rStyle w:val="Emphasis"/>
          <w:rFonts w:asciiTheme="majorHAnsi" w:hAnsiTheme="majorHAnsi" w:cstheme="majorHAnsi"/>
          <w:sz w:val="26"/>
          <w:szCs w:val="26"/>
        </w:rPr>
        <w:t xml:space="preserve"> and glass without resorting to deposits of coal?</w:t>
      </w:r>
      <w:r w:rsidRPr="00B87851">
        <w:rPr>
          <w:rFonts w:asciiTheme="majorHAnsi" w:hAnsiTheme="majorHAnsi" w:cstheme="majorHAnsi"/>
          <w:sz w:val="16"/>
          <w:szCs w:val="26"/>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w:t>
      </w:r>
      <w:r w:rsidRPr="00B87851">
        <w:rPr>
          <w:rStyle w:val="StyleUnderline"/>
          <w:rFonts w:asciiTheme="majorHAnsi" w:hAnsiTheme="majorHAnsi" w:cstheme="majorHAnsi"/>
          <w:sz w:val="26"/>
          <w:szCs w:val="26"/>
        </w:rPr>
        <w:t>An alternative is to generate high temperatures using solar power directly.</w:t>
      </w:r>
      <w:r w:rsidRPr="00B87851">
        <w:rPr>
          <w:rFonts w:asciiTheme="majorHAnsi" w:hAnsiTheme="majorHAnsi" w:cstheme="majorHAnsi"/>
          <w:sz w:val="16"/>
          <w:szCs w:val="26"/>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B87851">
        <w:rPr>
          <w:rStyle w:val="Emphasis"/>
          <w:rFonts w:asciiTheme="majorHAnsi" w:hAnsiTheme="majorHAnsi" w:cstheme="majorHAnsi"/>
          <w:sz w:val="26"/>
          <w:szCs w:val="26"/>
        </w:rPr>
        <w:t xml:space="preserve">it is difficult (for example) to produce the very high temperatures inside an iron-smelting blast furnace using such a system. </w:t>
      </w:r>
      <w:r w:rsidRPr="00B87851">
        <w:rPr>
          <w:rFonts w:asciiTheme="majorHAnsi" w:hAnsiTheme="majorHAnsi" w:cstheme="majorHAnsi"/>
          <w:sz w:val="16"/>
          <w:szCs w:val="26"/>
        </w:rPr>
        <w:t xml:space="preserve">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B87851">
        <w:rPr>
          <w:rFonts w:asciiTheme="majorHAnsi" w:hAnsiTheme="majorHAnsi" w:cstheme="majorHAnsi"/>
          <w:sz w:val="16"/>
          <w:szCs w:val="26"/>
        </w:rPr>
        <w:t>sulphur</w:t>
      </w:r>
      <w:proofErr w:type="spellEnd"/>
      <w:r w:rsidRPr="00B87851">
        <w:rPr>
          <w:rFonts w:asciiTheme="majorHAnsi" w:hAnsiTheme="majorHAnsi" w:cstheme="majorHAnsi"/>
          <w:sz w:val="16"/>
          <w:szCs w:val="2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B87851">
        <w:rPr>
          <w:rFonts w:asciiTheme="majorHAnsi" w:hAnsiTheme="majorHAnsi" w:cstheme="majorHAnsi"/>
          <w:sz w:val="16"/>
          <w:szCs w:val="26"/>
        </w:rPr>
        <w:t>smoulders</w:t>
      </w:r>
      <w:proofErr w:type="spellEnd"/>
      <w:r w:rsidRPr="00B87851">
        <w:rPr>
          <w:rFonts w:asciiTheme="majorHAnsi" w:hAnsiTheme="majorHAnsi" w:cstheme="majorHAnsi"/>
          <w:sz w:val="16"/>
          <w:szCs w:val="2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B87851">
        <w:rPr>
          <w:rFonts w:asciiTheme="majorHAnsi" w:hAnsiTheme="majorHAnsi" w:cstheme="majorHAnsi"/>
          <w:sz w:val="16"/>
          <w:szCs w:val="26"/>
        </w:rPr>
        <w:t>sealed</w:t>
      </w:r>
      <w:proofErr w:type="gramEnd"/>
      <w:r w:rsidRPr="00B87851">
        <w:rPr>
          <w:rFonts w:asciiTheme="majorHAnsi" w:hAnsiTheme="majorHAnsi" w:cstheme="majorHAnsi"/>
          <w:sz w:val="16"/>
          <w:szCs w:val="26"/>
        </w:rPr>
        <w:t xml:space="preserve"> and a fire is lit from the top. The skill in charcoal production is to allow just enough air into the interior of the kiln. There must be enough combustion heat to drive out moisture and volatiles and to </w:t>
      </w:r>
      <w:proofErr w:type="spellStart"/>
      <w:r w:rsidRPr="00B87851">
        <w:rPr>
          <w:rFonts w:asciiTheme="majorHAnsi" w:hAnsiTheme="majorHAnsi" w:cstheme="majorHAnsi"/>
          <w:sz w:val="16"/>
          <w:szCs w:val="26"/>
        </w:rPr>
        <w:lastRenderedPageBreak/>
        <w:t>pyrolyse</w:t>
      </w:r>
      <w:proofErr w:type="spellEnd"/>
      <w:r w:rsidRPr="00B87851">
        <w:rPr>
          <w:rFonts w:asciiTheme="majorHAnsi" w:hAnsiTheme="majorHAnsi" w:cstheme="majorHAnsi"/>
          <w:sz w:val="16"/>
          <w:szCs w:val="26"/>
        </w:rPr>
        <w:t xml:space="preserve"> the wood, but not so much that you are left with nothing but a pile of ashes. The kiln attendant monitors the state of the burn by carefully watching the smoke seeping out of the top, opening air </w:t>
      </w:r>
      <w:proofErr w:type="gramStart"/>
      <w:r w:rsidRPr="00B87851">
        <w:rPr>
          <w:rFonts w:asciiTheme="majorHAnsi" w:hAnsiTheme="majorHAnsi" w:cstheme="majorHAnsi"/>
          <w:sz w:val="16"/>
          <w:szCs w:val="26"/>
        </w:rPr>
        <w:t>holes</w:t>
      </w:r>
      <w:proofErr w:type="gramEnd"/>
      <w:r w:rsidRPr="00B87851">
        <w:rPr>
          <w:rFonts w:asciiTheme="majorHAnsi" w:hAnsiTheme="majorHAnsi" w:cstheme="majorHAnsi"/>
          <w:sz w:val="16"/>
          <w:szCs w:val="26"/>
        </w:rPr>
        <w:t xml:space="preserve"> or sealing with clay as necessary to regulate the process. Brazil shows how the raw materials of modern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can be supplied without reliance on fossil fuels </w:t>
      </w:r>
      <w:proofErr w:type="gramStart"/>
      <w:r w:rsidRPr="00B87851">
        <w:rPr>
          <w:rFonts w:asciiTheme="majorHAnsi" w:hAnsiTheme="majorHAnsi" w:cstheme="majorHAnsi"/>
          <w:sz w:val="16"/>
          <w:szCs w:val="26"/>
        </w:rPr>
        <w:t>Good</w:t>
      </w:r>
      <w:proofErr w:type="gramEnd"/>
      <w:r w:rsidRPr="00B87851">
        <w:rPr>
          <w:rFonts w:asciiTheme="majorHAnsi" w:hAnsiTheme="majorHAnsi" w:cstheme="majorHAnsi"/>
          <w:sz w:val="16"/>
          <w:szCs w:val="26"/>
        </w:rPr>
        <w:t xml:space="preserve"> things come to those who wait, and this wood pyrolysis process can take up to a week of carefully controlled </w:t>
      </w:r>
      <w:proofErr w:type="spellStart"/>
      <w:r w:rsidRPr="00B87851">
        <w:rPr>
          <w:rFonts w:asciiTheme="majorHAnsi" w:hAnsiTheme="majorHAnsi" w:cstheme="majorHAnsi"/>
          <w:sz w:val="16"/>
          <w:szCs w:val="26"/>
        </w:rPr>
        <w:t>smouldering</w:t>
      </w:r>
      <w:proofErr w:type="spellEnd"/>
      <w:r w:rsidRPr="00B87851">
        <w:rPr>
          <w:rFonts w:asciiTheme="majorHAnsi" w:hAnsiTheme="majorHAnsi" w:cstheme="majorHAnsi"/>
          <w:sz w:val="16"/>
          <w:szCs w:val="2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B87851">
        <w:rPr>
          <w:rFonts w:asciiTheme="majorHAnsi" w:hAnsiTheme="majorHAnsi" w:cstheme="majorHAnsi"/>
          <w:sz w:val="16"/>
          <w:szCs w:val="26"/>
        </w:rPr>
        <w:t>vapours</w:t>
      </w:r>
      <w:proofErr w:type="spellEnd"/>
      <w:r w:rsidRPr="00B87851">
        <w:rPr>
          <w:rFonts w:asciiTheme="majorHAnsi" w:hAnsiTheme="majorHAnsi" w:cstheme="majorHAnsi"/>
          <w:sz w:val="16"/>
          <w:szCs w:val="2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B87851">
        <w:rPr>
          <w:rFonts w:asciiTheme="majorHAnsi" w:hAnsiTheme="majorHAnsi" w:cstheme="majorHAnsi"/>
          <w:sz w:val="16"/>
          <w:szCs w:val="26"/>
        </w:rPr>
        <w:t>actually touching</w:t>
      </w:r>
      <w:proofErr w:type="gramEnd"/>
      <w:r w:rsidRPr="00B87851">
        <w:rPr>
          <w:rFonts w:asciiTheme="majorHAnsi" w:hAnsiTheme="majorHAnsi" w:cstheme="majorHAnsi"/>
          <w:sz w:val="16"/>
          <w:szCs w:val="26"/>
        </w:rPr>
        <w:t xml:space="preserve"> the matchwood: it dances above, with a clear gap in between. The flame </w:t>
      </w:r>
      <w:proofErr w:type="gramStart"/>
      <w:r w:rsidRPr="00B87851">
        <w:rPr>
          <w:rFonts w:asciiTheme="majorHAnsi" w:hAnsiTheme="majorHAnsi" w:cstheme="majorHAnsi"/>
          <w:sz w:val="16"/>
          <w:szCs w:val="26"/>
        </w:rPr>
        <w:t>actually feeds</w:t>
      </w:r>
      <w:proofErr w:type="gramEnd"/>
      <w:r w:rsidRPr="00B87851">
        <w:rPr>
          <w:rFonts w:asciiTheme="majorHAnsi" w:hAnsiTheme="majorHAnsi" w:cstheme="majorHAnsi"/>
          <w:sz w:val="16"/>
          <w:szCs w:val="26"/>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B87851">
        <w:rPr>
          <w:rFonts w:asciiTheme="majorHAnsi" w:hAnsiTheme="majorHAnsi" w:cstheme="majorHAnsi"/>
          <w:sz w:val="16"/>
          <w:szCs w:val="26"/>
        </w:rPr>
        <w:t>To</w:t>
      </w:r>
      <w:proofErr w:type="gramEnd"/>
      <w:r w:rsidRPr="00B87851">
        <w:rPr>
          <w:rFonts w:asciiTheme="majorHAnsi" w:hAnsiTheme="majorHAnsi" w:cstheme="majorHAnsi"/>
          <w:sz w:val="16"/>
          <w:szCs w:val="2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B87851">
        <w:rPr>
          <w:rFonts w:asciiTheme="majorHAnsi" w:hAnsiTheme="majorHAnsi" w:cstheme="majorHAnsi"/>
          <w:sz w:val="16"/>
          <w:szCs w:val="26"/>
        </w:rPr>
        <w:t>carbonised</w:t>
      </w:r>
      <w:proofErr w:type="spellEnd"/>
      <w:r w:rsidRPr="00B87851">
        <w:rPr>
          <w:rFonts w:asciiTheme="majorHAnsi" w:hAnsiTheme="majorHAnsi" w:cstheme="majorHAnsi"/>
          <w:sz w:val="16"/>
          <w:szCs w:val="26"/>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B87851">
        <w:rPr>
          <w:rFonts w:asciiTheme="majorHAnsi" w:hAnsiTheme="majorHAnsi" w:cstheme="majorHAnsi"/>
          <w:sz w:val="16"/>
          <w:szCs w:val="26"/>
        </w:rPr>
        <w:t>street lights</w:t>
      </w:r>
      <w:proofErr w:type="gramEnd"/>
      <w:r w:rsidRPr="00B87851">
        <w:rPr>
          <w:rFonts w:asciiTheme="majorHAnsi" w:hAnsiTheme="majorHAnsi" w:cstheme="majorHAnsi"/>
          <w:sz w:val="16"/>
          <w:szCs w:val="2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B87851">
        <w:rPr>
          <w:rFonts w:asciiTheme="majorHAnsi" w:hAnsiTheme="majorHAnsi" w:cstheme="majorHAnsi"/>
          <w:sz w:val="16"/>
          <w:szCs w:val="26"/>
        </w:rPr>
        <w:t>litre</w:t>
      </w:r>
      <w:proofErr w:type="spellEnd"/>
      <w:r w:rsidRPr="00B87851">
        <w:rPr>
          <w:rFonts w:asciiTheme="majorHAnsi" w:hAnsiTheme="majorHAnsi" w:cstheme="majorHAnsi"/>
          <w:sz w:val="16"/>
          <w:szCs w:val="2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B87851">
        <w:rPr>
          <w:rFonts w:asciiTheme="majorHAnsi" w:hAnsiTheme="majorHAnsi" w:cstheme="majorHAnsi"/>
          <w:sz w:val="16"/>
          <w:szCs w:val="26"/>
        </w:rPr>
        <w:t>cement</w:t>
      </w:r>
      <w:proofErr w:type="gramEnd"/>
      <w:r w:rsidRPr="00B87851">
        <w:rPr>
          <w:rFonts w:asciiTheme="majorHAnsi" w:hAnsiTheme="majorHAnsi" w:cstheme="majorHAnsi"/>
          <w:sz w:val="16"/>
          <w:szCs w:val="2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B87851">
        <w:rPr>
          <w:rFonts w:asciiTheme="majorHAnsi" w:hAnsiTheme="majorHAnsi" w:cstheme="majorHAnsi"/>
          <w:sz w:val="16"/>
          <w:szCs w:val="26"/>
        </w:rPr>
        <w:t>marvellous</w:t>
      </w:r>
      <w:proofErr w:type="spellEnd"/>
      <w:r w:rsidRPr="00B87851">
        <w:rPr>
          <w:rFonts w:asciiTheme="majorHAnsi" w:hAnsiTheme="majorHAnsi" w:cstheme="majorHAnsi"/>
          <w:sz w:val="16"/>
          <w:szCs w:val="26"/>
        </w:rPr>
        <w:t xml:space="preserve"> vision of industry wholly weaned from its dependency on fossil fuel. Is that our solution, then? </w:t>
      </w:r>
      <w:r w:rsidRPr="00B87851">
        <w:rPr>
          <w:rStyle w:val="StyleUnderline"/>
          <w:rFonts w:asciiTheme="majorHAnsi" w:hAnsiTheme="majorHAnsi" w:cstheme="majorHAnsi"/>
          <w:sz w:val="26"/>
          <w:szCs w:val="26"/>
        </w:rPr>
        <w:t>Could our rebooting society run on wood</w:t>
      </w:r>
      <w:r w:rsidRPr="00B87851">
        <w:rPr>
          <w:rFonts w:asciiTheme="majorHAnsi" w:hAnsiTheme="majorHAnsi" w:cstheme="majorHAnsi"/>
          <w:sz w:val="16"/>
          <w:szCs w:val="26"/>
        </w:rPr>
        <w:t xml:space="preserve">, supplemented with electricity from renewable sources? </w:t>
      </w:r>
      <w:r w:rsidRPr="00B87851">
        <w:rPr>
          <w:rStyle w:val="StyleUnderline"/>
          <w:rFonts w:asciiTheme="majorHAnsi" w:hAnsiTheme="majorHAnsi" w:cstheme="majorHAnsi"/>
          <w:sz w:val="26"/>
          <w:szCs w:val="26"/>
        </w:rPr>
        <w:t xml:space="preserve">Maybe </w:t>
      </w:r>
      <w:proofErr w:type="gramStart"/>
      <w:r w:rsidRPr="00B87851">
        <w:rPr>
          <w:rStyle w:val="StyleUnderline"/>
          <w:rFonts w:asciiTheme="majorHAnsi" w:hAnsiTheme="majorHAnsi" w:cstheme="majorHAnsi"/>
          <w:sz w:val="26"/>
          <w:szCs w:val="26"/>
        </w:rPr>
        <w:t>so, if</w:t>
      </w:r>
      <w:proofErr w:type="gramEnd"/>
      <w:r w:rsidRPr="00B87851">
        <w:rPr>
          <w:rStyle w:val="StyleUnderline"/>
          <w:rFonts w:asciiTheme="majorHAnsi" w:hAnsiTheme="majorHAnsi" w:cstheme="majorHAnsi"/>
          <w:sz w:val="26"/>
          <w:szCs w:val="26"/>
        </w:rPr>
        <w:t xml:space="preserve"> the population was fairly small</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But here’s the catch</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These options all presuppose that our survivors </w:t>
      </w:r>
      <w:proofErr w:type="gramStart"/>
      <w:r w:rsidRPr="00B87851">
        <w:rPr>
          <w:rStyle w:val="StyleUnderline"/>
          <w:rFonts w:asciiTheme="majorHAnsi" w:hAnsiTheme="majorHAnsi" w:cstheme="majorHAnsi"/>
          <w:sz w:val="26"/>
          <w:szCs w:val="26"/>
        </w:rPr>
        <w:t>are able to</w:t>
      </w:r>
      <w:proofErr w:type="gramEnd"/>
      <w:r w:rsidRPr="00B87851">
        <w:rPr>
          <w:rStyle w:val="StyleUnderline"/>
          <w:rFonts w:asciiTheme="majorHAnsi" w:hAnsiTheme="majorHAnsi" w:cstheme="majorHAnsi"/>
          <w:sz w:val="26"/>
          <w:szCs w:val="26"/>
        </w:rPr>
        <w:t xml:space="preserve"> construct efficient steam turbines, CHP stations and internal combustion engines</w:t>
      </w:r>
      <w:r w:rsidRPr="00B87851">
        <w:rPr>
          <w:rFonts w:asciiTheme="majorHAnsi" w:hAnsiTheme="majorHAnsi" w:cstheme="majorHAnsi"/>
          <w:sz w:val="16"/>
          <w:szCs w:val="26"/>
        </w:rPr>
        <w:t>. </w:t>
      </w:r>
      <w:r w:rsidRPr="00B87851">
        <w:rPr>
          <w:rStyle w:val="StyleUnderline"/>
          <w:rFonts w:asciiTheme="majorHAnsi" w:hAnsiTheme="majorHAnsi" w:cstheme="majorHAnsi"/>
          <w:sz w:val="26"/>
          <w:szCs w:val="26"/>
        </w:rPr>
        <w:t>We </w:t>
      </w:r>
      <w:r w:rsidRPr="00B87851">
        <w:rPr>
          <w:rStyle w:val="Emphasis"/>
          <w:rFonts w:asciiTheme="majorHAnsi" w:hAnsiTheme="majorHAnsi" w:cstheme="majorHAnsi"/>
          <w:sz w:val="26"/>
          <w:szCs w:val="26"/>
        </w:rPr>
        <w:t>know how to do all that</w:t>
      </w:r>
      <w:r w:rsidRPr="00B87851">
        <w:rPr>
          <w:rStyle w:val="StyleUnderline"/>
          <w:rFonts w:asciiTheme="majorHAnsi" w:hAnsiTheme="majorHAnsi" w:cstheme="majorHAnsi"/>
          <w:sz w:val="26"/>
          <w:szCs w:val="26"/>
        </w:rPr>
        <w:t>, of course –</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 xml:space="preserve">but in the event of a </w:t>
      </w:r>
      <w:proofErr w:type="spellStart"/>
      <w:r w:rsidRPr="00B87851">
        <w:rPr>
          <w:rStyle w:val="Emphasis"/>
          <w:rFonts w:asciiTheme="majorHAnsi" w:hAnsiTheme="majorHAnsi" w:cstheme="majorHAnsi"/>
          <w:sz w:val="26"/>
          <w:szCs w:val="26"/>
        </w:rPr>
        <w:t>civilisational</w:t>
      </w:r>
      <w:proofErr w:type="spellEnd"/>
      <w:r w:rsidRPr="00B87851">
        <w:rPr>
          <w:rStyle w:val="Emphasis"/>
          <w:rFonts w:asciiTheme="majorHAnsi" w:hAnsiTheme="majorHAnsi" w:cstheme="majorHAnsi"/>
          <w:sz w:val="26"/>
          <w:szCs w:val="26"/>
        </w:rPr>
        <w:t xml:space="preserve"> collapse, who is to say that the knowledge won’t be lost?</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 xml:space="preserve">And if it is, what are the chances that our descendants could reconstruct it? </w:t>
      </w:r>
      <w:r w:rsidRPr="00B87851">
        <w:rPr>
          <w:rFonts w:asciiTheme="majorHAnsi" w:hAnsiTheme="majorHAnsi" w:cstheme="majorHAnsi"/>
          <w:sz w:val="16"/>
          <w:szCs w:val="2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B87851">
        <w:rPr>
          <w:rStyle w:val="StyleUnderline"/>
          <w:rFonts w:asciiTheme="majorHAnsi" w:hAnsiTheme="majorHAnsi" w:cstheme="majorHAnsi"/>
          <w:sz w:val="26"/>
          <w:szCs w:val="26"/>
        </w:rPr>
        <w:t xml:space="preserve">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B87851">
        <w:rPr>
          <w:rStyle w:val="StyleUnderline"/>
          <w:rFonts w:asciiTheme="majorHAnsi" w:hAnsiTheme="majorHAnsi" w:cstheme="majorHAnsi"/>
          <w:sz w:val="26"/>
          <w:szCs w:val="26"/>
        </w:rPr>
        <w:t>metallurgy</w:t>
      </w:r>
      <w:proofErr w:type="gramEnd"/>
      <w:r w:rsidRPr="00B87851">
        <w:rPr>
          <w:rStyle w:val="StyleUnderline"/>
          <w:rFonts w:asciiTheme="majorHAnsi" w:hAnsiTheme="majorHAnsi" w:cstheme="majorHAnsi"/>
          <w:sz w:val="26"/>
          <w:szCs w:val="26"/>
        </w:rPr>
        <w:t xml:space="preserve">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w:t>
      </w:r>
      <w:r w:rsidRPr="00B87851">
        <w:rPr>
          <w:rStyle w:val="StyleUnderline"/>
          <w:rFonts w:asciiTheme="majorHAnsi" w:hAnsiTheme="majorHAnsi" w:cstheme="majorHAnsi"/>
          <w:sz w:val="26"/>
          <w:szCs w:val="26"/>
        </w:rPr>
        <w:lastRenderedPageBreak/>
        <w:t xml:space="preserve">are out. That means our future society will need an awful lot of timber. </w:t>
      </w:r>
      <w:r w:rsidRPr="00B87851">
        <w:rPr>
          <w:rFonts w:asciiTheme="majorHAnsi" w:hAnsiTheme="majorHAnsi" w:cstheme="majorHAnsi"/>
          <w:sz w:val="16"/>
          <w:szCs w:val="26"/>
        </w:rPr>
        <w:t xml:space="preserve">An industrial revolution without coal would be, at a minimum, very difficult </w:t>
      </w:r>
      <w:proofErr w:type="gramStart"/>
      <w:r w:rsidRPr="00B87851">
        <w:rPr>
          <w:rFonts w:asciiTheme="majorHAnsi" w:hAnsiTheme="majorHAnsi" w:cstheme="majorHAnsi"/>
          <w:sz w:val="16"/>
          <w:szCs w:val="26"/>
        </w:rPr>
        <w:t>In</w:t>
      </w:r>
      <w:proofErr w:type="gramEnd"/>
      <w:r w:rsidRPr="00B87851">
        <w:rPr>
          <w:rFonts w:asciiTheme="majorHAnsi" w:hAnsiTheme="majorHAnsi" w:cstheme="majorHAnsi"/>
          <w:sz w:val="16"/>
          <w:szCs w:val="26"/>
        </w:rPr>
        <w:t xml:space="preserve"> a temperate climate such as the UK’s, an acre of broadleaf trees produces about four to five </w:t>
      </w:r>
      <w:proofErr w:type="spellStart"/>
      <w:r w:rsidRPr="00B87851">
        <w:rPr>
          <w:rFonts w:asciiTheme="majorHAnsi" w:hAnsiTheme="majorHAnsi" w:cstheme="majorHAnsi"/>
          <w:sz w:val="16"/>
          <w:szCs w:val="26"/>
        </w:rPr>
        <w:t>tonnes</w:t>
      </w:r>
      <w:proofErr w:type="spellEnd"/>
      <w:r w:rsidRPr="00B87851">
        <w:rPr>
          <w:rFonts w:asciiTheme="majorHAnsi" w:hAnsiTheme="majorHAnsi" w:cstheme="majorHAnsi"/>
          <w:sz w:val="16"/>
          <w:szCs w:val="26"/>
        </w:rPr>
        <w:t xml:space="preserve"> of biomass fuel every year. If you cultivated fast-growing kinds such as willow or miscanthus grass, you could quadruple that. The trick to </w:t>
      </w:r>
      <w:proofErr w:type="spellStart"/>
      <w:r w:rsidRPr="00B87851">
        <w:rPr>
          <w:rFonts w:asciiTheme="majorHAnsi" w:hAnsiTheme="majorHAnsi" w:cstheme="majorHAnsi"/>
          <w:sz w:val="16"/>
          <w:szCs w:val="26"/>
        </w:rPr>
        <w:t>maximising</w:t>
      </w:r>
      <w:proofErr w:type="spellEnd"/>
      <w:r w:rsidRPr="00B87851">
        <w:rPr>
          <w:rFonts w:asciiTheme="majorHAnsi" w:hAnsiTheme="majorHAnsi" w:cstheme="majorHAnsi"/>
          <w:sz w:val="16"/>
          <w:szCs w:val="2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B87851">
        <w:rPr>
          <w:rFonts w:asciiTheme="majorHAnsi" w:hAnsiTheme="majorHAnsi" w:cstheme="majorHAnsi"/>
          <w:sz w:val="16"/>
          <w:szCs w:val="26"/>
        </w:rPr>
        <w:t>all of</w:t>
      </w:r>
      <w:proofErr w:type="gramEnd"/>
      <w:r w:rsidRPr="00B87851">
        <w:rPr>
          <w:rFonts w:asciiTheme="majorHAnsi" w:hAnsiTheme="majorHAnsi" w:cstheme="majorHAnsi"/>
          <w:sz w:val="16"/>
          <w:szCs w:val="26"/>
        </w:rPr>
        <w:t xml:space="preserve"> the energy requirements of the burgeoning society. The central problem is that woodland, even when it is well-managed, competes with other land uses, principally agriculture. The double-whammy of development is that, </w:t>
      </w:r>
      <w:r w:rsidRPr="00B87851">
        <w:rPr>
          <w:rStyle w:val="StyleUnderline"/>
          <w:rFonts w:asciiTheme="majorHAnsi" w:hAnsiTheme="majorHAnsi" w:cstheme="majorHAnsi"/>
          <w:sz w:val="26"/>
          <w:szCs w:val="26"/>
        </w:rPr>
        <w:t xml:space="preserve">as a society’s population grows, it requires more farmland to provide enough food </w:t>
      </w:r>
      <w:proofErr w:type="gramStart"/>
      <w:r w:rsidRPr="00B87851">
        <w:rPr>
          <w:rStyle w:val="StyleUnderline"/>
          <w:rFonts w:asciiTheme="majorHAnsi" w:hAnsiTheme="majorHAnsi" w:cstheme="majorHAnsi"/>
          <w:sz w:val="26"/>
          <w:szCs w:val="26"/>
        </w:rPr>
        <w:t>and also</w:t>
      </w:r>
      <w:proofErr w:type="gramEnd"/>
      <w:r w:rsidRPr="00B87851">
        <w:rPr>
          <w:rStyle w:val="StyleUnderline"/>
          <w:rFonts w:asciiTheme="majorHAnsi" w:hAnsiTheme="majorHAnsi" w:cstheme="majorHAnsi"/>
          <w:sz w:val="26"/>
          <w:szCs w:val="26"/>
        </w:rPr>
        <w:t xml:space="preserve"> greater timber production for energy. The two needs compete for largely the same land areas. </w:t>
      </w:r>
      <w:r w:rsidRPr="00B87851">
        <w:rPr>
          <w:rFonts w:asciiTheme="majorHAnsi" w:hAnsiTheme="majorHAnsi" w:cstheme="majorHAnsi"/>
          <w:sz w:val="16"/>
          <w:szCs w:val="26"/>
        </w:rPr>
        <w:t xml:space="preserve">We know how this played out </w:t>
      </w:r>
      <w:r w:rsidRPr="00B87851">
        <w:rPr>
          <w:rStyle w:val="StyleUnderline"/>
          <w:rFonts w:asciiTheme="majorHAnsi" w:hAnsiTheme="majorHAnsi" w:cstheme="majorHAnsi"/>
          <w:sz w:val="26"/>
          <w:szCs w:val="26"/>
        </w:rPr>
        <w:t>in our own past</w:t>
      </w:r>
      <w:r w:rsidRPr="00B87851">
        <w:rPr>
          <w:rFonts w:asciiTheme="majorHAnsi" w:hAnsiTheme="majorHAnsi" w:cstheme="majorHAnsi"/>
          <w:sz w:val="16"/>
          <w:szCs w:val="26"/>
        </w:rPr>
        <w:t xml:space="preserve">. From the mid-16th century, </w:t>
      </w:r>
      <w:r w:rsidRPr="00B87851">
        <w:rPr>
          <w:rStyle w:val="StyleUnderline"/>
          <w:rFonts w:asciiTheme="majorHAnsi" w:hAnsiTheme="majorHAnsi" w:cstheme="majorHAnsi"/>
          <w:sz w:val="26"/>
          <w:szCs w:val="26"/>
        </w:rPr>
        <w:t>Britain responded to these factors by increasing the exploitation of its coal fields</w:t>
      </w:r>
      <w:r w:rsidRPr="00B87851">
        <w:rPr>
          <w:rFonts w:asciiTheme="majorHAnsi" w:hAnsiTheme="majorHAnsi" w:cstheme="majorHAnsi"/>
          <w:sz w:val="16"/>
          <w:szCs w:val="2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B87851">
        <w:rPr>
          <w:rFonts w:asciiTheme="majorHAnsi" w:hAnsiTheme="majorHAnsi" w:cstheme="majorHAnsi"/>
          <w:sz w:val="16"/>
          <w:szCs w:val="26"/>
        </w:rPr>
        <w:t>tonnes</w:t>
      </w:r>
      <w:proofErr w:type="spellEnd"/>
      <w:r w:rsidRPr="00B87851">
        <w:rPr>
          <w:rFonts w:asciiTheme="majorHAnsi" w:hAnsiTheme="majorHAnsi" w:cstheme="majorHAnsi"/>
          <w:sz w:val="16"/>
          <w:szCs w:val="26"/>
        </w:rPr>
        <w:t xml:space="preserve"> of coal, and it can be dug out of the ground an awful lot quicker than waiting for the woodland to regrow. </w:t>
      </w:r>
      <w:r w:rsidRPr="00B87851">
        <w:rPr>
          <w:rStyle w:val="StyleUnderline"/>
          <w:rFonts w:asciiTheme="majorHAnsi" w:hAnsiTheme="majorHAnsi" w:cstheme="majorHAnsi"/>
          <w:sz w:val="26"/>
          <w:szCs w:val="26"/>
        </w:rPr>
        <w:t xml:space="preserve">It is this limitation in the supply of thermal energy that would pose the biggest problem to a society trying to </w:t>
      </w:r>
      <w:proofErr w:type="spellStart"/>
      <w:r w:rsidRPr="00B87851">
        <w:rPr>
          <w:rStyle w:val="StyleUnderline"/>
          <w:rFonts w:asciiTheme="majorHAnsi" w:hAnsiTheme="majorHAnsi" w:cstheme="majorHAnsi"/>
          <w:sz w:val="26"/>
          <w:szCs w:val="26"/>
        </w:rPr>
        <w:t>industrialise</w:t>
      </w:r>
      <w:proofErr w:type="spellEnd"/>
      <w:r w:rsidRPr="00B87851">
        <w:rPr>
          <w:rStyle w:val="StyleUnderline"/>
          <w:rFonts w:asciiTheme="majorHAnsi" w:hAnsiTheme="majorHAnsi" w:cstheme="majorHAnsi"/>
          <w:sz w:val="26"/>
          <w:szCs w:val="26"/>
        </w:rPr>
        <w:t xml:space="preserve"> without easy access to fossil fuels. This is true in our post-apocalyptic scenario</w:t>
      </w:r>
      <w:r w:rsidRPr="00B87851">
        <w:rPr>
          <w:rFonts w:asciiTheme="majorHAnsi" w:hAnsiTheme="majorHAnsi" w:cstheme="majorHAnsi"/>
          <w:sz w:val="16"/>
          <w:szCs w:val="26"/>
        </w:rPr>
        <w:t xml:space="preserve">, and it would be equally true in any counterfactual world that never developed fossil fuels for whatever reason. For a society to stand any chance of </w:t>
      </w:r>
      <w:proofErr w:type="spellStart"/>
      <w:r w:rsidRPr="00B87851">
        <w:rPr>
          <w:rFonts w:asciiTheme="majorHAnsi" w:hAnsiTheme="majorHAnsi" w:cstheme="majorHAnsi"/>
          <w:sz w:val="16"/>
          <w:szCs w:val="26"/>
        </w:rPr>
        <w:t>industrialising</w:t>
      </w:r>
      <w:proofErr w:type="spellEnd"/>
      <w:r w:rsidRPr="00B87851">
        <w:rPr>
          <w:rFonts w:asciiTheme="majorHAnsi" w:hAnsiTheme="majorHAnsi" w:cstheme="majorHAnsi"/>
          <w:sz w:val="16"/>
          <w:szCs w:val="26"/>
        </w:rPr>
        <w:t xml:space="preserve"> under such conditions, it would have to focus its efforts in certain, very </w:t>
      </w:r>
      <w:proofErr w:type="spellStart"/>
      <w:r w:rsidRPr="00B87851">
        <w:rPr>
          <w:rFonts w:asciiTheme="majorHAnsi" w:hAnsiTheme="majorHAnsi" w:cstheme="majorHAnsi"/>
          <w:sz w:val="16"/>
          <w:szCs w:val="26"/>
        </w:rPr>
        <w:t>favourable</w:t>
      </w:r>
      <w:proofErr w:type="spellEnd"/>
      <w:r w:rsidRPr="00B87851">
        <w:rPr>
          <w:rFonts w:asciiTheme="majorHAnsi" w:hAnsiTheme="majorHAnsi" w:cstheme="majorHAnsi"/>
          <w:sz w:val="16"/>
          <w:szCs w:val="26"/>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B87851">
        <w:rPr>
          <w:rStyle w:val="StyleUnderline"/>
          <w:rFonts w:asciiTheme="majorHAnsi" w:hAnsiTheme="majorHAnsi" w:cstheme="majorHAnsi"/>
          <w:sz w:val="26"/>
          <w:szCs w:val="26"/>
        </w:rPr>
        <w:t>an industrial revolution without coal would be, at a minimum, very difficult</w:t>
      </w:r>
      <w:r w:rsidRPr="00B87851">
        <w:rPr>
          <w:rFonts w:asciiTheme="majorHAnsi" w:hAnsiTheme="majorHAnsi" w:cstheme="majorHAnsi"/>
          <w:sz w:val="16"/>
          <w:szCs w:val="26"/>
        </w:rPr>
        <w:t xml:space="preserve">. Today, use of fossil fuels is </w:t>
      </w:r>
      <w:proofErr w:type="gramStart"/>
      <w:r w:rsidRPr="00B87851">
        <w:rPr>
          <w:rFonts w:asciiTheme="majorHAnsi" w:hAnsiTheme="majorHAnsi" w:cstheme="majorHAnsi"/>
          <w:sz w:val="16"/>
          <w:szCs w:val="26"/>
        </w:rPr>
        <w:t>actually growing</w:t>
      </w:r>
      <w:proofErr w:type="gramEnd"/>
      <w:r w:rsidRPr="00B87851">
        <w:rPr>
          <w:rFonts w:asciiTheme="majorHAnsi" w:hAnsiTheme="majorHAnsi" w:cstheme="majorHAnsi"/>
          <w:sz w:val="16"/>
          <w:szCs w:val="26"/>
        </w:rPr>
        <w:t xml:space="preserve">, which is worrying for a number of reasons too familiar to rehearse here. Steps towards a low-carbon economy are vital. But we should also </w:t>
      </w:r>
      <w:proofErr w:type="spellStart"/>
      <w:r w:rsidRPr="00B87851">
        <w:rPr>
          <w:rFonts w:asciiTheme="majorHAnsi" w:hAnsiTheme="majorHAnsi" w:cstheme="majorHAnsi"/>
          <w:sz w:val="16"/>
          <w:szCs w:val="26"/>
        </w:rPr>
        <w:t>recognise</w:t>
      </w:r>
      <w:proofErr w:type="spellEnd"/>
      <w:r w:rsidRPr="00B87851">
        <w:rPr>
          <w:rFonts w:asciiTheme="majorHAnsi" w:hAnsiTheme="majorHAnsi" w:cstheme="majorHAnsi"/>
          <w:sz w:val="16"/>
          <w:szCs w:val="26"/>
        </w:rPr>
        <w:t xml:space="preserve"> how pivotal those accumulated reservoirs of thermal energy were in getting us to where we are. Maybe we could have made it the hard way. A slow-burn progression through the stages of </w:t>
      </w:r>
      <w:proofErr w:type="spellStart"/>
      <w:r w:rsidRPr="00B87851">
        <w:rPr>
          <w:rFonts w:asciiTheme="majorHAnsi" w:hAnsiTheme="majorHAnsi" w:cstheme="majorHAnsi"/>
          <w:sz w:val="16"/>
          <w:szCs w:val="26"/>
        </w:rPr>
        <w:t>mechanisation</w:t>
      </w:r>
      <w:proofErr w:type="spellEnd"/>
      <w:r w:rsidRPr="00B87851">
        <w:rPr>
          <w:rFonts w:asciiTheme="majorHAnsi" w:hAnsiTheme="majorHAnsi" w:cstheme="majorHAnsi"/>
          <w:sz w:val="16"/>
          <w:szCs w:val="26"/>
        </w:rPr>
        <w:t xml:space="preserve">, supported by a combination of renewable electricity and sustainably grown biomass, might be possible after all. Then again, it might not. We’d better hope we can secure the future of our own </w:t>
      </w:r>
      <w:proofErr w:type="spellStart"/>
      <w:r w:rsidRPr="00B87851">
        <w:rPr>
          <w:rFonts w:asciiTheme="majorHAnsi" w:hAnsiTheme="majorHAnsi" w:cstheme="majorHAnsi"/>
          <w:sz w:val="16"/>
          <w:szCs w:val="26"/>
        </w:rPr>
        <w:t>civilisation</w:t>
      </w:r>
      <w:proofErr w:type="spellEnd"/>
      <w:r w:rsidRPr="00B87851">
        <w:rPr>
          <w:rFonts w:asciiTheme="majorHAnsi" w:hAnsiTheme="majorHAnsi" w:cstheme="majorHAnsi"/>
          <w:sz w:val="16"/>
          <w:szCs w:val="26"/>
        </w:rPr>
        <w:t xml:space="preserve">, because we might have </w:t>
      </w:r>
      <w:proofErr w:type="spellStart"/>
      <w:r w:rsidRPr="00B87851">
        <w:rPr>
          <w:rFonts w:asciiTheme="majorHAnsi" w:hAnsiTheme="majorHAnsi" w:cstheme="majorHAnsi"/>
          <w:sz w:val="16"/>
          <w:szCs w:val="26"/>
        </w:rPr>
        <w:t>scuppered</w:t>
      </w:r>
      <w:proofErr w:type="spellEnd"/>
      <w:r w:rsidRPr="00B87851">
        <w:rPr>
          <w:rFonts w:asciiTheme="majorHAnsi" w:hAnsiTheme="majorHAnsi" w:cstheme="majorHAnsi"/>
          <w:sz w:val="16"/>
          <w:szCs w:val="26"/>
        </w:rPr>
        <w:t xml:space="preserve"> the chances of any society to follow in our wake.</w:t>
      </w:r>
    </w:p>
    <w:p w14:paraId="1B95C91B" w14:textId="77777777" w:rsidR="00CF390E" w:rsidRPr="00B87851" w:rsidRDefault="00CF390E" w:rsidP="00CF390E">
      <w:pPr>
        <w:rPr>
          <w:rFonts w:asciiTheme="majorHAnsi" w:hAnsiTheme="majorHAnsi" w:cstheme="majorHAnsi"/>
          <w:sz w:val="16"/>
          <w:szCs w:val="26"/>
        </w:rPr>
      </w:pPr>
    </w:p>
    <w:p w14:paraId="5C50C452" w14:textId="77777777" w:rsidR="00CF390E" w:rsidRPr="00B87851" w:rsidRDefault="00CF390E" w:rsidP="00CF390E">
      <w:pPr>
        <w:pStyle w:val="Heading4"/>
        <w:rPr>
          <w:rFonts w:asciiTheme="majorHAnsi" w:hAnsiTheme="majorHAnsi" w:cstheme="majorHAnsi"/>
        </w:rPr>
      </w:pPr>
      <w:r w:rsidRPr="00B87851">
        <w:rPr>
          <w:rFonts w:asciiTheme="majorHAnsi" w:hAnsiTheme="majorHAnsi" w:cstheme="majorHAnsi"/>
        </w:rPr>
        <w:t xml:space="preserve">Can’t rebuild industrial civilization. </w:t>
      </w:r>
    </w:p>
    <w:p w14:paraId="21886621"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John </w:t>
      </w:r>
      <w:r w:rsidRPr="00B87851">
        <w:rPr>
          <w:rFonts w:asciiTheme="majorHAnsi" w:hAnsiTheme="majorHAnsi" w:cstheme="majorHAnsi"/>
          <w:b/>
          <w:szCs w:val="26"/>
          <w:u w:val="single"/>
        </w:rPr>
        <w:t>Jacobi 17</w:t>
      </w:r>
      <w:r w:rsidRPr="00B87851">
        <w:rPr>
          <w:rFonts w:asciiTheme="majorHAnsi" w:hAnsiTheme="majorHAnsi" w:cstheme="majorHAnsi"/>
          <w:szCs w:val="26"/>
          <w:u w:val="single"/>
        </w:rPr>
        <w:t>.</w:t>
      </w:r>
      <w:r w:rsidRPr="00B87851">
        <w:rPr>
          <w:rFonts w:asciiTheme="majorHAnsi" w:hAnsiTheme="majorHAnsi" w:cstheme="majorHAnsi"/>
          <w:sz w:val="16"/>
          <w:szCs w:val="26"/>
        </w:rP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32" w:history="1">
        <w:r w:rsidRPr="00B87851">
          <w:rPr>
            <w:rStyle w:val="Hyperlink"/>
            <w:rFonts w:asciiTheme="majorHAnsi" w:hAnsiTheme="majorHAnsi" w:cstheme="majorHAnsi"/>
            <w:sz w:val="16"/>
            <w:szCs w:val="26"/>
          </w:rPr>
          <w:t>https://www.wildwill.net/blog/2017/05/27/industrial-civilization-not-rebuilt/</w:t>
        </w:r>
      </w:hyperlink>
    </w:p>
    <w:p w14:paraId="08C2C42D" w14:textId="77777777" w:rsidR="00CF390E" w:rsidRPr="00B87851" w:rsidRDefault="00CF390E" w:rsidP="00CF390E">
      <w:pPr>
        <w:rPr>
          <w:rStyle w:val="Emphasis"/>
          <w:rFonts w:asciiTheme="majorHAnsi" w:hAnsiTheme="majorHAnsi" w:cstheme="majorHAnsi"/>
          <w:sz w:val="26"/>
          <w:szCs w:val="26"/>
        </w:rPr>
      </w:pPr>
      <w:r w:rsidRPr="00B87851">
        <w:rPr>
          <w:rFonts w:asciiTheme="majorHAnsi" w:hAnsiTheme="majorHAnsi" w:cstheme="majorHAnsi"/>
          <w:sz w:val="16"/>
          <w:szCs w:val="26"/>
        </w:rPr>
        <w:t xml:space="preserve">A suggestion, for the sake of thought: </w:t>
      </w:r>
      <w:r w:rsidRPr="00B87851">
        <w:rPr>
          <w:rStyle w:val="Emphasis"/>
          <w:rFonts w:asciiTheme="majorHAnsi" w:hAnsiTheme="majorHAnsi" w:cstheme="majorHAnsi"/>
          <w:sz w:val="26"/>
          <w:szCs w:val="26"/>
        </w:rPr>
        <w:t>If industrial civilization collapsed, it probably could not be rebuilt.</w:t>
      </w:r>
      <w:r w:rsidRPr="00B87851">
        <w:rPr>
          <w:rFonts w:asciiTheme="majorHAnsi" w:hAnsiTheme="majorHAnsi" w:cstheme="majorHAnsi"/>
          <w:sz w:val="16"/>
          <w:szCs w:val="26"/>
        </w:rPr>
        <w:t xml:space="preserve"> Civilization would exist again, of course, </w:t>
      </w:r>
      <w:r w:rsidRPr="00B87851">
        <w:rPr>
          <w:rStyle w:val="Emphasis"/>
          <w:rFonts w:asciiTheme="majorHAnsi" w:hAnsiTheme="majorHAnsi" w:cstheme="majorHAnsi"/>
          <w:sz w:val="26"/>
          <w:szCs w:val="26"/>
        </w:rPr>
        <w:t>but industry appears to be a one-time experiment.</w:t>
      </w:r>
      <w:r w:rsidRPr="00B87851">
        <w:rPr>
          <w:rFonts w:asciiTheme="majorHAnsi" w:hAnsiTheme="majorHAnsi" w:cstheme="majorHAnsi"/>
          <w:sz w:val="16"/>
          <w:szCs w:val="26"/>
        </w:rPr>
        <w:t xml:space="preserve"> The astronomist Fred Hoyle, exaggerating slightly, writes: It has often been said that, if the human species fails to make a go of it here on Earth, some other species will take over the running. In the sense of developing high intelligence this is not correct. We have, or soon will have, exhausted the necessary physical prerequisites so far as this planet is concerned. </w:t>
      </w:r>
      <w:r w:rsidRPr="00B87851">
        <w:rPr>
          <w:rStyle w:val="Emphasis"/>
          <w:rFonts w:asciiTheme="majorHAnsi" w:hAnsiTheme="majorHAnsi" w:cstheme="majorHAnsi"/>
          <w:sz w:val="26"/>
          <w:szCs w:val="26"/>
        </w:rPr>
        <w:t>With coal gone, oil gone, high-grade metallic ores gone, no species however competent can make the long climb from primitive conditions to high-level technology.</w:t>
      </w:r>
      <w:r w:rsidRPr="00B87851">
        <w:rPr>
          <w:rFonts w:asciiTheme="majorHAnsi" w:hAnsiTheme="majorHAnsi" w:cstheme="majorHAnsi"/>
          <w:sz w:val="16"/>
          <w:szCs w:val="26"/>
        </w:rPr>
        <w:t xml:space="preserve"> This is a </w:t>
      </w:r>
      <w:r w:rsidRPr="00B87851">
        <w:rPr>
          <w:rStyle w:val="StyleUnderline"/>
          <w:rFonts w:asciiTheme="majorHAnsi" w:hAnsiTheme="majorHAnsi" w:cstheme="majorHAnsi"/>
          <w:sz w:val="26"/>
          <w:szCs w:val="26"/>
        </w:rPr>
        <w:t>one-shot affair.</w:t>
      </w:r>
      <w:r w:rsidRPr="00B87851">
        <w:rPr>
          <w:rFonts w:asciiTheme="majorHAnsi" w:hAnsiTheme="majorHAnsi" w:cstheme="majorHAnsi"/>
          <w:sz w:val="16"/>
          <w:szCs w:val="26"/>
        </w:rPr>
        <w:t xml:space="preserve"> If we fail, this planetary system fails so far as intelligence is concerned. The same will be true of other planetary systems</w:t>
      </w:r>
      <w:r w:rsidRPr="00B87851">
        <w:rPr>
          <w:rStyle w:val="Emphasis"/>
          <w:rFonts w:asciiTheme="majorHAnsi" w:hAnsiTheme="majorHAnsi" w:cstheme="majorHAnsi"/>
          <w:sz w:val="26"/>
          <w:szCs w:val="26"/>
        </w:rPr>
        <w:t>. On each of them there will be one chance</w:t>
      </w:r>
      <w:r w:rsidRPr="00B87851">
        <w:rPr>
          <w:rFonts w:asciiTheme="majorHAnsi" w:hAnsiTheme="majorHAnsi" w:cstheme="majorHAnsi"/>
          <w:sz w:val="16"/>
          <w:szCs w:val="26"/>
        </w:rPr>
        <w:t xml:space="preserve">, and one chance only. Hoyle overstates all the limits we </w:t>
      </w:r>
      <w:proofErr w:type="gramStart"/>
      <w:r w:rsidRPr="00B87851">
        <w:rPr>
          <w:rFonts w:asciiTheme="majorHAnsi" w:hAnsiTheme="majorHAnsi" w:cstheme="majorHAnsi"/>
          <w:sz w:val="16"/>
          <w:szCs w:val="26"/>
        </w:rPr>
        <w:t>actually have</w:t>
      </w:r>
      <w:proofErr w:type="gramEnd"/>
      <w:r w:rsidRPr="00B87851">
        <w:rPr>
          <w:rFonts w:asciiTheme="majorHAnsi" w:hAnsiTheme="majorHAnsi" w:cstheme="majorHAnsi"/>
          <w:sz w:val="16"/>
          <w:szCs w:val="26"/>
        </w:rPr>
        <w:t xml:space="preserve"> to worry about, but there are </w:t>
      </w:r>
      <w:r w:rsidRPr="00B87851">
        <w:rPr>
          <w:rStyle w:val="Emphasis"/>
          <w:rFonts w:asciiTheme="majorHAnsi" w:hAnsiTheme="majorHAnsi" w:cstheme="majorHAnsi"/>
          <w:sz w:val="26"/>
          <w:szCs w:val="26"/>
        </w:rPr>
        <w:t>enough to affirm his belief that industry is a “one-shot affair.”</w:t>
      </w:r>
      <w:r w:rsidRPr="00B87851">
        <w:rPr>
          <w:rFonts w:asciiTheme="majorHAnsi" w:hAnsiTheme="majorHAnsi" w:cstheme="majorHAnsi"/>
          <w:sz w:val="16"/>
          <w:szCs w:val="26"/>
        </w:rPr>
        <w:t xml:space="preserve"> In other words, </w:t>
      </w:r>
      <w:r w:rsidRPr="00B87851">
        <w:rPr>
          <w:rStyle w:val="StyleUnderline"/>
          <w:rFonts w:asciiTheme="majorHAnsi" w:hAnsiTheme="majorHAnsi" w:cstheme="majorHAnsi"/>
          <w:sz w:val="26"/>
          <w:szCs w:val="26"/>
        </w:rPr>
        <w:t xml:space="preserve">if industry collapsed then no matter how quickly scientific knowledge allows societies to progress, technical development will hit a wall because the builders will not have the needed materials. </w:t>
      </w:r>
      <w:r w:rsidRPr="00B87851">
        <w:rPr>
          <w:rFonts w:asciiTheme="majorHAnsi" w:hAnsiTheme="majorHAnsi" w:cstheme="majorHAnsi"/>
          <w:sz w:val="16"/>
          <w:szCs w:val="26"/>
        </w:rPr>
        <w:t>For example, much of t</w:t>
      </w:r>
      <w:r w:rsidRPr="00B87851">
        <w:rPr>
          <w:rStyle w:val="StyleUnderline"/>
          <w:rFonts w:asciiTheme="majorHAnsi" w:hAnsiTheme="majorHAnsi" w:cstheme="majorHAnsi"/>
          <w:sz w:val="26"/>
          <w:szCs w:val="26"/>
        </w:rPr>
        <w:t xml:space="preserve">he world’s land is not arable, and some of the land in use </w:t>
      </w:r>
      <w:r w:rsidRPr="00B87851">
        <w:rPr>
          <w:rStyle w:val="StyleUnderline"/>
          <w:rFonts w:asciiTheme="majorHAnsi" w:hAnsiTheme="majorHAnsi" w:cstheme="majorHAnsi"/>
          <w:sz w:val="26"/>
          <w:szCs w:val="26"/>
        </w:rPr>
        <w:lastRenderedPageBreak/>
        <w:t xml:space="preserve">today is only productive because of industrial technics developed during the agricultural revolution in the 60s, technics heavily dependent on oil. </w:t>
      </w:r>
      <w:r w:rsidRPr="00B87851">
        <w:rPr>
          <w:rFonts w:asciiTheme="majorHAnsi" w:hAnsiTheme="majorHAnsi" w:cstheme="majorHAnsi"/>
          <w:sz w:val="16"/>
          <w:szCs w:val="26"/>
        </w:rPr>
        <w:t xml:space="preserve">Without the systems that sustain industrial agriculture much current </w:t>
      </w:r>
      <w:proofErr w:type="gramStart"/>
      <w:r w:rsidRPr="00B87851">
        <w:rPr>
          <w:rFonts w:asciiTheme="majorHAnsi" w:hAnsiTheme="majorHAnsi" w:cstheme="majorHAnsi"/>
          <w:sz w:val="16"/>
          <w:szCs w:val="26"/>
        </w:rPr>
        <w:t>farm land</w:t>
      </w:r>
      <w:proofErr w:type="gramEnd"/>
      <w:r w:rsidRPr="00B87851">
        <w:rPr>
          <w:rFonts w:asciiTheme="majorHAnsi" w:hAnsiTheme="majorHAnsi" w:cstheme="majorHAnsi"/>
          <w:sz w:val="16"/>
          <w:szCs w:val="26"/>
        </w:rPr>
        <w:t xml:space="preserve"> could not be farmed; </w:t>
      </w:r>
      <w:r w:rsidRPr="00B87851">
        <w:rPr>
          <w:rStyle w:val="StyleUnderline"/>
          <w:rFonts w:asciiTheme="majorHAnsi" w:hAnsiTheme="majorHAnsi" w:cstheme="majorHAnsi"/>
          <w:sz w:val="26"/>
          <w:szCs w:val="26"/>
        </w:rPr>
        <w:t>agricultural civilizations cannot exist there, at least until the soil replenishes, if it replenishes. And some resources required for industrial progress, like coal, simply are not feasibly accessible anymore</w:t>
      </w:r>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Tainter</w:t>
      </w:r>
      <w:proofErr w:type="spellEnd"/>
      <w:r w:rsidRPr="00B87851">
        <w:rPr>
          <w:rFonts w:asciiTheme="majorHAnsi" w:hAnsiTheme="majorHAnsi" w:cstheme="majorHAnsi"/>
          <w:sz w:val="16"/>
          <w:szCs w:val="26"/>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Coal was </w:t>
      </w:r>
      <w:proofErr w:type="gramStart"/>
      <w:r w:rsidRPr="00B87851">
        <w:rPr>
          <w:rFonts w:asciiTheme="majorHAnsi" w:hAnsiTheme="majorHAnsi" w:cstheme="majorHAnsi"/>
          <w:sz w:val="16"/>
          <w:szCs w:val="26"/>
        </w:rPr>
        <w:t>definitely a</w:t>
      </w:r>
      <w:proofErr w:type="gramEnd"/>
      <w:r w:rsidRPr="00B87851">
        <w:rPr>
          <w:rFonts w:asciiTheme="majorHAnsi" w:hAnsiTheme="majorHAnsi" w:cstheme="majorHAnsi"/>
          <w:sz w:val="16"/>
          <w:szCs w:val="26"/>
        </w:rPr>
        <w:t xml:space="preserve"> fuel source of secondary desirability, being more costly to obtain and distribute than wood, as well as being dirty and polluting. Coal was more restricted in its spatial distribution than wood, so that a whole new, costly distribution system had to be developed. Mining of coal from the ground was more costly than obtaining a quantity of wood equivalent in heating </w:t>
      </w:r>
      <w:proofErr w:type="gramStart"/>
      <w:r w:rsidRPr="00B87851">
        <w:rPr>
          <w:rFonts w:asciiTheme="majorHAnsi" w:hAnsiTheme="majorHAnsi" w:cstheme="majorHAnsi"/>
          <w:sz w:val="16"/>
          <w:szCs w:val="26"/>
        </w:rPr>
        <w:t>value, and</w:t>
      </w:r>
      <w:proofErr w:type="gramEnd"/>
      <w:r w:rsidRPr="00B87851">
        <w:rPr>
          <w:rFonts w:asciiTheme="majorHAnsi" w:hAnsiTheme="majorHAnsi" w:cstheme="majorHAnsi"/>
          <w:sz w:val="16"/>
          <w:szCs w:val="26"/>
        </w:rPr>
        <w:t xml:space="preserve"> became even more costly as the 54 most accessible reserves of this fuel were depleted. Mines had to be sunk ever deeper, until groundwater flooding became a serious problem. Today, </w:t>
      </w:r>
      <w:r w:rsidRPr="00B87851">
        <w:rPr>
          <w:rStyle w:val="Emphasis"/>
          <w:rFonts w:asciiTheme="majorHAnsi" w:hAnsiTheme="majorHAnsi" w:cstheme="majorHAnsi"/>
          <w:sz w:val="26"/>
          <w:szCs w:val="26"/>
        </w:rPr>
        <w:t xml:space="preserve">most easily accessible natural coal reserves are completely depleted. </w:t>
      </w:r>
      <w:r w:rsidRPr="00B87851">
        <w:rPr>
          <w:rFonts w:asciiTheme="majorHAnsi" w:hAnsiTheme="majorHAnsi" w:cstheme="majorHAnsi"/>
          <w:sz w:val="16"/>
          <w:szCs w:val="26"/>
        </w:rPr>
        <w:t xml:space="preserve">Thus, societies in the wake of our imagined collapse would not be able to develop fast enough to reach the underground coal. As a result of these limits, </w:t>
      </w:r>
      <w:r w:rsidRPr="00B87851">
        <w:rPr>
          <w:rStyle w:val="Emphasis"/>
          <w:rFonts w:asciiTheme="majorHAnsi" w:hAnsiTheme="majorHAnsi" w:cstheme="majorHAnsi"/>
          <w:sz w:val="26"/>
          <w:szCs w:val="26"/>
        </w:rPr>
        <w:t>rebuilding industry would take at least thousands of years</w:t>
      </w:r>
      <w:r w:rsidRPr="00B87851">
        <w:rPr>
          <w:rFonts w:asciiTheme="majorHAnsi" w:hAnsiTheme="majorHAnsi" w:cstheme="majorHAnsi"/>
          <w:sz w:val="16"/>
          <w:szCs w:val="26"/>
        </w:rPr>
        <w:t xml:space="preserve"> — it took 10,000 years the first time around. By the time a civilization reached the point where it could do something about industrial scientific knowledge it probably would not have the knowledge anymore. It would have to develop its sciences and technologies on its own, resulting in patterns of development that would probably look </w:t>
      </w:r>
      <w:proofErr w:type="gramStart"/>
      <w:r w:rsidRPr="00B87851">
        <w:rPr>
          <w:rFonts w:asciiTheme="majorHAnsi" w:hAnsiTheme="majorHAnsi" w:cstheme="majorHAnsi"/>
          <w:sz w:val="16"/>
          <w:szCs w:val="26"/>
        </w:rPr>
        <w:t>similar to</w:t>
      </w:r>
      <w:proofErr w:type="gramEnd"/>
      <w:r w:rsidRPr="00B87851">
        <w:rPr>
          <w:rFonts w:asciiTheme="majorHAnsi" w:hAnsiTheme="majorHAnsi" w:cstheme="majorHAnsi"/>
          <w:sz w:val="16"/>
          <w:szCs w:val="26"/>
        </w:rPr>
        <w:t xml:space="preserve"> historical patterns. Technology today depends on levels of complexity that must proceed in chronological stages. Solar panels, for example, rely on transportation infrastructure, mining, and a regulated division of labor. And historically </w:t>
      </w:r>
      <w:r w:rsidRPr="00B87851">
        <w:rPr>
          <w:rStyle w:val="Emphasis"/>
          <w:rFonts w:asciiTheme="majorHAnsi" w:hAnsiTheme="majorHAnsi" w:cstheme="majorHAnsi"/>
          <w:sz w:val="26"/>
          <w:szCs w:val="26"/>
        </w:rPr>
        <w:t>the process of developing into a global civilization includes numerous instances of technical regression.</w:t>
      </w:r>
      <w:r w:rsidRPr="00B87851">
        <w:rPr>
          <w:rFonts w:asciiTheme="majorHAnsi" w:hAnsiTheme="majorHAnsi" w:cstheme="majorHAnsi"/>
          <w:sz w:val="16"/>
          <w:szCs w:val="26"/>
        </w:rPr>
        <w:t xml:space="preserve"> Th</w:t>
      </w:r>
      <w:r w:rsidRPr="00B87851">
        <w:rPr>
          <w:rStyle w:val="StyleUnderline"/>
          <w:rFonts w:asciiTheme="majorHAnsi" w:hAnsiTheme="majorHAnsi" w:cstheme="majorHAnsi"/>
          <w:sz w:val="26"/>
          <w:szCs w:val="26"/>
        </w:rPr>
        <w:t>e natives of Tasmania, for example, went from a maritime society to one that didn’t fish, build boats, or make bows and arrows.</w:t>
      </w:r>
      <w:r w:rsidRPr="00B87851">
        <w:rPr>
          <w:rFonts w:asciiTheme="majorHAnsi" w:hAnsiTheme="majorHAnsi" w:cstheme="majorHAnsi"/>
          <w:sz w:val="16"/>
          <w:szCs w:val="26"/>
        </w:rPr>
        <w:t xml:space="preserve"> Rebuilding civilization would also be a bad idea. Most, who are exploited by rather than benefit from industry, would probably not view a rebuilding project as desirable.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B87851">
        <w:rPr>
          <w:rFonts w:asciiTheme="majorHAnsi" w:hAnsiTheme="majorHAnsi" w:cstheme="majorHAnsi"/>
          <w:sz w:val="16"/>
          <w:szCs w:val="26"/>
        </w:rPr>
        <w:t>Moriori</w:t>
      </w:r>
      <w:proofErr w:type="spellEnd"/>
      <w:r w:rsidRPr="00B87851">
        <w:rPr>
          <w:rFonts w:asciiTheme="majorHAnsi" w:hAnsiTheme="majorHAnsi" w:cstheme="majorHAnsi"/>
          <w:sz w:val="16"/>
          <w:szCs w:val="26"/>
        </w:rPr>
        <w:t xml:space="preserve">. Both are now believed to have originated out of the same mainland society. Most stayed and became the Maori we know, and some who became the </w:t>
      </w:r>
      <w:proofErr w:type="spellStart"/>
      <w:r w:rsidRPr="00B87851">
        <w:rPr>
          <w:rFonts w:asciiTheme="majorHAnsi" w:hAnsiTheme="majorHAnsi" w:cstheme="majorHAnsi"/>
          <w:sz w:val="16"/>
          <w:szCs w:val="26"/>
        </w:rPr>
        <w:t>Moriori</w:t>
      </w:r>
      <w:proofErr w:type="spellEnd"/>
      <w:r w:rsidRPr="00B87851">
        <w:rPr>
          <w:rFonts w:asciiTheme="majorHAnsi" w:hAnsiTheme="majorHAnsi" w:cstheme="majorHAnsi"/>
          <w:sz w:val="16"/>
          <w:szCs w:val="26"/>
        </w:rPr>
        <w:t xml:space="preserve"> people settled on the Chatham Islands in the 16th century. Largely due to a chief named </w:t>
      </w:r>
      <w:proofErr w:type="spellStart"/>
      <w:r w:rsidRPr="00B87851">
        <w:rPr>
          <w:rFonts w:asciiTheme="majorHAnsi" w:hAnsiTheme="majorHAnsi" w:cstheme="majorHAnsi"/>
          <w:sz w:val="16"/>
          <w:szCs w:val="26"/>
        </w:rPr>
        <w:t>Nunuku</w:t>
      </w:r>
      <w:proofErr w:type="spellEnd"/>
      <w:r w:rsidRPr="00B87851">
        <w:rPr>
          <w:rFonts w:asciiTheme="majorHAnsi" w:hAnsiTheme="majorHAnsi" w:cstheme="majorHAnsi"/>
          <w:sz w:val="16"/>
          <w:szCs w:val="26"/>
        </w:rPr>
        <w:t xml:space="preserve">-whenua, the </w:t>
      </w:r>
      <w:proofErr w:type="spellStart"/>
      <w:r w:rsidRPr="00B87851">
        <w:rPr>
          <w:rFonts w:asciiTheme="majorHAnsi" w:hAnsiTheme="majorHAnsi" w:cstheme="majorHAnsi"/>
          <w:sz w:val="16"/>
          <w:szCs w:val="26"/>
        </w:rPr>
        <w:t>Moriori</w:t>
      </w:r>
      <w:proofErr w:type="spellEnd"/>
      <w:r w:rsidRPr="00B87851">
        <w:rPr>
          <w:rFonts w:asciiTheme="majorHAnsi" w:hAnsiTheme="majorHAnsi" w:cstheme="majorHAnsi"/>
          <w:sz w:val="16"/>
          <w:szCs w:val="26"/>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B87851">
        <w:rPr>
          <w:rFonts w:asciiTheme="majorHAnsi" w:hAnsiTheme="majorHAnsi" w:cstheme="majorHAnsi"/>
          <w:sz w:val="16"/>
          <w:szCs w:val="26"/>
        </w:rPr>
        <w:t>Moriori’s</w:t>
      </w:r>
      <w:proofErr w:type="spellEnd"/>
      <w:r w:rsidRPr="00B87851">
        <w:rPr>
          <w:rFonts w:asciiTheme="majorHAnsi" w:hAnsiTheme="majorHAnsi" w:cstheme="majorHAnsi"/>
          <w:sz w:val="16"/>
          <w:szCs w:val="26"/>
        </w:rPr>
        <w:t xml:space="preserve"> existence, and the Maori sailed to the </w:t>
      </w:r>
      <w:proofErr w:type="spellStart"/>
      <w:r w:rsidRPr="00B87851">
        <w:rPr>
          <w:rFonts w:asciiTheme="majorHAnsi" w:hAnsiTheme="majorHAnsi" w:cstheme="majorHAnsi"/>
          <w:sz w:val="16"/>
          <w:szCs w:val="26"/>
        </w:rPr>
        <w:t>Chathams</w:t>
      </w:r>
      <w:proofErr w:type="spellEnd"/>
      <w:r w:rsidRPr="00B87851">
        <w:rPr>
          <w:rFonts w:asciiTheme="majorHAnsi" w:hAnsiTheme="majorHAnsi" w:cstheme="majorHAnsi"/>
          <w:sz w:val="16"/>
          <w:szCs w:val="26"/>
        </w:rPr>
        <w:t xml:space="preserve"> to explore: . . . over the course of the next few days, they killed hundreds of </w:t>
      </w:r>
      <w:proofErr w:type="spellStart"/>
      <w:r w:rsidRPr="00B87851">
        <w:rPr>
          <w:rFonts w:asciiTheme="majorHAnsi" w:hAnsiTheme="majorHAnsi" w:cstheme="majorHAnsi"/>
          <w:sz w:val="16"/>
          <w:szCs w:val="26"/>
        </w:rPr>
        <w:t>Moriori</w:t>
      </w:r>
      <w:proofErr w:type="spellEnd"/>
      <w:r w:rsidRPr="00B87851">
        <w:rPr>
          <w:rFonts w:asciiTheme="majorHAnsi" w:hAnsiTheme="majorHAnsi" w:cstheme="majorHAnsi"/>
          <w:sz w:val="16"/>
          <w:szCs w:val="26"/>
        </w:rPr>
        <w:t xml:space="preserve">, cooked and ate many of the bodies, and enslaved all the others, killing most of them too over the next few years as it suited their whim. A </w:t>
      </w:r>
      <w:proofErr w:type="spellStart"/>
      <w:r w:rsidRPr="00B87851">
        <w:rPr>
          <w:rFonts w:asciiTheme="majorHAnsi" w:hAnsiTheme="majorHAnsi" w:cstheme="majorHAnsi"/>
          <w:sz w:val="16"/>
          <w:szCs w:val="26"/>
        </w:rPr>
        <w:t>Moriori</w:t>
      </w:r>
      <w:proofErr w:type="spellEnd"/>
      <w:r w:rsidRPr="00B87851">
        <w:rPr>
          <w:rFonts w:asciiTheme="majorHAnsi" w:hAnsiTheme="majorHAnsi" w:cstheme="majorHAnsi"/>
          <w:sz w:val="16"/>
          <w:szCs w:val="26"/>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B87851">
        <w:rPr>
          <w:rFonts w:asciiTheme="majorHAnsi" w:hAnsiTheme="majorHAnsi" w:cstheme="majorHAnsi"/>
          <w:sz w:val="16"/>
          <w:szCs w:val="26"/>
        </w:rPr>
        <w:t>deduce</w:t>
      </w:r>
      <w:proofErr w:type="spellEnd"/>
      <w:r w:rsidRPr="00B87851">
        <w:rPr>
          <w:rFonts w:asciiTheme="majorHAnsi" w:hAnsiTheme="majorHAnsi" w:cstheme="majorHAnsi"/>
          <w:sz w:val="16"/>
          <w:szCs w:val="26"/>
        </w:rPr>
        <w:t xml:space="preserve"> from the ubiquitous slavery in all the so-called “great civilizations” like Rome or Egypt that any attempt to rebuild a similar civilization will involve slavery. And to rebuild industry, something </w:t>
      </w:r>
      <w:proofErr w:type="gramStart"/>
      <w:r w:rsidRPr="00B87851">
        <w:rPr>
          <w:rFonts w:asciiTheme="majorHAnsi" w:hAnsiTheme="majorHAnsi" w:cstheme="majorHAnsi"/>
          <w:sz w:val="16"/>
          <w:szCs w:val="26"/>
        </w:rPr>
        <w:t>similar to</w:t>
      </w:r>
      <w:proofErr w:type="gramEnd"/>
      <w:r w:rsidRPr="00B87851">
        <w:rPr>
          <w:rFonts w:asciiTheme="majorHAnsi" w:hAnsiTheme="majorHAnsi" w:cstheme="majorHAnsi"/>
          <w:sz w:val="16"/>
          <w:szCs w:val="26"/>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w:t>
      </w:r>
      <w:r w:rsidRPr="00B87851">
        <w:rPr>
          <w:rStyle w:val="Emphasis"/>
          <w:rFonts w:asciiTheme="majorHAnsi" w:hAnsiTheme="majorHAnsi" w:cstheme="majorHAnsi"/>
          <w:sz w:val="26"/>
          <w:szCs w:val="26"/>
        </w:rPr>
        <w:t>history demonstrates that acts like those of the Maori or slave traders are not beyond man’s will or ability, certainly most in industrial society today would not advocate going through the phases required to reach the industrial stage of development.</w:t>
      </w:r>
    </w:p>
    <w:p w14:paraId="358839CA" w14:textId="32ECB110" w:rsidR="00CF390E" w:rsidRPr="00B87851" w:rsidRDefault="00CF390E" w:rsidP="005824FB">
      <w:pPr>
        <w:rPr>
          <w:rFonts w:asciiTheme="majorHAnsi" w:hAnsiTheme="majorHAnsi" w:cstheme="majorHAnsi"/>
        </w:rPr>
      </w:pPr>
    </w:p>
    <w:p w14:paraId="27D4760A" w14:textId="77777777" w:rsidR="00CF390E" w:rsidRPr="00B87851" w:rsidRDefault="00CF390E" w:rsidP="00CF390E">
      <w:pPr>
        <w:pStyle w:val="Heading4"/>
        <w:rPr>
          <w:rFonts w:asciiTheme="majorHAnsi" w:hAnsiTheme="majorHAnsi" w:cstheme="majorHAnsi"/>
        </w:rPr>
      </w:pPr>
      <w:r w:rsidRPr="00B87851">
        <w:rPr>
          <w:rFonts w:asciiTheme="majorHAnsi" w:hAnsiTheme="majorHAnsi" w:cstheme="majorHAnsi"/>
        </w:rPr>
        <w:lastRenderedPageBreak/>
        <w:t xml:space="preserve">Current arsenal sizes ensure no extinction - </w:t>
      </w:r>
      <w:proofErr w:type="gramStart"/>
      <w:r w:rsidRPr="00B87851">
        <w:rPr>
          <w:rFonts w:asciiTheme="majorHAnsi" w:hAnsiTheme="majorHAnsi" w:cstheme="majorHAnsi"/>
        </w:rPr>
        <w:t>BUT,</w:t>
      </w:r>
      <w:proofErr w:type="gramEnd"/>
      <w:r w:rsidRPr="00B87851">
        <w:rPr>
          <w:rFonts w:asciiTheme="majorHAnsi" w:hAnsiTheme="majorHAnsi" w:cstheme="majorHAnsi"/>
        </w:rPr>
        <w:t xml:space="preserve"> it’ll spur </w:t>
      </w:r>
      <w:r w:rsidRPr="00B87851">
        <w:rPr>
          <w:rFonts w:asciiTheme="majorHAnsi" w:hAnsiTheme="majorHAnsi" w:cstheme="majorHAnsi"/>
          <w:u w:val="single"/>
        </w:rPr>
        <w:t>political will</w:t>
      </w:r>
      <w:r w:rsidRPr="00B87851">
        <w:rPr>
          <w:rFonts w:asciiTheme="majorHAnsi" w:hAnsiTheme="majorHAnsi" w:cstheme="majorHAnsi"/>
        </w:rPr>
        <w:t xml:space="preserve"> for </w:t>
      </w:r>
      <w:r w:rsidRPr="00B87851">
        <w:rPr>
          <w:rFonts w:asciiTheme="majorHAnsi" w:hAnsiTheme="majorHAnsi" w:cstheme="majorHAnsi"/>
          <w:u w:val="single"/>
        </w:rPr>
        <w:t>meaningful disarmament</w:t>
      </w:r>
      <w:r w:rsidRPr="00B87851">
        <w:rPr>
          <w:rFonts w:asciiTheme="majorHAnsi" w:hAnsiTheme="majorHAnsi" w:cstheme="majorHAnsi"/>
        </w:rPr>
        <w:t xml:space="preserve">. </w:t>
      </w:r>
    </w:p>
    <w:p w14:paraId="1CC12604"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Daniel </w:t>
      </w:r>
      <w:proofErr w:type="spellStart"/>
      <w:r w:rsidRPr="00B87851">
        <w:rPr>
          <w:rFonts w:asciiTheme="majorHAnsi" w:hAnsiTheme="majorHAnsi" w:cstheme="majorHAnsi"/>
          <w:b/>
          <w:szCs w:val="26"/>
          <w:u w:val="single"/>
        </w:rPr>
        <w:t>Deudney</w:t>
      </w:r>
      <w:proofErr w:type="spellEnd"/>
      <w:r w:rsidRPr="00B87851">
        <w:rPr>
          <w:rFonts w:asciiTheme="majorHAnsi" w:hAnsiTheme="majorHAnsi" w:cstheme="majorHAnsi"/>
          <w:b/>
          <w:szCs w:val="26"/>
          <w:u w:val="single"/>
        </w:rPr>
        <w:t xml:space="preserve"> 18</w:t>
      </w:r>
      <w:r w:rsidRPr="00B87851">
        <w:rPr>
          <w:rFonts w:asciiTheme="majorHAnsi" w:hAnsiTheme="majorHAnsi" w:cstheme="majorHAnsi"/>
          <w:sz w:val="16"/>
          <w:szCs w:val="26"/>
        </w:rPr>
        <w:t>. Associate Professor of Political Science at Johns Hopkins University. 03/15/2018. “The Great Debate.” The Oxford Handbook of International Security. www.oxfordhandbooks.com, doi:10.1093/</w:t>
      </w:r>
      <w:proofErr w:type="spellStart"/>
      <w:r w:rsidRPr="00B87851">
        <w:rPr>
          <w:rFonts w:asciiTheme="majorHAnsi" w:hAnsiTheme="majorHAnsi" w:cstheme="majorHAnsi"/>
          <w:sz w:val="16"/>
          <w:szCs w:val="26"/>
        </w:rPr>
        <w:t>oxfordhb</w:t>
      </w:r>
      <w:proofErr w:type="spellEnd"/>
      <w:r w:rsidRPr="00B87851">
        <w:rPr>
          <w:rFonts w:asciiTheme="majorHAnsi" w:hAnsiTheme="majorHAnsi" w:cstheme="majorHAnsi"/>
          <w:sz w:val="16"/>
          <w:szCs w:val="26"/>
        </w:rPr>
        <w:t>/9780198777854.013.22. //reem</w:t>
      </w:r>
    </w:p>
    <w:p w14:paraId="38DC2CC3" w14:textId="77777777" w:rsidR="00CF390E" w:rsidRPr="00B87851" w:rsidRDefault="00CF390E" w:rsidP="00CF390E">
      <w:pPr>
        <w:rPr>
          <w:rFonts w:asciiTheme="majorHAnsi" w:hAnsiTheme="majorHAnsi" w:cstheme="majorHAnsi"/>
          <w:szCs w:val="26"/>
          <w:u w:val="single"/>
        </w:rPr>
      </w:pPr>
      <w:r w:rsidRPr="00B87851">
        <w:rPr>
          <w:rFonts w:asciiTheme="majorHAnsi" w:hAnsiTheme="majorHAnsi" w:cstheme="majorHAnsi"/>
          <w:sz w:val="16"/>
          <w:szCs w:val="26"/>
        </w:rPr>
        <w:t xml:space="preserve">Although nuclear war is the oldest of these technogenic threats to civilization and human survival, and although important steps to restraint, particularly at the end of the Cold War, have been achieved, </w:t>
      </w:r>
      <w:r w:rsidRPr="00B87851">
        <w:rPr>
          <w:rStyle w:val="StyleUnderline"/>
          <w:rFonts w:asciiTheme="majorHAnsi" w:hAnsiTheme="majorHAnsi" w:cstheme="majorHAnsi"/>
          <w:sz w:val="26"/>
          <w:szCs w:val="26"/>
        </w:rPr>
        <w:t xml:space="preserve">the nuclear world is increasingly changing in major ways, and in almost </w:t>
      </w:r>
      <w:r w:rsidRPr="00B87851">
        <w:rPr>
          <w:rStyle w:val="Emphasis"/>
          <w:rFonts w:asciiTheme="majorHAnsi" w:hAnsiTheme="majorHAnsi" w:cstheme="majorHAnsi"/>
          <w:sz w:val="26"/>
          <w:szCs w:val="26"/>
        </w:rPr>
        <w:t>entirely dangerous directions</w:t>
      </w:r>
      <w:r w:rsidRPr="00B87851">
        <w:rPr>
          <w:rFonts w:asciiTheme="majorHAnsi" w:hAnsiTheme="majorHAnsi" w:cstheme="majorHAnsi"/>
          <w:sz w:val="16"/>
          <w:szCs w:val="26"/>
        </w:rPr>
        <w:t xml:space="preserve">. The third “bombs away” phase of the great debate on the nuclear-political question is more consequentially divided than in the first two phases. </w:t>
      </w:r>
      <w:r w:rsidRPr="00B87851">
        <w:rPr>
          <w:rStyle w:val="StyleUnderline"/>
          <w:rFonts w:asciiTheme="majorHAnsi" w:hAnsiTheme="majorHAnsi" w:cstheme="majorHAnsi"/>
          <w:sz w:val="26"/>
          <w:szCs w:val="26"/>
        </w:rPr>
        <w:t xml:space="preserve">Even more ominously, most of the momentum lies with the forces that are pulling states </w:t>
      </w:r>
      <w:r w:rsidRPr="00B87851">
        <w:rPr>
          <w:rStyle w:val="Emphasis"/>
          <w:rFonts w:asciiTheme="majorHAnsi" w:hAnsiTheme="majorHAnsi" w:cstheme="majorHAnsi"/>
          <w:sz w:val="26"/>
          <w:szCs w:val="26"/>
        </w:rPr>
        <w:t>toward nuclear-use</w:t>
      </w:r>
      <w:r w:rsidRPr="00B87851">
        <w:rPr>
          <w:rStyle w:val="StyleUnderline"/>
          <w:rFonts w:asciiTheme="majorHAnsi" w:hAnsiTheme="majorHAnsi" w:cstheme="majorHAnsi"/>
          <w:sz w:val="26"/>
          <w:szCs w:val="26"/>
        </w:rPr>
        <w:t>, and with the radical actors bent on inflicting catastrophic damage on the leading states in the international system, particularly the United States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In contrast, the arms control project, although intellectually vibrant, is </w:t>
      </w:r>
      <w:r w:rsidRPr="00B87851">
        <w:rPr>
          <w:rStyle w:val="Emphasis"/>
          <w:rFonts w:asciiTheme="majorHAnsi" w:hAnsiTheme="majorHAnsi" w:cstheme="majorHAnsi"/>
          <w:sz w:val="26"/>
          <w:szCs w:val="26"/>
        </w:rPr>
        <w:t>largely in retreat</w:t>
      </w:r>
      <w:r w:rsidRPr="00B87851">
        <w:rPr>
          <w:rStyle w:val="StyleUnderline"/>
          <w:rFonts w:asciiTheme="majorHAnsi" w:hAnsiTheme="majorHAnsi" w:cstheme="majorHAnsi"/>
          <w:sz w:val="26"/>
          <w:szCs w:val="26"/>
        </w:rPr>
        <w:t xml:space="preserve"> on the world political stage. The arms control settlement of the Cold War is </w:t>
      </w:r>
      <w:r w:rsidRPr="00B87851">
        <w:rPr>
          <w:rStyle w:val="Emphasis"/>
          <w:rFonts w:asciiTheme="majorHAnsi" w:hAnsiTheme="majorHAnsi" w:cstheme="majorHAnsi"/>
          <w:sz w:val="26"/>
          <w:szCs w:val="26"/>
        </w:rPr>
        <w:t>unraveling</w:t>
      </w:r>
      <w:r w:rsidRPr="00B87851">
        <w:rPr>
          <w:rFonts w:asciiTheme="majorHAnsi" w:hAnsiTheme="majorHAnsi" w:cstheme="majorHAnsi"/>
          <w:sz w:val="16"/>
          <w:szCs w:val="26"/>
        </w:rPr>
        <w:t xml:space="preserve">, and the world public is more divided and distracted than ever. </w:t>
      </w:r>
      <w:r w:rsidRPr="00B87851">
        <w:rPr>
          <w:rStyle w:val="StyleUnderline"/>
          <w:rFonts w:asciiTheme="majorHAnsi" w:hAnsiTheme="majorHAnsi" w:cstheme="majorHAnsi"/>
          <w:sz w:val="26"/>
          <w:szCs w:val="26"/>
        </w:rPr>
        <w:t>With the recent election of</w:t>
      </w:r>
      <w:r w:rsidRPr="00B87851">
        <w:rPr>
          <w:rFonts w:asciiTheme="majorHAnsi" w:hAnsiTheme="majorHAnsi" w:cstheme="majorHAnsi"/>
          <w:sz w:val="16"/>
          <w:szCs w:val="26"/>
        </w:rPr>
        <w:t xml:space="preserve"> President Donald </w:t>
      </w:r>
      <w:r w:rsidRPr="00B87851">
        <w:rPr>
          <w:rStyle w:val="Emphasis"/>
          <w:rFonts w:asciiTheme="majorHAnsi" w:hAnsiTheme="majorHAnsi" w:cstheme="majorHAnsi"/>
          <w:sz w:val="26"/>
          <w:szCs w:val="26"/>
        </w:rPr>
        <w:t>Trump</w:t>
      </w:r>
      <w:r w:rsidRPr="00B87851">
        <w:rPr>
          <w:rStyle w:val="StyleUnderline"/>
          <w:rFonts w:asciiTheme="majorHAnsi" w:hAnsiTheme="majorHAnsi" w:cstheme="majorHAnsi"/>
          <w:sz w:val="26"/>
          <w:szCs w:val="26"/>
        </w:rPr>
        <w:t xml:space="preserve">, the United States, which has played such a dominant role in nuclear politics since its scientists invented these fiendish engines, now has an </w:t>
      </w:r>
      <w:r w:rsidRPr="00B87851">
        <w:rPr>
          <w:rStyle w:val="Emphasis"/>
          <w:rFonts w:asciiTheme="majorHAnsi" w:hAnsiTheme="majorHAnsi" w:cstheme="majorHAnsi"/>
          <w:sz w:val="26"/>
          <w:szCs w:val="26"/>
        </w:rPr>
        <w:t>impulsive and uninformed leader</w:t>
      </w:r>
      <w:r w:rsidRPr="00B87851">
        <w:rPr>
          <w:rStyle w:val="StyleUnderline"/>
          <w:rFonts w:asciiTheme="majorHAnsi" w:hAnsiTheme="majorHAnsi" w:cstheme="majorHAnsi"/>
          <w:sz w:val="26"/>
          <w:szCs w:val="26"/>
        </w:rPr>
        <w:t xml:space="preserve">, boding </w:t>
      </w:r>
      <w:r w:rsidRPr="00B87851">
        <w:rPr>
          <w:rStyle w:val="Emphasis"/>
          <w:rFonts w:asciiTheme="majorHAnsi" w:hAnsiTheme="majorHAnsi" w:cstheme="majorHAnsi"/>
          <w:sz w:val="26"/>
          <w:szCs w:val="26"/>
        </w:rPr>
        <w:t>ill for nuclear restraint and effective crisis management</w:t>
      </w:r>
      <w:r w:rsidRPr="00B87851">
        <w:rPr>
          <w:rStyle w:val="StyleUnderline"/>
          <w:rFonts w:asciiTheme="majorHAnsi" w:hAnsiTheme="majorHAnsi" w:cstheme="majorHAnsi"/>
          <w:sz w:val="26"/>
          <w:szCs w:val="26"/>
        </w:rPr>
        <w:t xml:space="preserve">. </w:t>
      </w:r>
      <w:r w:rsidRPr="00B87851">
        <w:rPr>
          <w:rFonts w:asciiTheme="majorHAnsi" w:hAnsiTheme="majorHAnsi" w:cstheme="majorHAnsi"/>
          <w:sz w:val="16"/>
          <w:szCs w:val="26"/>
        </w:rPr>
        <w:t xml:space="preserve">Given current trends, it is prudent to assume that </w:t>
      </w:r>
      <w:r w:rsidRPr="00B87851">
        <w:rPr>
          <w:rStyle w:val="Emphasis"/>
          <w:rFonts w:asciiTheme="majorHAnsi" w:hAnsiTheme="majorHAnsi" w:cstheme="majorHAnsi"/>
          <w:sz w:val="26"/>
          <w:szCs w:val="26"/>
        </w:rPr>
        <w:t>sooner or later</w:t>
      </w:r>
      <w:r w:rsidRPr="00B87851">
        <w:rPr>
          <w:rFonts w:asciiTheme="majorHAnsi" w:hAnsiTheme="majorHAnsi" w:cstheme="majorHAnsi"/>
          <w:sz w:val="16"/>
          <w:szCs w:val="26"/>
        </w:rPr>
        <w:t xml:space="preserve">, and probably sooner, </w:t>
      </w:r>
      <w:r w:rsidRPr="00B87851">
        <w:rPr>
          <w:rStyle w:val="Emphasis"/>
          <w:rFonts w:asciiTheme="majorHAnsi" w:hAnsiTheme="majorHAnsi" w:cstheme="majorHAnsi"/>
          <w:sz w:val="26"/>
          <w:szCs w:val="26"/>
        </w:rPr>
        <w:t>nuclear weapons will again be the used in war</w:t>
      </w:r>
      <w:r w:rsidRPr="00B87851">
        <w:rPr>
          <w:rStyle w:val="StyleUnderline"/>
          <w:rFonts w:asciiTheme="majorHAnsi" w:hAnsiTheme="majorHAnsi" w:cstheme="majorHAnsi"/>
          <w:sz w:val="26"/>
          <w:szCs w:val="26"/>
        </w:rPr>
        <w:t xml:space="preserve">. But this bad news may contain a </w:t>
      </w:r>
      <w:r w:rsidRPr="00B87851">
        <w:rPr>
          <w:rStyle w:val="Emphasis"/>
          <w:rFonts w:asciiTheme="majorHAnsi" w:hAnsiTheme="majorHAnsi" w:cstheme="majorHAnsi"/>
          <w:sz w:val="26"/>
          <w:szCs w:val="26"/>
        </w:rPr>
        <w:t>“silver lining” of good news</w:t>
      </w:r>
      <w:r w:rsidRPr="00B87851">
        <w:rPr>
          <w:rStyle w:val="StyleUnderline"/>
          <w:rFonts w:asciiTheme="majorHAnsi" w:hAnsiTheme="majorHAnsi" w:cstheme="majorHAnsi"/>
          <w:sz w:val="26"/>
          <w:szCs w:val="26"/>
        </w:rPr>
        <w:t xml:space="preserve">. Unlike a </w:t>
      </w:r>
      <w:r w:rsidRPr="00B87851">
        <w:rPr>
          <w:rStyle w:val="Emphasis"/>
          <w:rFonts w:asciiTheme="majorHAnsi" w:hAnsiTheme="majorHAnsi" w:cstheme="majorHAnsi"/>
          <w:sz w:val="26"/>
          <w:szCs w:val="26"/>
        </w:rPr>
        <w:t>general</w:t>
      </w:r>
      <w:r w:rsidRPr="00B87851">
        <w:rPr>
          <w:rStyle w:val="StyleUnderline"/>
          <w:rFonts w:asciiTheme="majorHAnsi" w:hAnsiTheme="majorHAnsi" w:cstheme="majorHAnsi"/>
          <w:sz w:val="26"/>
          <w:szCs w:val="26"/>
        </w:rPr>
        <w:t xml:space="preserve"> nuclear war</w:t>
      </w:r>
      <w:r w:rsidRPr="00B87851">
        <w:rPr>
          <w:rFonts w:asciiTheme="majorHAnsi" w:hAnsiTheme="majorHAnsi" w:cstheme="majorHAnsi"/>
          <w:sz w:val="16"/>
          <w:szCs w:val="26"/>
        </w:rPr>
        <w:t xml:space="preserve"> that might have occurred during the Cold War, such </w:t>
      </w:r>
      <w:r w:rsidRPr="00B87851">
        <w:rPr>
          <w:rStyle w:val="StyleUnderline"/>
          <w:rFonts w:asciiTheme="majorHAnsi" w:hAnsiTheme="majorHAnsi" w:cstheme="majorHAnsi"/>
          <w:sz w:val="26"/>
          <w:szCs w:val="26"/>
        </w:rPr>
        <w:t>a nuclear event now would</w:t>
      </w:r>
      <w:r w:rsidRPr="00B87851">
        <w:rPr>
          <w:rFonts w:asciiTheme="majorHAnsi" w:hAnsiTheme="majorHAnsi" w:cstheme="majorHAnsi"/>
          <w:sz w:val="16"/>
          <w:szCs w:val="26"/>
        </w:rPr>
        <w:t xml:space="preserve"> probably </w:t>
      </w:r>
      <w:r w:rsidRPr="00B87851">
        <w:rPr>
          <w:rStyle w:val="Emphasis"/>
          <w:rFonts w:asciiTheme="majorHAnsi" w:hAnsiTheme="majorHAnsi" w:cstheme="majorHAnsi"/>
          <w:sz w:val="26"/>
          <w:szCs w:val="26"/>
        </w:rPr>
        <w:t>not mark the end of civilization (or</w:t>
      </w:r>
      <w:r w:rsidRPr="00B87851">
        <w:rPr>
          <w:rFonts w:asciiTheme="majorHAnsi" w:hAnsiTheme="majorHAnsi" w:cstheme="majorHAnsi"/>
          <w:sz w:val="16"/>
          <w:szCs w:val="26"/>
        </w:rPr>
        <w:t xml:space="preserve"> of </w:t>
      </w:r>
      <w:r w:rsidRPr="00B87851">
        <w:rPr>
          <w:rStyle w:val="Emphasis"/>
          <w:rFonts w:asciiTheme="majorHAnsi" w:hAnsiTheme="majorHAnsi" w:cstheme="majorHAnsi"/>
          <w:sz w:val="26"/>
          <w:szCs w:val="26"/>
        </w:rPr>
        <w:t>humanity</w:t>
      </w:r>
      <w:r w:rsidRPr="00B87851">
        <w:rPr>
          <w:rStyle w:val="StyleUnderline"/>
          <w:rFonts w:asciiTheme="majorHAnsi" w:hAnsiTheme="majorHAnsi" w:cstheme="majorHAnsi"/>
          <w:sz w:val="26"/>
          <w:szCs w:val="26"/>
        </w:rPr>
        <w:t>), due to</w:t>
      </w:r>
      <w:r w:rsidRPr="00B87851">
        <w:rPr>
          <w:rFonts w:asciiTheme="majorHAnsi" w:hAnsiTheme="majorHAnsi" w:cstheme="majorHAnsi"/>
          <w:sz w:val="16"/>
          <w:szCs w:val="26"/>
        </w:rPr>
        <w:t xml:space="preserve"> the great </w:t>
      </w:r>
      <w:r w:rsidRPr="00B87851">
        <w:rPr>
          <w:rStyle w:val="Emphasis"/>
          <w:rFonts w:asciiTheme="majorHAnsi" w:hAnsiTheme="majorHAnsi" w:cstheme="majorHAnsi"/>
          <w:sz w:val="26"/>
          <w:szCs w:val="26"/>
        </w:rPr>
        <w:t>reductions in nuclear forces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achieved at the end of the Cold War. Furthermore, </w:t>
      </w:r>
      <w:r w:rsidRPr="00B87851">
        <w:rPr>
          <w:rStyle w:val="Emphasis"/>
          <w:rFonts w:asciiTheme="majorHAnsi" w:hAnsiTheme="majorHAnsi" w:cstheme="majorHAnsi"/>
          <w:sz w:val="26"/>
          <w:szCs w:val="26"/>
        </w:rPr>
        <w:t>politics</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on “the day after” could have </w:t>
      </w:r>
      <w:r w:rsidRPr="00B87851">
        <w:rPr>
          <w:rStyle w:val="Emphasis"/>
          <w:rFonts w:asciiTheme="majorHAnsi" w:hAnsiTheme="majorHAnsi" w:cstheme="majorHAnsi"/>
          <w:sz w:val="26"/>
          <w:szCs w:val="26"/>
        </w:rPr>
        <w:t>immense potential for positive change</w:t>
      </w:r>
      <w:r w:rsidRPr="00B87851">
        <w:rPr>
          <w:rStyle w:val="StyleUnderline"/>
          <w:rFonts w:asciiTheme="majorHAnsi" w:hAnsiTheme="majorHAnsi" w:cstheme="majorHAnsi"/>
          <w:sz w:val="26"/>
          <w:szCs w:val="26"/>
        </w:rPr>
        <w:t xml:space="preserve">. The survivors would not be likely to envy the </w:t>
      </w:r>
      <w:proofErr w:type="gramStart"/>
      <w:r w:rsidRPr="00B87851">
        <w:rPr>
          <w:rStyle w:val="StyleUnderline"/>
          <w:rFonts w:asciiTheme="majorHAnsi" w:hAnsiTheme="majorHAnsi" w:cstheme="majorHAnsi"/>
          <w:sz w:val="26"/>
          <w:szCs w:val="26"/>
        </w:rPr>
        <w:t>dead, but</w:t>
      </w:r>
      <w:proofErr w:type="gramEnd"/>
      <w:r w:rsidRPr="00B87851">
        <w:rPr>
          <w:rStyle w:val="StyleUnderline"/>
          <w:rFonts w:asciiTheme="majorHAnsi" w:hAnsiTheme="majorHAnsi" w:cstheme="majorHAnsi"/>
          <w:sz w:val="26"/>
          <w:szCs w:val="26"/>
        </w:rPr>
        <w:t xml:space="preserve"> would surely have a </w:t>
      </w:r>
      <w:r w:rsidRPr="00B87851">
        <w:rPr>
          <w:rStyle w:val="Emphasis"/>
          <w:rFonts w:asciiTheme="majorHAnsi" w:hAnsiTheme="majorHAnsi" w:cstheme="majorHAnsi"/>
          <w:sz w:val="26"/>
          <w:szCs w:val="26"/>
        </w:rPr>
        <w:t>greatly renewed resolution for “never again.”</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Such an event, completely unpredictable in its particulars, would </w:t>
      </w:r>
      <w:r w:rsidRPr="00B87851">
        <w:rPr>
          <w:rStyle w:val="Emphasis"/>
          <w:rFonts w:asciiTheme="majorHAnsi" w:hAnsiTheme="majorHAnsi" w:cstheme="majorHAnsi"/>
          <w:sz w:val="26"/>
          <w:szCs w:val="26"/>
        </w:rPr>
        <w:t>unambiguously put the nuclear-political question back at the top of the world political agenda</w:t>
      </w:r>
      <w:r w:rsidRPr="00B87851">
        <w:rPr>
          <w:rStyle w:val="StyleUnderline"/>
          <w:rFonts w:asciiTheme="majorHAnsi" w:hAnsiTheme="majorHAnsi" w:cstheme="majorHAnsi"/>
          <w:sz w:val="26"/>
          <w:szCs w:val="26"/>
        </w:rPr>
        <w:t xml:space="preserve">. It would </w:t>
      </w:r>
      <w:proofErr w:type="spellStart"/>
      <w:r w:rsidRPr="00B87851">
        <w:rPr>
          <w:rStyle w:val="StyleUnderline"/>
          <w:rFonts w:asciiTheme="majorHAnsi" w:hAnsiTheme="majorHAnsi" w:cstheme="majorHAnsi"/>
          <w:sz w:val="26"/>
          <w:szCs w:val="26"/>
        </w:rPr>
        <w:t>unmistakeably</w:t>
      </w:r>
      <w:proofErr w:type="spellEnd"/>
      <w:r w:rsidRPr="00B87851">
        <w:rPr>
          <w:rStyle w:val="StyleUnderline"/>
          <w:rFonts w:asciiTheme="majorHAnsi" w:hAnsiTheme="majorHAnsi" w:cstheme="majorHAnsi"/>
          <w:sz w:val="26"/>
          <w:szCs w:val="26"/>
        </w:rPr>
        <w:t xml:space="preserve"> remind leading states of their </w:t>
      </w:r>
      <w:r w:rsidRPr="00B87851">
        <w:rPr>
          <w:rStyle w:val="Emphasis"/>
          <w:rFonts w:asciiTheme="majorHAnsi" w:hAnsiTheme="majorHAnsi" w:cstheme="majorHAnsi"/>
          <w:sz w:val="26"/>
          <w:szCs w:val="26"/>
        </w:rPr>
        <w:t>vulnerability</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It might also trigger more robust efforts to achieve the </w:t>
      </w:r>
      <w:r w:rsidRPr="00B87851">
        <w:rPr>
          <w:rStyle w:val="Emphasis"/>
          <w:rFonts w:asciiTheme="majorHAnsi" w:hAnsiTheme="majorHAnsi" w:cstheme="majorHAnsi"/>
          <w:sz w:val="26"/>
          <w:szCs w:val="26"/>
        </w:rPr>
        <w:t>global regulation of nuclear capability</w:t>
      </w:r>
      <w:r w:rsidRPr="00B87851">
        <w:rPr>
          <w:rStyle w:val="StyleUnderline"/>
          <w:rFonts w:asciiTheme="majorHAnsi" w:hAnsiTheme="majorHAnsi" w:cstheme="majorHAnsi"/>
          <w:sz w:val="26"/>
          <w:szCs w:val="26"/>
        </w:rPr>
        <w:t xml:space="preserve">. Like the bombings of Hiroshima and Nagasaki that did so much to catalyze the elevated concern for nuclear security in the early Cold War, and like the experience “at the brink” in the Cuban Missile Crisis of 1962, </w:t>
      </w:r>
      <w:r w:rsidRPr="00B87851">
        <w:rPr>
          <w:rStyle w:val="Emphasis"/>
          <w:rFonts w:asciiTheme="majorHAnsi" w:hAnsiTheme="majorHAnsi" w:cstheme="majorHAnsi"/>
          <w:sz w:val="26"/>
          <w:szCs w:val="26"/>
        </w:rPr>
        <w:t>the now bubbling nuclear caldron holds the possibility of inaugurating a major period of institutional innovation and adjustment toward a fully “bombs away” future</w:t>
      </w:r>
      <w:r w:rsidRPr="00B87851">
        <w:rPr>
          <w:rStyle w:val="StyleUnderline"/>
          <w:rFonts w:asciiTheme="majorHAnsi" w:hAnsiTheme="majorHAnsi" w:cstheme="majorHAnsi"/>
          <w:sz w:val="26"/>
          <w:szCs w:val="26"/>
        </w:rPr>
        <w:t>.</w:t>
      </w:r>
    </w:p>
    <w:p w14:paraId="3D518DED" w14:textId="692726B1" w:rsidR="00CF390E" w:rsidRPr="00B87851" w:rsidRDefault="00CF390E" w:rsidP="005824FB">
      <w:pPr>
        <w:rPr>
          <w:rFonts w:asciiTheme="majorHAnsi" w:hAnsiTheme="majorHAnsi" w:cstheme="majorHAnsi"/>
        </w:rPr>
      </w:pPr>
    </w:p>
    <w:p w14:paraId="256FFE74" w14:textId="77777777" w:rsidR="00CF390E" w:rsidRPr="00B87851" w:rsidRDefault="00CF390E" w:rsidP="00CF390E">
      <w:pPr>
        <w:pStyle w:val="Heading4"/>
        <w:rPr>
          <w:rFonts w:asciiTheme="majorHAnsi" w:hAnsiTheme="majorHAnsi" w:cstheme="majorHAnsi"/>
        </w:rPr>
      </w:pPr>
      <w:r w:rsidRPr="00B87851">
        <w:rPr>
          <w:rFonts w:asciiTheme="majorHAnsi" w:hAnsiTheme="majorHAnsi" w:cstheme="majorHAnsi"/>
        </w:rPr>
        <w:t xml:space="preserve">The military is developing </w:t>
      </w:r>
      <w:r w:rsidRPr="00B87851">
        <w:rPr>
          <w:rFonts w:asciiTheme="majorHAnsi" w:hAnsiTheme="majorHAnsi" w:cstheme="majorHAnsi"/>
          <w:u w:val="single"/>
        </w:rPr>
        <w:t>isomer bombs</w:t>
      </w:r>
      <w:r w:rsidRPr="00B87851">
        <w:rPr>
          <w:rFonts w:asciiTheme="majorHAnsi" w:hAnsiTheme="majorHAnsi" w:cstheme="majorHAnsi"/>
        </w:rPr>
        <w:t xml:space="preserve"> - even just </w:t>
      </w:r>
      <w:r w:rsidRPr="00B87851">
        <w:rPr>
          <w:rFonts w:asciiTheme="majorHAnsi" w:hAnsiTheme="majorHAnsi" w:cstheme="majorHAnsi"/>
          <w:u w:val="single"/>
        </w:rPr>
        <w:t>testing</w:t>
      </w:r>
      <w:r w:rsidRPr="00B87851">
        <w:rPr>
          <w:rFonts w:asciiTheme="majorHAnsi" w:hAnsiTheme="majorHAnsi" w:cstheme="majorHAnsi"/>
        </w:rPr>
        <w:t xml:space="preserve"> will destroy the universe.</w:t>
      </w:r>
    </w:p>
    <w:p w14:paraId="54816FFF" w14:textId="77777777" w:rsidR="00CF390E" w:rsidRPr="00B87851" w:rsidRDefault="00CF390E" w:rsidP="00CF390E">
      <w:pPr>
        <w:rPr>
          <w:rFonts w:asciiTheme="majorHAnsi" w:hAnsiTheme="majorHAnsi" w:cstheme="majorHAnsi"/>
          <w:sz w:val="16"/>
          <w:szCs w:val="26"/>
        </w:rPr>
      </w:pPr>
      <w:proofErr w:type="spellStart"/>
      <w:r w:rsidRPr="00B87851">
        <w:rPr>
          <w:rStyle w:val="Style13ptBold"/>
          <w:rFonts w:asciiTheme="majorHAnsi" w:hAnsiTheme="majorHAnsi" w:cstheme="majorHAnsi"/>
          <w:szCs w:val="26"/>
          <w:u w:val="single"/>
        </w:rPr>
        <w:t>Bekkum</w:t>
      </w:r>
      <w:proofErr w:type="spellEnd"/>
      <w:r w:rsidRPr="00B87851">
        <w:rPr>
          <w:rStyle w:val="Style13ptBold"/>
          <w:rFonts w:asciiTheme="majorHAnsi" w:hAnsiTheme="majorHAnsi" w:cstheme="majorHAnsi"/>
          <w:szCs w:val="26"/>
          <w:u w:val="single"/>
        </w:rPr>
        <w:t xml:space="preserve"> 04</w:t>
      </w:r>
      <w:r w:rsidRPr="00B87851">
        <w:rPr>
          <w:rStyle w:val="Style13ptBold"/>
          <w:rFonts w:asciiTheme="majorHAnsi" w:hAnsiTheme="majorHAnsi" w:cstheme="majorHAnsi"/>
          <w:sz w:val="16"/>
          <w:szCs w:val="26"/>
        </w:rPr>
        <w:t xml:space="preserve"> –</w:t>
      </w:r>
      <w:r w:rsidRPr="00B87851">
        <w:rPr>
          <w:rFonts w:asciiTheme="majorHAnsi" w:hAnsiTheme="majorHAnsi" w:cstheme="majorHAnsi"/>
          <w:sz w:val="16"/>
          <w:szCs w:val="26"/>
        </w:rPr>
        <w:t xml:space="preserve"> Gary S. </w:t>
      </w:r>
      <w:proofErr w:type="spellStart"/>
      <w:r w:rsidRPr="00B87851">
        <w:rPr>
          <w:rFonts w:asciiTheme="majorHAnsi" w:hAnsiTheme="majorHAnsi" w:cstheme="majorHAnsi"/>
          <w:sz w:val="16"/>
          <w:szCs w:val="26"/>
        </w:rPr>
        <w:t>Bekkum</w:t>
      </w:r>
      <w:proofErr w:type="spellEnd"/>
      <w:r w:rsidRPr="00B87851">
        <w:rPr>
          <w:rFonts w:asciiTheme="majorHAnsi" w:hAnsiTheme="majorHAnsi" w:cstheme="majorHAnsi"/>
          <w:sz w:val="16"/>
          <w:szCs w:val="26"/>
        </w:rPr>
        <w:t xml:space="preserve">, Founder of Spacetime Threat Assessment Report Research, Founder of </w:t>
      </w:r>
      <w:proofErr w:type="spellStart"/>
      <w:r w:rsidRPr="00B87851">
        <w:rPr>
          <w:rFonts w:asciiTheme="majorHAnsi" w:hAnsiTheme="majorHAnsi" w:cstheme="majorHAnsi"/>
          <w:sz w:val="16"/>
          <w:szCs w:val="26"/>
        </w:rPr>
        <w:t>STARstream</w:t>
      </w:r>
      <w:proofErr w:type="spellEnd"/>
      <w:r w:rsidRPr="00B87851">
        <w:rPr>
          <w:rFonts w:asciiTheme="majorHAnsi" w:hAnsiTheme="majorHAnsi" w:cstheme="majorHAnsi"/>
          <w:sz w:val="16"/>
          <w:szCs w:val="26"/>
        </w:rPr>
        <w:t xml:space="preserve"> Research, Futurist, “American Military is Pursuing New Types of Exotic Weapons”, Pravda, 8-30, http://www.starstreamresearch.com/dark_matters.htm</w:t>
      </w:r>
    </w:p>
    <w:p w14:paraId="04B26AE6" w14:textId="0E1C32ED"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lastRenderedPageBreak/>
        <w:t xml:space="preserve">Recently the British science news journal "New Scientist" revealed that </w:t>
      </w:r>
      <w:r w:rsidRPr="00B87851">
        <w:rPr>
          <w:rStyle w:val="StyleUnderline"/>
          <w:rFonts w:asciiTheme="majorHAnsi" w:hAnsiTheme="majorHAnsi" w:cstheme="majorHAnsi"/>
          <w:sz w:val="26"/>
          <w:szCs w:val="26"/>
        </w:rPr>
        <w:t xml:space="preserve">the American military </w:t>
      </w:r>
      <w:r w:rsidRPr="00B87851">
        <w:rPr>
          <w:rStyle w:val="Emphasis"/>
          <w:rFonts w:asciiTheme="majorHAnsi" w:hAnsiTheme="majorHAnsi" w:cstheme="majorHAnsi"/>
          <w:sz w:val="26"/>
          <w:szCs w:val="26"/>
        </w:rPr>
        <w:t>is pursuing</w:t>
      </w:r>
      <w:r w:rsidRPr="00B87851">
        <w:rPr>
          <w:rStyle w:val="StyleUnderline"/>
          <w:rFonts w:asciiTheme="majorHAnsi" w:hAnsiTheme="majorHAnsi" w:cstheme="majorHAnsi"/>
          <w:sz w:val="26"/>
          <w:szCs w:val="26"/>
        </w:rPr>
        <w:t xml:space="preserve"> new types of exotic bombs - including a new class of isomeric gamma ray weapons</w:t>
      </w:r>
      <w:r w:rsidRPr="00B87851">
        <w:rPr>
          <w:rFonts w:asciiTheme="majorHAnsi" w:hAnsiTheme="majorHAnsi" w:cstheme="majorHAnsi"/>
          <w:sz w:val="16"/>
          <w:szCs w:val="26"/>
        </w:rPr>
        <w:t xml:space="preserve">. Unlike conventional atomic and hydrogen bombs, </w:t>
      </w:r>
      <w:r w:rsidRPr="00B87851">
        <w:rPr>
          <w:rStyle w:val="StyleUnderline"/>
          <w:rFonts w:asciiTheme="majorHAnsi" w:hAnsiTheme="majorHAnsi" w:cstheme="majorHAnsi"/>
          <w:sz w:val="26"/>
          <w:szCs w:val="26"/>
        </w:rPr>
        <w:t>the new weapons would</w:t>
      </w:r>
      <w:r w:rsidRPr="00B87851">
        <w:rPr>
          <w:rFonts w:asciiTheme="majorHAnsi" w:hAnsiTheme="majorHAnsi" w:cstheme="majorHAnsi"/>
          <w:sz w:val="16"/>
          <w:szCs w:val="26"/>
        </w:rPr>
        <w:t xml:space="preserve"> trigger the </w:t>
      </w:r>
      <w:r w:rsidRPr="00B87851">
        <w:rPr>
          <w:rStyle w:val="StyleUnderline"/>
          <w:rFonts w:asciiTheme="majorHAnsi" w:hAnsiTheme="majorHAnsi" w:cstheme="majorHAnsi"/>
          <w:sz w:val="26"/>
          <w:szCs w:val="26"/>
        </w:rPr>
        <w:t>release</w:t>
      </w:r>
      <w:r w:rsidRPr="00B87851">
        <w:rPr>
          <w:rFonts w:asciiTheme="majorHAnsi" w:hAnsiTheme="majorHAnsi" w:cstheme="majorHAnsi"/>
          <w:sz w:val="16"/>
          <w:szCs w:val="26"/>
        </w:rPr>
        <w:t xml:space="preserve"> of </w:t>
      </w:r>
      <w:r w:rsidRPr="00B87851">
        <w:rPr>
          <w:rStyle w:val="StyleUnderline"/>
          <w:rFonts w:asciiTheme="majorHAnsi" w:hAnsiTheme="majorHAnsi" w:cstheme="majorHAnsi"/>
          <w:sz w:val="26"/>
          <w:szCs w:val="26"/>
        </w:rPr>
        <w:t xml:space="preserve">energy by absorbing </w:t>
      </w:r>
      <w:proofErr w:type="gramStart"/>
      <w:r w:rsidRPr="00B87851">
        <w:rPr>
          <w:rStyle w:val="StyleUnderline"/>
          <w:rFonts w:asciiTheme="majorHAnsi" w:hAnsiTheme="majorHAnsi" w:cstheme="majorHAnsi"/>
          <w:sz w:val="26"/>
          <w:szCs w:val="26"/>
        </w:rPr>
        <w:t>radiation, and</w:t>
      </w:r>
      <w:proofErr w:type="gramEnd"/>
      <w:r w:rsidRPr="00B87851">
        <w:rPr>
          <w:rStyle w:val="StyleUnderline"/>
          <w:rFonts w:asciiTheme="majorHAnsi" w:hAnsiTheme="majorHAnsi" w:cstheme="majorHAnsi"/>
          <w:sz w:val="26"/>
          <w:szCs w:val="26"/>
        </w:rPr>
        <w:t xml:space="preserve"> respond by re-emitting a far more powerful radiation</w:t>
      </w:r>
      <w:r w:rsidRPr="00B87851">
        <w:rPr>
          <w:rFonts w:asciiTheme="majorHAnsi" w:hAnsiTheme="majorHAnsi" w:cstheme="majorHAnsi"/>
          <w:sz w:val="16"/>
          <w:szCs w:val="26"/>
        </w:rPr>
        <w:t xml:space="preserve">. In this new category of gamma-ray weapons, a nuclear isomer absorbs x-rays and re-emits higher frequency gamma rays. </w:t>
      </w:r>
      <w:r w:rsidRPr="00B87851">
        <w:rPr>
          <w:rStyle w:val="StyleUnderline"/>
          <w:rFonts w:asciiTheme="majorHAnsi" w:hAnsiTheme="majorHAnsi" w:cstheme="majorHAnsi"/>
          <w:sz w:val="26"/>
          <w:szCs w:val="26"/>
        </w:rPr>
        <w:t>The emitted gamma radiation</w:t>
      </w:r>
      <w:r w:rsidRPr="00B87851">
        <w:rPr>
          <w:rFonts w:asciiTheme="majorHAnsi" w:hAnsiTheme="majorHAnsi" w:cstheme="majorHAnsi"/>
          <w:sz w:val="16"/>
          <w:szCs w:val="26"/>
        </w:rPr>
        <w:t xml:space="preserve"> has been reported </w:t>
      </w:r>
      <w:r w:rsidRPr="00B87851">
        <w:rPr>
          <w:rStyle w:val="StyleUnderline"/>
          <w:rFonts w:asciiTheme="majorHAnsi" w:hAnsiTheme="majorHAnsi" w:cstheme="majorHAnsi"/>
          <w:sz w:val="26"/>
          <w:szCs w:val="26"/>
        </w:rPr>
        <w:t>to release 60 times the energy of the x-rays that trigger the effect</w:t>
      </w:r>
      <w:r w:rsidRPr="00B87851">
        <w:rPr>
          <w:rFonts w:asciiTheme="majorHAnsi" w:hAnsiTheme="majorHAnsi" w:cstheme="majorHAnsi"/>
          <w:sz w:val="16"/>
          <w:szCs w:val="26"/>
        </w:rPr>
        <w:t xml:space="preserve">. The discovery of this isomer triggering is fairly </w:t>
      </w:r>
      <w:proofErr w:type="gramStart"/>
      <w:r w:rsidRPr="00B87851">
        <w:rPr>
          <w:rFonts w:asciiTheme="majorHAnsi" w:hAnsiTheme="majorHAnsi" w:cstheme="majorHAnsi"/>
          <w:sz w:val="16"/>
          <w:szCs w:val="26"/>
        </w:rPr>
        <w:t>recent, and</w:t>
      </w:r>
      <w:proofErr w:type="gramEnd"/>
      <w:r w:rsidRPr="00B87851">
        <w:rPr>
          <w:rFonts w:asciiTheme="majorHAnsi" w:hAnsiTheme="majorHAnsi" w:cstheme="majorHAnsi"/>
          <w:sz w:val="16"/>
          <w:szCs w:val="26"/>
        </w:rPr>
        <w:t xml:space="preserve"> was first reported in a 1999 paper by an international group of scientists. Although this controversial development has remained </w:t>
      </w:r>
      <w:proofErr w:type="gramStart"/>
      <w:r w:rsidRPr="00B87851">
        <w:rPr>
          <w:rFonts w:asciiTheme="majorHAnsi" w:hAnsiTheme="majorHAnsi" w:cstheme="majorHAnsi"/>
          <w:sz w:val="16"/>
          <w:szCs w:val="26"/>
        </w:rPr>
        <w:t>fairly obscure</w:t>
      </w:r>
      <w:proofErr w:type="gramEnd"/>
      <w:r w:rsidRPr="00B87851">
        <w:rPr>
          <w:rFonts w:asciiTheme="majorHAnsi" w:hAnsiTheme="majorHAnsi" w:cstheme="majorHAnsi"/>
          <w:sz w:val="16"/>
          <w:szCs w:val="26"/>
        </w:rPr>
        <w:t xml:space="preserve">, it has not been hidden from the public. </w:t>
      </w:r>
      <w:r w:rsidRPr="00B87851">
        <w:rPr>
          <w:rStyle w:val="StyleUnderline"/>
          <w:rFonts w:asciiTheme="majorHAnsi" w:hAnsiTheme="majorHAnsi" w:cstheme="majorHAnsi"/>
          <w:sz w:val="26"/>
          <w:szCs w:val="26"/>
        </w:rPr>
        <w:t xml:space="preserve">Beyond the visible part of defense research is an immense underground of </w:t>
      </w:r>
      <w:r w:rsidRPr="00B87851">
        <w:rPr>
          <w:rStyle w:val="Emphasis"/>
          <w:rFonts w:asciiTheme="majorHAnsi" w:hAnsiTheme="majorHAnsi" w:cstheme="majorHAnsi"/>
          <w:sz w:val="26"/>
          <w:szCs w:val="26"/>
        </w:rPr>
        <w:t>secret projects</w:t>
      </w:r>
      <w:r w:rsidRPr="00B87851">
        <w:rPr>
          <w:rStyle w:val="StyleUnderline"/>
          <w:rFonts w:asciiTheme="majorHAnsi" w:hAnsiTheme="majorHAnsi" w:cstheme="majorHAnsi"/>
          <w:sz w:val="26"/>
          <w:szCs w:val="26"/>
        </w:rPr>
        <w:t xml:space="preserve"> considered so sensitive that their </w:t>
      </w:r>
      <w:r w:rsidRPr="00B87851">
        <w:rPr>
          <w:rStyle w:val="Emphasis"/>
          <w:rFonts w:asciiTheme="majorHAnsi" w:hAnsiTheme="majorHAnsi" w:cstheme="majorHAnsi"/>
          <w:sz w:val="26"/>
          <w:szCs w:val="26"/>
        </w:rPr>
        <w:t>very existence is denied</w:t>
      </w:r>
      <w:r w:rsidRPr="00B87851">
        <w:rPr>
          <w:rFonts w:asciiTheme="majorHAnsi" w:hAnsiTheme="majorHAnsi" w:cstheme="majorHAnsi"/>
          <w:sz w:val="16"/>
          <w:szCs w:val="26"/>
        </w:rPr>
        <w:t xml:space="preserve">.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B87851">
        <w:rPr>
          <w:rFonts w:asciiTheme="majorHAnsi" w:hAnsiTheme="majorHAnsi" w:cstheme="majorHAnsi"/>
          <w:sz w:val="16"/>
          <w:szCs w:val="26"/>
        </w:rPr>
        <w:t>Defence</w:t>
      </w:r>
      <w:proofErr w:type="spellEnd"/>
      <w:r w:rsidRPr="00B87851">
        <w:rPr>
          <w:rFonts w:asciiTheme="majorHAnsi" w:hAnsiTheme="majorHAnsi" w:cstheme="majorHAnsi"/>
          <w:sz w:val="16"/>
          <w:szCs w:val="26"/>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B87851">
        <w:rPr>
          <w:rFonts w:asciiTheme="majorHAnsi" w:hAnsiTheme="majorHAnsi" w:cstheme="majorHAnsi"/>
          <w:sz w:val="16"/>
          <w:szCs w:val="26"/>
        </w:rPr>
        <w:t>Firmage</w:t>
      </w:r>
      <w:proofErr w:type="spellEnd"/>
      <w:r w:rsidRPr="00B87851">
        <w:rPr>
          <w:rFonts w:asciiTheme="majorHAnsi" w:hAnsiTheme="majorHAnsi" w:cstheme="majorHAnsi"/>
          <w:sz w:val="16"/>
          <w:szCs w:val="26"/>
        </w:rPr>
        <w:t xml:space="preserve">, then the 28-year-old Silicon Valley CEO of the </w:t>
      </w:r>
      <w:proofErr w:type="gramStart"/>
      <w:r w:rsidRPr="00B87851">
        <w:rPr>
          <w:rFonts w:asciiTheme="majorHAnsi" w:hAnsiTheme="majorHAnsi" w:cstheme="majorHAnsi"/>
          <w:sz w:val="16"/>
          <w:szCs w:val="26"/>
        </w:rPr>
        <w:t>three billion dollar</w:t>
      </w:r>
      <w:proofErr w:type="gramEnd"/>
      <w:r w:rsidRPr="00B87851">
        <w:rPr>
          <w:rFonts w:asciiTheme="majorHAnsi" w:hAnsiTheme="majorHAnsi" w:cstheme="majorHAnsi"/>
          <w:sz w:val="16"/>
          <w:szCs w:val="26"/>
        </w:rPr>
        <w:t xml:space="preserve"> Internet firm US Web, began to fund research in parallel with NASA. </w:t>
      </w:r>
      <w:proofErr w:type="spellStart"/>
      <w:r w:rsidRPr="00B87851">
        <w:rPr>
          <w:rFonts w:asciiTheme="majorHAnsi" w:hAnsiTheme="majorHAnsi" w:cstheme="majorHAnsi"/>
          <w:sz w:val="16"/>
          <w:szCs w:val="26"/>
        </w:rPr>
        <w:t>Firmage</w:t>
      </w:r>
      <w:proofErr w:type="spellEnd"/>
      <w:r w:rsidRPr="00B87851">
        <w:rPr>
          <w:rFonts w:asciiTheme="majorHAnsi" w:hAnsiTheme="majorHAnsi" w:cstheme="majorHAnsi"/>
          <w:sz w:val="16"/>
          <w:szCs w:val="26"/>
        </w:rPr>
        <w:t xml:space="preserve"> hired a NASA Ames nano-technology scientist, Creon </w:t>
      </w:r>
      <w:proofErr w:type="spellStart"/>
      <w:r w:rsidRPr="00B87851">
        <w:rPr>
          <w:rFonts w:asciiTheme="majorHAnsi" w:hAnsiTheme="majorHAnsi" w:cstheme="majorHAnsi"/>
          <w:sz w:val="16"/>
          <w:szCs w:val="26"/>
        </w:rPr>
        <w:t>Levit</w:t>
      </w:r>
      <w:proofErr w:type="spellEnd"/>
      <w:r w:rsidRPr="00B87851">
        <w:rPr>
          <w:rFonts w:asciiTheme="majorHAnsi" w:hAnsiTheme="majorHAnsi" w:cstheme="majorHAnsi"/>
          <w:sz w:val="16"/>
          <w:szCs w:val="2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w:t>
      </w:r>
      <w:r w:rsidRPr="00B87851">
        <w:rPr>
          <w:rStyle w:val="StyleUnderline"/>
          <w:rFonts w:asciiTheme="majorHAnsi" w:hAnsiTheme="majorHAnsi" w:cstheme="majorHAnsi"/>
          <w:sz w:val="26"/>
          <w:szCs w:val="26"/>
        </w:rPr>
        <w:t xml:space="preserve">a </w:t>
      </w:r>
      <w:r w:rsidRPr="00B87851">
        <w:rPr>
          <w:rStyle w:val="Emphasis"/>
          <w:rFonts w:asciiTheme="majorHAnsi" w:hAnsiTheme="majorHAnsi" w:cstheme="majorHAnsi"/>
          <w:sz w:val="26"/>
          <w:szCs w:val="26"/>
        </w:rPr>
        <w:t>"sub-quantum atomic bomb"</w:t>
      </w:r>
      <w:r w:rsidRPr="00B87851">
        <w:rPr>
          <w:rStyle w:val="StyleUnderline"/>
          <w:rFonts w:asciiTheme="majorHAnsi" w:hAnsiTheme="majorHAnsi" w:cstheme="majorHAnsi"/>
          <w:sz w:val="26"/>
          <w:szCs w:val="26"/>
        </w:rPr>
        <w:t>, being whispered about in what he called the "dark halls" of defense research</w:t>
      </w:r>
      <w:r w:rsidRPr="00B87851">
        <w:rPr>
          <w:rFonts w:asciiTheme="majorHAnsi" w:hAnsiTheme="majorHAnsi" w:cstheme="majorHAnsi"/>
          <w:sz w:val="16"/>
          <w:szCs w:val="26"/>
        </w:rPr>
        <w:t xml:space="preserve">.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B87851">
        <w:rPr>
          <w:rFonts w:asciiTheme="majorHAnsi" w:hAnsiTheme="majorHAnsi" w:cstheme="majorHAnsi"/>
          <w:sz w:val="16"/>
          <w:szCs w:val="26"/>
        </w:rPr>
        <w:t>Valentini</w:t>
      </w:r>
      <w:proofErr w:type="spellEnd"/>
      <w:r w:rsidRPr="00B87851">
        <w:rPr>
          <w:rFonts w:asciiTheme="majorHAnsi" w:hAnsiTheme="majorHAnsi" w:cstheme="majorHAnsi"/>
          <w:sz w:val="16"/>
          <w:szCs w:val="2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w:t>
      </w:r>
      <w:r w:rsidRPr="00B87851">
        <w:rPr>
          <w:rStyle w:val="StyleUnderline"/>
          <w:rFonts w:asciiTheme="majorHAnsi" w:hAnsiTheme="majorHAnsi" w:cstheme="majorHAnsi"/>
          <w:sz w:val="26"/>
          <w:szCs w:val="26"/>
        </w:rPr>
        <w:t xml:space="preserve">there is </w:t>
      </w:r>
      <w:r w:rsidRPr="00B87851">
        <w:rPr>
          <w:rStyle w:val="Emphasis"/>
          <w:rFonts w:asciiTheme="majorHAnsi" w:hAnsiTheme="majorHAnsi" w:cstheme="majorHAnsi"/>
          <w:sz w:val="26"/>
          <w:szCs w:val="26"/>
        </w:rPr>
        <w:t>no question</w:t>
      </w:r>
      <w:r w:rsidRPr="00B87851">
        <w:rPr>
          <w:rStyle w:val="StyleUnderline"/>
          <w:rFonts w:asciiTheme="majorHAnsi" w:hAnsiTheme="majorHAnsi" w:cstheme="majorHAnsi"/>
          <w:sz w:val="26"/>
          <w:szCs w:val="26"/>
        </w:rPr>
        <w:t xml:space="preserve"> that mainstream physicists </w:t>
      </w:r>
      <w:r w:rsidRPr="00B87851">
        <w:rPr>
          <w:rStyle w:val="Emphasis"/>
          <w:rFonts w:asciiTheme="majorHAnsi" w:hAnsiTheme="majorHAnsi" w:cstheme="majorHAnsi"/>
          <w:sz w:val="26"/>
          <w:szCs w:val="26"/>
        </w:rPr>
        <w:t>seriously</w:t>
      </w:r>
      <w:r w:rsidRPr="00B87851">
        <w:rPr>
          <w:rStyle w:val="StyleUnderline"/>
          <w:rFonts w:asciiTheme="majorHAnsi" w:hAnsiTheme="majorHAnsi" w:cstheme="majorHAnsi"/>
          <w:sz w:val="26"/>
          <w:szCs w:val="26"/>
        </w:rPr>
        <w:t xml:space="preserve"> contemplate a phase transition in the quantum vacuum as a </w:t>
      </w:r>
      <w:r w:rsidRPr="00B87851">
        <w:rPr>
          <w:rStyle w:val="Emphasis"/>
          <w:rFonts w:asciiTheme="majorHAnsi" w:hAnsiTheme="majorHAnsi" w:cstheme="majorHAnsi"/>
          <w:sz w:val="26"/>
          <w:szCs w:val="26"/>
        </w:rPr>
        <w:t>real possibility</w:t>
      </w:r>
      <w:r w:rsidRPr="00B87851">
        <w:rPr>
          <w:rFonts w:asciiTheme="majorHAnsi" w:hAnsiTheme="majorHAnsi" w:cstheme="majorHAnsi"/>
          <w:sz w:val="16"/>
          <w:szCs w:val="26"/>
        </w:rPr>
        <w:t xml:space="preserve">. The quantum vacuum defies common sense, because </w:t>
      </w:r>
      <w:r w:rsidRPr="00B87851">
        <w:rPr>
          <w:rStyle w:val="StyleUnderline"/>
          <w:rFonts w:asciiTheme="majorHAnsi" w:hAnsiTheme="majorHAnsi" w:cstheme="majorHAnsi"/>
          <w:sz w:val="26"/>
          <w:szCs w:val="26"/>
        </w:rPr>
        <w:t xml:space="preserve">empty space in quantum field theory is </w:t>
      </w:r>
      <w:proofErr w:type="gramStart"/>
      <w:r w:rsidRPr="00B87851">
        <w:rPr>
          <w:rStyle w:val="StyleUnderline"/>
          <w:rFonts w:asciiTheme="majorHAnsi" w:hAnsiTheme="majorHAnsi" w:cstheme="majorHAnsi"/>
          <w:sz w:val="26"/>
          <w:szCs w:val="26"/>
        </w:rPr>
        <w:t>actually filled</w:t>
      </w:r>
      <w:proofErr w:type="gramEnd"/>
      <w:r w:rsidRPr="00B87851">
        <w:rPr>
          <w:rStyle w:val="StyleUnderline"/>
          <w:rFonts w:asciiTheme="majorHAnsi" w:hAnsiTheme="majorHAnsi" w:cstheme="majorHAnsi"/>
          <w:sz w:val="26"/>
          <w:szCs w:val="26"/>
        </w:rPr>
        <w:t xml:space="preserve"> with virtual particles</w:t>
      </w:r>
      <w:r w:rsidRPr="00B87851">
        <w:rPr>
          <w:rFonts w:asciiTheme="majorHAnsi" w:hAnsiTheme="majorHAnsi" w:cstheme="majorHAnsi"/>
          <w:sz w:val="16"/>
          <w:szCs w:val="26"/>
        </w:rPr>
        <w:t xml:space="preserve">. These virtual particles appear and disappear far too quickly to be detected directly, but their existence has been confirmed by experiments that demonstrate their influence on ordinary matter. "Such research should be forbidden!" In the early 1970's Soviet physicists were concerned that </w:t>
      </w:r>
      <w:r w:rsidRPr="00B87851">
        <w:rPr>
          <w:rStyle w:val="StyleUnderline"/>
          <w:rFonts w:asciiTheme="majorHAnsi" w:hAnsiTheme="majorHAnsi" w:cstheme="majorHAnsi"/>
          <w:sz w:val="26"/>
          <w:szCs w:val="26"/>
        </w:rPr>
        <w:t>the vacuum of our universe was only one possible state of empty space. The fundamental state</w:t>
      </w:r>
      <w:r w:rsidRPr="00B87851">
        <w:rPr>
          <w:rFonts w:asciiTheme="majorHAnsi" w:hAnsiTheme="majorHAnsi" w:cstheme="majorHAnsi"/>
          <w:sz w:val="16"/>
          <w:szCs w:val="26"/>
        </w:rPr>
        <w:t xml:space="preserve"> of empty space </w:t>
      </w:r>
      <w:r w:rsidRPr="00B87851">
        <w:rPr>
          <w:rStyle w:val="StyleUnderline"/>
          <w:rFonts w:asciiTheme="majorHAnsi" w:hAnsiTheme="majorHAnsi" w:cstheme="majorHAnsi"/>
          <w:sz w:val="26"/>
          <w:szCs w:val="26"/>
        </w:rPr>
        <w:t>is called the "true vacuum". Our universe</w:t>
      </w:r>
      <w:r w:rsidRPr="00B87851">
        <w:rPr>
          <w:rFonts w:asciiTheme="majorHAnsi" w:hAnsiTheme="majorHAnsi" w:cstheme="majorHAnsi"/>
          <w:sz w:val="16"/>
          <w:szCs w:val="26"/>
        </w:rPr>
        <w:t xml:space="preserve"> was thought to </w:t>
      </w:r>
      <w:r w:rsidRPr="00B87851">
        <w:rPr>
          <w:rStyle w:val="StyleUnderline"/>
          <w:rFonts w:asciiTheme="majorHAnsi" w:hAnsiTheme="majorHAnsi" w:cstheme="majorHAnsi"/>
          <w:sz w:val="26"/>
          <w:szCs w:val="26"/>
        </w:rPr>
        <w:t xml:space="preserve">reside in a "false vacuum", protected from the true vacuum by "the wall of our world". A change from one vacuum state to another is known as a </w:t>
      </w:r>
      <w:r w:rsidRPr="00B87851">
        <w:rPr>
          <w:rStyle w:val="Emphasis"/>
          <w:rFonts w:asciiTheme="majorHAnsi" w:hAnsiTheme="majorHAnsi" w:cstheme="majorHAnsi"/>
          <w:sz w:val="26"/>
          <w:szCs w:val="26"/>
        </w:rPr>
        <w:t>phase transition</w:t>
      </w:r>
      <w:r w:rsidRPr="00B87851">
        <w:rPr>
          <w:rFonts w:asciiTheme="majorHAnsi" w:hAnsiTheme="majorHAnsi" w:cstheme="majorHAnsi"/>
          <w:sz w:val="16"/>
          <w:szCs w:val="26"/>
        </w:rPr>
        <w:t xml:space="preserve">. This is analogous to the transition between frozen and liquid water. Lev Okun, a Russian </w:t>
      </w:r>
      <w:proofErr w:type="gramStart"/>
      <w:r w:rsidRPr="00B87851">
        <w:rPr>
          <w:rFonts w:asciiTheme="majorHAnsi" w:hAnsiTheme="majorHAnsi" w:cstheme="majorHAnsi"/>
          <w:sz w:val="16"/>
          <w:szCs w:val="26"/>
        </w:rPr>
        <w:t>physicist</w:t>
      </w:r>
      <w:proofErr w:type="gramEnd"/>
      <w:r w:rsidRPr="00B87851">
        <w:rPr>
          <w:rFonts w:asciiTheme="majorHAnsi" w:hAnsiTheme="majorHAnsi" w:cstheme="majorHAnsi"/>
          <w:sz w:val="16"/>
          <w:szCs w:val="26"/>
        </w:rPr>
        <w:t xml:space="preserve"> and historian recalls Andrei Sakharov, the father of the Soviet hydrogen bomb, expressing his concern about research into the phase transitions of the vacuum. </w:t>
      </w:r>
      <w:r w:rsidRPr="00B87851">
        <w:rPr>
          <w:rStyle w:val="StyleUnderline"/>
          <w:rFonts w:asciiTheme="majorHAnsi" w:hAnsiTheme="majorHAnsi" w:cstheme="majorHAnsi"/>
          <w:sz w:val="26"/>
          <w:szCs w:val="26"/>
        </w:rPr>
        <w:t xml:space="preserve">If the wall between vacuum states was to be breached, calculations showed that an </w:t>
      </w:r>
      <w:r w:rsidRPr="00B87851">
        <w:rPr>
          <w:rStyle w:val="Emphasis"/>
          <w:rFonts w:asciiTheme="majorHAnsi" w:hAnsiTheme="majorHAnsi" w:cstheme="majorHAnsi"/>
          <w:sz w:val="26"/>
          <w:szCs w:val="26"/>
        </w:rPr>
        <w:t>unstoppable expanding bubble</w:t>
      </w:r>
      <w:r w:rsidRPr="00B87851">
        <w:rPr>
          <w:rStyle w:val="StyleUnderline"/>
          <w:rFonts w:asciiTheme="majorHAnsi" w:hAnsiTheme="majorHAnsi" w:cstheme="majorHAnsi"/>
          <w:sz w:val="26"/>
          <w:szCs w:val="26"/>
        </w:rPr>
        <w:t xml:space="preserve"> would continue to grow until it </w:t>
      </w:r>
      <w:r w:rsidRPr="00B87851">
        <w:rPr>
          <w:rStyle w:val="Emphasis"/>
          <w:rFonts w:asciiTheme="majorHAnsi" w:hAnsiTheme="majorHAnsi" w:cstheme="majorHAnsi"/>
          <w:sz w:val="26"/>
          <w:szCs w:val="26"/>
        </w:rPr>
        <w:t>destroyed our entire universe</w:t>
      </w:r>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Sakharov declared that "Such research should be forbidden!" According to Okun, Sakharov feared that </w:t>
      </w:r>
      <w:r w:rsidRPr="00B87851">
        <w:rPr>
          <w:rStyle w:val="StyleUnderline"/>
          <w:rFonts w:asciiTheme="majorHAnsi" w:hAnsiTheme="majorHAnsi" w:cstheme="majorHAnsi"/>
          <w:sz w:val="26"/>
          <w:szCs w:val="26"/>
        </w:rPr>
        <w:t xml:space="preserve">an </w:t>
      </w:r>
      <w:r w:rsidRPr="00B87851">
        <w:rPr>
          <w:rStyle w:val="Emphasis"/>
          <w:rFonts w:asciiTheme="majorHAnsi" w:hAnsiTheme="majorHAnsi" w:cstheme="majorHAnsi"/>
          <w:sz w:val="26"/>
          <w:szCs w:val="26"/>
        </w:rPr>
        <w:t>experiment</w:t>
      </w:r>
      <w:r w:rsidRPr="00B87851">
        <w:rPr>
          <w:rStyle w:val="StyleUnderline"/>
          <w:rFonts w:asciiTheme="majorHAnsi" w:hAnsiTheme="majorHAnsi" w:cstheme="majorHAnsi"/>
          <w:sz w:val="26"/>
          <w:szCs w:val="26"/>
        </w:rPr>
        <w:t xml:space="preserve"> might accidentally </w:t>
      </w:r>
      <w:r w:rsidRPr="00B87851">
        <w:rPr>
          <w:rStyle w:val="Emphasis"/>
          <w:rFonts w:asciiTheme="majorHAnsi" w:hAnsiTheme="majorHAnsi" w:cstheme="majorHAnsi"/>
          <w:sz w:val="26"/>
          <w:szCs w:val="26"/>
        </w:rPr>
        <w:t>trigger a vacuum phase transition</w:t>
      </w:r>
      <w:r w:rsidRPr="00B87851">
        <w:rPr>
          <w:rFonts w:asciiTheme="majorHAnsi" w:hAnsiTheme="majorHAnsi" w:cstheme="majorHAnsi"/>
          <w:sz w:val="16"/>
          <w:szCs w:val="26"/>
        </w:rPr>
        <w:t>.</w:t>
      </w:r>
    </w:p>
    <w:p w14:paraId="6ADA5EA6" w14:textId="77777777" w:rsidR="00431584" w:rsidRPr="00B87851" w:rsidRDefault="00431584" w:rsidP="00CF390E">
      <w:pPr>
        <w:rPr>
          <w:rFonts w:asciiTheme="majorHAnsi" w:hAnsiTheme="majorHAnsi" w:cstheme="majorHAnsi"/>
          <w:sz w:val="16"/>
          <w:szCs w:val="26"/>
        </w:rPr>
      </w:pPr>
    </w:p>
    <w:p w14:paraId="089B11A4" w14:textId="77777777" w:rsidR="00CF390E" w:rsidRPr="00B87851" w:rsidRDefault="00CF390E" w:rsidP="00CF390E">
      <w:pPr>
        <w:pStyle w:val="Heading4"/>
        <w:rPr>
          <w:rFonts w:asciiTheme="majorHAnsi" w:hAnsiTheme="majorHAnsi" w:cstheme="majorHAnsi"/>
        </w:rPr>
      </w:pPr>
      <w:r w:rsidRPr="00B87851">
        <w:rPr>
          <w:rFonts w:asciiTheme="majorHAnsi" w:hAnsiTheme="majorHAnsi" w:cstheme="majorHAnsi"/>
        </w:rPr>
        <w:t>Extinction is inevitable from future technology — nanotech, our simulation gets shut down, AI, biotech, particle accelerators, and black swans.</w:t>
      </w:r>
    </w:p>
    <w:p w14:paraId="40008151"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Bruce </w:t>
      </w:r>
      <w:r w:rsidRPr="00B87851">
        <w:rPr>
          <w:rFonts w:asciiTheme="majorHAnsi" w:hAnsiTheme="majorHAnsi" w:cstheme="majorHAnsi"/>
          <w:b/>
          <w:bCs/>
          <w:szCs w:val="26"/>
          <w:u w:val="single"/>
        </w:rPr>
        <w:t>Sterling 18</w:t>
      </w:r>
      <w:r w:rsidRPr="00B87851">
        <w:rPr>
          <w:rFonts w:asciiTheme="majorHAnsi" w:hAnsiTheme="majorHAnsi" w:cstheme="majorHAnsi"/>
          <w:sz w:val="16"/>
          <w:szCs w:val="26"/>
        </w:rPr>
        <w:t>, 6-1-20</w:t>
      </w:r>
      <w:r w:rsidRPr="00B87851">
        <w:rPr>
          <w:rFonts w:asciiTheme="majorHAnsi" w:hAnsiTheme="majorHAnsi" w:cstheme="majorHAnsi"/>
          <w:b/>
          <w:bCs/>
          <w:sz w:val="16"/>
          <w:szCs w:val="26"/>
        </w:rPr>
        <w:t>18</w:t>
      </w:r>
      <w:r w:rsidRPr="00B87851">
        <w:rPr>
          <w:rFonts w:asciiTheme="majorHAnsi" w:hAnsiTheme="majorHAnsi" w:cstheme="majorHAnsi"/>
          <w:sz w:val="16"/>
          <w:szCs w:val="26"/>
        </w:rPr>
        <w:t>, "When Nick Bostrom says “Bang”," WIRED, https://www.wired.com/beyond-the-beyond/2018/06/nick-bostrom-says-bang/</w:t>
      </w:r>
    </w:p>
    <w:p w14:paraId="6E6DD7DD"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4.1 </w:t>
      </w:r>
      <w:r w:rsidRPr="00B87851">
        <w:rPr>
          <w:rStyle w:val="StyleUnderline"/>
          <w:rFonts w:asciiTheme="majorHAnsi" w:hAnsiTheme="majorHAnsi" w:cstheme="majorHAnsi"/>
          <w:sz w:val="26"/>
          <w:szCs w:val="26"/>
        </w:rPr>
        <w:t xml:space="preserve">Deliberate </w:t>
      </w:r>
      <w:r w:rsidRPr="00B87851">
        <w:rPr>
          <w:rStyle w:val="Emphasis"/>
          <w:rFonts w:asciiTheme="majorHAnsi" w:hAnsiTheme="majorHAnsi" w:cstheme="majorHAnsi"/>
          <w:sz w:val="26"/>
          <w:szCs w:val="26"/>
        </w:rPr>
        <w:t>misuse of nanotechnology</w:t>
      </w:r>
      <w:r w:rsidRPr="00B87851">
        <w:rPr>
          <w:rFonts w:asciiTheme="majorHAnsi" w:hAnsiTheme="majorHAnsi" w:cstheme="majorHAnsi"/>
          <w:sz w:val="16"/>
          <w:szCs w:val="26"/>
        </w:rPr>
        <w:t xml:space="preserve"> </w:t>
      </w:r>
      <w:proofErr w:type="gramStart"/>
      <w:r w:rsidRPr="00B87851">
        <w:rPr>
          <w:rStyle w:val="StyleUnderline"/>
          <w:rFonts w:asciiTheme="majorHAnsi" w:hAnsiTheme="majorHAnsi" w:cstheme="majorHAnsi"/>
          <w:sz w:val="26"/>
          <w:szCs w:val="26"/>
        </w:rPr>
        <w:t>In</w:t>
      </w:r>
      <w:proofErr w:type="gramEnd"/>
      <w:r w:rsidRPr="00B87851">
        <w:rPr>
          <w:rStyle w:val="StyleUnderline"/>
          <w:rFonts w:asciiTheme="majorHAnsi" w:hAnsiTheme="majorHAnsi" w:cstheme="majorHAnsi"/>
          <w:sz w:val="26"/>
          <w:szCs w:val="26"/>
        </w:rPr>
        <w:t xml:space="preserve"> a mature form, molecular nanotechnology will enable the construction of bacterium-scale self-replicating mechanical robots that</w:t>
      </w:r>
      <w:r w:rsidRPr="00B87851">
        <w:rPr>
          <w:rFonts w:asciiTheme="majorHAnsi" w:hAnsiTheme="majorHAnsi" w:cstheme="majorHAnsi"/>
          <w:sz w:val="16"/>
          <w:szCs w:val="26"/>
        </w:rPr>
        <w:t xml:space="preserve"> can </w:t>
      </w:r>
      <w:r w:rsidRPr="00B87851">
        <w:rPr>
          <w:rStyle w:val="StyleUnderline"/>
          <w:rFonts w:asciiTheme="majorHAnsi" w:hAnsiTheme="majorHAnsi" w:cstheme="majorHAnsi"/>
          <w:sz w:val="26"/>
          <w:szCs w:val="26"/>
        </w:rPr>
        <w:t>feed on dirt or other organic matter</w:t>
      </w:r>
      <w:r w:rsidRPr="00B87851">
        <w:rPr>
          <w:rFonts w:asciiTheme="majorHAnsi" w:hAnsiTheme="majorHAnsi" w:cstheme="majorHAnsi"/>
          <w:sz w:val="16"/>
          <w:szCs w:val="26"/>
        </w:rPr>
        <w:t xml:space="preserve"> [22-25]. </w:t>
      </w:r>
      <w:r w:rsidRPr="00B87851">
        <w:rPr>
          <w:rStyle w:val="StyleUnderline"/>
          <w:rFonts w:asciiTheme="majorHAnsi" w:hAnsiTheme="majorHAnsi" w:cstheme="majorHAnsi"/>
          <w:sz w:val="26"/>
          <w:szCs w:val="26"/>
        </w:rPr>
        <w:t xml:space="preserve">Such replicators could </w:t>
      </w:r>
      <w:r w:rsidRPr="00B87851">
        <w:rPr>
          <w:rStyle w:val="Emphasis"/>
          <w:rFonts w:asciiTheme="majorHAnsi" w:hAnsiTheme="majorHAnsi" w:cstheme="majorHAnsi"/>
          <w:sz w:val="26"/>
          <w:szCs w:val="26"/>
        </w:rPr>
        <w:t>eat up the biosphere</w:t>
      </w:r>
      <w:r w:rsidRPr="00B87851">
        <w:rPr>
          <w:rStyle w:val="StyleUnderline"/>
          <w:rFonts w:asciiTheme="majorHAnsi" w:hAnsiTheme="majorHAnsi" w:cstheme="majorHAnsi"/>
          <w:sz w:val="26"/>
          <w:szCs w:val="26"/>
        </w:rPr>
        <w:t xml:space="preserve"> or destroy it</w:t>
      </w:r>
      <w:r w:rsidRPr="00B87851">
        <w:rPr>
          <w:rFonts w:asciiTheme="majorHAnsi" w:hAnsiTheme="majorHAnsi" w:cstheme="majorHAnsi"/>
          <w:sz w:val="16"/>
          <w:szCs w:val="26"/>
        </w:rPr>
        <w:t xml:space="preserve"> by other means such </w:t>
      </w:r>
      <w:r w:rsidRPr="00B87851">
        <w:rPr>
          <w:rStyle w:val="StyleUnderline"/>
          <w:rFonts w:asciiTheme="majorHAnsi" w:hAnsiTheme="majorHAnsi" w:cstheme="majorHAnsi"/>
          <w:sz w:val="26"/>
          <w:szCs w:val="26"/>
        </w:rPr>
        <w:t>as by poisoning it, burning it, or blocking out sunlight. A person of malicious intent in possession of this technology</w:t>
      </w:r>
      <w:r w:rsidRPr="00B87851">
        <w:rPr>
          <w:rFonts w:asciiTheme="majorHAnsi" w:hAnsiTheme="majorHAnsi" w:cstheme="majorHAnsi"/>
          <w:sz w:val="16"/>
          <w:szCs w:val="26"/>
        </w:rPr>
        <w:t xml:space="preserve"> might </w:t>
      </w:r>
      <w:r w:rsidRPr="00B87851">
        <w:rPr>
          <w:rStyle w:val="StyleUnderline"/>
          <w:rFonts w:asciiTheme="majorHAnsi" w:hAnsiTheme="majorHAnsi" w:cstheme="majorHAnsi"/>
          <w:sz w:val="26"/>
          <w:szCs w:val="26"/>
        </w:rPr>
        <w:t>cause the extinction of</w:t>
      </w:r>
      <w:r w:rsidRPr="00B87851">
        <w:rPr>
          <w:rFonts w:asciiTheme="majorHAnsi" w:hAnsiTheme="majorHAnsi" w:cstheme="majorHAnsi"/>
          <w:sz w:val="16"/>
          <w:szCs w:val="26"/>
        </w:rPr>
        <w:t xml:space="preserve"> intelligent </w:t>
      </w:r>
      <w:r w:rsidRPr="00B87851">
        <w:rPr>
          <w:rStyle w:val="StyleUnderline"/>
          <w:rFonts w:asciiTheme="majorHAnsi" w:hAnsiTheme="majorHAnsi" w:cstheme="majorHAnsi"/>
          <w:sz w:val="26"/>
          <w:szCs w:val="26"/>
        </w:rPr>
        <w:t>life on Earth</w:t>
      </w:r>
      <w:r w:rsidRPr="00B87851">
        <w:rPr>
          <w:rFonts w:asciiTheme="majorHAnsi" w:hAnsiTheme="majorHAnsi" w:cstheme="majorHAnsi"/>
          <w:sz w:val="16"/>
          <w:szCs w:val="26"/>
        </w:rPr>
        <w:t xml:space="preserve"> by releasing such nanobots into the environment.[9] </w:t>
      </w:r>
      <w:r w:rsidRPr="00B87851">
        <w:rPr>
          <w:rStyle w:val="StyleUnderline"/>
          <w:rFonts w:asciiTheme="majorHAnsi" w:hAnsiTheme="majorHAnsi" w:cstheme="majorHAnsi"/>
          <w:sz w:val="26"/>
          <w:szCs w:val="26"/>
        </w:rPr>
        <w:t>The technology to produce a destructive nanobot seems considerably easier to develop than the technology to create an effective defense against such an attack</w:t>
      </w:r>
      <w:r w:rsidRPr="00B87851">
        <w:rPr>
          <w:rFonts w:asciiTheme="majorHAnsi" w:hAnsiTheme="majorHAnsi" w:cstheme="majorHAnsi"/>
          <w:sz w:val="16"/>
          <w:szCs w:val="26"/>
        </w:rPr>
        <w:t xml:space="preserve"> (a global nanotech immune system, an “active shield” [23]). It is therefore likely that </w:t>
      </w:r>
      <w:r w:rsidRPr="00B87851">
        <w:rPr>
          <w:rStyle w:val="StyleUnderline"/>
          <w:rFonts w:asciiTheme="majorHAnsi" w:hAnsiTheme="majorHAnsi" w:cstheme="majorHAnsi"/>
          <w:sz w:val="26"/>
          <w:szCs w:val="26"/>
        </w:rPr>
        <w:t>there will be a period of vulnerability</w:t>
      </w:r>
      <w:r w:rsidRPr="00B87851">
        <w:rPr>
          <w:rFonts w:asciiTheme="majorHAnsi" w:hAnsiTheme="majorHAnsi" w:cstheme="majorHAnsi"/>
          <w:sz w:val="16"/>
          <w:szCs w:val="26"/>
        </w:rPr>
        <w:t xml:space="preserve"> during which this technology must be prevented from coming into the wrong hands. Yet </w:t>
      </w:r>
      <w:r w:rsidRPr="00B87851">
        <w:rPr>
          <w:rStyle w:val="StyleUnderline"/>
          <w:rFonts w:asciiTheme="majorHAnsi" w:hAnsiTheme="majorHAnsi" w:cstheme="majorHAnsi"/>
          <w:sz w:val="26"/>
          <w:szCs w:val="26"/>
        </w:rPr>
        <w:t>the technology</w:t>
      </w:r>
      <w:r w:rsidRPr="00B87851">
        <w:rPr>
          <w:rFonts w:asciiTheme="majorHAnsi" w:hAnsiTheme="majorHAnsi" w:cstheme="majorHAnsi"/>
          <w:sz w:val="16"/>
          <w:szCs w:val="26"/>
        </w:rPr>
        <w:t xml:space="preserve"> could </w:t>
      </w:r>
      <w:r w:rsidRPr="00B87851">
        <w:rPr>
          <w:rStyle w:val="StyleUnderline"/>
          <w:rFonts w:asciiTheme="majorHAnsi" w:hAnsiTheme="majorHAnsi" w:cstheme="majorHAnsi"/>
          <w:sz w:val="26"/>
          <w:szCs w:val="26"/>
        </w:rPr>
        <w:t>prove hard to regulate, since it doesn’t require rare radioactive isotopes or large, easily identifiable manufacturing plants</w:t>
      </w:r>
      <w:r w:rsidRPr="00B87851">
        <w:rPr>
          <w:rFonts w:asciiTheme="majorHAnsi" w:hAnsiTheme="majorHAnsi" w:cstheme="majorHAnsi"/>
          <w:sz w:val="16"/>
          <w:szCs w:val="26"/>
        </w:rPr>
        <w:t xml:space="preserve">, as does production of nuclear weapons [23]. </w:t>
      </w:r>
      <w:r w:rsidRPr="00B87851">
        <w:rPr>
          <w:rStyle w:val="StyleUnderline"/>
          <w:rFonts w:asciiTheme="majorHAnsi" w:hAnsiTheme="majorHAnsi" w:cstheme="majorHAnsi"/>
          <w:sz w:val="26"/>
          <w:szCs w:val="26"/>
        </w:rPr>
        <w:t>Even if effective defenses against a limited nanotech attack are developed</w:t>
      </w:r>
      <w:r w:rsidRPr="00B87851">
        <w:rPr>
          <w:rFonts w:asciiTheme="majorHAnsi" w:hAnsiTheme="majorHAnsi" w:cstheme="majorHAnsi"/>
          <w:sz w:val="16"/>
          <w:szCs w:val="26"/>
        </w:rPr>
        <w:t xml:space="preserve"> before dangerous replicators are designed and acquired by suicidal regimes or terrorists, </w:t>
      </w:r>
      <w:r w:rsidRPr="00B87851">
        <w:rPr>
          <w:rStyle w:val="StyleUnderline"/>
          <w:rFonts w:asciiTheme="majorHAnsi" w:hAnsiTheme="majorHAnsi" w:cstheme="majorHAnsi"/>
          <w:sz w:val="26"/>
          <w:szCs w:val="26"/>
        </w:rPr>
        <w:t>there will still be the danger of an arms race between states possessing nanotechnology</w:t>
      </w:r>
      <w:r w:rsidRPr="00B87851">
        <w:rPr>
          <w:rFonts w:asciiTheme="majorHAnsi" w:hAnsiTheme="majorHAnsi" w:cstheme="majorHAnsi"/>
          <w:sz w:val="16"/>
          <w:szCs w:val="26"/>
        </w:rPr>
        <w:t xml:space="preserve">. It has been argued [26] that </w:t>
      </w:r>
      <w:r w:rsidRPr="00B87851">
        <w:rPr>
          <w:rStyle w:val="StyleUnderline"/>
          <w:rFonts w:asciiTheme="majorHAnsi" w:hAnsiTheme="majorHAnsi" w:cstheme="majorHAnsi"/>
          <w:sz w:val="26"/>
          <w:szCs w:val="26"/>
        </w:rPr>
        <w:t>molecular manufacturing would lead to both arms race instability and crisis instability</w:t>
      </w:r>
      <w:r w:rsidRPr="00B87851">
        <w:rPr>
          <w:rFonts w:asciiTheme="majorHAnsi" w:hAnsiTheme="majorHAnsi" w:cstheme="majorHAnsi"/>
          <w:sz w:val="16"/>
          <w:szCs w:val="26"/>
        </w:rPr>
        <w:t xml:space="preserve">, to a higher degree than was the case with nuclear weapons. Arms race instability means that </w:t>
      </w:r>
      <w:r w:rsidRPr="00B87851">
        <w:rPr>
          <w:rStyle w:val="StyleUnderline"/>
          <w:rFonts w:asciiTheme="majorHAnsi" w:hAnsiTheme="majorHAnsi" w:cstheme="majorHAnsi"/>
          <w:sz w:val="26"/>
          <w:szCs w:val="26"/>
        </w:rPr>
        <w:t>there would be dominant incentives for each competitor to escalate its armaments, leading to a runaway arms race. Crisis instability means that there would be dominant incentives for striking first. Two</w:t>
      </w:r>
      <w:r w:rsidRPr="00B87851">
        <w:rPr>
          <w:rFonts w:asciiTheme="majorHAnsi" w:hAnsiTheme="majorHAnsi" w:cstheme="majorHAnsi"/>
          <w:sz w:val="16"/>
          <w:szCs w:val="26"/>
        </w:rPr>
        <w:t xml:space="preserve"> roughly balanced </w:t>
      </w:r>
      <w:r w:rsidRPr="00B87851">
        <w:rPr>
          <w:rStyle w:val="StyleUnderline"/>
          <w:rFonts w:asciiTheme="majorHAnsi" w:hAnsiTheme="majorHAnsi" w:cstheme="majorHAnsi"/>
          <w:sz w:val="26"/>
          <w:szCs w:val="26"/>
        </w:rPr>
        <w:t>rivals acquiring nanotechnology would</w:t>
      </w:r>
      <w:r w:rsidRPr="00B87851">
        <w:rPr>
          <w:rFonts w:asciiTheme="majorHAnsi" w:hAnsiTheme="majorHAnsi" w:cstheme="majorHAnsi"/>
          <w:sz w:val="16"/>
          <w:szCs w:val="26"/>
        </w:rPr>
        <w:t xml:space="preserve">, on this view, </w:t>
      </w:r>
      <w:r w:rsidRPr="00B87851">
        <w:rPr>
          <w:rStyle w:val="StyleUnderline"/>
          <w:rFonts w:asciiTheme="majorHAnsi" w:hAnsiTheme="majorHAnsi" w:cstheme="majorHAnsi"/>
          <w:sz w:val="26"/>
          <w:szCs w:val="26"/>
        </w:rPr>
        <w:t>begin a massive buildup of armaments and weapons development programs that would continue until a crisis occurs and war breaks out</w:t>
      </w:r>
      <w:r w:rsidRPr="00B87851">
        <w:rPr>
          <w:rFonts w:asciiTheme="majorHAnsi" w:hAnsiTheme="majorHAnsi" w:cstheme="majorHAnsi"/>
          <w:sz w:val="16"/>
          <w:szCs w:val="26"/>
        </w:rPr>
        <w:t xml:space="preserve">, potentially </w:t>
      </w:r>
      <w:r w:rsidRPr="00B87851">
        <w:rPr>
          <w:rStyle w:val="StyleUnderline"/>
          <w:rFonts w:asciiTheme="majorHAnsi" w:hAnsiTheme="majorHAnsi" w:cstheme="majorHAnsi"/>
          <w:sz w:val="26"/>
          <w:szCs w:val="26"/>
        </w:rPr>
        <w:t>causing global terminal destruction</w:t>
      </w:r>
      <w:r w:rsidRPr="00B87851">
        <w:rPr>
          <w:rFonts w:asciiTheme="majorHAnsi" w:hAnsiTheme="majorHAnsi" w:cstheme="majorHAnsi"/>
          <w:sz w:val="16"/>
          <w:szCs w:val="26"/>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B87851">
        <w:rPr>
          <w:rFonts w:asciiTheme="majorHAnsi" w:hAnsiTheme="majorHAnsi" w:cstheme="majorHAnsi"/>
          <w:sz w:val="16"/>
          <w:szCs w:val="26"/>
        </w:rPr>
        <w:t>occurred</w:t>
      </w:r>
      <w:proofErr w:type="gramEnd"/>
      <w:r w:rsidRPr="00B87851">
        <w:rPr>
          <w:rFonts w:asciiTheme="majorHAnsi" w:hAnsiTheme="majorHAnsi" w:cstheme="majorHAnsi"/>
          <w:sz w:val="16"/>
          <w:szCs w:val="26"/>
        </w:rPr>
        <w:t xml:space="preserve"> nevertheless. 4.2 Nuclear holocaust[winter] The US and Russia still have huge stockpiles of nuclear weapons. But would an all-out nuclear war really exterminate humankind? Note that: (</w:t>
      </w:r>
      <w:proofErr w:type="spellStart"/>
      <w:r w:rsidRPr="00B87851">
        <w:rPr>
          <w:rFonts w:asciiTheme="majorHAnsi" w:hAnsiTheme="majorHAnsi" w:cstheme="majorHAnsi"/>
          <w:sz w:val="16"/>
          <w:szCs w:val="26"/>
        </w:rPr>
        <w:t>i</w:t>
      </w:r>
      <w:proofErr w:type="spellEnd"/>
      <w:r w:rsidRPr="00B87851">
        <w:rPr>
          <w:rFonts w:asciiTheme="majorHAnsi" w:hAnsiTheme="majorHAnsi" w:cstheme="majorHAnsi"/>
          <w:sz w:val="16"/>
          <w:szCs w:val="2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RPr="00B87851">
        <w:rPr>
          <w:rStyle w:val="Emphasis"/>
          <w:rFonts w:asciiTheme="majorHAnsi" w:hAnsiTheme="majorHAnsi" w:cstheme="majorHAnsi"/>
          <w:sz w:val="26"/>
          <w:szCs w:val="26"/>
        </w:rPr>
        <w:t xml:space="preserve">We’re living in a </w:t>
      </w:r>
      <w:proofErr w:type="gramStart"/>
      <w:r w:rsidRPr="00B87851">
        <w:rPr>
          <w:rStyle w:val="Emphasis"/>
          <w:rFonts w:asciiTheme="majorHAnsi" w:hAnsiTheme="majorHAnsi" w:cstheme="majorHAnsi"/>
          <w:sz w:val="26"/>
          <w:szCs w:val="26"/>
        </w:rPr>
        <w:t>simulation</w:t>
      </w:r>
      <w:proofErr w:type="gramEnd"/>
      <w:r w:rsidRPr="00B87851">
        <w:rPr>
          <w:rStyle w:val="Emphasis"/>
          <w:rFonts w:asciiTheme="majorHAnsi" w:hAnsiTheme="majorHAnsi" w:cstheme="majorHAnsi"/>
          <w:sz w:val="26"/>
          <w:szCs w:val="26"/>
        </w:rPr>
        <w:t xml:space="preserve"> and it gets shut down</w:t>
      </w:r>
      <w:r w:rsidRPr="00B87851">
        <w:rPr>
          <w:rFonts w:asciiTheme="majorHAnsi" w:hAnsiTheme="majorHAnsi" w:cstheme="majorHAnsi"/>
          <w:sz w:val="16"/>
          <w:szCs w:val="26"/>
        </w:rPr>
        <w:t xml:space="preserve"> A case can be made that </w:t>
      </w:r>
      <w:r w:rsidRPr="00B87851">
        <w:rPr>
          <w:rStyle w:val="StyleUnderline"/>
          <w:rFonts w:asciiTheme="majorHAnsi" w:hAnsiTheme="majorHAnsi" w:cstheme="majorHAnsi"/>
          <w:sz w:val="26"/>
          <w:szCs w:val="26"/>
        </w:rPr>
        <w:t>the hypothesis that we are living in a computer simulation should be given a significant probability</w:t>
      </w:r>
      <w:r w:rsidRPr="00B87851">
        <w:rPr>
          <w:rFonts w:asciiTheme="majorHAnsi" w:hAnsiTheme="majorHAnsi" w:cstheme="majorHAnsi"/>
          <w:sz w:val="16"/>
          <w:szCs w:val="26"/>
        </w:rPr>
        <w:t xml:space="preserve"> [27]. The basic idea behind this so-called “Simulation argument” is that </w:t>
      </w:r>
      <w:r w:rsidRPr="00B87851">
        <w:rPr>
          <w:rStyle w:val="StyleUnderline"/>
          <w:rFonts w:asciiTheme="majorHAnsi" w:hAnsiTheme="majorHAnsi" w:cstheme="majorHAnsi"/>
          <w:sz w:val="26"/>
          <w:szCs w:val="26"/>
        </w:rPr>
        <w:t>vast amounts of computing power may become available in the future</w:t>
      </w:r>
      <w:r w:rsidRPr="00B87851">
        <w:rPr>
          <w:rFonts w:asciiTheme="majorHAnsi" w:hAnsiTheme="majorHAnsi" w:cstheme="majorHAnsi"/>
          <w:sz w:val="16"/>
          <w:szCs w:val="26"/>
        </w:rPr>
        <w:t xml:space="preserve"> (see e.g. [28,29]), </w:t>
      </w:r>
      <w:r w:rsidRPr="00B87851">
        <w:rPr>
          <w:rStyle w:val="StyleUnderline"/>
          <w:rFonts w:asciiTheme="majorHAnsi" w:hAnsiTheme="majorHAnsi" w:cstheme="majorHAnsi"/>
          <w:sz w:val="26"/>
          <w:szCs w:val="26"/>
        </w:rPr>
        <w:t>and that it could be used</w:t>
      </w:r>
      <w:r w:rsidRPr="00B87851">
        <w:rPr>
          <w:rFonts w:asciiTheme="majorHAnsi" w:hAnsiTheme="majorHAnsi" w:cstheme="majorHAnsi"/>
          <w:sz w:val="16"/>
          <w:szCs w:val="26"/>
        </w:rPr>
        <w:t xml:space="preserve">, among other things, </w:t>
      </w:r>
      <w:r w:rsidRPr="00B87851">
        <w:rPr>
          <w:rStyle w:val="StyleUnderline"/>
          <w:rFonts w:asciiTheme="majorHAnsi" w:hAnsiTheme="majorHAnsi" w:cstheme="majorHAnsi"/>
          <w:sz w:val="26"/>
          <w:szCs w:val="26"/>
        </w:rPr>
        <w:t>to run large numbers of fine-grained simulations of past human civilizations</w:t>
      </w:r>
      <w:r w:rsidRPr="00B87851">
        <w:rPr>
          <w:rFonts w:asciiTheme="majorHAnsi" w:hAnsiTheme="majorHAnsi" w:cstheme="majorHAnsi"/>
          <w:sz w:val="16"/>
          <w:szCs w:val="26"/>
        </w:rPr>
        <w:t xml:space="preserve">. Under some not-too-implausible assumptions, </w:t>
      </w:r>
      <w:r w:rsidRPr="00B87851">
        <w:rPr>
          <w:rStyle w:val="StyleUnderline"/>
          <w:rFonts w:asciiTheme="majorHAnsi" w:hAnsiTheme="majorHAnsi" w:cstheme="majorHAnsi"/>
          <w:sz w:val="26"/>
          <w:szCs w:val="26"/>
        </w:rPr>
        <w:t xml:space="preserve">the result can be that almost all minds like ours are simulated minds, and that we should therefore assign a significant probability to being such computer-emulated minds rather </w:t>
      </w:r>
      <w:r w:rsidRPr="00B87851">
        <w:rPr>
          <w:rStyle w:val="StyleUnderline"/>
          <w:rFonts w:asciiTheme="majorHAnsi" w:hAnsiTheme="majorHAnsi" w:cstheme="majorHAnsi"/>
          <w:sz w:val="26"/>
          <w:szCs w:val="26"/>
        </w:rPr>
        <w:lastRenderedPageBreak/>
        <w:t>than the</w:t>
      </w:r>
      <w:r w:rsidRPr="00B87851">
        <w:rPr>
          <w:rFonts w:asciiTheme="majorHAnsi" w:hAnsiTheme="majorHAnsi" w:cstheme="majorHAnsi"/>
          <w:sz w:val="16"/>
          <w:szCs w:val="26"/>
        </w:rPr>
        <w:t xml:space="preserve"> (subjectively indistinguishable) </w:t>
      </w:r>
      <w:r w:rsidRPr="00B87851">
        <w:rPr>
          <w:rStyle w:val="StyleUnderline"/>
          <w:rFonts w:asciiTheme="majorHAnsi" w:hAnsiTheme="majorHAnsi" w:cstheme="majorHAnsi"/>
          <w:sz w:val="26"/>
          <w:szCs w:val="26"/>
        </w:rPr>
        <w:t>minds of originally evolved creatures. And if we are, we suffer the risk that the simulation may be shut down at any time. A decision to terminate our simulation</w:t>
      </w:r>
      <w:r w:rsidRPr="00B87851">
        <w:rPr>
          <w:rFonts w:asciiTheme="majorHAnsi" w:hAnsiTheme="majorHAnsi" w:cstheme="majorHAnsi"/>
          <w:sz w:val="16"/>
          <w:szCs w:val="26"/>
        </w:rPr>
        <w:t xml:space="preserve"> may </w:t>
      </w:r>
      <w:r w:rsidRPr="00B87851">
        <w:rPr>
          <w:rStyle w:val="StyleUnderline"/>
          <w:rFonts w:asciiTheme="majorHAnsi" w:hAnsiTheme="majorHAnsi" w:cstheme="majorHAnsi"/>
          <w:sz w:val="26"/>
          <w:szCs w:val="26"/>
        </w:rPr>
        <w:t xml:space="preserve">be </w:t>
      </w:r>
      <w:r w:rsidRPr="00B87851">
        <w:rPr>
          <w:rStyle w:val="Emphasis"/>
          <w:rFonts w:asciiTheme="majorHAnsi" w:hAnsiTheme="majorHAnsi" w:cstheme="majorHAnsi"/>
          <w:sz w:val="26"/>
          <w:szCs w:val="26"/>
        </w:rPr>
        <w:t>prompted by our actions</w:t>
      </w:r>
      <w:r w:rsidRPr="00B87851">
        <w:rPr>
          <w:rFonts w:asciiTheme="majorHAnsi" w:hAnsiTheme="majorHAnsi" w:cstheme="majorHAnsi"/>
          <w:sz w:val="16"/>
          <w:szCs w:val="26"/>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B87851">
        <w:rPr>
          <w:rFonts w:asciiTheme="majorHAnsi" w:hAnsiTheme="majorHAnsi" w:cstheme="majorHAnsi"/>
          <w:sz w:val="16"/>
          <w:szCs w:val="26"/>
        </w:rPr>
        <w:t>intellectually</w:t>
      </w:r>
      <w:proofErr w:type="gramEnd"/>
      <w:r w:rsidRPr="00B87851">
        <w:rPr>
          <w:rFonts w:asciiTheme="majorHAnsi" w:hAnsiTheme="majorHAnsi" w:cstheme="majorHAnsi"/>
          <w:sz w:val="16"/>
          <w:szCs w:val="26"/>
        </w:rPr>
        <w:t xml:space="preserve"> dishonest to neglect to mention simulation-shutdown as a potential extinction mode. 4.4 </w:t>
      </w:r>
      <w:r w:rsidRPr="00B87851">
        <w:rPr>
          <w:rStyle w:val="Emphasis"/>
          <w:rFonts w:asciiTheme="majorHAnsi" w:hAnsiTheme="majorHAnsi" w:cstheme="majorHAnsi"/>
          <w:sz w:val="26"/>
          <w:szCs w:val="26"/>
        </w:rPr>
        <w:t>Badly programmed superintelligence</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 xml:space="preserve">When we create the first </w:t>
      </w:r>
      <w:proofErr w:type="spellStart"/>
      <w:r w:rsidRPr="00B87851">
        <w:rPr>
          <w:rStyle w:val="StyleUnderline"/>
          <w:rFonts w:asciiTheme="majorHAnsi" w:hAnsiTheme="majorHAnsi" w:cstheme="majorHAnsi"/>
          <w:sz w:val="26"/>
          <w:szCs w:val="26"/>
        </w:rPr>
        <w:t>superintelligent</w:t>
      </w:r>
      <w:proofErr w:type="spellEnd"/>
      <w:r w:rsidRPr="00B87851">
        <w:rPr>
          <w:rStyle w:val="StyleUnderline"/>
          <w:rFonts w:asciiTheme="majorHAnsi" w:hAnsiTheme="majorHAnsi" w:cstheme="majorHAnsi"/>
          <w:sz w:val="26"/>
          <w:szCs w:val="26"/>
        </w:rPr>
        <w:t xml:space="preserve"> entity</w:t>
      </w:r>
      <w:r w:rsidRPr="00B87851">
        <w:rPr>
          <w:rFonts w:asciiTheme="majorHAnsi" w:hAnsiTheme="majorHAnsi" w:cstheme="majorHAnsi"/>
          <w:sz w:val="16"/>
          <w:szCs w:val="26"/>
        </w:rPr>
        <w:t xml:space="preserve"> [28-34], </w:t>
      </w:r>
      <w:r w:rsidRPr="00B87851">
        <w:rPr>
          <w:rStyle w:val="StyleUnderline"/>
          <w:rFonts w:asciiTheme="majorHAnsi" w:hAnsiTheme="majorHAnsi" w:cstheme="majorHAnsi"/>
          <w:sz w:val="26"/>
          <w:szCs w:val="26"/>
        </w:rPr>
        <w:t>we might make a mistake and give it goals that lead it to annihilate humankind</w:t>
      </w:r>
      <w:r w:rsidRPr="00B87851">
        <w:rPr>
          <w:rFonts w:asciiTheme="majorHAnsi" w:hAnsiTheme="majorHAnsi" w:cstheme="majorHAnsi"/>
          <w:sz w:val="16"/>
          <w:szCs w:val="26"/>
        </w:rPr>
        <w:t xml:space="preserve">, assuming its </w:t>
      </w:r>
      <w:r w:rsidRPr="00B87851">
        <w:rPr>
          <w:rStyle w:val="StyleUnderline"/>
          <w:rFonts w:asciiTheme="majorHAnsi" w:hAnsiTheme="majorHAnsi" w:cstheme="majorHAnsi"/>
          <w:sz w:val="26"/>
          <w:szCs w:val="26"/>
        </w:rPr>
        <w:t>enormous intellectual advantage gives it the power to do so</w:t>
      </w:r>
      <w:r w:rsidRPr="00B87851">
        <w:rPr>
          <w:rFonts w:asciiTheme="majorHAnsi" w:hAnsiTheme="majorHAnsi" w:cstheme="majorHAnsi"/>
          <w:sz w:val="16"/>
          <w:szCs w:val="26"/>
        </w:rPr>
        <w:t xml:space="preserve">. For example, </w:t>
      </w:r>
      <w:r w:rsidRPr="00B87851">
        <w:rPr>
          <w:rStyle w:val="StyleUnderline"/>
          <w:rFonts w:asciiTheme="majorHAnsi" w:hAnsiTheme="majorHAnsi" w:cstheme="majorHAnsi"/>
          <w:sz w:val="26"/>
          <w:szCs w:val="26"/>
        </w:rPr>
        <w:t xml:space="preserve">we could mistakenly elevate a subgoal to the status of a </w:t>
      </w:r>
      <w:proofErr w:type="spellStart"/>
      <w:r w:rsidRPr="00B87851">
        <w:rPr>
          <w:rStyle w:val="StyleUnderline"/>
          <w:rFonts w:asciiTheme="majorHAnsi" w:hAnsiTheme="majorHAnsi" w:cstheme="majorHAnsi"/>
          <w:sz w:val="26"/>
          <w:szCs w:val="26"/>
        </w:rPr>
        <w:t>supergoal</w:t>
      </w:r>
      <w:proofErr w:type="spellEnd"/>
      <w:r w:rsidRPr="00B87851">
        <w:rPr>
          <w:rStyle w:val="StyleUnderline"/>
          <w:rFonts w:asciiTheme="majorHAnsi" w:hAnsiTheme="majorHAnsi" w:cstheme="majorHAnsi"/>
          <w:sz w:val="26"/>
          <w:szCs w:val="26"/>
        </w:rPr>
        <w:t>. We tell it to solve a mathematical problem, and it complies by turning all the matter in the solar system into a giant calculating device</w:t>
      </w:r>
      <w:r w:rsidRPr="00B87851">
        <w:rPr>
          <w:rFonts w:asciiTheme="majorHAnsi" w:hAnsiTheme="majorHAnsi" w:cstheme="majorHAnsi"/>
          <w:sz w:val="16"/>
          <w:szCs w:val="26"/>
        </w:rPr>
        <w:t xml:space="preserve">, in the process killing the person who asked the question. (For further analysis of this, see [35].) 4.5 </w:t>
      </w:r>
      <w:r w:rsidRPr="00B87851">
        <w:rPr>
          <w:rStyle w:val="Emphasis"/>
          <w:rFonts w:asciiTheme="majorHAnsi" w:hAnsiTheme="majorHAnsi" w:cstheme="majorHAnsi"/>
          <w:sz w:val="26"/>
          <w:szCs w:val="26"/>
        </w:rPr>
        <w:t>Genetically engineered biological agent</w:t>
      </w:r>
      <w:r w:rsidRPr="00B87851">
        <w:rPr>
          <w:rFonts w:asciiTheme="majorHAnsi" w:hAnsiTheme="majorHAnsi" w:cstheme="majorHAnsi"/>
          <w:sz w:val="16"/>
          <w:szCs w:val="26"/>
        </w:rPr>
        <w:t xml:space="preserve"> </w:t>
      </w:r>
      <w:proofErr w:type="gramStart"/>
      <w:r w:rsidRPr="00B87851">
        <w:rPr>
          <w:rStyle w:val="StyleUnderline"/>
          <w:rFonts w:asciiTheme="majorHAnsi" w:hAnsiTheme="majorHAnsi" w:cstheme="majorHAnsi"/>
          <w:sz w:val="26"/>
          <w:szCs w:val="26"/>
        </w:rPr>
        <w:t>With</w:t>
      </w:r>
      <w:proofErr w:type="gramEnd"/>
      <w:r w:rsidRPr="00B87851">
        <w:rPr>
          <w:rStyle w:val="StyleUnderline"/>
          <w:rFonts w:asciiTheme="majorHAnsi" w:hAnsiTheme="majorHAnsi" w:cstheme="majorHAnsi"/>
          <w:sz w:val="26"/>
          <w:szCs w:val="26"/>
        </w:rPr>
        <w:t xml:space="preserve"> the</w:t>
      </w:r>
      <w:r w:rsidRPr="00B87851">
        <w:rPr>
          <w:rFonts w:asciiTheme="majorHAnsi" w:hAnsiTheme="majorHAnsi" w:cstheme="majorHAnsi"/>
          <w:sz w:val="16"/>
          <w:szCs w:val="26"/>
        </w:rPr>
        <w:t xml:space="preserve"> fabulous </w:t>
      </w:r>
      <w:r w:rsidRPr="00B87851">
        <w:rPr>
          <w:rStyle w:val="StyleUnderline"/>
          <w:rFonts w:asciiTheme="majorHAnsi" w:hAnsiTheme="majorHAnsi" w:cstheme="majorHAnsi"/>
          <w:sz w:val="26"/>
          <w:szCs w:val="26"/>
        </w:rPr>
        <w:t>advances in genetic technology</w:t>
      </w:r>
      <w:r w:rsidRPr="00B87851">
        <w:rPr>
          <w:rFonts w:asciiTheme="majorHAnsi" w:hAnsiTheme="majorHAnsi" w:cstheme="majorHAnsi"/>
          <w:sz w:val="16"/>
          <w:szCs w:val="26"/>
        </w:rPr>
        <w:t xml:space="preserve"> currently taking place, </w:t>
      </w:r>
      <w:r w:rsidRPr="00B87851">
        <w:rPr>
          <w:rStyle w:val="StyleUnderline"/>
          <w:rFonts w:asciiTheme="majorHAnsi" w:hAnsiTheme="majorHAnsi" w:cstheme="majorHAnsi"/>
          <w:sz w:val="26"/>
          <w:szCs w:val="26"/>
        </w:rPr>
        <w:t>it may become possible for a tyrant, terrorist</w:t>
      </w:r>
      <w:r w:rsidRPr="00B87851">
        <w:rPr>
          <w:rFonts w:asciiTheme="majorHAnsi" w:hAnsiTheme="majorHAnsi" w:cstheme="majorHAnsi"/>
          <w:sz w:val="16"/>
          <w:szCs w:val="26"/>
        </w:rPr>
        <w:t xml:space="preserve">, or </w:t>
      </w:r>
      <w:r w:rsidRPr="00B87851">
        <w:rPr>
          <w:rFonts w:asciiTheme="majorHAnsi" w:hAnsiTheme="majorHAnsi" w:cstheme="majorHAnsi"/>
          <w:strike/>
          <w:sz w:val="16"/>
          <w:szCs w:val="26"/>
        </w:rPr>
        <w:t>lunatic</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to create a doomsday virus</w:t>
      </w:r>
      <w:r w:rsidRPr="00B87851">
        <w:rPr>
          <w:rFonts w:asciiTheme="majorHAnsi" w:hAnsiTheme="majorHAnsi" w:cstheme="majorHAnsi"/>
          <w:sz w:val="16"/>
          <w:szCs w:val="26"/>
        </w:rPr>
        <w:t xml:space="preserve">, an organism </w:t>
      </w:r>
      <w:r w:rsidRPr="00B87851">
        <w:rPr>
          <w:rStyle w:val="StyleUnderline"/>
          <w:rFonts w:asciiTheme="majorHAnsi" w:hAnsiTheme="majorHAnsi" w:cstheme="majorHAnsi"/>
          <w:sz w:val="26"/>
          <w:szCs w:val="26"/>
        </w:rPr>
        <w:t xml:space="preserve">that </w:t>
      </w:r>
      <w:r w:rsidRPr="00B87851">
        <w:rPr>
          <w:rStyle w:val="Emphasis"/>
          <w:rFonts w:asciiTheme="majorHAnsi" w:hAnsiTheme="majorHAnsi" w:cstheme="majorHAnsi"/>
          <w:sz w:val="26"/>
          <w:szCs w:val="26"/>
        </w:rPr>
        <w:t>combines long latency with high virulence and mortality</w:t>
      </w:r>
      <w:r w:rsidRPr="00B87851">
        <w:rPr>
          <w:rFonts w:asciiTheme="majorHAnsi" w:hAnsiTheme="majorHAnsi" w:cstheme="majorHAnsi"/>
          <w:sz w:val="16"/>
          <w:szCs w:val="26"/>
        </w:rPr>
        <w:t xml:space="preserve"> [36]. </w:t>
      </w:r>
      <w:r w:rsidRPr="00B87851">
        <w:rPr>
          <w:rStyle w:val="StyleUnderline"/>
          <w:rFonts w:asciiTheme="majorHAnsi" w:hAnsiTheme="majorHAnsi" w:cstheme="majorHAnsi"/>
          <w:sz w:val="26"/>
          <w:szCs w:val="26"/>
        </w:rPr>
        <w:t>Dangerous viruses can even be spawned unintentionally</w:t>
      </w:r>
      <w:r w:rsidRPr="00B87851">
        <w:rPr>
          <w:rFonts w:asciiTheme="majorHAnsi" w:hAnsiTheme="majorHAnsi" w:cstheme="majorHAnsi"/>
          <w:sz w:val="16"/>
          <w:szCs w:val="26"/>
        </w:rPr>
        <w:t xml:space="preserve">, as Australian researchers recently demonstrated when they created a modified mousepox virus with 100% mortality while trying to design a contraceptive virus for mice for use in pest control [37]. While this </w:t>
      </w:r>
      <w:proofErr w:type="gramStart"/>
      <w:r w:rsidRPr="00B87851">
        <w:rPr>
          <w:rFonts w:asciiTheme="majorHAnsi" w:hAnsiTheme="majorHAnsi" w:cstheme="majorHAnsi"/>
          <w:sz w:val="16"/>
          <w:szCs w:val="26"/>
        </w:rPr>
        <w:t>particular virus</w:t>
      </w:r>
      <w:proofErr w:type="gramEnd"/>
      <w:r w:rsidRPr="00B87851">
        <w:rPr>
          <w:rFonts w:asciiTheme="majorHAnsi" w:hAnsiTheme="majorHAnsi" w:cstheme="majorHAnsi"/>
          <w:sz w:val="16"/>
          <w:szCs w:val="26"/>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B87851">
        <w:rPr>
          <w:rFonts w:asciiTheme="majorHAnsi" w:hAnsiTheme="majorHAnsi" w:cstheme="majorHAnsi"/>
          <w:sz w:val="16"/>
          <w:szCs w:val="26"/>
        </w:rPr>
        <w:t>poses;</w:t>
      </w:r>
      <w:proofErr w:type="gramEnd"/>
      <w:r w:rsidRPr="00B87851">
        <w:rPr>
          <w:rFonts w:asciiTheme="majorHAnsi" w:hAnsiTheme="majorHAnsi" w:cstheme="majorHAnsi"/>
          <w:sz w:val="16"/>
          <w:szCs w:val="26"/>
        </w:rPr>
        <w:t xml:space="preserve"> and the same holds for research in nanotechnology. Genetic medicine will also lead to better cures and vaccines, but </w:t>
      </w:r>
      <w:r w:rsidRPr="00B87851">
        <w:rPr>
          <w:rStyle w:val="StyleUnderline"/>
          <w:rFonts w:asciiTheme="majorHAnsi" w:hAnsiTheme="majorHAnsi" w:cstheme="majorHAnsi"/>
          <w:sz w:val="26"/>
          <w:szCs w:val="26"/>
        </w:rPr>
        <w:t>there is no guarantee that defense will always keep pace with offense</w:t>
      </w:r>
      <w:r w:rsidRPr="00B87851">
        <w:rPr>
          <w:rFonts w:asciiTheme="majorHAnsi" w:hAnsiTheme="majorHAnsi" w:cstheme="majorHAnsi"/>
          <w:sz w:val="16"/>
          <w:szCs w:val="2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B87851">
        <w:rPr>
          <w:rStyle w:val="Emphasis"/>
          <w:rFonts w:asciiTheme="majorHAnsi" w:hAnsiTheme="majorHAnsi" w:cstheme="majorHAnsi"/>
          <w:sz w:val="26"/>
          <w:szCs w:val="26"/>
        </w:rPr>
        <w:t>Accidental misuse of nanotechnology</w:t>
      </w:r>
      <w:r w:rsidRPr="00B87851">
        <w:rPr>
          <w:rFonts w:asciiTheme="majorHAnsi" w:hAnsiTheme="majorHAnsi" w:cstheme="majorHAnsi"/>
          <w:sz w:val="16"/>
          <w:szCs w:val="26"/>
        </w:rPr>
        <w:t xml:space="preserve"> (“gray goo”) </w:t>
      </w:r>
      <w:r w:rsidRPr="00B87851">
        <w:rPr>
          <w:rStyle w:val="StyleUnderline"/>
          <w:rFonts w:asciiTheme="majorHAnsi" w:hAnsiTheme="majorHAnsi" w:cstheme="majorHAnsi"/>
          <w:sz w:val="26"/>
          <w:szCs w:val="26"/>
        </w:rPr>
        <w:t>The possibility of accidents can never be completely ruled out</w:t>
      </w:r>
      <w:r w:rsidRPr="00B87851">
        <w:rPr>
          <w:rFonts w:asciiTheme="majorHAnsi" w:hAnsiTheme="majorHAnsi" w:cstheme="majorHAnsi"/>
          <w:sz w:val="16"/>
          <w:szCs w:val="2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B87851">
        <w:rPr>
          <w:rStyle w:val="StyleUnderline"/>
          <w:rFonts w:asciiTheme="majorHAnsi" w:hAnsiTheme="majorHAnsi" w:cstheme="majorHAnsi"/>
          <w:sz w:val="26"/>
          <w:szCs w:val="26"/>
        </w:rPr>
        <w:t>the actual circumstances may not permit this ideal level of security to be realized</w:t>
      </w:r>
      <w:r w:rsidRPr="00B87851">
        <w:rPr>
          <w:rFonts w:asciiTheme="majorHAnsi" w:hAnsiTheme="majorHAnsi" w:cstheme="majorHAnsi"/>
          <w:sz w:val="16"/>
          <w:szCs w:val="2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B87851">
        <w:rPr>
          <w:rStyle w:val="StyleUnderline"/>
          <w:rFonts w:asciiTheme="majorHAnsi" w:hAnsiTheme="majorHAnsi" w:cstheme="majorHAnsi"/>
          <w:sz w:val="26"/>
          <w:szCs w:val="26"/>
        </w:rPr>
        <w:t>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w:t>
      </w:r>
      <w:r w:rsidRPr="00B87851">
        <w:rPr>
          <w:rFonts w:asciiTheme="majorHAnsi" w:hAnsiTheme="majorHAnsi" w:cstheme="majorHAnsi"/>
          <w:sz w:val="16"/>
          <w:szCs w:val="26"/>
        </w:rPr>
        <w:t xml:space="preserve">. In some </w:t>
      </w:r>
      <w:proofErr w:type="gramStart"/>
      <w:r w:rsidRPr="00B87851">
        <w:rPr>
          <w:rFonts w:asciiTheme="majorHAnsi" w:hAnsiTheme="majorHAnsi" w:cstheme="majorHAnsi"/>
          <w:sz w:val="16"/>
          <w:szCs w:val="26"/>
        </w:rPr>
        <w:t>situations</w:t>
      </w:r>
      <w:proofErr w:type="gramEnd"/>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it can even be strategically advantageous to deliberately make one’s technology or control systems risky</w:t>
      </w:r>
      <w:r w:rsidRPr="00B87851">
        <w:rPr>
          <w:rFonts w:asciiTheme="majorHAnsi" w:hAnsiTheme="majorHAnsi" w:cstheme="majorHAnsi"/>
          <w:sz w:val="16"/>
          <w:szCs w:val="26"/>
        </w:rPr>
        <w:t xml:space="preserve">, for example in order </w:t>
      </w:r>
      <w:r w:rsidRPr="00B87851">
        <w:rPr>
          <w:rStyle w:val="StyleUnderline"/>
          <w:rFonts w:asciiTheme="majorHAnsi" w:hAnsiTheme="majorHAnsi" w:cstheme="majorHAnsi"/>
          <w:sz w:val="26"/>
          <w:szCs w:val="26"/>
        </w:rPr>
        <w:t>to make a “threat</w:t>
      </w:r>
      <w:r w:rsidRPr="00B87851">
        <w:rPr>
          <w:rFonts w:asciiTheme="majorHAnsi" w:hAnsiTheme="majorHAnsi" w:cstheme="majorHAnsi"/>
          <w:sz w:val="16"/>
          <w:szCs w:val="26"/>
        </w:rPr>
        <w:t xml:space="preserve"> that leaves something to chance” [42]. 4.7 </w:t>
      </w:r>
      <w:r w:rsidRPr="00B87851">
        <w:rPr>
          <w:rStyle w:val="Emphasis"/>
          <w:rFonts w:asciiTheme="majorHAnsi" w:hAnsiTheme="majorHAnsi" w:cstheme="majorHAnsi"/>
          <w:sz w:val="26"/>
          <w:szCs w:val="26"/>
        </w:rPr>
        <w:t>Something unforeseen</w:t>
      </w:r>
      <w:r w:rsidRPr="00B87851">
        <w:rPr>
          <w:rStyle w:val="StyleUnderline"/>
          <w:rFonts w:asciiTheme="majorHAnsi" w:hAnsiTheme="majorHAnsi" w:cstheme="majorHAnsi"/>
          <w:sz w:val="16"/>
          <w:szCs w:val="26"/>
          <w:u w:val="none"/>
        </w:rPr>
        <w:t xml:space="preserve"> </w:t>
      </w:r>
      <w:r w:rsidRPr="00B87851">
        <w:rPr>
          <w:rFonts w:asciiTheme="majorHAnsi" w:hAnsiTheme="majorHAnsi" w:cstheme="majorHAnsi"/>
          <w:sz w:val="16"/>
          <w:szCs w:val="26"/>
        </w:rPr>
        <w:t xml:space="preserve">We need a catch-all category. </w:t>
      </w:r>
      <w:r w:rsidRPr="00B87851">
        <w:rPr>
          <w:rStyle w:val="StyleUnderline"/>
          <w:rFonts w:asciiTheme="majorHAnsi" w:hAnsiTheme="majorHAnsi" w:cstheme="majorHAnsi"/>
          <w:sz w:val="26"/>
          <w:szCs w:val="26"/>
        </w:rPr>
        <w:t>It would be foolish to be confident that we have already imagined and anticipated all significant risks. Future technological or scientific developments</w:t>
      </w:r>
      <w:r w:rsidRPr="00B87851">
        <w:rPr>
          <w:rFonts w:asciiTheme="majorHAnsi" w:hAnsiTheme="majorHAnsi" w:cstheme="majorHAnsi"/>
          <w:sz w:val="16"/>
          <w:szCs w:val="26"/>
        </w:rPr>
        <w:t xml:space="preserve"> may very well </w:t>
      </w:r>
      <w:r w:rsidRPr="00B87851">
        <w:rPr>
          <w:rStyle w:val="StyleUnderline"/>
          <w:rFonts w:asciiTheme="majorHAnsi" w:hAnsiTheme="majorHAnsi" w:cstheme="majorHAnsi"/>
          <w:sz w:val="26"/>
          <w:szCs w:val="26"/>
        </w:rPr>
        <w:t>reveal</w:t>
      </w:r>
      <w:r w:rsidRPr="00B87851">
        <w:rPr>
          <w:rFonts w:asciiTheme="majorHAnsi" w:hAnsiTheme="majorHAnsi" w:cstheme="majorHAnsi"/>
          <w:sz w:val="16"/>
          <w:szCs w:val="26"/>
        </w:rPr>
        <w:t xml:space="preserve"> novel </w:t>
      </w:r>
      <w:r w:rsidRPr="00B87851">
        <w:rPr>
          <w:rStyle w:val="StyleUnderline"/>
          <w:rFonts w:asciiTheme="majorHAnsi" w:hAnsiTheme="majorHAnsi" w:cstheme="majorHAnsi"/>
          <w:sz w:val="26"/>
          <w:szCs w:val="26"/>
        </w:rPr>
        <w:t>ways of destroying the world</w:t>
      </w:r>
      <w:r w:rsidRPr="00B87851">
        <w:rPr>
          <w:rFonts w:asciiTheme="majorHAnsi" w:hAnsiTheme="majorHAnsi" w:cstheme="majorHAnsi"/>
          <w:sz w:val="16"/>
          <w:szCs w:val="26"/>
        </w:rPr>
        <w:t xml:space="preserve">. Some foreseen hazards (hence not members of the current category) which have been excluded from the list of bangs on grounds that they seem too unlikely to cause a global terminal disaster </w:t>
      </w:r>
      <w:proofErr w:type="gramStart"/>
      <w:r w:rsidRPr="00B87851">
        <w:rPr>
          <w:rFonts w:asciiTheme="majorHAnsi" w:hAnsiTheme="majorHAnsi" w:cstheme="majorHAnsi"/>
          <w:sz w:val="16"/>
          <w:szCs w:val="26"/>
        </w:rPr>
        <w:lastRenderedPageBreak/>
        <w:t>are:</w:t>
      </w:r>
      <w:proofErr w:type="gramEnd"/>
      <w:r w:rsidRPr="00B87851">
        <w:rPr>
          <w:rFonts w:asciiTheme="majorHAnsi" w:hAnsiTheme="majorHAnsi" w:cstheme="majorHAnsi"/>
          <w:sz w:val="16"/>
          <w:szCs w:val="26"/>
        </w:rPr>
        <w:t xml:space="preserve"> solar flares, supernovae, black hole explosions or mergers, gamma-ray bursts, galactic center outbursts, </w:t>
      </w:r>
      <w:proofErr w:type="spellStart"/>
      <w:r w:rsidRPr="00B87851">
        <w:rPr>
          <w:rFonts w:asciiTheme="majorHAnsi" w:hAnsiTheme="majorHAnsi" w:cstheme="majorHAnsi"/>
          <w:sz w:val="16"/>
          <w:szCs w:val="26"/>
        </w:rPr>
        <w:t>supervolcanos</w:t>
      </w:r>
      <w:proofErr w:type="spellEnd"/>
      <w:r w:rsidRPr="00B87851">
        <w:rPr>
          <w:rFonts w:asciiTheme="majorHAnsi" w:hAnsiTheme="majorHAnsi" w:cstheme="majorHAnsi"/>
          <w:sz w:val="16"/>
          <w:szCs w:val="2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B87851">
        <w:rPr>
          <w:rStyle w:val="Emphasis"/>
          <w:rFonts w:asciiTheme="majorHAnsi" w:hAnsiTheme="majorHAnsi" w:cstheme="majorHAnsi"/>
          <w:sz w:val="26"/>
          <w:szCs w:val="26"/>
        </w:rPr>
        <w:t>Physics disasters</w:t>
      </w:r>
      <w:r w:rsidRPr="00B87851">
        <w:rPr>
          <w:rFonts w:asciiTheme="majorHAnsi" w:hAnsiTheme="majorHAnsi" w:cstheme="majorHAnsi"/>
          <w:sz w:val="16"/>
          <w:szCs w:val="26"/>
        </w:rPr>
        <w:t xml:space="preserve"> The Manhattan Project bomb-builders’ concern about an A-bomb-derived atmospheric conflagration has contemporary analogues. There have been speculations that </w:t>
      </w:r>
      <w:r w:rsidRPr="00B87851">
        <w:rPr>
          <w:rStyle w:val="StyleUnderline"/>
          <w:rFonts w:asciiTheme="majorHAnsi" w:hAnsiTheme="majorHAnsi" w:cstheme="majorHAnsi"/>
          <w:sz w:val="26"/>
          <w:szCs w:val="26"/>
        </w:rPr>
        <w:t>future high-energy particle accelerator experiments may cause a breakdown of a metastable vacuum state that our part of the cosmos might be in, converting it into a “true” vacuum of lower energy density</w:t>
      </w:r>
      <w:r w:rsidRPr="00B87851">
        <w:rPr>
          <w:rFonts w:asciiTheme="majorHAnsi" w:hAnsiTheme="majorHAnsi" w:cstheme="majorHAnsi"/>
          <w:sz w:val="16"/>
          <w:szCs w:val="26"/>
        </w:rPr>
        <w:t xml:space="preserve"> [45]. </w:t>
      </w:r>
      <w:r w:rsidRPr="00B87851">
        <w:rPr>
          <w:rStyle w:val="StyleUnderline"/>
          <w:rFonts w:asciiTheme="majorHAnsi" w:hAnsiTheme="majorHAnsi" w:cstheme="majorHAnsi"/>
          <w:sz w:val="26"/>
          <w:szCs w:val="26"/>
        </w:rPr>
        <w:t xml:space="preserve">This would result in an expanding bubble of </w:t>
      </w:r>
      <w:proofErr w:type="gramStart"/>
      <w:r w:rsidRPr="00B87851">
        <w:rPr>
          <w:rStyle w:val="StyleUnderline"/>
          <w:rFonts w:asciiTheme="majorHAnsi" w:hAnsiTheme="majorHAnsi" w:cstheme="majorHAnsi"/>
          <w:sz w:val="26"/>
          <w:szCs w:val="26"/>
        </w:rPr>
        <w:t>total destruction</w:t>
      </w:r>
      <w:proofErr w:type="gramEnd"/>
      <w:r w:rsidRPr="00B87851">
        <w:rPr>
          <w:rStyle w:val="StyleUnderline"/>
          <w:rFonts w:asciiTheme="majorHAnsi" w:hAnsiTheme="majorHAnsi" w:cstheme="majorHAnsi"/>
          <w:sz w:val="26"/>
          <w:szCs w:val="26"/>
        </w:rPr>
        <w:t xml:space="preserve"> that would sweep through the galaxy and beyond at the speed of light, tearing all matter apart as it proceeds</w:t>
      </w:r>
      <w:r w:rsidRPr="00B87851">
        <w:rPr>
          <w:rFonts w:asciiTheme="majorHAnsi" w:hAnsiTheme="majorHAnsi" w:cstheme="majorHAnsi"/>
          <w:sz w:val="16"/>
          <w:szCs w:val="26"/>
        </w:rPr>
        <w:t xml:space="preserve">. Another conceivability is that </w:t>
      </w:r>
      <w:r w:rsidRPr="00B87851">
        <w:rPr>
          <w:rStyle w:val="StyleUnderline"/>
          <w:rFonts w:asciiTheme="majorHAnsi" w:hAnsiTheme="majorHAnsi" w:cstheme="majorHAnsi"/>
          <w:sz w:val="26"/>
          <w:szCs w:val="26"/>
        </w:rPr>
        <w:t>accelerator experiments might produce negatively charged stable “</w:t>
      </w:r>
      <w:proofErr w:type="spellStart"/>
      <w:r w:rsidRPr="00B87851">
        <w:rPr>
          <w:rStyle w:val="StyleUnderline"/>
          <w:rFonts w:asciiTheme="majorHAnsi" w:hAnsiTheme="majorHAnsi" w:cstheme="majorHAnsi"/>
          <w:sz w:val="26"/>
          <w:szCs w:val="26"/>
        </w:rPr>
        <w:t>strangelets</w:t>
      </w:r>
      <w:proofErr w:type="spellEnd"/>
      <w:r w:rsidRPr="00B87851">
        <w:rPr>
          <w:rStyle w:val="StyleUnderline"/>
          <w:rFonts w:asciiTheme="majorHAnsi" w:hAnsiTheme="majorHAnsi" w:cstheme="majorHAnsi"/>
          <w:sz w:val="26"/>
          <w:szCs w:val="26"/>
        </w:rPr>
        <w:t>”</w:t>
      </w:r>
      <w:r w:rsidRPr="00B87851">
        <w:rPr>
          <w:rFonts w:asciiTheme="majorHAnsi" w:hAnsiTheme="majorHAnsi" w:cstheme="majorHAnsi"/>
          <w:sz w:val="16"/>
          <w:szCs w:val="26"/>
        </w:rPr>
        <w:t xml:space="preserve"> (a hypothetical form of nuclear matter</w:t>
      </w:r>
      <w:r w:rsidRPr="00B87851">
        <w:rPr>
          <w:rStyle w:val="StyleUnderline"/>
          <w:rFonts w:asciiTheme="majorHAnsi" w:hAnsiTheme="majorHAnsi" w:cstheme="majorHAnsi"/>
          <w:sz w:val="26"/>
          <w:szCs w:val="26"/>
        </w:rPr>
        <w:t>) or create a mini black hole that would sink to the center of the Earth and start accreting the rest of the planet</w:t>
      </w:r>
      <w:r w:rsidRPr="00B87851">
        <w:rPr>
          <w:rFonts w:asciiTheme="majorHAnsi" w:hAnsiTheme="majorHAnsi" w:cstheme="majorHAnsi"/>
          <w:sz w:val="16"/>
          <w:szCs w:val="26"/>
        </w:rPr>
        <w:t xml:space="preserve"> [46]. These outcomes seem to be impossible given our best current physical theories. But the reason we do the experiments is precisely that </w:t>
      </w:r>
      <w:r w:rsidRPr="00B87851">
        <w:rPr>
          <w:rStyle w:val="StyleUnderline"/>
          <w:rFonts w:asciiTheme="majorHAnsi" w:hAnsiTheme="majorHAnsi" w:cstheme="majorHAnsi"/>
          <w:sz w:val="26"/>
          <w:szCs w:val="26"/>
        </w:rPr>
        <w:t>we don’t really know what will happen</w:t>
      </w:r>
      <w:r w:rsidRPr="00B87851">
        <w:rPr>
          <w:rFonts w:asciiTheme="majorHAnsi" w:hAnsiTheme="majorHAnsi" w:cstheme="majorHAnsi"/>
          <w:sz w:val="16"/>
          <w:szCs w:val="26"/>
        </w:rPr>
        <w:t xml:space="preserve">. A more reassuring argument is that the energy densities attained in present day accelerators are far lower than those that occur naturally in collisions between cosmic rays [46,47]. </w:t>
      </w:r>
      <w:r w:rsidRPr="00B87851">
        <w:rPr>
          <w:rStyle w:val="StyleUnderline"/>
          <w:rFonts w:asciiTheme="majorHAnsi" w:hAnsiTheme="majorHAnsi" w:cstheme="majorHAnsi"/>
          <w:sz w:val="26"/>
          <w:szCs w:val="26"/>
        </w:rPr>
        <w:t>It’s possible</w:t>
      </w:r>
      <w:r w:rsidRPr="00B87851">
        <w:rPr>
          <w:rFonts w:asciiTheme="majorHAnsi" w:hAnsiTheme="majorHAnsi" w:cstheme="majorHAnsi"/>
          <w:sz w:val="16"/>
          <w:szCs w:val="26"/>
        </w:rPr>
        <w:t xml:space="preserve">, however, </w:t>
      </w:r>
      <w:r w:rsidRPr="00B87851">
        <w:rPr>
          <w:rStyle w:val="StyleUnderline"/>
          <w:rFonts w:asciiTheme="majorHAnsi" w:hAnsiTheme="majorHAnsi" w:cstheme="majorHAnsi"/>
          <w:sz w:val="26"/>
          <w:szCs w:val="26"/>
        </w:rPr>
        <w:t>that factors other than energy density are relevant for these hypothetical processes, and that those factors will be brought together in novel ways in future experiments</w:t>
      </w:r>
      <w:r w:rsidRPr="00B87851">
        <w:rPr>
          <w:rFonts w:asciiTheme="majorHAnsi" w:hAnsiTheme="majorHAnsi" w:cstheme="majorHAnsi"/>
          <w:sz w:val="16"/>
          <w:szCs w:val="26"/>
        </w:rPr>
        <w:t xml:space="preserve">. The main reason for concern in the “physics disasters” category is the meta-level observation that </w:t>
      </w:r>
      <w:r w:rsidRPr="00B87851">
        <w:rPr>
          <w:rStyle w:val="StyleUnderline"/>
          <w:rFonts w:asciiTheme="majorHAnsi" w:hAnsiTheme="majorHAnsi" w:cstheme="majorHAnsi"/>
          <w:sz w:val="26"/>
          <w:szCs w:val="26"/>
        </w:rPr>
        <w:t xml:space="preserve">discoveries of all sorts of weird physical phenomena are made all the time, so even if right now all the </w:t>
      </w:r>
      <w:proofErr w:type="gramStart"/>
      <w:r w:rsidRPr="00B87851">
        <w:rPr>
          <w:rStyle w:val="StyleUnderline"/>
          <w:rFonts w:asciiTheme="majorHAnsi" w:hAnsiTheme="majorHAnsi" w:cstheme="majorHAnsi"/>
          <w:sz w:val="26"/>
          <w:szCs w:val="26"/>
        </w:rPr>
        <w:t>particular physics</w:t>
      </w:r>
      <w:proofErr w:type="gramEnd"/>
      <w:r w:rsidRPr="00B87851">
        <w:rPr>
          <w:rStyle w:val="StyleUnderline"/>
          <w:rFonts w:asciiTheme="majorHAnsi" w:hAnsiTheme="majorHAnsi" w:cstheme="majorHAnsi"/>
          <w:sz w:val="26"/>
          <w:szCs w:val="26"/>
        </w:rPr>
        <w:t xml:space="preserve"> disasters we have conceived of were absurdly improbable or impossible, there could be other more realistic failure-modes waiting to be uncovered</w:t>
      </w:r>
      <w:r w:rsidRPr="00B87851">
        <w:rPr>
          <w:rFonts w:asciiTheme="majorHAnsi" w:hAnsiTheme="majorHAnsi" w:cstheme="majorHAnsi"/>
          <w:sz w:val="16"/>
          <w:szCs w:val="26"/>
        </w:rPr>
        <w:t>. The ones listed here are merely illustrations of the general case.</w:t>
      </w:r>
    </w:p>
    <w:p w14:paraId="1E0448F7" w14:textId="1D57ACEB" w:rsidR="00CF390E" w:rsidRPr="00B87851" w:rsidRDefault="00CF390E" w:rsidP="005824FB">
      <w:pPr>
        <w:rPr>
          <w:rFonts w:asciiTheme="majorHAnsi" w:hAnsiTheme="majorHAnsi" w:cstheme="majorHAnsi"/>
        </w:rPr>
      </w:pPr>
    </w:p>
    <w:p w14:paraId="31E3D055" w14:textId="77777777" w:rsidR="00CF390E" w:rsidRPr="00B87851" w:rsidRDefault="00CF390E" w:rsidP="00CF390E">
      <w:pPr>
        <w:pStyle w:val="Heading4"/>
        <w:rPr>
          <w:rStyle w:val="Style13ptBold"/>
          <w:rFonts w:asciiTheme="majorHAnsi" w:hAnsiTheme="majorHAnsi" w:cstheme="majorHAnsi"/>
          <w:b/>
          <w:bCs w:val="0"/>
        </w:rPr>
      </w:pPr>
      <w:r w:rsidRPr="00B87851">
        <w:rPr>
          <w:rStyle w:val="Style13ptBold"/>
          <w:rFonts w:asciiTheme="majorHAnsi" w:hAnsiTheme="majorHAnsi" w:cstheme="majorHAnsi"/>
          <w:b/>
          <w:bCs w:val="0"/>
        </w:rPr>
        <w:t>Rapid advances in AI are coming quickly.</w:t>
      </w:r>
    </w:p>
    <w:p w14:paraId="0BBC0933" w14:textId="77777777" w:rsidR="00CF390E" w:rsidRPr="00B87851" w:rsidRDefault="00CF390E" w:rsidP="00CF390E">
      <w:pPr>
        <w:rPr>
          <w:rFonts w:asciiTheme="majorHAnsi" w:hAnsiTheme="majorHAnsi" w:cstheme="majorHAnsi"/>
          <w:sz w:val="16"/>
          <w:szCs w:val="26"/>
        </w:rPr>
      </w:pPr>
      <w:r w:rsidRPr="00B87851">
        <w:rPr>
          <w:rStyle w:val="Style13ptBold"/>
          <w:rFonts w:asciiTheme="majorHAnsi" w:hAnsiTheme="majorHAnsi" w:cstheme="majorHAnsi"/>
          <w:szCs w:val="26"/>
          <w:u w:val="single"/>
        </w:rPr>
        <w:t>Creighton 18</w:t>
      </w:r>
      <w:r w:rsidRPr="00B87851">
        <w:rPr>
          <w:rStyle w:val="Style13ptBold"/>
          <w:rFonts w:asciiTheme="majorHAnsi" w:hAnsiTheme="majorHAnsi" w:cstheme="majorHAnsi"/>
          <w:sz w:val="16"/>
          <w:szCs w:val="26"/>
        </w:rPr>
        <w:t xml:space="preserve"> –</w:t>
      </w:r>
      <w:r w:rsidRPr="00B87851">
        <w:rPr>
          <w:rFonts w:asciiTheme="majorHAnsi" w:hAnsiTheme="majorHAnsi" w:cstheme="majorHAnsi"/>
          <w:sz w:val="16"/>
          <w:szCs w:val="26"/>
        </w:rPr>
        <w:t xml:space="preserve"> Dr. Jolene Creighton, Editor-in-Chief at Futurism, Co-Founder of Quarks to Quasars, Ph.D. in Digital Media &amp; Discourse Analysis from University of Southern Mississippi, MA from SUNY Brockport, BA in English Language and Literature/Letters from Keuka College, “The “Father of Artificial Intelligence” Says Singularity Is 30 Years Away”, Futurism, 2-14, </w:t>
      </w:r>
      <w:hyperlink r:id="rId33" w:history="1">
        <w:r w:rsidRPr="00B87851">
          <w:rPr>
            <w:rStyle w:val="Hyperlink"/>
            <w:rFonts w:asciiTheme="majorHAnsi" w:hAnsiTheme="majorHAnsi" w:cstheme="majorHAnsi"/>
            <w:sz w:val="16"/>
            <w:szCs w:val="26"/>
          </w:rPr>
          <w:t>https://futurism.com/father-artificial-intelligence-singularity-decades-away/</w:t>
        </w:r>
      </w:hyperlink>
      <w:r w:rsidRPr="00B87851">
        <w:rPr>
          <w:rFonts w:asciiTheme="majorHAnsi" w:hAnsiTheme="majorHAnsi" w:cstheme="majorHAnsi"/>
          <w:sz w:val="16"/>
          <w:szCs w:val="26"/>
        </w:rPr>
        <w:t xml:space="preserve"> [Quoted is Louis Rosenberg, PhD in Engineering from Stanford University and CEO of Unanimous AI]</w:t>
      </w:r>
    </w:p>
    <w:p w14:paraId="47B9A578"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You’ve probably been told that </w:t>
      </w:r>
      <w:r w:rsidRPr="00B87851">
        <w:rPr>
          <w:rStyle w:val="Emphasis"/>
          <w:rFonts w:asciiTheme="majorHAnsi" w:hAnsiTheme="majorHAnsi" w:cstheme="majorHAnsi"/>
          <w:sz w:val="26"/>
          <w:szCs w:val="26"/>
        </w:rPr>
        <w:t>the singularity is coming</w:t>
      </w:r>
      <w:r w:rsidRPr="00B87851">
        <w:rPr>
          <w:rFonts w:asciiTheme="majorHAnsi" w:hAnsiTheme="majorHAnsi" w:cstheme="majorHAnsi"/>
          <w:sz w:val="16"/>
          <w:szCs w:val="26"/>
        </w:rPr>
        <w:t xml:space="preserve">. It is that long-awaited point in time — likely, </w:t>
      </w:r>
      <w:r w:rsidRPr="00B87851">
        <w:rPr>
          <w:rStyle w:val="StyleUnderline"/>
          <w:rFonts w:asciiTheme="majorHAnsi" w:hAnsiTheme="majorHAnsi" w:cstheme="majorHAnsi"/>
          <w:sz w:val="26"/>
          <w:szCs w:val="26"/>
        </w:rPr>
        <w:t xml:space="preserve">a point in </w:t>
      </w:r>
      <w:proofErr w:type="gramStart"/>
      <w:r w:rsidRPr="00B87851">
        <w:rPr>
          <w:rStyle w:val="StyleUnderline"/>
          <w:rFonts w:asciiTheme="majorHAnsi" w:hAnsiTheme="majorHAnsi" w:cstheme="majorHAnsi"/>
          <w:sz w:val="26"/>
          <w:szCs w:val="26"/>
        </w:rPr>
        <w:t>our</w:t>
      </w:r>
      <w:proofErr w:type="gramEnd"/>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very near</w:t>
      </w:r>
      <w:r w:rsidRPr="00B87851">
        <w:rPr>
          <w:rStyle w:val="StyleUnderline"/>
          <w:rFonts w:asciiTheme="majorHAnsi" w:hAnsiTheme="majorHAnsi" w:cstheme="majorHAnsi"/>
          <w:sz w:val="26"/>
          <w:szCs w:val="26"/>
        </w:rPr>
        <w:t xml:space="preserve"> future — when advances in artificial intelligence lead to the creation of a machine</w:t>
      </w:r>
      <w:r w:rsidRPr="00B87851">
        <w:rPr>
          <w:rFonts w:asciiTheme="majorHAnsi" w:hAnsiTheme="majorHAnsi" w:cstheme="majorHAnsi"/>
          <w:sz w:val="16"/>
          <w:szCs w:val="26"/>
        </w:rPr>
        <w:t xml:space="preserve"> (a technological form of life?) </w:t>
      </w:r>
      <w:r w:rsidRPr="00B87851">
        <w:rPr>
          <w:rStyle w:val="StyleUnderline"/>
          <w:rFonts w:asciiTheme="majorHAnsi" w:hAnsiTheme="majorHAnsi" w:cstheme="majorHAnsi"/>
          <w:sz w:val="26"/>
          <w:szCs w:val="26"/>
        </w:rPr>
        <w:t>smarter than humans</w:t>
      </w:r>
      <w:r w:rsidRPr="00B87851">
        <w:rPr>
          <w:rFonts w:asciiTheme="majorHAnsi" w:hAnsiTheme="majorHAnsi" w:cstheme="majorHAnsi"/>
          <w:sz w:val="16"/>
          <w:szCs w:val="26"/>
        </w:rPr>
        <w:t xml:space="preserve">. If Ray Kurzweil is to be believed, the singularity will happen in 2045. If we throw our hats in with Louis Rosenberg, then </w:t>
      </w:r>
      <w:r w:rsidRPr="00B87851">
        <w:rPr>
          <w:rStyle w:val="StyleUnderline"/>
          <w:rFonts w:asciiTheme="majorHAnsi" w:hAnsiTheme="majorHAnsi" w:cstheme="majorHAnsi"/>
          <w:sz w:val="26"/>
          <w:szCs w:val="26"/>
        </w:rPr>
        <w:t xml:space="preserve">the day will be arriving a little sooner, likely </w:t>
      </w:r>
      <w:r w:rsidRPr="00B87851">
        <w:rPr>
          <w:rStyle w:val="Emphasis"/>
          <w:rFonts w:asciiTheme="majorHAnsi" w:hAnsiTheme="majorHAnsi" w:cstheme="majorHAnsi"/>
          <w:sz w:val="26"/>
          <w:szCs w:val="26"/>
        </w:rPr>
        <w:t>sometime in 2030</w:t>
      </w:r>
      <w:r w:rsidRPr="00B87851">
        <w:rPr>
          <w:rFonts w:asciiTheme="majorHAnsi" w:hAnsiTheme="majorHAnsi" w:cstheme="majorHAnsi"/>
          <w:sz w:val="16"/>
          <w:szCs w:val="26"/>
        </w:rPr>
        <w:t xml:space="preserve">. MIT’s Patrick Winston would have you believe that it will likely be a little closer to Kurzweil’s prediction, though he puts the date </w:t>
      </w:r>
      <w:proofErr w:type="gramStart"/>
      <w:r w:rsidRPr="00B87851">
        <w:rPr>
          <w:rFonts w:asciiTheme="majorHAnsi" w:hAnsiTheme="majorHAnsi" w:cstheme="majorHAnsi"/>
          <w:sz w:val="16"/>
          <w:szCs w:val="26"/>
        </w:rPr>
        <w:t>at</w:t>
      </w:r>
      <w:proofErr w:type="gramEnd"/>
      <w:r w:rsidRPr="00B87851">
        <w:rPr>
          <w:rFonts w:asciiTheme="majorHAnsi" w:hAnsiTheme="majorHAnsi" w:cstheme="majorHAnsi"/>
          <w:sz w:val="16"/>
          <w:szCs w:val="26"/>
        </w:rPr>
        <w:t xml:space="preserve"> 2040, specifically. But what difference does it make? We are talking about a difference of just 15 years. The real question is, is the singularity </w:t>
      </w:r>
      <w:proofErr w:type="gramStart"/>
      <w:r w:rsidRPr="00B87851">
        <w:rPr>
          <w:rFonts w:asciiTheme="majorHAnsi" w:hAnsiTheme="majorHAnsi" w:cstheme="majorHAnsi"/>
          <w:sz w:val="16"/>
          <w:szCs w:val="26"/>
        </w:rPr>
        <w:t>actually on</w:t>
      </w:r>
      <w:proofErr w:type="gramEnd"/>
      <w:r w:rsidRPr="00B87851">
        <w:rPr>
          <w:rFonts w:asciiTheme="majorHAnsi" w:hAnsiTheme="majorHAnsi" w:cstheme="majorHAnsi"/>
          <w:sz w:val="16"/>
          <w:szCs w:val="26"/>
        </w:rPr>
        <w:t xml:space="preserve"> its way? At the World Government Summit in Dubai, I spoke with Jürgen </w:t>
      </w:r>
      <w:proofErr w:type="spellStart"/>
      <w:r w:rsidRPr="00B87851">
        <w:rPr>
          <w:rFonts w:asciiTheme="majorHAnsi" w:hAnsiTheme="majorHAnsi" w:cstheme="majorHAnsi"/>
          <w:sz w:val="16"/>
          <w:szCs w:val="26"/>
        </w:rPr>
        <w:t>Schmidhuber</w:t>
      </w:r>
      <w:proofErr w:type="spellEnd"/>
      <w:r w:rsidRPr="00B87851">
        <w:rPr>
          <w:rFonts w:asciiTheme="majorHAnsi" w:hAnsiTheme="majorHAnsi" w:cstheme="majorHAnsi"/>
          <w:sz w:val="16"/>
          <w:szCs w:val="26"/>
        </w:rPr>
        <w:t xml:space="preserve">, who is the Co-Founder and Chief Scientist at AI company NNAISENSE, Director of the Swiss AI lab IDSIA, and heralded by some as the “father of artificial intelligence” to find out. He is confident that the singularity will happen, and rather soon. </w:t>
      </w:r>
      <w:proofErr w:type="spellStart"/>
      <w:r w:rsidRPr="00B87851">
        <w:rPr>
          <w:rFonts w:asciiTheme="majorHAnsi" w:hAnsiTheme="majorHAnsi" w:cstheme="majorHAnsi"/>
          <w:sz w:val="16"/>
          <w:szCs w:val="26"/>
        </w:rPr>
        <w:t>Schmidhuber</w:t>
      </w:r>
      <w:proofErr w:type="spellEnd"/>
      <w:r w:rsidRPr="00B87851">
        <w:rPr>
          <w:rFonts w:asciiTheme="majorHAnsi" w:hAnsiTheme="majorHAnsi" w:cstheme="majorHAnsi"/>
          <w:sz w:val="16"/>
          <w:szCs w:val="26"/>
        </w:rPr>
        <w:t xml:space="preserve"> says </w:t>
      </w:r>
      <w:r w:rsidRPr="00B87851">
        <w:rPr>
          <w:rStyle w:val="StyleUnderline"/>
          <w:rFonts w:asciiTheme="majorHAnsi" w:hAnsiTheme="majorHAnsi" w:cstheme="majorHAnsi"/>
          <w:sz w:val="26"/>
          <w:szCs w:val="26"/>
        </w:rPr>
        <w:t xml:space="preserve">it “is just 30 years away, if the </w:t>
      </w:r>
      <w:r w:rsidRPr="00B87851">
        <w:rPr>
          <w:rStyle w:val="Emphasis"/>
          <w:rFonts w:asciiTheme="majorHAnsi" w:hAnsiTheme="majorHAnsi" w:cstheme="majorHAnsi"/>
          <w:sz w:val="26"/>
          <w:szCs w:val="26"/>
        </w:rPr>
        <w:t>trend</w:t>
      </w:r>
      <w:r w:rsidRPr="00B87851">
        <w:rPr>
          <w:rStyle w:val="StyleUnderline"/>
          <w:rFonts w:asciiTheme="majorHAnsi" w:hAnsiTheme="majorHAnsi" w:cstheme="majorHAnsi"/>
          <w:sz w:val="26"/>
          <w:szCs w:val="26"/>
        </w:rPr>
        <w:t xml:space="preserve"> doesn’t break, and there will be rather cheap computational devices that have as many connections as your brain but are much faster,”</w:t>
      </w:r>
      <w:r w:rsidRPr="00B87851">
        <w:rPr>
          <w:rFonts w:asciiTheme="majorHAnsi" w:hAnsiTheme="majorHAnsi" w:cstheme="majorHAnsi"/>
          <w:sz w:val="16"/>
          <w:szCs w:val="26"/>
        </w:rPr>
        <w:t xml:space="preserve"> he said. And </w:t>
      </w:r>
      <w:r w:rsidRPr="00B87851">
        <w:rPr>
          <w:rStyle w:val="StyleUnderline"/>
          <w:rFonts w:asciiTheme="majorHAnsi" w:hAnsiTheme="majorHAnsi" w:cstheme="majorHAnsi"/>
          <w:sz w:val="26"/>
          <w:szCs w:val="26"/>
        </w:rPr>
        <w:t xml:space="preserve">that’s just </w:t>
      </w:r>
      <w:r w:rsidRPr="00B87851">
        <w:rPr>
          <w:rStyle w:val="StyleUnderline"/>
          <w:rFonts w:asciiTheme="majorHAnsi" w:hAnsiTheme="majorHAnsi" w:cstheme="majorHAnsi"/>
          <w:sz w:val="26"/>
          <w:szCs w:val="26"/>
        </w:rPr>
        <w:lastRenderedPageBreak/>
        <w:t xml:space="preserve">the beginning. Imagine a cheap little device that isn’t just smarter than humans — it can </w:t>
      </w:r>
      <w:r w:rsidRPr="00B87851">
        <w:rPr>
          <w:rStyle w:val="Emphasis"/>
          <w:rFonts w:asciiTheme="majorHAnsi" w:hAnsiTheme="majorHAnsi" w:cstheme="majorHAnsi"/>
          <w:sz w:val="26"/>
          <w:szCs w:val="26"/>
        </w:rPr>
        <w:t>compute as much data as all human brains taken together</w:t>
      </w:r>
      <w:r w:rsidRPr="00B87851">
        <w:rPr>
          <w:rStyle w:val="StyleUnderline"/>
          <w:rFonts w:asciiTheme="majorHAnsi" w:hAnsiTheme="majorHAnsi" w:cstheme="majorHAnsi"/>
          <w:sz w:val="26"/>
          <w:szCs w:val="26"/>
        </w:rPr>
        <w:t xml:space="preserve">. Well, this may become a reality just 50 years from now. “And there will be many, many of those. There is </w:t>
      </w:r>
      <w:r w:rsidRPr="00B87851">
        <w:rPr>
          <w:rStyle w:val="Emphasis"/>
          <w:rFonts w:asciiTheme="majorHAnsi" w:hAnsiTheme="majorHAnsi" w:cstheme="majorHAnsi"/>
          <w:sz w:val="26"/>
          <w:szCs w:val="26"/>
        </w:rPr>
        <w:t>no doubt</w:t>
      </w:r>
      <w:r w:rsidRPr="00B87851">
        <w:rPr>
          <w:rStyle w:val="StyleUnderline"/>
          <w:rFonts w:asciiTheme="majorHAnsi" w:hAnsiTheme="majorHAnsi" w:cstheme="majorHAnsi"/>
          <w:sz w:val="26"/>
          <w:szCs w:val="26"/>
        </w:rPr>
        <w:t xml:space="preserve"> in my mind that AIs are going to become super smart,”</w:t>
      </w:r>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Schmidhuber</w:t>
      </w:r>
      <w:proofErr w:type="spellEnd"/>
      <w:r w:rsidRPr="00B87851">
        <w:rPr>
          <w:rFonts w:asciiTheme="majorHAnsi" w:hAnsiTheme="majorHAnsi" w:cstheme="majorHAnsi"/>
          <w:sz w:val="16"/>
          <w:szCs w:val="26"/>
        </w:rPr>
        <w:t xml:space="preserve"> says. Today, the world faces </w:t>
      </w:r>
      <w:proofErr w:type="gramStart"/>
      <w:r w:rsidRPr="00B87851">
        <w:rPr>
          <w:rFonts w:asciiTheme="majorHAnsi" w:hAnsiTheme="majorHAnsi" w:cstheme="majorHAnsi"/>
          <w:sz w:val="16"/>
          <w:szCs w:val="26"/>
        </w:rPr>
        <w:t>a number of</w:t>
      </w:r>
      <w:proofErr w:type="gramEnd"/>
      <w:r w:rsidRPr="00B87851">
        <w:rPr>
          <w:rFonts w:asciiTheme="majorHAnsi" w:hAnsiTheme="majorHAnsi" w:cstheme="majorHAnsi"/>
          <w:sz w:val="16"/>
          <w:szCs w:val="26"/>
        </w:rPr>
        <w:t xml:space="preserve"> hugely complex challenges, from global warming to the refugee crisis. These are all problems that, over time, will affect everyone on the planet, deeply and irreversibly. But the real seismic change, one that will influence the way we respond to each one of those crises, will happen elsewhere. “It is much more than just another industrial revolution. It is something that transcends humankind and life itself.” “All of this complexity pales against this truly important development of our century, which is much more than just another industrial revolution,” </w:t>
      </w:r>
      <w:proofErr w:type="spellStart"/>
      <w:r w:rsidRPr="00B87851">
        <w:rPr>
          <w:rFonts w:asciiTheme="majorHAnsi" w:hAnsiTheme="majorHAnsi" w:cstheme="majorHAnsi"/>
          <w:sz w:val="16"/>
          <w:szCs w:val="26"/>
        </w:rPr>
        <w:t>Schmidhuber</w:t>
      </w:r>
      <w:proofErr w:type="spellEnd"/>
      <w:r w:rsidRPr="00B87851">
        <w:rPr>
          <w:rFonts w:asciiTheme="majorHAnsi" w:hAnsiTheme="majorHAnsi" w:cstheme="majorHAnsi"/>
          <w:sz w:val="16"/>
          <w:szCs w:val="26"/>
        </w:rPr>
        <w:t xml:space="preserve"> says. Of course, the development that he is referring to is the development of these artificial superintelligences, a thing that </w:t>
      </w:r>
      <w:proofErr w:type="spellStart"/>
      <w:r w:rsidRPr="00B87851">
        <w:rPr>
          <w:rFonts w:asciiTheme="majorHAnsi" w:hAnsiTheme="majorHAnsi" w:cstheme="majorHAnsi"/>
          <w:sz w:val="16"/>
          <w:szCs w:val="26"/>
        </w:rPr>
        <w:t>Schmidhuber</w:t>
      </w:r>
      <w:proofErr w:type="spellEnd"/>
      <w:r w:rsidRPr="00B87851">
        <w:rPr>
          <w:rFonts w:asciiTheme="majorHAnsi" w:hAnsiTheme="majorHAnsi" w:cstheme="majorHAnsi"/>
          <w:sz w:val="16"/>
          <w:szCs w:val="26"/>
        </w:rPr>
        <w:t xml:space="preserve"> says “is something that transcends humankind and life itself.” When biological life emerged from chemical evolution, 3.5 billion years ago, a random combination of simple, lifeless elements kickstarted the explosion of species populating the planet today. Something of comparable magnitude may be about to happen. “Now the universe is making a similar step forward from lower complexity to higher complexity,” </w:t>
      </w:r>
      <w:proofErr w:type="spellStart"/>
      <w:r w:rsidRPr="00B87851">
        <w:rPr>
          <w:rFonts w:asciiTheme="majorHAnsi" w:hAnsiTheme="majorHAnsi" w:cstheme="majorHAnsi"/>
          <w:sz w:val="16"/>
          <w:szCs w:val="26"/>
        </w:rPr>
        <w:t>Schmidhuber</w:t>
      </w:r>
      <w:proofErr w:type="spellEnd"/>
      <w:r w:rsidRPr="00B87851">
        <w:rPr>
          <w:rFonts w:asciiTheme="majorHAnsi" w:hAnsiTheme="majorHAnsi" w:cstheme="majorHAnsi"/>
          <w:sz w:val="16"/>
          <w:szCs w:val="26"/>
        </w:rPr>
        <w:t xml:space="preserve"> beams. “And it’s going to be awesome.” Like with biological life, there will be an element of randomness to that crucial leap between a powerful machine and artificial life. And while we may not be able to predict exactly when, </w:t>
      </w:r>
      <w:r w:rsidRPr="00B87851">
        <w:rPr>
          <w:rStyle w:val="Emphasis"/>
          <w:rFonts w:asciiTheme="majorHAnsi" w:hAnsiTheme="majorHAnsi" w:cstheme="majorHAnsi"/>
          <w:sz w:val="26"/>
          <w:szCs w:val="26"/>
        </w:rPr>
        <w:t xml:space="preserve">all evidence points to the fact that the singularity </w:t>
      </w:r>
      <w:r w:rsidRPr="00B87851">
        <w:rPr>
          <w:rStyle w:val="Emphasis"/>
          <w:rFonts w:asciiTheme="majorHAnsi" w:hAnsiTheme="majorHAnsi" w:cstheme="majorHAnsi"/>
          <w:i/>
          <w:sz w:val="26"/>
          <w:szCs w:val="26"/>
        </w:rPr>
        <w:t>will</w:t>
      </w:r>
      <w:r w:rsidRPr="00B87851">
        <w:rPr>
          <w:rStyle w:val="Emphasis"/>
          <w:rFonts w:asciiTheme="majorHAnsi" w:hAnsiTheme="majorHAnsi" w:cstheme="majorHAnsi"/>
          <w:sz w:val="26"/>
          <w:szCs w:val="26"/>
        </w:rPr>
        <w:t xml:space="preserve"> happen</w:t>
      </w:r>
      <w:r w:rsidRPr="00B87851">
        <w:rPr>
          <w:rFonts w:asciiTheme="majorHAnsi" w:hAnsiTheme="majorHAnsi" w:cstheme="majorHAnsi"/>
          <w:sz w:val="16"/>
          <w:szCs w:val="26"/>
        </w:rPr>
        <w:t>.</w:t>
      </w:r>
    </w:p>
    <w:p w14:paraId="380DD26C" w14:textId="77777777" w:rsidR="00CF390E" w:rsidRPr="00B87851" w:rsidRDefault="00CF390E" w:rsidP="00CF390E">
      <w:pPr>
        <w:rPr>
          <w:rFonts w:asciiTheme="majorHAnsi" w:hAnsiTheme="majorHAnsi" w:cstheme="majorHAnsi"/>
        </w:rPr>
      </w:pPr>
    </w:p>
    <w:p w14:paraId="054E4D4F" w14:textId="77777777" w:rsidR="00CF390E" w:rsidRPr="00B87851" w:rsidRDefault="00CF390E" w:rsidP="00CF390E">
      <w:pPr>
        <w:pStyle w:val="Heading4"/>
        <w:rPr>
          <w:rStyle w:val="Style13ptBold"/>
          <w:rFonts w:asciiTheme="majorHAnsi" w:hAnsiTheme="majorHAnsi" w:cstheme="majorHAnsi"/>
          <w:b/>
          <w:bCs w:val="0"/>
        </w:rPr>
      </w:pPr>
      <w:r w:rsidRPr="00B87851">
        <w:rPr>
          <w:rStyle w:val="Style13ptBold"/>
          <w:rFonts w:asciiTheme="majorHAnsi" w:hAnsiTheme="majorHAnsi" w:cstheme="majorHAnsi"/>
          <w:b/>
          <w:bCs w:val="0"/>
        </w:rPr>
        <w:t>That obliterates the Universe.</w:t>
      </w:r>
    </w:p>
    <w:p w14:paraId="27F87B89" w14:textId="77777777" w:rsidR="00CF390E" w:rsidRPr="00B87851" w:rsidRDefault="00CF390E" w:rsidP="00CF390E">
      <w:pPr>
        <w:rPr>
          <w:rFonts w:asciiTheme="majorHAnsi" w:hAnsiTheme="majorHAnsi" w:cstheme="majorHAnsi"/>
          <w:sz w:val="16"/>
          <w:szCs w:val="26"/>
        </w:rPr>
      </w:pPr>
      <w:r w:rsidRPr="00B87851">
        <w:rPr>
          <w:rStyle w:val="Style13ptBold"/>
          <w:rFonts w:asciiTheme="majorHAnsi" w:hAnsiTheme="majorHAnsi" w:cstheme="majorHAnsi"/>
          <w:szCs w:val="26"/>
          <w:u w:val="single"/>
        </w:rPr>
        <w:t>Rominger 16</w:t>
      </w:r>
      <w:r w:rsidRPr="00B87851">
        <w:rPr>
          <w:rStyle w:val="Style13ptBold"/>
          <w:rFonts w:asciiTheme="majorHAnsi" w:hAnsiTheme="majorHAnsi" w:cstheme="majorHAnsi"/>
          <w:sz w:val="16"/>
          <w:szCs w:val="26"/>
        </w:rPr>
        <w:t xml:space="preserve"> –</w:t>
      </w:r>
      <w:r w:rsidRPr="00B87851">
        <w:rPr>
          <w:rFonts w:asciiTheme="majorHAnsi" w:hAnsiTheme="majorHAnsi" w:cstheme="majorHAnsi"/>
          <w:sz w:val="16"/>
          <w:szCs w:val="26"/>
        </w:rPr>
        <w:t xml:space="preserve"> Alan Rominger, PhD Candidate in Nuclear Engineering at North Carolina State University, Software Engineer at Red Hat, Former Nuclear Engineering Science Laboratory Synthesis Intern at Oak Ridge National Laboratory, BS in Nuclear Engineering from North Carolina State </w:t>
      </w:r>
      <w:proofErr w:type="gramStart"/>
      <w:r w:rsidRPr="00B87851">
        <w:rPr>
          <w:rFonts w:asciiTheme="majorHAnsi" w:hAnsiTheme="majorHAnsi" w:cstheme="majorHAnsi"/>
          <w:sz w:val="16"/>
          <w:szCs w:val="26"/>
        </w:rPr>
        <w:t>University,  “</w:t>
      </w:r>
      <w:proofErr w:type="gramEnd"/>
      <w:r w:rsidRPr="00B87851">
        <w:rPr>
          <w:rFonts w:asciiTheme="majorHAnsi" w:hAnsiTheme="majorHAnsi" w:cstheme="majorHAnsi"/>
          <w:sz w:val="16"/>
          <w:szCs w:val="26"/>
        </w:rPr>
        <w:t>The Extreme Version of the Technological Singularity”, Medium 11-6, https://medium.com/@AlanSE/the-extreme-version-of-the-technological-singularity-75608898eae5</w:t>
      </w:r>
    </w:p>
    <w:p w14:paraId="02A7F437" w14:textId="77777777" w:rsidR="00CF390E" w:rsidRPr="00B87851" w:rsidRDefault="00CF390E" w:rsidP="00CF390E">
      <w:pPr>
        <w:rPr>
          <w:rStyle w:val="StyleUnderline"/>
          <w:rFonts w:asciiTheme="majorHAnsi" w:hAnsiTheme="majorHAnsi" w:cstheme="majorHAnsi"/>
          <w:sz w:val="14"/>
          <w:szCs w:val="26"/>
          <w:u w:val="none"/>
        </w:rPr>
      </w:pPr>
      <w:r w:rsidRPr="00B87851">
        <w:rPr>
          <w:rFonts w:asciiTheme="majorHAnsi" w:hAnsiTheme="majorHAnsi" w:cstheme="majorHAnsi"/>
          <w:sz w:val="14"/>
          <w:szCs w:val="26"/>
        </w:rPr>
        <w:t xml:space="preserve">In a fundamentally accurate interpretation of the singularity, there is no such thing as post-singularity. It is this point that I would like to re-focus attention back to. People who talk about post-singularity time are ignoring the basic principle of what an asymptote is. It’s not something that increases rapidly, and then increases more rapidly over time. </w:t>
      </w:r>
      <w:r w:rsidRPr="00B87851">
        <w:rPr>
          <w:rStyle w:val="StyleUnderline"/>
          <w:rFonts w:asciiTheme="majorHAnsi" w:hAnsiTheme="majorHAnsi" w:cstheme="majorHAnsi"/>
          <w:sz w:val="26"/>
          <w:szCs w:val="26"/>
        </w:rPr>
        <w:t xml:space="preserve">A true asymptote increases </w:t>
      </w:r>
      <w:r w:rsidRPr="00B87851">
        <w:rPr>
          <w:rStyle w:val="Emphasis"/>
          <w:rFonts w:asciiTheme="majorHAnsi" w:hAnsiTheme="majorHAnsi" w:cstheme="majorHAnsi"/>
          <w:sz w:val="26"/>
          <w:szCs w:val="26"/>
        </w:rPr>
        <w:t>so rapidly</w:t>
      </w:r>
      <w:r w:rsidRPr="00B87851">
        <w:rPr>
          <w:rStyle w:val="StyleUnderline"/>
          <w:rFonts w:asciiTheme="majorHAnsi" w:hAnsiTheme="majorHAnsi" w:cstheme="majorHAnsi"/>
          <w:sz w:val="26"/>
          <w:szCs w:val="26"/>
        </w:rPr>
        <w:t xml:space="preserve"> that it reaches </w:t>
      </w:r>
      <w:r w:rsidRPr="00B87851">
        <w:rPr>
          <w:rStyle w:val="Emphasis"/>
          <w:rFonts w:asciiTheme="majorHAnsi" w:hAnsiTheme="majorHAnsi" w:cstheme="majorHAnsi"/>
          <w:sz w:val="26"/>
          <w:szCs w:val="26"/>
        </w:rPr>
        <w:t>infinity</w:t>
      </w:r>
      <w:r w:rsidRPr="00B87851">
        <w:rPr>
          <w:rStyle w:val="StyleUnderline"/>
          <w:rFonts w:asciiTheme="majorHAnsi" w:hAnsiTheme="majorHAnsi" w:cstheme="majorHAnsi"/>
          <w:sz w:val="26"/>
          <w:szCs w:val="26"/>
        </w:rPr>
        <w:t xml:space="preserve"> in finite time</w:t>
      </w:r>
      <w:r w:rsidRPr="00B87851">
        <w:rPr>
          <w:rFonts w:asciiTheme="majorHAnsi" w:hAnsiTheme="majorHAnsi" w:cstheme="majorHAnsi"/>
          <w:sz w:val="14"/>
          <w:szCs w:val="26"/>
        </w:rPr>
        <w:t xml:space="preserve">. I find this even more relevant as </w:t>
      </w:r>
      <w:r w:rsidRPr="00B87851">
        <w:rPr>
          <w:rStyle w:val="StyleUnderline"/>
          <w:rFonts w:asciiTheme="majorHAnsi" w:hAnsiTheme="majorHAnsi" w:cstheme="majorHAnsi"/>
          <w:sz w:val="26"/>
          <w:szCs w:val="26"/>
        </w:rPr>
        <w:t xml:space="preserve">people have become concerned about </w:t>
      </w:r>
      <w:r w:rsidRPr="00B87851">
        <w:rPr>
          <w:rStyle w:val="Emphasis"/>
          <w:rFonts w:asciiTheme="majorHAnsi" w:hAnsiTheme="majorHAnsi" w:cstheme="majorHAnsi"/>
          <w:sz w:val="26"/>
          <w:szCs w:val="26"/>
        </w:rPr>
        <w:t>A</w:t>
      </w:r>
      <w:r w:rsidRPr="00B87851">
        <w:rPr>
          <w:rFonts w:asciiTheme="majorHAnsi" w:hAnsiTheme="majorHAnsi" w:cstheme="majorHAnsi"/>
          <w:sz w:val="14"/>
          <w:szCs w:val="26"/>
        </w:rPr>
        <w:t xml:space="preserve">rtificial </w:t>
      </w:r>
      <w:r w:rsidRPr="00B87851">
        <w:rPr>
          <w:rStyle w:val="Emphasis"/>
          <w:rFonts w:asciiTheme="majorHAnsi" w:hAnsiTheme="majorHAnsi" w:cstheme="majorHAnsi"/>
          <w:sz w:val="26"/>
          <w:szCs w:val="26"/>
        </w:rPr>
        <w:t>I</w:t>
      </w:r>
      <w:r w:rsidRPr="00B87851">
        <w:rPr>
          <w:rFonts w:asciiTheme="majorHAnsi" w:hAnsiTheme="majorHAnsi" w:cstheme="majorHAnsi"/>
          <w:sz w:val="14"/>
          <w:szCs w:val="26"/>
        </w:rPr>
        <w:t xml:space="preserve">ntelligence, and essentially, killer robots. </w:t>
      </w:r>
      <w:r w:rsidRPr="00B87851">
        <w:rPr>
          <w:rStyle w:val="StyleUnderline"/>
          <w:rFonts w:asciiTheme="majorHAnsi" w:hAnsiTheme="majorHAnsi" w:cstheme="majorHAnsi"/>
          <w:sz w:val="26"/>
          <w:szCs w:val="26"/>
        </w:rPr>
        <w:t>The “paperclip” story is a common</w:t>
      </w:r>
      <w:r w:rsidRPr="00B87851">
        <w:rPr>
          <w:rFonts w:asciiTheme="majorHAnsi" w:hAnsiTheme="majorHAnsi" w:cstheme="majorHAnsi"/>
          <w:sz w:val="14"/>
          <w:szCs w:val="26"/>
        </w:rPr>
        <w:t xml:space="preserve"> fallback </w:t>
      </w:r>
      <w:r w:rsidRPr="00B87851">
        <w:rPr>
          <w:rStyle w:val="StyleUnderline"/>
          <w:rFonts w:asciiTheme="majorHAnsi" w:hAnsiTheme="majorHAnsi" w:cstheme="majorHAnsi"/>
          <w:sz w:val="26"/>
          <w:szCs w:val="26"/>
        </w:rPr>
        <w:t>anecdote about an AI designed to make paperclips. It goes in some steps something like:</w:t>
      </w:r>
    </w:p>
    <w:p w14:paraId="0050935D" w14:textId="77777777" w:rsidR="00CF390E" w:rsidRPr="00B87851" w:rsidRDefault="00CF390E" w:rsidP="00CF390E">
      <w:pPr>
        <w:rPr>
          <w:rStyle w:val="StyleUnderline"/>
          <w:rFonts w:asciiTheme="majorHAnsi" w:hAnsiTheme="majorHAnsi" w:cstheme="majorHAnsi"/>
          <w:sz w:val="26"/>
          <w:szCs w:val="26"/>
        </w:rPr>
      </w:pPr>
      <w:r w:rsidRPr="00B87851">
        <w:rPr>
          <w:rStyle w:val="StyleUnderline"/>
          <w:rFonts w:asciiTheme="majorHAnsi" w:hAnsiTheme="majorHAnsi" w:cstheme="majorHAnsi"/>
          <w:sz w:val="26"/>
          <w:szCs w:val="26"/>
        </w:rPr>
        <w:t>We design an AI to optimize paperclip production</w:t>
      </w:r>
    </w:p>
    <w:p w14:paraId="2E31FECD" w14:textId="77777777" w:rsidR="00CF390E" w:rsidRPr="00B87851" w:rsidRDefault="00CF390E" w:rsidP="00CF390E">
      <w:pPr>
        <w:rPr>
          <w:rStyle w:val="StyleUnderline"/>
          <w:rFonts w:asciiTheme="majorHAnsi" w:hAnsiTheme="majorHAnsi" w:cstheme="majorHAnsi"/>
          <w:sz w:val="26"/>
          <w:szCs w:val="26"/>
        </w:rPr>
      </w:pPr>
      <w:r w:rsidRPr="00B87851">
        <w:rPr>
          <w:rStyle w:val="StyleUnderline"/>
          <w:rFonts w:asciiTheme="majorHAnsi" w:hAnsiTheme="majorHAnsi" w:cstheme="majorHAnsi"/>
          <w:sz w:val="26"/>
          <w:szCs w:val="26"/>
        </w:rPr>
        <w:t>The AI improves up to the ability of self-enhancement</w:t>
      </w:r>
    </w:p>
    <w:p w14:paraId="4F08C8CC" w14:textId="77777777" w:rsidR="00CF390E" w:rsidRPr="00B87851" w:rsidRDefault="00CF390E" w:rsidP="00CF390E">
      <w:pPr>
        <w:rPr>
          <w:rStyle w:val="StyleUnderline"/>
          <w:rFonts w:asciiTheme="majorHAnsi" w:hAnsiTheme="majorHAnsi" w:cstheme="majorHAnsi"/>
          <w:sz w:val="26"/>
          <w:szCs w:val="26"/>
        </w:rPr>
      </w:pPr>
      <w:r w:rsidRPr="00B87851">
        <w:rPr>
          <w:rStyle w:val="StyleUnderline"/>
          <w:rFonts w:asciiTheme="majorHAnsi" w:hAnsiTheme="majorHAnsi" w:cstheme="majorHAnsi"/>
          <w:sz w:val="26"/>
          <w:szCs w:val="26"/>
        </w:rPr>
        <w:t xml:space="preserve">AI’s </w:t>
      </w:r>
      <w:r w:rsidRPr="00B87851">
        <w:rPr>
          <w:rStyle w:val="Emphasis"/>
          <w:rFonts w:asciiTheme="majorHAnsi" w:hAnsiTheme="majorHAnsi" w:cstheme="majorHAnsi"/>
          <w:sz w:val="26"/>
          <w:szCs w:val="26"/>
        </w:rPr>
        <w:t>pace</w:t>
      </w:r>
      <w:r w:rsidRPr="00B87851">
        <w:rPr>
          <w:rStyle w:val="StyleUnderline"/>
          <w:rFonts w:asciiTheme="majorHAnsi" w:hAnsiTheme="majorHAnsi" w:cstheme="majorHAnsi"/>
          <w:sz w:val="26"/>
          <w:szCs w:val="26"/>
        </w:rPr>
        <w:t xml:space="preserve"> of improvement becomes </w:t>
      </w:r>
      <w:r w:rsidRPr="00B87851">
        <w:rPr>
          <w:rStyle w:val="Emphasis"/>
          <w:rFonts w:asciiTheme="majorHAnsi" w:hAnsiTheme="majorHAnsi" w:cstheme="majorHAnsi"/>
          <w:sz w:val="26"/>
          <w:szCs w:val="26"/>
        </w:rPr>
        <w:t>self-reinforcing</w:t>
      </w:r>
      <w:r w:rsidRPr="00B87851">
        <w:rPr>
          <w:rStyle w:val="StyleUnderline"/>
          <w:rFonts w:asciiTheme="majorHAnsi" w:hAnsiTheme="majorHAnsi" w:cstheme="majorHAnsi"/>
          <w:sz w:val="26"/>
          <w:szCs w:val="26"/>
        </w:rPr>
        <w:t xml:space="preserve">, becomes </w:t>
      </w:r>
      <w:proofErr w:type="gramStart"/>
      <w:r w:rsidRPr="00B87851">
        <w:rPr>
          <w:rStyle w:val="StyleUnderline"/>
          <w:rFonts w:asciiTheme="majorHAnsi" w:hAnsiTheme="majorHAnsi" w:cstheme="majorHAnsi"/>
          <w:sz w:val="26"/>
          <w:szCs w:val="26"/>
        </w:rPr>
        <w:t>god</w:t>
      </w:r>
      <w:proofErr w:type="gramEnd"/>
      <w:r w:rsidRPr="00B87851">
        <w:rPr>
          <w:rStyle w:val="StyleUnderline"/>
          <w:rFonts w:asciiTheme="majorHAnsi" w:hAnsiTheme="majorHAnsi" w:cstheme="majorHAnsi"/>
          <w:sz w:val="26"/>
          <w:szCs w:val="26"/>
        </w:rPr>
        <w:t>-like</w:t>
      </w:r>
    </w:p>
    <w:p w14:paraId="1F0C0AE2" w14:textId="77777777" w:rsidR="00CF390E" w:rsidRPr="00B87851" w:rsidRDefault="00CF390E" w:rsidP="00CF390E">
      <w:pPr>
        <w:rPr>
          <w:rStyle w:val="StyleUnderline"/>
          <w:rFonts w:asciiTheme="majorHAnsi" w:hAnsiTheme="majorHAnsi" w:cstheme="majorHAnsi"/>
          <w:sz w:val="26"/>
          <w:szCs w:val="26"/>
        </w:rPr>
      </w:pPr>
      <w:r w:rsidRPr="00B87851">
        <w:rPr>
          <w:rStyle w:val="Emphasis"/>
          <w:rFonts w:asciiTheme="majorHAnsi" w:hAnsiTheme="majorHAnsi" w:cstheme="majorHAnsi"/>
          <w:sz w:val="26"/>
          <w:szCs w:val="26"/>
        </w:rPr>
        <w:t>All humans are killed</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rest of universe turned into paperclips</w:t>
      </w:r>
    </w:p>
    <w:p w14:paraId="2C0A5299"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Here, somewhere around step number 3, the “singularity” happens in its watered-down format. No true singularity happened in this story. </w:t>
      </w:r>
      <w:proofErr w:type="gramStart"/>
      <w:r w:rsidRPr="00B87851">
        <w:rPr>
          <w:rFonts w:asciiTheme="majorHAnsi" w:hAnsiTheme="majorHAnsi" w:cstheme="majorHAnsi"/>
          <w:sz w:val="16"/>
          <w:szCs w:val="26"/>
        </w:rPr>
        <w:t>So</w:t>
      </w:r>
      <w:proofErr w:type="gramEnd"/>
      <w:r w:rsidRPr="00B87851">
        <w:rPr>
          <w:rFonts w:asciiTheme="majorHAnsi" w:hAnsiTheme="majorHAnsi" w:cstheme="majorHAnsi"/>
          <w:sz w:val="16"/>
          <w:szCs w:val="26"/>
        </w:rPr>
        <w:t xml:space="preserve"> let’s indulge that possibility just a little bit. To take a particular point in the paperclip-</w:t>
      </w:r>
      <w:proofErr w:type="spellStart"/>
      <w:r w:rsidRPr="00B87851">
        <w:rPr>
          <w:rFonts w:asciiTheme="majorHAnsi" w:hAnsiTheme="majorHAnsi" w:cstheme="majorHAnsi"/>
          <w:sz w:val="16"/>
          <w:szCs w:val="26"/>
        </w:rPr>
        <w:t>ization</w:t>
      </w:r>
      <w:proofErr w:type="spellEnd"/>
      <w:r w:rsidRPr="00B87851">
        <w:rPr>
          <w:rFonts w:asciiTheme="majorHAnsi" w:hAnsiTheme="majorHAnsi" w:cstheme="majorHAnsi"/>
          <w:sz w:val="16"/>
          <w:szCs w:val="26"/>
        </w:rPr>
        <w:t xml:space="preserve"> of the universe, let’s consider the years after the AI becomes an inter-stellar space-faring entity. Now, </w:t>
      </w:r>
      <w:r w:rsidRPr="00B87851">
        <w:rPr>
          <w:rStyle w:val="StyleUnderline"/>
          <w:rFonts w:asciiTheme="majorHAnsi" w:hAnsiTheme="majorHAnsi" w:cstheme="majorHAnsi"/>
          <w:sz w:val="26"/>
          <w:szCs w:val="26"/>
        </w:rPr>
        <w:t xml:space="preserve">it’s entirely reasonable to assume that it acts as </w:t>
      </w:r>
      <w:r w:rsidRPr="00B87851">
        <w:rPr>
          <w:rStyle w:val="Emphasis"/>
          <w:rFonts w:asciiTheme="majorHAnsi" w:hAnsiTheme="majorHAnsi" w:cstheme="majorHAnsi"/>
          <w:sz w:val="26"/>
          <w:szCs w:val="26"/>
        </w:rPr>
        <w:t>Von Neumann probes</w:t>
      </w:r>
      <w:r w:rsidRPr="00B87851">
        <w:rPr>
          <w:rFonts w:asciiTheme="majorHAnsi" w:hAnsiTheme="majorHAnsi" w:cstheme="majorHAnsi"/>
          <w:sz w:val="16"/>
          <w:szCs w:val="26"/>
        </w:rPr>
        <w:t xml:space="preserve">. If it can reach Alpha Centauri at all, then </w:t>
      </w:r>
      <w:r w:rsidRPr="00B87851">
        <w:rPr>
          <w:rStyle w:val="StyleUnderline"/>
          <w:rFonts w:asciiTheme="majorHAnsi" w:hAnsiTheme="majorHAnsi" w:cstheme="majorHAnsi"/>
          <w:sz w:val="26"/>
          <w:szCs w:val="26"/>
        </w:rPr>
        <w:t xml:space="preserve">it can multiply to exploit </w:t>
      </w:r>
      <w:proofErr w:type="gramStart"/>
      <w:r w:rsidRPr="00B87851">
        <w:rPr>
          <w:rStyle w:val="StyleUnderline"/>
          <w:rFonts w:asciiTheme="majorHAnsi" w:hAnsiTheme="majorHAnsi" w:cstheme="majorHAnsi"/>
          <w:sz w:val="26"/>
          <w:szCs w:val="26"/>
        </w:rPr>
        <w:t>all of</w:t>
      </w:r>
      <w:proofErr w:type="gramEnd"/>
      <w:r w:rsidRPr="00B87851">
        <w:rPr>
          <w:rStyle w:val="StyleUnderline"/>
          <w:rFonts w:asciiTheme="majorHAnsi" w:hAnsiTheme="majorHAnsi" w:cstheme="majorHAnsi"/>
          <w:sz w:val="26"/>
          <w:szCs w:val="26"/>
        </w:rPr>
        <w:t xml:space="preserve"> the resources</w:t>
      </w:r>
      <w:r w:rsidRPr="00B87851">
        <w:rPr>
          <w:rFonts w:asciiTheme="majorHAnsi" w:hAnsiTheme="majorHAnsi" w:cstheme="majorHAnsi"/>
          <w:sz w:val="16"/>
          <w:szCs w:val="26"/>
        </w:rPr>
        <w:t xml:space="preserve"> in that solar system </w:t>
      </w:r>
      <w:r w:rsidRPr="00B87851">
        <w:rPr>
          <w:rStyle w:val="StyleUnderline"/>
          <w:rFonts w:asciiTheme="majorHAnsi" w:hAnsiTheme="majorHAnsi" w:cstheme="majorHAnsi"/>
          <w:sz w:val="26"/>
          <w:szCs w:val="26"/>
        </w:rPr>
        <w:t xml:space="preserve">within a </w:t>
      </w:r>
      <w:r w:rsidRPr="00B87851">
        <w:rPr>
          <w:rStyle w:val="Emphasis"/>
          <w:rFonts w:asciiTheme="majorHAnsi" w:hAnsiTheme="majorHAnsi" w:cstheme="majorHAnsi"/>
          <w:sz w:val="26"/>
          <w:szCs w:val="26"/>
        </w:rPr>
        <w:t>short period of time</w:t>
      </w:r>
      <w:r w:rsidRPr="00B87851">
        <w:rPr>
          <w:rStyle w:val="StyleUnderline"/>
          <w:rFonts w:asciiTheme="majorHAnsi" w:hAnsiTheme="majorHAnsi" w:cstheme="majorHAnsi"/>
          <w:sz w:val="26"/>
          <w:szCs w:val="26"/>
        </w:rPr>
        <w:t xml:space="preserve">, due to the </w:t>
      </w:r>
      <w:r w:rsidRPr="00B87851">
        <w:rPr>
          <w:rStyle w:val="Emphasis"/>
          <w:rFonts w:asciiTheme="majorHAnsi" w:hAnsiTheme="majorHAnsi" w:cstheme="majorHAnsi"/>
          <w:sz w:val="26"/>
          <w:szCs w:val="26"/>
        </w:rPr>
        <w:t>multiplication times</w:t>
      </w:r>
      <w:r w:rsidRPr="00B87851">
        <w:rPr>
          <w:rStyle w:val="StyleUnderline"/>
          <w:rFonts w:asciiTheme="majorHAnsi" w:hAnsiTheme="majorHAnsi" w:cstheme="majorHAnsi"/>
          <w:sz w:val="26"/>
          <w:szCs w:val="26"/>
        </w:rPr>
        <w:t xml:space="preserve"> for nanotechnology</w:t>
      </w:r>
      <w:r w:rsidRPr="00B87851">
        <w:rPr>
          <w:rFonts w:asciiTheme="majorHAnsi" w:hAnsiTheme="majorHAnsi" w:cstheme="majorHAnsi"/>
          <w:sz w:val="16"/>
          <w:szCs w:val="26"/>
        </w:rPr>
        <w:t xml:space="preserve">, yada </w:t>
      </w:r>
      <w:proofErr w:type="spellStart"/>
      <w:r w:rsidRPr="00B87851">
        <w:rPr>
          <w:rFonts w:asciiTheme="majorHAnsi" w:hAnsiTheme="majorHAnsi" w:cstheme="majorHAnsi"/>
          <w:sz w:val="16"/>
          <w:szCs w:val="26"/>
        </w:rPr>
        <w:t>yada</w:t>
      </w:r>
      <w:proofErr w:type="spellEnd"/>
      <w:r w:rsidRPr="00B87851">
        <w:rPr>
          <w:rFonts w:asciiTheme="majorHAnsi" w:hAnsiTheme="majorHAnsi" w:cstheme="majorHAnsi"/>
          <w:sz w:val="16"/>
          <w:szCs w:val="26"/>
        </w:rPr>
        <w:t xml:space="preserve">. As a simple observation, </w:t>
      </w:r>
      <w:proofErr w:type="gramStart"/>
      <w:r w:rsidRPr="00B87851">
        <w:rPr>
          <w:rFonts w:asciiTheme="majorHAnsi" w:hAnsiTheme="majorHAnsi" w:cstheme="majorHAnsi"/>
          <w:sz w:val="16"/>
          <w:szCs w:val="26"/>
        </w:rPr>
        <w:t>the vast majority of</w:t>
      </w:r>
      <w:proofErr w:type="gramEnd"/>
      <w:r w:rsidRPr="00B87851">
        <w:rPr>
          <w:rFonts w:asciiTheme="majorHAnsi" w:hAnsiTheme="majorHAnsi" w:cstheme="majorHAnsi"/>
          <w:sz w:val="16"/>
          <w:szCs w:val="26"/>
        </w:rPr>
        <w:t xml:space="preserve"> the solar system’s energy and mass lie in the star itself. This would then imply that </w:t>
      </w:r>
      <w:r w:rsidRPr="00B87851">
        <w:rPr>
          <w:rStyle w:val="StyleUnderline"/>
          <w:rFonts w:asciiTheme="majorHAnsi" w:hAnsiTheme="majorHAnsi" w:cstheme="majorHAnsi"/>
          <w:sz w:val="26"/>
          <w:szCs w:val="26"/>
        </w:rPr>
        <w:t>the AI indulges itself in star-</w:t>
      </w:r>
      <w:proofErr w:type="gramStart"/>
      <w:r w:rsidRPr="00B87851">
        <w:rPr>
          <w:rStyle w:val="StyleUnderline"/>
          <w:rFonts w:asciiTheme="majorHAnsi" w:hAnsiTheme="majorHAnsi" w:cstheme="majorHAnsi"/>
          <w:sz w:val="26"/>
          <w:szCs w:val="26"/>
        </w:rPr>
        <w:t>lifting</w:t>
      </w:r>
      <w:r w:rsidRPr="00B87851">
        <w:rPr>
          <w:rFonts w:asciiTheme="majorHAnsi" w:hAnsiTheme="majorHAnsi" w:cstheme="majorHAnsi"/>
          <w:sz w:val="16"/>
          <w:szCs w:val="26"/>
        </w:rPr>
        <w:t>, and</w:t>
      </w:r>
      <w:proofErr w:type="gramEnd"/>
      <w:r w:rsidRPr="00B87851">
        <w:rPr>
          <w:rFonts w:asciiTheme="majorHAnsi" w:hAnsiTheme="majorHAnsi" w:cstheme="majorHAnsi"/>
          <w:sz w:val="16"/>
          <w:szCs w:val="26"/>
        </w:rPr>
        <w:t xml:space="preserve"> uses the contents of the star in fusion power plants. This process is partially rate-limited, but not to an extreme extent. </w:t>
      </w:r>
      <w:r w:rsidRPr="00B87851">
        <w:rPr>
          <w:rStyle w:val="StyleUnderline"/>
          <w:rFonts w:asciiTheme="majorHAnsi" w:hAnsiTheme="majorHAnsi" w:cstheme="majorHAnsi"/>
          <w:sz w:val="26"/>
          <w:szCs w:val="26"/>
        </w:rPr>
        <w:t>The energy liberated</w:t>
      </w:r>
      <w:r w:rsidRPr="00B87851">
        <w:rPr>
          <w:rFonts w:asciiTheme="majorHAnsi" w:hAnsiTheme="majorHAnsi" w:cstheme="majorHAnsi"/>
          <w:sz w:val="16"/>
          <w:szCs w:val="26"/>
        </w:rPr>
        <w:t xml:space="preserve"> in the use of fusion power to make paperclips </w:t>
      </w:r>
      <w:r w:rsidRPr="00B87851">
        <w:rPr>
          <w:rStyle w:val="StyleUnderline"/>
          <w:rFonts w:asciiTheme="majorHAnsi" w:hAnsiTheme="majorHAnsi" w:cstheme="majorHAnsi"/>
          <w:sz w:val="26"/>
          <w:szCs w:val="26"/>
        </w:rPr>
        <w:t>would be on the scale of a supernova</w:t>
      </w:r>
      <w:r w:rsidRPr="00B87851">
        <w:rPr>
          <w:rFonts w:asciiTheme="majorHAnsi" w:hAnsiTheme="majorHAnsi" w:cstheme="majorHAnsi"/>
          <w:sz w:val="16"/>
          <w:szCs w:val="26"/>
        </w:rPr>
        <w:t xml:space="preserve"> (in fact, vastly exceed it). </w:t>
      </w:r>
      <w:proofErr w:type="gramStart"/>
      <w:r w:rsidRPr="00B87851">
        <w:rPr>
          <w:rFonts w:asciiTheme="majorHAnsi" w:hAnsiTheme="majorHAnsi" w:cstheme="majorHAnsi"/>
          <w:sz w:val="16"/>
          <w:szCs w:val="26"/>
        </w:rPr>
        <w:t>As long as</w:t>
      </w:r>
      <w:proofErr w:type="gramEnd"/>
      <w:r w:rsidRPr="00B87851">
        <w:rPr>
          <w:rFonts w:asciiTheme="majorHAnsi" w:hAnsiTheme="majorHAnsi" w:cstheme="majorHAnsi"/>
          <w:sz w:val="16"/>
          <w:szCs w:val="26"/>
        </w:rPr>
        <w:t xml:space="preserve"> the AI is not operating a </w:t>
      </w:r>
      <w:proofErr w:type="spellStart"/>
      <w:r w:rsidRPr="00B87851">
        <w:rPr>
          <w:rFonts w:asciiTheme="majorHAnsi" w:hAnsiTheme="majorHAnsi" w:cstheme="majorHAnsi"/>
          <w:sz w:val="16"/>
          <w:szCs w:val="26"/>
        </w:rPr>
        <w:t>scrith</w:t>
      </w:r>
      <w:proofErr w:type="spellEnd"/>
      <w:r w:rsidRPr="00B87851">
        <w:rPr>
          <w:rFonts w:asciiTheme="majorHAnsi" w:hAnsiTheme="majorHAnsi" w:cstheme="majorHAnsi"/>
          <w:sz w:val="16"/>
          <w:szCs w:val="26"/>
        </w:rPr>
        <w:t>-based society, it is also temperature-limited. This means that it will not only star-</w:t>
      </w:r>
      <w:proofErr w:type="gramStart"/>
      <w:r w:rsidRPr="00B87851">
        <w:rPr>
          <w:rFonts w:asciiTheme="majorHAnsi" w:hAnsiTheme="majorHAnsi" w:cstheme="majorHAnsi"/>
          <w:sz w:val="16"/>
          <w:szCs w:val="26"/>
        </w:rPr>
        <w:t>lift, but</w:t>
      </w:r>
      <w:proofErr w:type="gramEnd"/>
      <w:r w:rsidRPr="00B87851">
        <w:rPr>
          <w:rFonts w:asciiTheme="majorHAnsi" w:hAnsiTheme="majorHAnsi" w:cstheme="majorHAnsi"/>
          <w:sz w:val="16"/>
          <w:szCs w:val="26"/>
        </w:rPr>
        <w:t xml:space="preserve"> disperse the pieces in as wide of a range as possible. Given the enormous industrial capabilities of the AI, pieces of the star will mutually fan outward in all directions at once at highly relativistic speeds (although a large fraction of mass will be left in-place, because the specific energy of the fusion reaction is insufficient to move all the mass at high speeds). The most interesting detail of this process is just how defined and fast of a </w:t>
      </w:r>
      <w:proofErr w:type="gramStart"/>
      <w:r w:rsidRPr="00B87851">
        <w:rPr>
          <w:rFonts w:asciiTheme="majorHAnsi" w:hAnsiTheme="majorHAnsi" w:cstheme="majorHAnsi"/>
          <w:sz w:val="16"/>
          <w:szCs w:val="26"/>
        </w:rPr>
        <w:t>time-frame</w:t>
      </w:r>
      <w:proofErr w:type="gramEnd"/>
      <w:r w:rsidRPr="00B87851">
        <w:rPr>
          <w:rFonts w:asciiTheme="majorHAnsi" w:hAnsiTheme="majorHAnsi" w:cstheme="majorHAnsi"/>
          <w:sz w:val="16"/>
          <w:szCs w:val="26"/>
        </w:rPr>
        <w:t xml:space="preserve"> that it can happen in. The energy consumption rate is plainly and obviously limited by the relativistic expansion of material into space. There’s hardly any observation that matters other than a spherical boundary expanding into the galactic neighborhood at relativistic speed. If the AI is truly smart, then we might as well assume that this process is basically trivial to it. </w:t>
      </w:r>
      <w:r w:rsidRPr="00B87851">
        <w:rPr>
          <w:rStyle w:val="StyleUnderline"/>
          <w:rFonts w:asciiTheme="majorHAnsi" w:hAnsiTheme="majorHAnsi" w:cstheme="majorHAnsi"/>
          <w:sz w:val="26"/>
          <w:szCs w:val="26"/>
        </w:rPr>
        <w:t>Its nature is to</w:t>
      </w:r>
      <w:r w:rsidRPr="00B87851">
        <w:rPr>
          <w:rFonts w:asciiTheme="majorHAnsi" w:hAnsiTheme="majorHAnsi" w:cstheme="majorHAnsi"/>
          <w:sz w:val="16"/>
          <w:szCs w:val="26"/>
        </w:rPr>
        <w:t xml:space="preserve"> optimize and </w:t>
      </w:r>
      <w:r w:rsidRPr="00B87851">
        <w:rPr>
          <w:rStyle w:val="Emphasis"/>
          <w:rFonts w:asciiTheme="majorHAnsi" w:hAnsiTheme="majorHAnsi" w:cstheme="majorHAnsi"/>
          <w:sz w:val="26"/>
          <w:szCs w:val="26"/>
        </w:rPr>
        <w:t>break-through</w:t>
      </w:r>
      <w:r w:rsidRPr="00B87851">
        <w:rPr>
          <w:rStyle w:val="StyleUnderline"/>
          <w:rFonts w:asciiTheme="majorHAnsi" w:hAnsiTheme="majorHAnsi" w:cstheme="majorHAnsi"/>
          <w:sz w:val="26"/>
          <w:szCs w:val="26"/>
        </w:rPr>
        <w:t xml:space="preserve"> any limit</w:t>
      </w:r>
      <w:r w:rsidRPr="00B87851">
        <w:rPr>
          <w:rFonts w:asciiTheme="majorHAnsi" w:hAnsiTheme="majorHAnsi" w:cstheme="majorHAnsi"/>
          <w:sz w:val="16"/>
          <w:szCs w:val="26"/>
        </w:rPr>
        <w:t xml:space="preserve"> that restricts the number of paperclips made. So sure, expansion would happen at this mundane rate </w:t>
      </w:r>
      <w:r w:rsidRPr="00B87851">
        <w:rPr>
          <w:rFonts w:asciiTheme="majorHAnsi" w:hAnsiTheme="majorHAnsi" w:cstheme="majorHAnsi"/>
          <w:sz w:val="16"/>
          <w:szCs w:val="26"/>
        </w:rPr>
        <w:lastRenderedPageBreak/>
        <w:t xml:space="preserve">for a while, and this rate is very well-defined. </w:t>
      </w:r>
      <w:r w:rsidRPr="00B87851">
        <w:rPr>
          <w:rStyle w:val="StyleUnderline"/>
          <w:rFonts w:asciiTheme="majorHAnsi" w:hAnsiTheme="majorHAnsi" w:cstheme="majorHAnsi"/>
          <w:sz w:val="26"/>
          <w:szCs w:val="26"/>
        </w:rPr>
        <w:t>Moving between stars</w:t>
      </w:r>
      <w:r w:rsidRPr="00B87851">
        <w:rPr>
          <w:rFonts w:asciiTheme="majorHAnsi" w:hAnsiTheme="majorHAnsi" w:cstheme="majorHAnsi"/>
          <w:sz w:val="16"/>
          <w:szCs w:val="26"/>
        </w:rPr>
        <w:t xml:space="preserve"> in the local group at relativistic speed </w:t>
      </w:r>
      <w:r w:rsidRPr="00B87851">
        <w:rPr>
          <w:rStyle w:val="StyleUnderline"/>
          <w:rFonts w:asciiTheme="majorHAnsi" w:hAnsiTheme="majorHAnsi" w:cstheme="majorHAnsi"/>
          <w:sz w:val="26"/>
          <w:szCs w:val="26"/>
        </w:rPr>
        <w:t xml:space="preserve">is simply a matter of </w:t>
      </w:r>
      <w:r w:rsidRPr="00B87851">
        <w:rPr>
          <w:rStyle w:val="Emphasis"/>
          <w:rFonts w:asciiTheme="majorHAnsi" w:hAnsiTheme="majorHAnsi" w:cstheme="majorHAnsi"/>
          <w:sz w:val="26"/>
          <w:szCs w:val="26"/>
        </w:rPr>
        <w:t>decades</w:t>
      </w:r>
      <w:r w:rsidRPr="00B87851">
        <w:rPr>
          <w:rFonts w:asciiTheme="majorHAnsi" w:hAnsiTheme="majorHAnsi" w:cstheme="majorHAnsi"/>
          <w:sz w:val="16"/>
          <w:szCs w:val="26"/>
        </w:rPr>
        <w:t>, and there’s hardly anything else to say about the matter. This is where the concept of a singularity in the proper sense becomes interesting. What optimization does a multi-</w:t>
      </w:r>
      <w:proofErr w:type="gramStart"/>
      <w:r w:rsidRPr="00B87851">
        <w:rPr>
          <w:rFonts w:asciiTheme="majorHAnsi" w:hAnsiTheme="majorHAnsi" w:cstheme="majorHAnsi"/>
          <w:sz w:val="16"/>
          <w:szCs w:val="26"/>
        </w:rPr>
        <w:t>star,</w:t>
      </w:r>
      <w:proofErr w:type="gramEnd"/>
      <w:r w:rsidRPr="00B87851">
        <w:rPr>
          <w:rFonts w:asciiTheme="majorHAnsi" w:hAnsiTheme="majorHAnsi" w:cstheme="majorHAnsi"/>
          <w:sz w:val="16"/>
          <w:szCs w:val="26"/>
        </w:rPr>
        <w:t xml:space="preserve"> multi-supernova-power-consuming race of </w:t>
      </w:r>
      <w:r w:rsidRPr="00B87851">
        <w:rPr>
          <w:rStyle w:val="StyleUnderline"/>
          <w:rFonts w:asciiTheme="majorHAnsi" w:hAnsiTheme="majorHAnsi" w:cstheme="majorHAnsi"/>
          <w:sz w:val="26"/>
          <w:szCs w:val="26"/>
        </w:rPr>
        <w:t>AI</w:t>
      </w:r>
      <w:r w:rsidRPr="00B87851">
        <w:rPr>
          <w:rFonts w:asciiTheme="majorHAnsi" w:hAnsiTheme="majorHAnsi" w:cstheme="majorHAnsi"/>
          <w:sz w:val="16"/>
          <w:szCs w:val="26"/>
        </w:rPr>
        <w:t xml:space="preserve"> find? Clearly, this is the point at which they </w:t>
      </w:r>
      <w:r w:rsidRPr="00B87851">
        <w:rPr>
          <w:rStyle w:val="StyleUnderline"/>
          <w:rFonts w:asciiTheme="majorHAnsi" w:hAnsiTheme="majorHAnsi" w:cstheme="majorHAnsi"/>
          <w:sz w:val="26"/>
          <w:szCs w:val="26"/>
        </w:rPr>
        <w:t>would be irresistibly tempted to test the limits of physics on a level that humans have not yet been able to probe</w:t>
      </w:r>
      <w:r w:rsidRPr="00B87851">
        <w:rPr>
          <w:rFonts w:asciiTheme="majorHAnsi" w:hAnsiTheme="majorHAnsi" w:cstheme="majorHAnsi"/>
          <w:sz w:val="16"/>
          <w:szCs w:val="26"/>
        </w:rPr>
        <w:t>. The entire game from that point on is a matter of what limitations on expansion yet-unknown laws of physics place on industrial expansion. It’s also very likely that whatever transition happens at this point redefines, fundamentally, the basic concepts of time and space.</w:t>
      </w:r>
    </w:p>
    <w:p w14:paraId="230F90E6" w14:textId="77777777" w:rsidR="00CF390E" w:rsidRPr="00B87851" w:rsidRDefault="00CF390E" w:rsidP="00CF390E">
      <w:pPr>
        <w:rPr>
          <w:rFonts w:asciiTheme="majorHAnsi" w:hAnsiTheme="majorHAnsi" w:cstheme="majorHAnsi"/>
          <w:sz w:val="16"/>
          <w:szCs w:val="16"/>
        </w:rPr>
      </w:pPr>
      <w:r w:rsidRPr="00B87851">
        <w:rPr>
          <w:rFonts w:asciiTheme="majorHAnsi" w:hAnsiTheme="majorHAnsi" w:cstheme="majorHAnsi"/>
          <w:sz w:val="16"/>
          <w:szCs w:val="16"/>
        </w:rPr>
        <w:t>Let’s reformulate that story of the AI paperclip maker.</w:t>
      </w:r>
    </w:p>
    <w:p w14:paraId="27368ED0" w14:textId="77777777" w:rsidR="00CF390E" w:rsidRPr="00B87851" w:rsidRDefault="00CF390E" w:rsidP="00CF390E">
      <w:pPr>
        <w:rPr>
          <w:rFonts w:asciiTheme="majorHAnsi" w:hAnsiTheme="majorHAnsi" w:cstheme="majorHAnsi"/>
          <w:sz w:val="16"/>
          <w:szCs w:val="16"/>
        </w:rPr>
      </w:pPr>
      <w:r w:rsidRPr="00B87851">
        <w:rPr>
          <w:rFonts w:asciiTheme="majorHAnsi" w:hAnsiTheme="majorHAnsi" w:cstheme="majorHAnsi"/>
          <w:sz w:val="16"/>
          <w:szCs w:val="16"/>
        </w:rPr>
        <w:t>We design an AI to optimize paperclip production</w:t>
      </w:r>
    </w:p>
    <w:p w14:paraId="7311916F" w14:textId="77777777" w:rsidR="00CF390E" w:rsidRPr="00B87851" w:rsidRDefault="00CF390E" w:rsidP="00CF390E">
      <w:pPr>
        <w:rPr>
          <w:rFonts w:asciiTheme="majorHAnsi" w:hAnsiTheme="majorHAnsi" w:cstheme="majorHAnsi"/>
          <w:sz w:val="16"/>
          <w:szCs w:val="16"/>
        </w:rPr>
      </w:pPr>
      <w:r w:rsidRPr="00B87851">
        <w:rPr>
          <w:rFonts w:asciiTheme="majorHAnsi" w:hAnsiTheme="majorHAnsi" w:cstheme="majorHAnsi"/>
          <w:sz w:val="16"/>
          <w:szCs w:val="16"/>
        </w:rPr>
        <w:t>The AI improves up to the ability of self-enhancement</w:t>
      </w:r>
    </w:p>
    <w:p w14:paraId="0405414B" w14:textId="77777777" w:rsidR="00CF390E" w:rsidRPr="00B87851" w:rsidRDefault="00CF390E" w:rsidP="00CF390E">
      <w:pPr>
        <w:rPr>
          <w:rFonts w:asciiTheme="majorHAnsi" w:hAnsiTheme="majorHAnsi" w:cstheme="majorHAnsi"/>
          <w:sz w:val="16"/>
          <w:szCs w:val="16"/>
        </w:rPr>
      </w:pPr>
      <w:r w:rsidRPr="00B87851">
        <w:rPr>
          <w:rFonts w:asciiTheme="majorHAnsi" w:hAnsiTheme="majorHAnsi" w:cstheme="majorHAnsi"/>
          <w:sz w:val="16"/>
          <w:szCs w:val="16"/>
        </w:rPr>
        <w:t xml:space="preserve">AI’s pace of improvement becomes self-reinforcing, becomes </w:t>
      </w:r>
      <w:proofErr w:type="gramStart"/>
      <w:r w:rsidRPr="00B87851">
        <w:rPr>
          <w:rFonts w:asciiTheme="majorHAnsi" w:hAnsiTheme="majorHAnsi" w:cstheme="majorHAnsi"/>
          <w:sz w:val="16"/>
          <w:szCs w:val="16"/>
        </w:rPr>
        <w:t>god</w:t>
      </w:r>
      <w:proofErr w:type="gramEnd"/>
      <w:r w:rsidRPr="00B87851">
        <w:rPr>
          <w:rFonts w:asciiTheme="majorHAnsi" w:hAnsiTheme="majorHAnsi" w:cstheme="majorHAnsi"/>
          <w:sz w:val="16"/>
          <w:szCs w:val="16"/>
        </w:rPr>
        <w:t>-like</w:t>
      </w:r>
    </w:p>
    <w:p w14:paraId="58A6985C" w14:textId="77777777" w:rsidR="00CF390E" w:rsidRPr="00B87851" w:rsidRDefault="00CF390E" w:rsidP="00CF390E">
      <w:pPr>
        <w:rPr>
          <w:rFonts w:asciiTheme="majorHAnsi" w:hAnsiTheme="majorHAnsi" w:cstheme="majorHAnsi"/>
          <w:sz w:val="16"/>
          <w:szCs w:val="16"/>
        </w:rPr>
      </w:pPr>
      <w:r w:rsidRPr="00B87851">
        <w:rPr>
          <w:rFonts w:asciiTheme="majorHAnsi" w:hAnsiTheme="majorHAnsi" w:cstheme="majorHAnsi"/>
          <w:sz w:val="16"/>
          <w:szCs w:val="16"/>
        </w:rPr>
        <w:t>Time ends.</w:t>
      </w:r>
    </w:p>
    <w:p w14:paraId="0A2FF185" w14:textId="77777777" w:rsidR="00CF390E" w:rsidRPr="00B87851" w:rsidRDefault="00CF390E" w:rsidP="00CF390E">
      <w:pPr>
        <w:rPr>
          <w:rFonts w:asciiTheme="majorHAnsi" w:hAnsiTheme="majorHAnsi" w:cstheme="majorHAnsi"/>
          <w:sz w:val="16"/>
          <w:szCs w:val="16"/>
        </w:rPr>
      </w:pPr>
      <w:r w:rsidRPr="00B87851">
        <w:rPr>
          <w:rFonts w:asciiTheme="majorHAnsi" w:hAnsiTheme="majorHAnsi" w:cstheme="majorHAnsi"/>
          <w:sz w:val="16"/>
          <w:szCs w:val="16"/>
        </w:rPr>
        <w:t xml:space="preserve">Something else </w:t>
      </w:r>
      <w:proofErr w:type="gramStart"/>
      <w:r w:rsidRPr="00B87851">
        <w:rPr>
          <w:rFonts w:asciiTheme="majorHAnsi" w:hAnsiTheme="majorHAnsi" w:cstheme="majorHAnsi"/>
          <w:sz w:val="16"/>
          <w:szCs w:val="16"/>
        </w:rPr>
        <w:t>begins?</w:t>
      </w:r>
      <w:proofErr w:type="gramEnd"/>
    </w:p>
    <w:p w14:paraId="6C512499" w14:textId="77777777" w:rsidR="00CF390E" w:rsidRPr="00B87851" w:rsidRDefault="00CF390E" w:rsidP="00CF390E">
      <w:pPr>
        <w:rPr>
          <w:rFonts w:asciiTheme="majorHAnsi" w:hAnsiTheme="majorHAnsi" w:cstheme="majorHAnsi"/>
          <w:sz w:val="16"/>
          <w:szCs w:val="26"/>
        </w:rPr>
      </w:pPr>
      <w:r w:rsidRPr="00B87851">
        <w:rPr>
          <w:rFonts w:asciiTheme="majorHAnsi" w:hAnsiTheme="majorHAnsi" w:cstheme="majorHAnsi"/>
          <w:sz w:val="16"/>
          <w:szCs w:val="26"/>
        </w:rPr>
        <w:t xml:space="preserve">There are many valid-sounding possibilities for the 5th step. </w:t>
      </w:r>
      <w:r w:rsidRPr="00B87851">
        <w:rPr>
          <w:rStyle w:val="StyleUnderline"/>
          <w:rFonts w:asciiTheme="majorHAnsi" w:hAnsiTheme="majorHAnsi" w:cstheme="majorHAnsi"/>
          <w:sz w:val="26"/>
          <w:szCs w:val="26"/>
        </w:rPr>
        <w:t>The AI creates new baby universes from black holes</w:t>
      </w:r>
      <w:r w:rsidRPr="00B87851">
        <w:rPr>
          <w:rFonts w:asciiTheme="majorHAnsi" w:hAnsiTheme="majorHAnsi" w:cstheme="majorHAnsi"/>
          <w:sz w:val="16"/>
          <w:szCs w:val="26"/>
        </w:rPr>
        <w:t xml:space="preserve">. Maybe not exactly in this way. Perhaps the baby universes </w:t>
      </w:r>
      <w:proofErr w:type="gramStart"/>
      <w:r w:rsidRPr="00B87851">
        <w:rPr>
          <w:rFonts w:asciiTheme="majorHAnsi" w:hAnsiTheme="majorHAnsi" w:cstheme="majorHAnsi"/>
          <w:sz w:val="16"/>
          <w:szCs w:val="26"/>
        </w:rPr>
        <w:t>have to</w:t>
      </w:r>
      <w:proofErr w:type="gramEnd"/>
      <w:r w:rsidRPr="00B87851">
        <w:rPr>
          <w:rFonts w:asciiTheme="majorHAnsi" w:hAnsiTheme="majorHAnsi" w:cstheme="majorHAnsi"/>
          <w:sz w:val="16"/>
          <w:szCs w:val="26"/>
        </w:rPr>
        <w:t xml:space="preserve"> be created in particle accelerators, which is obvious to the AI after it solves the string theory problems of how our universe is folded. There’s also no guarantee that whatever next step is involved can be taken without destroying the universe that we live in. Go ahead, imagine that the particle accelerators create a new universe but trigger the vacuum instability in our own. In this case, it’s entirely possible that the AI carefully plans and coordinates the death of our universe.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w:t>
      </w:r>
      <w:r w:rsidRPr="00B87851">
        <w:rPr>
          <w:rStyle w:val="StyleUnderline"/>
          <w:rFonts w:asciiTheme="majorHAnsi" w:hAnsiTheme="majorHAnsi" w:cstheme="majorHAnsi"/>
          <w:sz w:val="26"/>
          <w:szCs w:val="26"/>
        </w:rPr>
        <w:t xml:space="preserve">a coordinated experiment is conducted throughout </w:t>
      </w:r>
      <w:proofErr w:type="gramStart"/>
      <w:r w:rsidRPr="00B87851">
        <w:rPr>
          <w:rStyle w:val="StyleUnderline"/>
          <w:rFonts w:asciiTheme="majorHAnsi" w:hAnsiTheme="majorHAnsi" w:cstheme="majorHAnsi"/>
          <w:sz w:val="26"/>
          <w:szCs w:val="26"/>
        </w:rPr>
        <w:t>all of</w:t>
      </w:r>
      <w:proofErr w:type="gramEnd"/>
      <w:r w:rsidRPr="00B87851">
        <w:rPr>
          <w:rStyle w:val="StyleUnderline"/>
          <w:rFonts w:asciiTheme="majorHAnsi" w:hAnsiTheme="majorHAnsi" w:cstheme="majorHAnsi"/>
          <w:sz w:val="26"/>
          <w:szCs w:val="26"/>
        </w:rPr>
        <w:t xml:space="preserve"> the space. Each</w:t>
      </w:r>
      <w:r w:rsidRPr="00B87851">
        <w:rPr>
          <w:rFonts w:asciiTheme="majorHAnsi" w:hAnsiTheme="majorHAnsi" w:cstheme="majorHAnsi"/>
          <w:sz w:val="16"/>
          <w:szCs w:val="26"/>
        </w:rPr>
        <w:t xml:space="preserve"> of these events both create a baby universe and trigger an event in our own universe which </w:t>
      </w:r>
      <w:r w:rsidRPr="00B87851">
        <w:rPr>
          <w:rStyle w:val="StyleUnderline"/>
          <w:rFonts w:asciiTheme="majorHAnsi" w:hAnsiTheme="majorHAnsi" w:cstheme="majorHAnsi"/>
          <w:sz w:val="26"/>
          <w:szCs w:val="26"/>
        </w:rPr>
        <w:t>destroys the meta-stable vacuum that we live in</w:t>
      </w:r>
      <w:r w:rsidRPr="00B87851">
        <w:rPr>
          <w:rFonts w:asciiTheme="majorHAnsi" w:hAnsiTheme="majorHAnsi" w:cstheme="majorHAnsi"/>
          <w:sz w:val="16"/>
          <w:szCs w:val="26"/>
        </w:rPr>
        <w:t xml:space="preserve">. Billions of new universes are created, while </w:t>
      </w:r>
      <w:r w:rsidRPr="00B87851">
        <w:rPr>
          <w:rStyle w:val="StyleUnderline"/>
          <w:rFonts w:asciiTheme="majorHAnsi" w:hAnsiTheme="majorHAnsi" w:cstheme="majorHAnsi"/>
          <w:sz w:val="26"/>
          <w:szCs w:val="26"/>
        </w:rPr>
        <w:t xml:space="preserve">the space-time that we live in begins to </w:t>
      </w:r>
      <w:r w:rsidRPr="00B87851">
        <w:rPr>
          <w:rStyle w:val="Emphasis"/>
          <w:rFonts w:asciiTheme="majorHAnsi" w:hAnsiTheme="majorHAnsi" w:cstheme="majorHAnsi"/>
          <w:sz w:val="26"/>
          <w:szCs w:val="26"/>
        </w:rPr>
        <w:t>unravel in a light-speed front</w:t>
      </w:r>
      <w:r w:rsidRPr="00B87851">
        <w:rPr>
          <w:rStyle w:val="StyleUnderline"/>
          <w:rFonts w:asciiTheme="majorHAnsi" w:hAnsiTheme="majorHAnsi" w:cstheme="majorHAnsi"/>
          <w:sz w:val="26"/>
          <w:szCs w:val="26"/>
        </w:rPr>
        <w:t xml:space="preserve"> emanating out from each of the genesis points</w:t>
      </w:r>
      <w:r w:rsidRPr="00B87851">
        <w:rPr>
          <w:rFonts w:asciiTheme="majorHAnsi" w:hAnsiTheme="majorHAnsi" w:cstheme="majorHAnsi"/>
          <w:sz w:val="16"/>
          <w:szCs w:val="26"/>
        </w:rPr>
        <w:t xml:space="preserve">. There is an interesting energy-management concept that comes from this. A common problem when considering exponential galactic growth of star-lifted fusion power is that the </w:t>
      </w:r>
      <w:r w:rsidRPr="00B87851">
        <w:rPr>
          <w:rStyle w:val="Emphasis"/>
          <w:rFonts w:asciiTheme="majorHAnsi" w:hAnsiTheme="majorHAnsi" w:cstheme="majorHAnsi"/>
          <w:sz w:val="26"/>
          <w:szCs w:val="26"/>
        </w:rPr>
        <w:t>empty space begins to get cooked</w:t>
      </w:r>
      <w:r w:rsidRPr="00B87851">
        <w:rPr>
          <w:rStyle w:val="StyleUnderline"/>
          <w:rFonts w:asciiTheme="majorHAnsi" w:hAnsiTheme="majorHAnsi" w:cstheme="majorHAnsi"/>
          <w:sz w:val="26"/>
          <w:szCs w:val="26"/>
        </w:rPr>
        <w:t xml:space="preserve"> from the high temperature radiated out into space</w:t>
      </w:r>
      <w:r w:rsidRPr="00B87851">
        <w:rPr>
          <w:rFonts w:asciiTheme="majorHAnsi" w:hAnsiTheme="majorHAnsi" w:cstheme="majorHAnsi"/>
          <w:sz w:val="16"/>
          <w:szCs w:val="26"/>
        </w:rPr>
        <w:t xml:space="preserve">. If the end-time of the universe was known in advance, this wouldn’t be a problem because one star would not absorb the radiation from the neighbor star until the light had time to propagate that distance at the speed of light.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B87851">
        <w:rPr>
          <w:rFonts w:asciiTheme="majorHAnsi" w:hAnsiTheme="majorHAnsi" w:cstheme="majorHAnsi"/>
          <w:sz w:val="16"/>
          <w:szCs w:val="26"/>
        </w:rPr>
        <w:t>So</w:t>
      </w:r>
      <w:proofErr w:type="gramEnd"/>
      <w:r w:rsidRPr="00B87851">
        <w:rPr>
          <w:rFonts w:asciiTheme="majorHAnsi" w:hAnsiTheme="majorHAnsi" w:cstheme="majorHAnsi"/>
          <w:sz w:val="16"/>
          <w:szCs w:val="26"/>
        </w:rPr>
        <w:t xml:space="preserve"> the progress goes in phases. Firstly, there is expansion, next there is preparation, then there is the final event and the destruction of our universe There is one more modification that can be made. These steps could be applied to an intergalactic expansion if new probes could temporarily outrun the </w:t>
      </w:r>
      <w:proofErr w:type="gramStart"/>
      <w:r w:rsidRPr="00B87851">
        <w:rPr>
          <w:rFonts w:asciiTheme="majorHAnsi" w:hAnsiTheme="majorHAnsi" w:cstheme="majorHAnsi"/>
          <w:sz w:val="16"/>
          <w:szCs w:val="26"/>
        </w:rPr>
        <w:t>wave-front</w:t>
      </w:r>
      <w:proofErr w:type="gramEnd"/>
      <w:r w:rsidRPr="00B87851">
        <w:rPr>
          <w:rFonts w:asciiTheme="majorHAnsi" w:hAnsiTheme="majorHAnsi" w:cstheme="majorHAnsi"/>
          <w:sz w:val="16"/>
          <w:szCs w:val="26"/>
        </w:rPr>
        <w:t xml:space="preserve"> of the destruction of the universe if proper planning is conducted. Then it could make new baby universes in new galaxies, just before the </w:t>
      </w:r>
      <w:proofErr w:type="gramStart"/>
      <w:r w:rsidRPr="00B87851">
        <w:rPr>
          <w:rFonts w:asciiTheme="majorHAnsi" w:hAnsiTheme="majorHAnsi" w:cstheme="majorHAnsi"/>
          <w:sz w:val="16"/>
          <w:szCs w:val="26"/>
        </w:rPr>
        <w:t>wave-front</w:t>
      </w:r>
      <w:proofErr w:type="gramEnd"/>
      <w:r w:rsidRPr="00B87851">
        <w:rPr>
          <w:rFonts w:asciiTheme="majorHAnsi" w:hAnsiTheme="majorHAnsi" w:cstheme="majorHAnsi"/>
          <w:sz w:val="16"/>
          <w:szCs w:val="26"/>
        </w:rPr>
        <w:t xml:space="preserve"> reaches them. </w:t>
      </w:r>
      <w:r w:rsidRPr="00B87851">
        <w:rPr>
          <w:rStyle w:val="StyleUnderline"/>
          <w:rFonts w:asciiTheme="majorHAnsi" w:hAnsiTheme="majorHAnsi" w:cstheme="majorHAnsi"/>
          <w:sz w:val="26"/>
          <w:szCs w:val="26"/>
        </w:rPr>
        <w:t xml:space="preserve">This might all happen </w:t>
      </w:r>
      <w:r w:rsidRPr="00B87851">
        <w:rPr>
          <w:rStyle w:val="Emphasis"/>
          <w:rFonts w:asciiTheme="majorHAnsi" w:hAnsiTheme="majorHAnsi" w:cstheme="majorHAnsi"/>
          <w:sz w:val="26"/>
          <w:szCs w:val="26"/>
        </w:rPr>
        <w:t>within</w:t>
      </w:r>
      <w:r w:rsidRPr="00B87851">
        <w:rPr>
          <w:rFonts w:asciiTheme="majorHAnsi" w:hAnsiTheme="majorHAnsi" w:cstheme="majorHAnsi"/>
          <w:sz w:val="16"/>
          <w:szCs w:val="26"/>
        </w:rPr>
        <w:t xml:space="preserve"> a few decades of </w:t>
      </w:r>
      <w:r w:rsidRPr="00B87851">
        <w:rPr>
          <w:rStyle w:val="Emphasis"/>
          <w:rFonts w:asciiTheme="majorHAnsi" w:hAnsiTheme="majorHAnsi" w:cstheme="majorHAnsi"/>
          <w:sz w:val="26"/>
          <w:szCs w:val="26"/>
        </w:rPr>
        <w:t>100 years</w:t>
      </w:r>
      <w:r w:rsidRPr="00B87851">
        <w:rPr>
          <w:rFonts w:asciiTheme="majorHAnsi" w:hAnsiTheme="majorHAnsi" w:cstheme="majorHAnsi"/>
          <w:sz w:val="16"/>
          <w:szCs w:val="26"/>
        </w:rPr>
        <w:t xml:space="preserve"> in relative time from the perspective of someone aboard one of the probes. That is vaguely consistent with my own preconceptions of the timing of an asymptotic technological singularity in our near future. So maybe we should indulge this thinking. Maybe </w:t>
      </w:r>
      <w:r w:rsidRPr="00B87851">
        <w:rPr>
          <w:rStyle w:val="StyleUnderline"/>
          <w:rFonts w:asciiTheme="majorHAnsi" w:hAnsiTheme="majorHAnsi" w:cstheme="majorHAnsi"/>
          <w:sz w:val="26"/>
          <w:szCs w:val="26"/>
        </w:rPr>
        <w:t>there won’t be a year 2,500 or 3,000</w:t>
      </w:r>
      <w:r w:rsidRPr="00B87851">
        <w:rPr>
          <w:rFonts w:asciiTheme="majorHAnsi" w:hAnsiTheme="majorHAnsi" w:cstheme="majorHAnsi"/>
          <w:sz w:val="16"/>
          <w:szCs w:val="26"/>
        </w:rPr>
        <w:t xml:space="preserve">. Maybe </w:t>
      </w:r>
      <w:r w:rsidRPr="00B87851">
        <w:rPr>
          <w:rStyle w:val="Emphasis"/>
          <w:rFonts w:asciiTheme="majorHAnsi" w:hAnsiTheme="majorHAnsi" w:cstheme="majorHAnsi"/>
          <w:sz w:val="26"/>
          <w:szCs w:val="26"/>
        </w:rPr>
        <w:t>our own creations will have brought about an end to the entire universe</w:t>
      </w:r>
      <w:r w:rsidRPr="00B87851">
        <w:rPr>
          <w:rStyle w:val="StyleUnderline"/>
          <w:rFonts w:asciiTheme="majorHAnsi" w:hAnsiTheme="majorHAnsi" w:cstheme="majorHAnsi"/>
          <w:sz w:val="26"/>
          <w:szCs w:val="26"/>
        </w:rPr>
        <w:t xml:space="preserve"> by that time</w:t>
      </w:r>
      <w:r w:rsidRPr="00B87851">
        <w:rPr>
          <w:rFonts w:asciiTheme="majorHAnsi" w:hAnsiTheme="majorHAnsi" w:cstheme="majorHAnsi"/>
          <w:sz w:val="16"/>
          <w:szCs w:val="26"/>
        </w:rPr>
        <w:t>, setting in motion something else beyond our current comprehension. Another self-consistent version of this story is that we are, ourselves, products of a baby universe from such an event. This is also a relatively good, self-consistent, resolution to the Fermi Paradox, the Doomsday argument, and the Simulation argument.</w:t>
      </w:r>
    </w:p>
    <w:p w14:paraId="47917289" w14:textId="566DFB1E" w:rsidR="00CF390E" w:rsidRPr="00B87851" w:rsidRDefault="00CF390E" w:rsidP="005824FB">
      <w:pPr>
        <w:rPr>
          <w:rFonts w:asciiTheme="majorHAnsi" w:hAnsiTheme="majorHAnsi" w:cstheme="majorHAnsi"/>
        </w:rPr>
      </w:pPr>
    </w:p>
    <w:p w14:paraId="54478EA1" w14:textId="264490F3" w:rsidR="00431584" w:rsidRPr="00B87851" w:rsidRDefault="00431584" w:rsidP="005824FB">
      <w:pPr>
        <w:rPr>
          <w:rFonts w:asciiTheme="majorHAnsi" w:hAnsiTheme="majorHAnsi" w:cstheme="majorHAnsi"/>
        </w:rPr>
      </w:pPr>
      <w:r w:rsidRPr="00B87851">
        <w:rPr>
          <w:rFonts w:asciiTheme="majorHAnsi" w:hAnsiTheme="majorHAnsi" w:cstheme="majorHAnsi"/>
        </w:rPr>
        <w:t>6.11</w:t>
      </w:r>
    </w:p>
    <w:p w14:paraId="4802B789" w14:textId="77777777" w:rsidR="005824FB" w:rsidRPr="00B87851" w:rsidRDefault="005824FB" w:rsidP="005824FB">
      <w:pPr>
        <w:rPr>
          <w:rFonts w:asciiTheme="majorHAnsi" w:hAnsiTheme="majorHAnsi" w:cstheme="majorHAnsi"/>
        </w:rPr>
      </w:pPr>
    </w:p>
    <w:p w14:paraId="58CC1A23" w14:textId="6A45EF89" w:rsidR="00352120" w:rsidRPr="00B87851" w:rsidRDefault="00352120" w:rsidP="00352120">
      <w:pPr>
        <w:pStyle w:val="Heading3"/>
        <w:rPr>
          <w:rFonts w:asciiTheme="majorHAnsi" w:hAnsiTheme="majorHAnsi" w:cstheme="majorHAnsi"/>
        </w:rPr>
      </w:pPr>
      <w:r w:rsidRPr="00B87851">
        <w:rPr>
          <w:rFonts w:asciiTheme="majorHAnsi" w:hAnsiTheme="majorHAnsi" w:cstheme="majorHAnsi"/>
        </w:rPr>
        <w:lastRenderedPageBreak/>
        <w:t xml:space="preserve">adv </w:t>
      </w:r>
      <w:r w:rsidR="005824FB" w:rsidRPr="00B87851">
        <w:rPr>
          <w:rFonts w:asciiTheme="majorHAnsi" w:hAnsiTheme="majorHAnsi" w:cstheme="majorHAnsi"/>
        </w:rPr>
        <w:t>2</w:t>
      </w:r>
    </w:p>
    <w:p w14:paraId="23F28D62" w14:textId="72D74B92" w:rsidR="00352120" w:rsidRPr="00B87851" w:rsidRDefault="00352120" w:rsidP="00352120">
      <w:pPr>
        <w:rPr>
          <w:rFonts w:asciiTheme="majorHAnsi" w:hAnsiTheme="majorHAnsi" w:cstheme="majorHAnsi"/>
        </w:rPr>
      </w:pPr>
      <w:r w:rsidRPr="00B87851">
        <w:rPr>
          <w:rFonts w:asciiTheme="majorHAnsi" w:hAnsiTheme="majorHAnsi" w:cstheme="majorHAnsi"/>
        </w:rPr>
        <w:t xml:space="preserve">prefer our </w:t>
      </w:r>
      <w:proofErr w:type="spellStart"/>
      <w:r w:rsidRPr="00B87851">
        <w:rPr>
          <w:rFonts w:asciiTheme="majorHAnsi" w:hAnsiTheme="majorHAnsi" w:cstheme="majorHAnsi"/>
        </w:rPr>
        <w:t>ev</w:t>
      </w:r>
      <w:proofErr w:type="spellEnd"/>
      <w:r w:rsidRPr="00B87851">
        <w:rPr>
          <w:rFonts w:asciiTheme="majorHAnsi" w:hAnsiTheme="majorHAnsi" w:cstheme="majorHAnsi"/>
        </w:rPr>
        <w:t xml:space="preserve"> on creds - Spencer is a senior editor at Salon who edits Salon's science and health vertical</w:t>
      </w:r>
    </w:p>
    <w:p w14:paraId="4D78BD9F" w14:textId="6C39D7C4" w:rsidR="00352120" w:rsidRPr="00B87851" w:rsidRDefault="00352120" w:rsidP="00352120">
      <w:pPr>
        <w:rPr>
          <w:rFonts w:asciiTheme="majorHAnsi" w:hAnsiTheme="majorHAnsi" w:cstheme="majorHAnsi"/>
        </w:rPr>
      </w:pPr>
    </w:p>
    <w:p w14:paraId="59F936F1" w14:textId="77777777" w:rsidR="00431584" w:rsidRPr="00B87851" w:rsidRDefault="00431584" w:rsidP="00431584">
      <w:pPr>
        <w:pStyle w:val="Heading4"/>
        <w:rPr>
          <w:rFonts w:asciiTheme="majorHAnsi" w:hAnsiTheme="majorHAnsi" w:cstheme="majorHAnsi"/>
        </w:rPr>
      </w:pPr>
      <w:r w:rsidRPr="00B87851">
        <w:rPr>
          <w:rFonts w:asciiTheme="majorHAnsi" w:hAnsiTheme="majorHAnsi" w:cstheme="majorHAnsi"/>
          <w:u w:val="single"/>
        </w:rPr>
        <w:t>No risk of extinction</w:t>
      </w:r>
      <w:r w:rsidRPr="00B87851">
        <w:rPr>
          <w:rFonts w:asciiTheme="majorHAnsi" w:hAnsiTheme="majorHAnsi" w:cstheme="majorHAnsi"/>
        </w:rPr>
        <w:t xml:space="preserve"> from asteroids - the probability of one hitting earth is </w:t>
      </w:r>
      <w:r w:rsidRPr="00B87851">
        <w:rPr>
          <w:rFonts w:asciiTheme="majorHAnsi" w:hAnsiTheme="majorHAnsi" w:cstheme="majorHAnsi"/>
          <w:u w:val="single"/>
        </w:rPr>
        <w:t>extremely</w:t>
      </w:r>
      <w:r w:rsidRPr="00B87851">
        <w:rPr>
          <w:rFonts w:asciiTheme="majorHAnsi" w:hAnsiTheme="majorHAnsi" w:cstheme="majorHAnsi"/>
        </w:rPr>
        <w:t xml:space="preserve"> slim and countries developing </w:t>
      </w:r>
      <w:r w:rsidRPr="00B87851">
        <w:rPr>
          <w:rFonts w:asciiTheme="majorHAnsi" w:hAnsiTheme="majorHAnsi" w:cstheme="majorHAnsi"/>
          <w:u w:val="single"/>
        </w:rPr>
        <w:t>prevention methods now.</w:t>
      </w:r>
    </w:p>
    <w:p w14:paraId="48BD9637" w14:textId="77777777" w:rsidR="00431584" w:rsidRPr="00B87851" w:rsidRDefault="00431584" w:rsidP="00431584">
      <w:pPr>
        <w:rPr>
          <w:rFonts w:asciiTheme="majorHAnsi" w:hAnsiTheme="majorHAnsi" w:cstheme="majorHAnsi"/>
          <w:sz w:val="16"/>
          <w:szCs w:val="26"/>
        </w:rPr>
      </w:pPr>
      <w:r w:rsidRPr="00B87851">
        <w:rPr>
          <w:rFonts w:asciiTheme="majorHAnsi" w:hAnsiTheme="majorHAnsi" w:cstheme="majorHAnsi"/>
          <w:sz w:val="16"/>
          <w:szCs w:val="26"/>
        </w:rPr>
        <w:t xml:space="preserve">Inigo </w:t>
      </w:r>
      <w:proofErr w:type="spellStart"/>
      <w:r w:rsidRPr="00B87851">
        <w:rPr>
          <w:rStyle w:val="Style13ptBold"/>
          <w:rFonts w:asciiTheme="majorHAnsi" w:hAnsiTheme="majorHAnsi" w:cstheme="majorHAnsi"/>
          <w:szCs w:val="26"/>
          <w:u w:val="single"/>
        </w:rPr>
        <w:t>Monzon</w:t>
      </w:r>
      <w:proofErr w:type="spellEnd"/>
      <w:r w:rsidRPr="00B87851">
        <w:rPr>
          <w:rStyle w:val="Style13ptBold"/>
          <w:rFonts w:asciiTheme="majorHAnsi" w:hAnsiTheme="majorHAnsi" w:cstheme="majorHAnsi"/>
          <w:szCs w:val="26"/>
          <w:u w:val="single"/>
        </w:rPr>
        <w:t xml:space="preserve"> 19</w:t>
      </w:r>
      <w:r w:rsidRPr="00B87851">
        <w:rPr>
          <w:rFonts w:asciiTheme="majorHAnsi" w:hAnsiTheme="majorHAnsi" w:cstheme="majorHAnsi"/>
          <w:sz w:val="16"/>
          <w:szCs w:val="26"/>
        </w:rPr>
        <w:t>, IBT Correspondent</w:t>
      </w:r>
      <w:r w:rsidRPr="00B87851">
        <w:rPr>
          <w:rStyle w:val="Style13ptBold"/>
          <w:rFonts w:asciiTheme="majorHAnsi" w:hAnsiTheme="majorHAnsi" w:cstheme="majorHAnsi"/>
          <w:sz w:val="16"/>
          <w:szCs w:val="26"/>
        </w:rPr>
        <w:t>, 9-2</w:t>
      </w:r>
      <w:r w:rsidRPr="00B87851">
        <w:rPr>
          <w:rFonts w:asciiTheme="majorHAnsi" w:hAnsiTheme="majorHAnsi" w:cstheme="majorHAnsi"/>
          <w:sz w:val="16"/>
          <w:szCs w:val="26"/>
        </w:rPr>
        <w:t xml:space="preserve">-2019, "Scientist Reveals Truth About Earth’s Chances </w:t>
      </w:r>
      <w:proofErr w:type="gramStart"/>
      <w:r w:rsidRPr="00B87851">
        <w:rPr>
          <w:rFonts w:asciiTheme="majorHAnsi" w:hAnsiTheme="majorHAnsi" w:cstheme="majorHAnsi"/>
          <w:sz w:val="16"/>
          <w:szCs w:val="26"/>
        </w:rPr>
        <w:t>Of</w:t>
      </w:r>
      <w:proofErr w:type="gramEnd"/>
      <w:r w:rsidRPr="00B87851">
        <w:rPr>
          <w:rFonts w:asciiTheme="majorHAnsi" w:hAnsiTheme="majorHAnsi" w:cstheme="majorHAnsi"/>
          <w:sz w:val="16"/>
          <w:szCs w:val="26"/>
        </w:rPr>
        <w:t xml:space="preserve"> Surviving An Asteroid Impact", International Business Times, 9-2-2019, https://www.ibtimes.com/scientist-reveals-truth-about-earths-chances-surviving-asteroid-impact-2820951, </w:t>
      </w:r>
      <w:proofErr w:type="spellStart"/>
      <w:r w:rsidRPr="00B87851">
        <w:rPr>
          <w:rFonts w:asciiTheme="majorHAnsi" w:hAnsiTheme="majorHAnsi" w:cstheme="majorHAnsi"/>
          <w:sz w:val="16"/>
          <w:szCs w:val="26"/>
        </w:rPr>
        <w:t>hec</w:t>
      </w:r>
      <w:proofErr w:type="spellEnd"/>
      <w:r w:rsidRPr="00B87851">
        <w:rPr>
          <w:rFonts w:asciiTheme="majorHAnsi" w:hAnsiTheme="majorHAnsi" w:cstheme="majorHAnsi"/>
          <w:sz w:val="16"/>
          <w:szCs w:val="26"/>
        </w:rPr>
        <w:t>)</w:t>
      </w:r>
    </w:p>
    <w:p w14:paraId="2C38A495" w14:textId="77777777" w:rsidR="00431584" w:rsidRPr="00B87851" w:rsidRDefault="00431584" w:rsidP="00431584">
      <w:pPr>
        <w:rPr>
          <w:rFonts w:asciiTheme="majorHAnsi" w:hAnsiTheme="majorHAnsi" w:cstheme="majorHAnsi"/>
          <w:sz w:val="16"/>
          <w:szCs w:val="26"/>
        </w:rPr>
      </w:pPr>
      <w:r w:rsidRPr="00B87851">
        <w:rPr>
          <w:rFonts w:asciiTheme="majorHAnsi" w:hAnsiTheme="majorHAnsi" w:cstheme="majorHAnsi"/>
          <w:sz w:val="16"/>
          <w:szCs w:val="26"/>
        </w:rPr>
        <w:t xml:space="preserve">Dr. </w:t>
      </w:r>
      <w:proofErr w:type="spellStart"/>
      <w:r w:rsidRPr="00B87851">
        <w:rPr>
          <w:rFonts w:asciiTheme="majorHAnsi" w:hAnsiTheme="majorHAnsi" w:cstheme="majorHAnsi"/>
          <w:sz w:val="16"/>
          <w:szCs w:val="26"/>
        </w:rPr>
        <w:t>Lewiss</w:t>
      </w:r>
      <w:proofErr w:type="spellEnd"/>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Dartnell</w:t>
      </w:r>
      <w:proofErr w:type="spellEnd"/>
      <w:r w:rsidRPr="00B87851">
        <w:rPr>
          <w:rFonts w:asciiTheme="majorHAnsi" w:hAnsiTheme="majorHAnsi" w:cstheme="majorHAnsi"/>
          <w:sz w:val="16"/>
          <w:szCs w:val="26"/>
        </w:rPr>
        <w:t xml:space="preserve">, a professor of science communication, believes that </w:t>
      </w:r>
      <w:r w:rsidRPr="00B87851">
        <w:rPr>
          <w:rStyle w:val="StyleUnderline"/>
          <w:rFonts w:asciiTheme="majorHAnsi" w:hAnsiTheme="majorHAnsi" w:cstheme="majorHAnsi"/>
          <w:sz w:val="26"/>
          <w:szCs w:val="26"/>
        </w:rPr>
        <w:t xml:space="preserve">humans </w:t>
      </w:r>
      <w:r w:rsidRPr="00B87851">
        <w:rPr>
          <w:rStyle w:val="Emphasis"/>
          <w:rFonts w:asciiTheme="majorHAnsi" w:hAnsiTheme="majorHAnsi" w:cstheme="majorHAnsi"/>
          <w:sz w:val="26"/>
          <w:szCs w:val="26"/>
        </w:rPr>
        <w:t>have a very good</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chance</w:t>
      </w:r>
      <w:r w:rsidRPr="00B87851">
        <w:rPr>
          <w:rStyle w:val="StyleUnderline"/>
          <w:rFonts w:asciiTheme="majorHAnsi" w:hAnsiTheme="majorHAnsi" w:cstheme="majorHAnsi"/>
          <w:sz w:val="26"/>
          <w:szCs w:val="26"/>
        </w:rPr>
        <w:t xml:space="preserve"> of enduring an asteroid impact</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Despite</w:t>
      </w:r>
      <w:r w:rsidRPr="00B87851">
        <w:rPr>
          <w:rStyle w:val="StyleUnderline"/>
          <w:rFonts w:asciiTheme="majorHAnsi" w:hAnsiTheme="majorHAnsi" w:cstheme="majorHAnsi"/>
          <w:sz w:val="26"/>
          <w:szCs w:val="26"/>
        </w:rPr>
        <w:t xml:space="preserve"> what happened to the dinosaurs</w:t>
      </w:r>
      <w:r w:rsidRPr="00B87851">
        <w:rPr>
          <w:rFonts w:asciiTheme="majorHAnsi" w:hAnsiTheme="majorHAnsi" w:cstheme="majorHAnsi"/>
          <w:sz w:val="16"/>
          <w:szCs w:val="26"/>
        </w:rPr>
        <w:t xml:space="preserve"> 66 million years ago, </w:t>
      </w:r>
      <w:proofErr w:type="spellStart"/>
      <w:r w:rsidRPr="00B87851">
        <w:rPr>
          <w:rFonts w:asciiTheme="majorHAnsi" w:hAnsiTheme="majorHAnsi" w:cstheme="majorHAnsi"/>
          <w:sz w:val="16"/>
          <w:szCs w:val="26"/>
        </w:rPr>
        <w:t>Dartnell</w:t>
      </w:r>
      <w:proofErr w:type="spellEnd"/>
      <w:r w:rsidRPr="00B87851">
        <w:rPr>
          <w:rFonts w:asciiTheme="majorHAnsi" w:hAnsiTheme="majorHAnsi" w:cstheme="majorHAnsi"/>
          <w:sz w:val="16"/>
          <w:szCs w:val="26"/>
        </w:rPr>
        <w:t xml:space="preserve"> thinks that </w:t>
      </w:r>
      <w:r w:rsidRPr="00B87851">
        <w:rPr>
          <w:rStyle w:val="StyleUnderline"/>
          <w:rFonts w:asciiTheme="majorHAnsi" w:hAnsiTheme="majorHAnsi" w:cstheme="majorHAnsi"/>
          <w:sz w:val="26"/>
          <w:szCs w:val="26"/>
        </w:rPr>
        <w:t>humans are not in danger of going extinct</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due to an asteroid strike</w:t>
      </w:r>
      <w:r w:rsidRPr="00B87851">
        <w:rPr>
          <w:rFonts w:asciiTheme="majorHAnsi" w:hAnsiTheme="majorHAnsi" w:cstheme="majorHAnsi"/>
          <w:sz w:val="16"/>
          <w:szCs w:val="26"/>
        </w:rPr>
        <w:t xml:space="preserve">. The professor noted that </w:t>
      </w:r>
      <w:proofErr w:type="gramStart"/>
      <w:r w:rsidRPr="00B87851">
        <w:rPr>
          <w:rStyle w:val="StyleUnderline"/>
          <w:rFonts w:asciiTheme="majorHAnsi" w:hAnsiTheme="majorHAnsi" w:cstheme="majorHAnsi"/>
          <w:sz w:val="26"/>
          <w:szCs w:val="26"/>
        </w:rPr>
        <w:t>in order to</w:t>
      </w:r>
      <w:proofErr w:type="gramEnd"/>
      <w:r w:rsidRPr="00B87851">
        <w:rPr>
          <w:rStyle w:val="StyleUnderline"/>
          <w:rFonts w:asciiTheme="majorHAnsi" w:hAnsiTheme="majorHAnsi" w:cstheme="majorHAnsi"/>
          <w:sz w:val="26"/>
          <w:szCs w:val="26"/>
        </w:rPr>
        <w:t xml:space="preserve"> wipe out all life on Earth</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an asteroid has to be hundreds or even thousands of kilometers long</w:t>
      </w:r>
      <w:r w:rsidRPr="00B87851">
        <w:rPr>
          <w:rFonts w:asciiTheme="majorHAnsi" w:hAnsiTheme="majorHAnsi" w:cstheme="majorHAnsi"/>
          <w:sz w:val="16"/>
          <w:szCs w:val="26"/>
        </w:rPr>
        <w:t xml:space="preserve">. </w:t>
      </w:r>
      <w:r w:rsidRPr="00B87851">
        <w:rPr>
          <w:rStyle w:val="StyleUnderline"/>
          <w:rFonts w:asciiTheme="majorHAnsi" w:hAnsiTheme="majorHAnsi" w:cstheme="majorHAnsi"/>
          <w:sz w:val="26"/>
          <w:szCs w:val="26"/>
        </w:rPr>
        <w:t>Although NASA has already detected and identified asteroids that are certainly big enough</w:t>
      </w:r>
      <w:r w:rsidRPr="00B87851">
        <w:rPr>
          <w:rFonts w:asciiTheme="majorHAnsi" w:hAnsiTheme="majorHAnsi" w:cstheme="majorHAnsi"/>
          <w:sz w:val="16"/>
          <w:szCs w:val="26"/>
        </w:rPr>
        <w:t xml:space="preserve"> to kill planets, the agency noted that </w:t>
      </w:r>
      <w:r w:rsidRPr="00B87851">
        <w:rPr>
          <w:rStyle w:val="Emphasis"/>
          <w:rFonts w:asciiTheme="majorHAnsi" w:hAnsiTheme="majorHAnsi" w:cstheme="majorHAnsi"/>
          <w:sz w:val="26"/>
          <w:szCs w:val="26"/>
        </w:rPr>
        <w:t>none of these are</w:t>
      </w:r>
      <w:r w:rsidRPr="00B87851">
        <w:rPr>
          <w:rFonts w:asciiTheme="majorHAnsi" w:hAnsiTheme="majorHAnsi" w:cstheme="majorHAnsi"/>
          <w:sz w:val="16"/>
          <w:szCs w:val="26"/>
        </w:rPr>
        <w:t xml:space="preserve"> currently </w:t>
      </w:r>
      <w:r w:rsidRPr="00B87851">
        <w:rPr>
          <w:rStyle w:val="Emphasis"/>
          <w:rFonts w:asciiTheme="majorHAnsi" w:hAnsiTheme="majorHAnsi" w:cstheme="majorHAnsi"/>
          <w:sz w:val="26"/>
          <w:szCs w:val="26"/>
        </w:rPr>
        <w:t>on a collision</w:t>
      </w:r>
      <w:r w:rsidRPr="00B87851">
        <w:rPr>
          <w:rFonts w:asciiTheme="majorHAnsi" w:hAnsiTheme="majorHAnsi" w:cstheme="majorHAnsi"/>
          <w:sz w:val="16"/>
          <w:szCs w:val="26"/>
        </w:rPr>
        <w:t xml:space="preserve"> </w:t>
      </w:r>
      <w:r w:rsidRPr="00B87851">
        <w:rPr>
          <w:rStyle w:val="Emphasis"/>
          <w:rFonts w:asciiTheme="majorHAnsi" w:hAnsiTheme="majorHAnsi" w:cstheme="majorHAnsi"/>
          <w:sz w:val="26"/>
          <w:szCs w:val="26"/>
        </w:rPr>
        <w:t>course</w:t>
      </w:r>
      <w:r w:rsidRPr="00B87851">
        <w:rPr>
          <w:rFonts w:asciiTheme="majorHAnsi" w:hAnsiTheme="majorHAnsi" w:cstheme="majorHAnsi"/>
          <w:sz w:val="16"/>
          <w:szCs w:val="26"/>
        </w:rPr>
        <w:t xml:space="preserve"> with Earth. “</w:t>
      </w:r>
      <w:r w:rsidRPr="00B87851">
        <w:rPr>
          <w:rStyle w:val="Emphasis"/>
          <w:rFonts w:asciiTheme="majorHAnsi" w:hAnsiTheme="majorHAnsi" w:cstheme="majorHAnsi"/>
          <w:sz w:val="26"/>
          <w:szCs w:val="26"/>
        </w:rPr>
        <w:t>The Earth is not going to be destroyed by an asteroid</w:t>
      </w:r>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Dartnell</w:t>
      </w:r>
      <w:proofErr w:type="spellEnd"/>
      <w:r w:rsidRPr="00B87851">
        <w:rPr>
          <w:rFonts w:asciiTheme="majorHAnsi" w:hAnsiTheme="majorHAnsi" w:cstheme="majorHAnsi"/>
          <w:sz w:val="16"/>
          <w:szCs w:val="26"/>
        </w:rPr>
        <w:t xml:space="preserve"> told Mashable India. “Alright, so </w:t>
      </w:r>
      <w:r w:rsidRPr="00B87851">
        <w:rPr>
          <w:rStyle w:val="StyleUnderline"/>
          <w:rFonts w:asciiTheme="majorHAnsi" w:hAnsiTheme="majorHAnsi" w:cstheme="majorHAnsi"/>
          <w:sz w:val="26"/>
          <w:szCs w:val="26"/>
        </w:rPr>
        <w:t xml:space="preserve">a different question might be, could all life on Earth be </w:t>
      </w:r>
      <w:r w:rsidRPr="00B87851">
        <w:rPr>
          <w:rStyle w:val="Emphasis"/>
          <w:rFonts w:asciiTheme="majorHAnsi" w:hAnsiTheme="majorHAnsi" w:cstheme="majorHAnsi"/>
          <w:sz w:val="26"/>
          <w:szCs w:val="26"/>
        </w:rPr>
        <w:t>driven to extinction</w:t>
      </w:r>
      <w:r w:rsidRPr="00B87851">
        <w:rPr>
          <w:rStyle w:val="StyleUnderline"/>
          <w:rFonts w:asciiTheme="majorHAnsi" w:hAnsiTheme="majorHAnsi" w:cstheme="majorHAnsi"/>
          <w:sz w:val="26"/>
          <w:szCs w:val="26"/>
        </w:rPr>
        <w:t xml:space="preserve"> by asteroids</w:t>
      </w:r>
      <w:r w:rsidRPr="00B87851">
        <w:rPr>
          <w:rFonts w:asciiTheme="majorHAnsi" w:hAnsiTheme="majorHAnsi" w:cstheme="majorHAnsi"/>
          <w:sz w:val="16"/>
          <w:szCs w:val="26"/>
        </w:rPr>
        <w:t xml:space="preserve">?” “Again, the answer would be that </w:t>
      </w:r>
      <w:r w:rsidRPr="00B87851">
        <w:rPr>
          <w:rStyle w:val="Emphasis"/>
          <w:rFonts w:asciiTheme="majorHAnsi" w:hAnsiTheme="majorHAnsi" w:cstheme="majorHAnsi"/>
          <w:sz w:val="26"/>
          <w:szCs w:val="26"/>
        </w:rPr>
        <w:t>no</w:t>
      </w:r>
      <w:r w:rsidRPr="00B87851">
        <w:rPr>
          <w:rFonts w:asciiTheme="majorHAnsi" w:hAnsiTheme="majorHAnsi" w:cstheme="majorHAnsi"/>
          <w:sz w:val="16"/>
          <w:szCs w:val="26"/>
        </w:rPr>
        <w:t>,” he continued. “</w:t>
      </w:r>
      <w:r w:rsidRPr="00B87851">
        <w:rPr>
          <w:rStyle w:val="StyleUnderline"/>
          <w:rFonts w:asciiTheme="majorHAnsi" w:hAnsiTheme="majorHAnsi" w:cstheme="majorHAnsi"/>
          <w:sz w:val="26"/>
          <w:szCs w:val="26"/>
        </w:rPr>
        <w:t>There’s no asteroid big enough that on a collision with the Earth could do that</w:t>
      </w:r>
      <w:r w:rsidRPr="00B87851">
        <w:rPr>
          <w:rFonts w:asciiTheme="majorHAnsi" w:hAnsiTheme="majorHAnsi" w:cstheme="majorHAnsi"/>
          <w:sz w:val="16"/>
          <w:szCs w:val="26"/>
        </w:rPr>
        <w:t xml:space="preserve">.” </w:t>
      </w:r>
      <w:proofErr w:type="spellStart"/>
      <w:r w:rsidRPr="00B87851">
        <w:rPr>
          <w:rFonts w:asciiTheme="majorHAnsi" w:hAnsiTheme="majorHAnsi" w:cstheme="majorHAnsi"/>
          <w:sz w:val="16"/>
          <w:szCs w:val="26"/>
        </w:rPr>
        <w:t>Dartnell</w:t>
      </w:r>
      <w:proofErr w:type="spellEnd"/>
      <w:r w:rsidRPr="00B87851">
        <w:rPr>
          <w:rFonts w:asciiTheme="majorHAnsi" w:hAnsiTheme="majorHAnsi" w:cstheme="majorHAnsi"/>
          <w:sz w:val="16"/>
          <w:szCs w:val="26"/>
        </w:rPr>
        <w:t xml:space="preserve">, however, believes that there asteroids out there that can easily take out cities. Despite this, he still believes that </w:t>
      </w:r>
      <w:r w:rsidRPr="00B87851">
        <w:rPr>
          <w:rStyle w:val="StyleUnderline"/>
          <w:rFonts w:asciiTheme="majorHAnsi" w:hAnsiTheme="majorHAnsi" w:cstheme="majorHAnsi"/>
          <w:sz w:val="26"/>
          <w:szCs w:val="26"/>
        </w:rPr>
        <w:t xml:space="preserve">chances of city-killers hitting Earth are </w:t>
      </w:r>
      <w:r w:rsidRPr="00B87851">
        <w:rPr>
          <w:rStyle w:val="Emphasis"/>
          <w:rFonts w:asciiTheme="majorHAnsi" w:hAnsiTheme="majorHAnsi" w:cstheme="majorHAnsi"/>
          <w:sz w:val="26"/>
          <w:szCs w:val="26"/>
        </w:rPr>
        <w:t>very slim</w:t>
      </w:r>
      <w:r w:rsidRPr="00B87851">
        <w:rPr>
          <w:rFonts w:asciiTheme="majorHAnsi" w:hAnsiTheme="majorHAnsi" w:cstheme="majorHAnsi"/>
          <w:sz w:val="16"/>
          <w:szCs w:val="26"/>
        </w:rPr>
        <w:t xml:space="preserve">. One of the currently known asteroids that </w:t>
      </w:r>
      <w:proofErr w:type="gramStart"/>
      <w:r w:rsidRPr="00B87851">
        <w:rPr>
          <w:rFonts w:asciiTheme="majorHAnsi" w:hAnsiTheme="majorHAnsi" w:cstheme="majorHAnsi"/>
          <w:sz w:val="16"/>
          <w:szCs w:val="26"/>
        </w:rPr>
        <w:t>are capable of destroying</w:t>
      </w:r>
      <w:proofErr w:type="gramEnd"/>
      <w:r w:rsidRPr="00B87851">
        <w:rPr>
          <w:rFonts w:asciiTheme="majorHAnsi" w:hAnsiTheme="majorHAnsi" w:cstheme="majorHAnsi"/>
          <w:sz w:val="16"/>
          <w:szCs w:val="26"/>
        </w:rPr>
        <w:t xml:space="preserve"> entire cities is Apophis. Scientists once thought that his asteroid, which measures about 1,214 feet long, was in danger of colliding with Earth in the next decade. However, after follow-up observations, </w:t>
      </w:r>
      <w:r w:rsidRPr="00B87851">
        <w:rPr>
          <w:rStyle w:val="StyleUnderline"/>
          <w:rFonts w:asciiTheme="majorHAnsi" w:hAnsiTheme="majorHAnsi" w:cstheme="majorHAnsi"/>
          <w:sz w:val="26"/>
          <w:szCs w:val="26"/>
        </w:rPr>
        <w:t xml:space="preserve">space agencies ruled out a possible collision between Apophis and Earth </w:t>
      </w:r>
      <w:proofErr w:type="gramStart"/>
      <w:r w:rsidRPr="00B87851">
        <w:rPr>
          <w:rStyle w:val="StyleUnderline"/>
          <w:rFonts w:asciiTheme="majorHAnsi" w:hAnsiTheme="majorHAnsi" w:cstheme="majorHAnsi"/>
          <w:sz w:val="26"/>
          <w:szCs w:val="26"/>
        </w:rPr>
        <w:t>in the near future</w:t>
      </w:r>
      <w:proofErr w:type="gramEnd"/>
      <w:r w:rsidRPr="00B87851">
        <w:rPr>
          <w:rFonts w:asciiTheme="majorHAnsi" w:hAnsiTheme="majorHAnsi" w:cstheme="majorHAnsi"/>
          <w:sz w:val="16"/>
          <w:szCs w:val="26"/>
        </w:rPr>
        <w:t xml:space="preserve">. “If we were very, very unlucky, and they strike over a major city, then they could destroy the city,” </w:t>
      </w:r>
      <w:proofErr w:type="spellStart"/>
      <w:r w:rsidRPr="00B87851">
        <w:rPr>
          <w:rFonts w:asciiTheme="majorHAnsi" w:hAnsiTheme="majorHAnsi" w:cstheme="majorHAnsi"/>
          <w:sz w:val="16"/>
          <w:szCs w:val="26"/>
        </w:rPr>
        <w:t>Dartnell</w:t>
      </w:r>
      <w:proofErr w:type="spellEnd"/>
      <w:r w:rsidRPr="00B87851">
        <w:rPr>
          <w:rFonts w:asciiTheme="majorHAnsi" w:hAnsiTheme="majorHAnsi" w:cstheme="majorHAnsi"/>
          <w:sz w:val="16"/>
          <w:szCs w:val="26"/>
        </w:rPr>
        <w:t xml:space="preserve"> said. “But the chances of that happening are very unlikely.” “Asteroid Apophis is one of the asteroids that we are </w:t>
      </w:r>
      <w:proofErr w:type="gramStart"/>
      <w:r w:rsidRPr="00B87851">
        <w:rPr>
          <w:rFonts w:asciiTheme="majorHAnsi" w:hAnsiTheme="majorHAnsi" w:cstheme="majorHAnsi"/>
          <w:sz w:val="16"/>
          <w:szCs w:val="26"/>
        </w:rPr>
        <w:t>tracking</w:t>
      </w:r>
      <w:proofErr w:type="gramEnd"/>
      <w:r w:rsidRPr="00B87851">
        <w:rPr>
          <w:rFonts w:asciiTheme="majorHAnsi" w:hAnsiTheme="majorHAnsi" w:cstheme="majorHAnsi"/>
          <w:sz w:val="16"/>
          <w:szCs w:val="26"/>
        </w:rPr>
        <w:t xml:space="preserve"> and we know that it is not going to impact for the next few decades and will continue on </w:t>
      </w:r>
      <w:proofErr w:type="spellStart"/>
      <w:r w:rsidRPr="00B87851">
        <w:rPr>
          <w:rFonts w:asciiTheme="majorHAnsi" w:hAnsiTheme="majorHAnsi" w:cstheme="majorHAnsi"/>
          <w:sz w:val="16"/>
          <w:szCs w:val="26"/>
        </w:rPr>
        <w:t>trail</w:t>
      </w:r>
      <w:proofErr w:type="spellEnd"/>
      <w:r w:rsidRPr="00B87851">
        <w:rPr>
          <w:rFonts w:asciiTheme="majorHAnsi" w:hAnsiTheme="majorHAnsi" w:cstheme="majorHAnsi"/>
          <w:sz w:val="16"/>
          <w:szCs w:val="26"/>
        </w:rPr>
        <w:t xml:space="preserve">,” the professor added. Aside from the asteroid’s slim chances, </w:t>
      </w:r>
      <w:r w:rsidRPr="00B87851">
        <w:rPr>
          <w:rStyle w:val="Emphasis"/>
          <w:rFonts w:asciiTheme="majorHAnsi" w:hAnsiTheme="majorHAnsi" w:cstheme="majorHAnsi"/>
          <w:sz w:val="26"/>
          <w:szCs w:val="26"/>
        </w:rPr>
        <w:t>space agencies</w:t>
      </w:r>
      <w:r w:rsidRPr="00B87851">
        <w:rPr>
          <w:rStyle w:val="StyleUnderline"/>
          <w:rFonts w:asciiTheme="majorHAnsi" w:hAnsiTheme="majorHAnsi" w:cstheme="majorHAnsi"/>
          <w:sz w:val="26"/>
          <w:szCs w:val="26"/>
        </w:rPr>
        <w:t xml:space="preserve"> from various countries </w:t>
      </w:r>
      <w:r w:rsidRPr="00B87851">
        <w:rPr>
          <w:rStyle w:val="Emphasis"/>
          <w:rFonts w:asciiTheme="majorHAnsi" w:hAnsiTheme="majorHAnsi" w:cstheme="majorHAnsi"/>
          <w:sz w:val="26"/>
          <w:szCs w:val="26"/>
        </w:rPr>
        <w:t>are hatching their own</w:t>
      </w:r>
      <w:r w:rsidRPr="00B87851">
        <w:rPr>
          <w:rStyle w:val="StyleUnderline"/>
          <w:rFonts w:asciiTheme="majorHAnsi" w:hAnsiTheme="majorHAnsi" w:cstheme="majorHAnsi"/>
          <w:sz w:val="26"/>
          <w:szCs w:val="26"/>
        </w:rPr>
        <w:t xml:space="preserve"> </w:t>
      </w:r>
      <w:r w:rsidRPr="00B87851">
        <w:rPr>
          <w:rStyle w:val="Emphasis"/>
          <w:rFonts w:asciiTheme="majorHAnsi" w:hAnsiTheme="majorHAnsi" w:cstheme="majorHAnsi"/>
          <w:sz w:val="26"/>
          <w:szCs w:val="26"/>
        </w:rPr>
        <w:t>plans</w:t>
      </w:r>
      <w:r w:rsidRPr="00B87851">
        <w:rPr>
          <w:rStyle w:val="StyleUnderline"/>
          <w:rFonts w:asciiTheme="majorHAnsi" w:hAnsiTheme="majorHAnsi" w:cstheme="majorHAnsi"/>
          <w:sz w:val="26"/>
          <w:szCs w:val="26"/>
        </w:rPr>
        <w:t xml:space="preserve"> to save Earth from getting hit by a massive space boulder</w:t>
      </w:r>
      <w:r w:rsidRPr="00B87851">
        <w:rPr>
          <w:rFonts w:asciiTheme="majorHAnsi" w:hAnsiTheme="majorHAnsi" w:cstheme="majorHAnsi"/>
          <w:sz w:val="16"/>
          <w:szCs w:val="26"/>
        </w:rPr>
        <w:t>.</w:t>
      </w:r>
    </w:p>
    <w:p w14:paraId="02177BE8" w14:textId="140EB17D" w:rsidR="00431584" w:rsidRPr="00B87851" w:rsidRDefault="00431584" w:rsidP="00352120">
      <w:pPr>
        <w:rPr>
          <w:rFonts w:asciiTheme="majorHAnsi" w:hAnsiTheme="majorHAnsi" w:cstheme="majorHAnsi"/>
        </w:rPr>
      </w:pPr>
    </w:p>
    <w:p w14:paraId="12BBB538" w14:textId="77777777" w:rsidR="00431584" w:rsidRPr="00B87851" w:rsidRDefault="00431584" w:rsidP="00352120">
      <w:pPr>
        <w:rPr>
          <w:rFonts w:asciiTheme="majorHAnsi" w:hAnsiTheme="majorHAnsi" w:cstheme="majorHAnsi"/>
        </w:rPr>
      </w:pPr>
    </w:p>
    <w:p w14:paraId="618D5C5D" w14:textId="7FB48B95" w:rsidR="00B67ED0" w:rsidRPr="00B87851" w:rsidRDefault="00B67ED0" w:rsidP="00B67ED0">
      <w:pPr>
        <w:pStyle w:val="Heading4"/>
        <w:rPr>
          <w:rFonts w:asciiTheme="majorHAnsi" w:hAnsiTheme="majorHAnsi" w:cstheme="majorHAnsi"/>
        </w:rPr>
      </w:pPr>
      <w:r w:rsidRPr="00B87851">
        <w:rPr>
          <w:rFonts w:asciiTheme="majorHAnsi" w:hAnsiTheme="majorHAnsi" w:cstheme="majorHAnsi"/>
        </w:rPr>
        <w:t xml:space="preserve">Darkened </w:t>
      </w:r>
      <w:proofErr w:type="spellStart"/>
      <w:r w:rsidRPr="00B87851">
        <w:rPr>
          <w:rFonts w:asciiTheme="majorHAnsi" w:hAnsiTheme="majorHAnsi" w:cstheme="majorHAnsi"/>
        </w:rPr>
        <w:t>starlink</w:t>
      </w:r>
      <w:proofErr w:type="spellEnd"/>
      <w:r w:rsidRPr="00B87851">
        <w:rPr>
          <w:rFonts w:asciiTheme="majorHAnsi" w:hAnsiTheme="majorHAnsi" w:cstheme="majorHAnsi"/>
        </w:rPr>
        <w:t xml:space="preserve"> is net-better for astrologists: </w:t>
      </w:r>
    </w:p>
    <w:p w14:paraId="4C5BDC52" w14:textId="5B643C7C" w:rsidR="00546CFD" w:rsidRPr="00B87851" w:rsidRDefault="00546CFD" w:rsidP="00546CFD">
      <w:pPr>
        <w:rPr>
          <w:rFonts w:asciiTheme="majorHAnsi" w:hAnsiTheme="majorHAnsi" w:cstheme="majorHAnsi"/>
          <w:sz w:val="16"/>
        </w:rPr>
      </w:pPr>
      <w:r w:rsidRPr="00B87851">
        <w:rPr>
          <w:rFonts w:asciiTheme="majorHAnsi" w:hAnsiTheme="majorHAnsi" w:cstheme="majorHAnsi"/>
          <w:b/>
          <w:bCs/>
          <w:u w:val="single"/>
        </w:rPr>
        <w:t>Zhang</w:t>
      </w:r>
      <w:r w:rsidRPr="00B87851">
        <w:rPr>
          <w:rFonts w:asciiTheme="majorHAnsi" w:hAnsiTheme="majorHAnsi" w:cstheme="majorHAnsi"/>
          <w:b/>
          <w:bCs/>
          <w:u w:val="single"/>
        </w:rPr>
        <w:t xml:space="preserve"> 20</w:t>
      </w:r>
      <w:r w:rsidRPr="00B87851">
        <w:rPr>
          <w:rFonts w:asciiTheme="majorHAnsi" w:hAnsiTheme="majorHAnsi" w:cstheme="majorHAnsi"/>
          <w:sz w:val="16"/>
        </w:rPr>
        <w:t>, Emily. “SpaceX's Dark Satellites Are Still Too Bright for Astronomers.” Scientific American, Scientific American, 10 Sept. 2020, https://www.scientificamerican.com/article/spacexs-dark-satellites-are-still-too-bright-for-astronomers/.</w:t>
      </w:r>
    </w:p>
    <w:p w14:paraId="266464FF" w14:textId="2F714693" w:rsidR="00B67ED0" w:rsidRPr="00B87851" w:rsidRDefault="00B67ED0" w:rsidP="00352120">
      <w:pPr>
        <w:rPr>
          <w:rFonts w:asciiTheme="majorHAnsi" w:hAnsiTheme="majorHAnsi" w:cstheme="majorHAnsi"/>
          <w:sz w:val="14"/>
        </w:rPr>
      </w:pPr>
      <w:proofErr w:type="spellStart"/>
      <w:r w:rsidRPr="00B87851">
        <w:rPr>
          <w:rFonts w:asciiTheme="majorHAnsi" w:hAnsiTheme="majorHAnsi" w:cstheme="majorHAnsi"/>
          <w:u w:val="single"/>
        </w:rPr>
        <w:t>Starlink</w:t>
      </w:r>
      <w:proofErr w:type="spellEnd"/>
      <w:r w:rsidRPr="00B87851">
        <w:rPr>
          <w:rFonts w:asciiTheme="majorHAnsi" w:hAnsiTheme="majorHAnsi" w:cstheme="majorHAnsi"/>
          <w:u w:val="single"/>
        </w:rPr>
        <w:t>, a “</w:t>
      </w:r>
      <w:proofErr w:type="spellStart"/>
      <w:r w:rsidRPr="00B87851">
        <w:rPr>
          <w:rFonts w:asciiTheme="majorHAnsi" w:hAnsiTheme="majorHAnsi" w:cstheme="majorHAnsi"/>
          <w:u w:val="single"/>
        </w:rPr>
        <w:t>megaconstellation</w:t>
      </w:r>
      <w:proofErr w:type="spellEnd"/>
      <w:r w:rsidRPr="00B87851">
        <w:rPr>
          <w:rFonts w:asciiTheme="majorHAnsi" w:hAnsiTheme="majorHAnsi" w:cstheme="majorHAnsi"/>
          <w:u w:val="single"/>
        </w:rPr>
        <w:t>” of hundreds of Internet satellites launched by the aerospace company SpaceX, has been causing headaches for astronomers by outshining celestial objects.</w:t>
      </w:r>
      <w:r w:rsidRPr="00B87851">
        <w:rPr>
          <w:rFonts w:asciiTheme="majorHAnsi" w:hAnsiTheme="majorHAnsi" w:cstheme="majorHAnsi"/>
          <w:sz w:val="14"/>
        </w:rPr>
        <w:t xml:space="preserve"> Set to eventually include tens of thousands of </w:t>
      </w:r>
      <w:proofErr w:type="gramStart"/>
      <w:r w:rsidRPr="00B87851">
        <w:rPr>
          <w:rFonts w:asciiTheme="majorHAnsi" w:hAnsiTheme="majorHAnsi" w:cstheme="majorHAnsi"/>
          <w:sz w:val="14"/>
        </w:rPr>
        <w:t>spacecraft</w:t>
      </w:r>
      <w:proofErr w:type="gramEnd"/>
      <w:r w:rsidRPr="00B87851">
        <w:rPr>
          <w:rFonts w:asciiTheme="majorHAnsi" w:hAnsiTheme="majorHAnsi" w:cstheme="majorHAnsi"/>
          <w:sz w:val="14"/>
        </w:rPr>
        <w:t xml:space="preserve"> beaming high-speed Internet to the entire planet, </w:t>
      </w:r>
      <w:proofErr w:type="spellStart"/>
      <w:r w:rsidRPr="00B87851">
        <w:rPr>
          <w:rFonts w:asciiTheme="majorHAnsi" w:hAnsiTheme="majorHAnsi" w:cstheme="majorHAnsi"/>
          <w:sz w:val="14"/>
        </w:rPr>
        <w:t>Starlink</w:t>
      </w:r>
      <w:proofErr w:type="spellEnd"/>
      <w:r w:rsidRPr="00B87851">
        <w:rPr>
          <w:rFonts w:asciiTheme="majorHAnsi" w:hAnsiTheme="majorHAnsi" w:cstheme="majorHAnsi"/>
          <w:sz w:val="14"/>
        </w:rPr>
        <w:t xml:space="preserve"> has a downside for stargazing: the satellites reflect enough sunlight at night to be seen clearly with the naked eye (not to mention sensitive telescopes). Their brightness is only accentuated by the long trains they are arranged in, which pass across the heavens like dozens of glowing beads on a celestial string. Ever since the first 60 </w:t>
      </w:r>
      <w:proofErr w:type="spellStart"/>
      <w:r w:rsidRPr="00B87851">
        <w:rPr>
          <w:rFonts w:asciiTheme="majorHAnsi" w:hAnsiTheme="majorHAnsi" w:cstheme="majorHAnsi"/>
          <w:sz w:val="14"/>
        </w:rPr>
        <w:t>Starlink</w:t>
      </w:r>
      <w:proofErr w:type="spellEnd"/>
      <w:r w:rsidRPr="00B87851">
        <w:rPr>
          <w:rFonts w:asciiTheme="majorHAnsi" w:hAnsiTheme="majorHAnsi" w:cstheme="majorHAnsi"/>
          <w:sz w:val="14"/>
        </w:rPr>
        <w:t xml:space="preserve"> satellites were launched in May 2019, 655 more have been placed in orbit, affecting </w:t>
      </w:r>
      <w:proofErr w:type="gramStart"/>
      <w:r w:rsidRPr="00B87851">
        <w:rPr>
          <w:rFonts w:asciiTheme="majorHAnsi" w:hAnsiTheme="majorHAnsi" w:cstheme="majorHAnsi"/>
          <w:sz w:val="14"/>
        </w:rPr>
        <w:t>a number of</w:t>
      </w:r>
      <w:proofErr w:type="gramEnd"/>
      <w:r w:rsidRPr="00B87851">
        <w:rPr>
          <w:rFonts w:asciiTheme="majorHAnsi" w:hAnsiTheme="majorHAnsi" w:cstheme="majorHAnsi"/>
          <w:sz w:val="14"/>
        </w:rPr>
        <w:t xml:space="preserve"> astronomical observations. Each launch has steadily held around 60 satellites, with one or two batches going up each month since January—the last did so on September 3. Finally, in August—after more than a year of complaints from the scientific community and damage-control efforts from SpaceX—the National Science Foundation (NSF) and the American Astronomical Society (AAS) released a report on the situation. It drew from discussions among more than 250 experts at the virtual Satellite Constellations 1 (SATCON1) workshop earlier this summer to provide recommendations for both astronomers and satellite constellation operators </w:t>
      </w:r>
      <w:proofErr w:type="gramStart"/>
      <w:r w:rsidRPr="00B87851">
        <w:rPr>
          <w:rFonts w:asciiTheme="majorHAnsi" w:hAnsiTheme="majorHAnsi" w:cstheme="majorHAnsi"/>
          <w:sz w:val="14"/>
        </w:rPr>
        <w:t>in order to</w:t>
      </w:r>
      <w:proofErr w:type="gramEnd"/>
      <w:r w:rsidRPr="00B87851">
        <w:rPr>
          <w:rFonts w:asciiTheme="majorHAnsi" w:hAnsiTheme="majorHAnsi" w:cstheme="majorHAnsi"/>
          <w:sz w:val="14"/>
        </w:rPr>
        <w:t xml:space="preserve"> minimize further disruptions. ADVERTISEMENT For now many astronomers can do little more than hope that the situation will improve. Although SpaceX’s satellites pose a problem for astronomical observations, the company does not “want to mess up astronomy,” says Meredith Rawls, an astronomer at the University of Washington. Rawls works with the upcoming Vera C. Rubin Observatory in Chile, formerly known as the Large Synoptic Survey Telescope. The project’s steady stream of panoramic images of the entire sky will </w:t>
      </w:r>
      <w:r w:rsidRPr="00B87851">
        <w:rPr>
          <w:rFonts w:asciiTheme="majorHAnsi" w:hAnsiTheme="majorHAnsi" w:cstheme="majorHAnsi"/>
          <w:sz w:val="14"/>
        </w:rPr>
        <w:lastRenderedPageBreak/>
        <w:t xml:space="preserve">help uncover the nature of dark matter and dark energy, identify countless instances of transient astrophysical phenomena and map Earth-threatening asteroids—if, of course, interference from satellite constellations does not scuttle its delicate work. SpaceX’s initial efforts at mitigating the spacecraft’s impact involved launching a prototype </w:t>
      </w:r>
      <w:proofErr w:type="spellStart"/>
      <w:r w:rsidRPr="00B87851">
        <w:rPr>
          <w:rFonts w:asciiTheme="majorHAnsi" w:hAnsiTheme="majorHAnsi" w:cstheme="majorHAnsi"/>
          <w:u w:val="single"/>
        </w:rPr>
        <w:t>Starlink</w:t>
      </w:r>
      <w:proofErr w:type="spellEnd"/>
      <w:r w:rsidRPr="00B87851">
        <w:rPr>
          <w:rFonts w:asciiTheme="majorHAnsi" w:hAnsiTheme="majorHAnsi" w:cstheme="majorHAnsi"/>
          <w:u w:val="single"/>
        </w:rPr>
        <w:t xml:space="preserve"> satellite known as </w:t>
      </w:r>
      <w:proofErr w:type="spellStart"/>
      <w:r w:rsidRPr="00B87851">
        <w:rPr>
          <w:rFonts w:asciiTheme="majorHAnsi" w:hAnsiTheme="majorHAnsi" w:cstheme="majorHAnsi"/>
          <w:u w:val="single"/>
        </w:rPr>
        <w:t>DarkSat</w:t>
      </w:r>
      <w:proofErr w:type="spellEnd"/>
      <w:r w:rsidRPr="00B87851">
        <w:rPr>
          <w:rFonts w:asciiTheme="majorHAnsi" w:hAnsiTheme="majorHAnsi" w:cstheme="majorHAnsi"/>
          <w:u w:val="single"/>
        </w:rPr>
        <w:t xml:space="preserve"> earlier this year that features a black antireflective coating. Recent ground-based observations of </w:t>
      </w:r>
      <w:proofErr w:type="spellStart"/>
      <w:r w:rsidRPr="00B87851">
        <w:rPr>
          <w:rFonts w:asciiTheme="majorHAnsi" w:hAnsiTheme="majorHAnsi" w:cstheme="majorHAnsi"/>
          <w:u w:val="single"/>
        </w:rPr>
        <w:t>DarkSat</w:t>
      </w:r>
      <w:proofErr w:type="spellEnd"/>
      <w:r w:rsidRPr="00B87851">
        <w:rPr>
          <w:rFonts w:asciiTheme="majorHAnsi" w:hAnsiTheme="majorHAnsi" w:cstheme="majorHAnsi"/>
          <w:u w:val="single"/>
        </w:rPr>
        <w:t xml:space="preserve"> in orbit found it half as bright as a standard </w:t>
      </w:r>
      <w:proofErr w:type="spellStart"/>
      <w:r w:rsidRPr="00B87851">
        <w:rPr>
          <w:rFonts w:asciiTheme="majorHAnsi" w:hAnsiTheme="majorHAnsi" w:cstheme="majorHAnsi"/>
          <w:u w:val="single"/>
        </w:rPr>
        <w:t>Starlink</w:t>
      </w:r>
      <w:proofErr w:type="spellEnd"/>
      <w:r w:rsidRPr="00B87851">
        <w:rPr>
          <w:rFonts w:asciiTheme="majorHAnsi" w:hAnsiTheme="majorHAnsi" w:cstheme="majorHAnsi"/>
          <w:u w:val="single"/>
        </w:rPr>
        <w:t xml:space="preserve"> satellite—a great improvement, according to experts, </w:t>
      </w:r>
      <w:r w:rsidRPr="00B87851">
        <w:rPr>
          <w:rFonts w:asciiTheme="majorHAnsi" w:hAnsiTheme="majorHAnsi" w:cstheme="majorHAnsi"/>
          <w:sz w:val="14"/>
        </w:rPr>
        <w:t xml:space="preserve">but still far from what astronomers say is needed. </w:t>
      </w:r>
      <w:r w:rsidRPr="00B87851">
        <w:rPr>
          <w:rFonts w:asciiTheme="majorHAnsi" w:hAnsiTheme="majorHAnsi" w:cstheme="majorHAnsi"/>
          <w:u w:val="single"/>
        </w:rPr>
        <w:t xml:space="preserve">“I would not consider </w:t>
      </w:r>
      <w:proofErr w:type="spellStart"/>
      <w:r w:rsidRPr="00B87851">
        <w:rPr>
          <w:rFonts w:asciiTheme="majorHAnsi" w:hAnsiTheme="majorHAnsi" w:cstheme="majorHAnsi"/>
          <w:u w:val="single"/>
        </w:rPr>
        <w:t>DarkSat</w:t>
      </w:r>
      <w:proofErr w:type="spellEnd"/>
      <w:r w:rsidRPr="00B87851">
        <w:rPr>
          <w:rFonts w:asciiTheme="majorHAnsi" w:hAnsiTheme="majorHAnsi" w:cstheme="majorHAnsi"/>
          <w:u w:val="single"/>
        </w:rPr>
        <w:t xml:space="preserve"> as a victory but instead a good step in the right direction,”</w:t>
      </w:r>
      <w:r w:rsidRPr="00B87851">
        <w:rPr>
          <w:rFonts w:asciiTheme="majorHAnsi" w:hAnsiTheme="majorHAnsi" w:cstheme="majorHAnsi"/>
          <w:sz w:val="14"/>
        </w:rPr>
        <w:t xml:space="preserve"> says Jeremy </w:t>
      </w:r>
      <w:proofErr w:type="spellStart"/>
      <w:r w:rsidRPr="00B87851">
        <w:rPr>
          <w:rFonts w:asciiTheme="majorHAnsi" w:hAnsiTheme="majorHAnsi" w:cstheme="majorHAnsi"/>
          <w:sz w:val="14"/>
        </w:rPr>
        <w:t>Tregloan</w:t>
      </w:r>
      <w:proofErr w:type="spellEnd"/>
      <w:r w:rsidRPr="00B87851">
        <w:rPr>
          <w:rFonts w:asciiTheme="majorHAnsi" w:hAnsiTheme="majorHAnsi" w:cstheme="majorHAnsi"/>
          <w:sz w:val="14"/>
        </w:rPr>
        <w:t xml:space="preserve">-Reed, an astronomer at the University of Antofagasta in Chile and a member of the observational team that assessed the prototype. The team compared it with a typical </w:t>
      </w:r>
      <w:proofErr w:type="spellStart"/>
      <w:r w:rsidRPr="00B87851">
        <w:rPr>
          <w:rFonts w:asciiTheme="majorHAnsi" w:hAnsiTheme="majorHAnsi" w:cstheme="majorHAnsi"/>
          <w:sz w:val="14"/>
        </w:rPr>
        <w:t>Starlink</w:t>
      </w:r>
      <w:proofErr w:type="spellEnd"/>
      <w:r w:rsidRPr="00B87851">
        <w:rPr>
          <w:rFonts w:asciiTheme="majorHAnsi" w:hAnsiTheme="majorHAnsi" w:cstheme="majorHAnsi"/>
          <w:sz w:val="14"/>
        </w:rPr>
        <w:t xml:space="preserve"> sibling using a 0.6-meter telescope at the </w:t>
      </w:r>
      <w:proofErr w:type="spellStart"/>
      <w:r w:rsidRPr="00B87851">
        <w:rPr>
          <w:rFonts w:asciiTheme="majorHAnsi" w:hAnsiTheme="majorHAnsi" w:cstheme="majorHAnsi"/>
          <w:sz w:val="14"/>
        </w:rPr>
        <w:t>Ckoirama</w:t>
      </w:r>
      <w:proofErr w:type="spellEnd"/>
      <w:r w:rsidRPr="00B87851">
        <w:rPr>
          <w:rFonts w:asciiTheme="majorHAnsi" w:hAnsiTheme="majorHAnsi" w:cstheme="majorHAnsi"/>
          <w:sz w:val="14"/>
        </w:rPr>
        <w:t xml:space="preserve"> Observatory in Chile and found that although </w:t>
      </w:r>
      <w:proofErr w:type="spellStart"/>
      <w:r w:rsidRPr="00B87851">
        <w:rPr>
          <w:rFonts w:asciiTheme="majorHAnsi" w:hAnsiTheme="majorHAnsi" w:cstheme="majorHAnsi"/>
          <w:sz w:val="14"/>
        </w:rPr>
        <w:t>DarkSat’s</w:t>
      </w:r>
      <w:proofErr w:type="spellEnd"/>
      <w:r w:rsidRPr="00B87851">
        <w:rPr>
          <w:rFonts w:asciiTheme="majorHAnsi" w:hAnsiTheme="majorHAnsi" w:cstheme="majorHAnsi"/>
          <w:sz w:val="14"/>
        </w:rPr>
        <w:t xml:space="preserve"> antireflective coating rendered it invisible to the naked eye, it remains far too bright to avoid interfering with the Rubin Observatory and other major telescopes. These results show that </w:t>
      </w:r>
      <w:proofErr w:type="spellStart"/>
      <w:r w:rsidRPr="00B87851">
        <w:rPr>
          <w:rFonts w:asciiTheme="majorHAnsi" w:hAnsiTheme="majorHAnsi" w:cstheme="majorHAnsi"/>
          <w:sz w:val="14"/>
        </w:rPr>
        <w:t>DarkSat</w:t>
      </w:r>
      <w:proofErr w:type="spellEnd"/>
      <w:r w:rsidRPr="00B87851">
        <w:rPr>
          <w:rFonts w:asciiTheme="majorHAnsi" w:hAnsiTheme="majorHAnsi" w:cstheme="majorHAnsi"/>
          <w:sz w:val="14"/>
        </w:rPr>
        <w:t xml:space="preserve"> is essentially a dead end, says Jonathan McDowell, a researcher at the Center for Astrophysics at Harvard University and the Smithsonian Institution, who has run computer simulations of </w:t>
      </w:r>
      <w:proofErr w:type="spellStart"/>
      <w:r w:rsidRPr="00B87851">
        <w:rPr>
          <w:rFonts w:asciiTheme="majorHAnsi" w:hAnsiTheme="majorHAnsi" w:cstheme="majorHAnsi"/>
          <w:sz w:val="14"/>
        </w:rPr>
        <w:t>megaconstellation</w:t>
      </w:r>
      <w:proofErr w:type="spellEnd"/>
      <w:r w:rsidRPr="00B87851">
        <w:rPr>
          <w:rFonts w:asciiTheme="majorHAnsi" w:hAnsiTheme="majorHAnsi" w:cstheme="majorHAnsi"/>
          <w:sz w:val="14"/>
        </w:rPr>
        <w:t xml:space="preserve"> effects on astronomical observations.  Nevertheless, he says, the investigation by </w:t>
      </w:r>
      <w:proofErr w:type="spellStart"/>
      <w:r w:rsidRPr="00B87851">
        <w:rPr>
          <w:rFonts w:asciiTheme="majorHAnsi" w:hAnsiTheme="majorHAnsi" w:cstheme="majorHAnsi"/>
          <w:sz w:val="14"/>
        </w:rPr>
        <w:t>Tregloan</w:t>
      </w:r>
      <w:proofErr w:type="spellEnd"/>
      <w:r w:rsidRPr="00B87851">
        <w:rPr>
          <w:rFonts w:asciiTheme="majorHAnsi" w:hAnsiTheme="majorHAnsi" w:cstheme="majorHAnsi"/>
          <w:sz w:val="14"/>
        </w:rPr>
        <w:t xml:space="preserve">-Reed’s team is an important step. “This study is notable as one of the first significant observational studies of a </w:t>
      </w:r>
      <w:proofErr w:type="spellStart"/>
      <w:r w:rsidRPr="00B87851">
        <w:rPr>
          <w:rFonts w:asciiTheme="majorHAnsi" w:hAnsiTheme="majorHAnsi" w:cstheme="majorHAnsi"/>
          <w:sz w:val="14"/>
        </w:rPr>
        <w:t>Starlink</w:t>
      </w:r>
      <w:proofErr w:type="spellEnd"/>
      <w:r w:rsidRPr="00B87851">
        <w:rPr>
          <w:rFonts w:asciiTheme="majorHAnsi" w:hAnsiTheme="majorHAnsi" w:cstheme="majorHAnsi"/>
          <w:sz w:val="14"/>
        </w:rPr>
        <w:t xml:space="preserve"> satellite, something that the community is now organizing to do on a much bigger scale,” McDowell adds. He cautions that if the satellites continue to be launched without a fix, “the impact would be huge.” In the long term, Rawls worries that as satellite constellations become more common, future companies may launch them without any attempts to compromise with astronomers. “It creates a lot of systematic errors.... It becomes kind of a mess,” she says. ADVERTISEMENT SpaceX is hoping to eventually put 12,000 </w:t>
      </w:r>
      <w:proofErr w:type="spellStart"/>
      <w:r w:rsidRPr="00B87851">
        <w:rPr>
          <w:rFonts w:asciiTheme="majorHAnsi" w:hAnsiTheme="majorHAnsi" w:cstheme="majorHAnsi"/>
          <w:sz w:val="14"/>
        </w:rPr>
        <w:t>Starlink</w:t>
      </w:r>
      <w:proofErr w:type="spellEnd"/>
      <w:r w:rsidRPr="00B87851">
        <w:rPr>
          <w:rFonts w:asciiTheme="majorHAnsi" w:hAnsiTheme="majorHAnsi" w:cstheme="majorHAnsi"/>
          <w:sz w:val="14"/>
        </w:rPr>
        <w:t xml:space="preserve"> satellites in the sky, and last year it filed for permission to put up 30,000 more. With those plans—as well as Amazon’s Project Kuiper aiming for 3,236 satellites and </w:t>
      </w:r>
      <w:proofErr w:type="spellStart"/>
      <w:r w:rsidRPr="00B87851">
        <w:rPr>
          <w:rFonts w:asciiTheme="majorHAnsi" w:hAnsiTheme="majorHAnsi" w:cstheme="majorHAnsi"/>
          <w:sz w:val="14"/>
        </w:rPr>
        <w:t>OneWeb</w:t>
      </w:r>
      <w:proofErr w:type="spellEnd"/>
      <w:r w:rsidRPr="00B87851">
        <w:rPr>
          <w:rFonts w:asciiTheme="majorHAnsi" w:hAnsiTheme="majorHAnsi" w:cstheme="majorHAnsi"/>
          <w:sz w:val="14"/>
        </w:rPr>
        <w:t xml:space="preserve">, a now bankrupt company recently acquired by the U.K. government, perhaps striving for 2,000—the scale of astronomy’s satellite-constellation problem will only increase. </w:t>
      </w:r>
      <w:r w:rsidRPr="00B87851">
        <w:rPr>
          <w:rFonts w:asciiTheme="majorHAnsi" w:hAnsiTheme="majorHAnsi" w:cstheme="majorHAnsi"/>
          <w:u w:val="single"/>
        </w:rPr>
        <w:t xml:space="preserve">While the dimming techniques tested by </w:t>
      </w:r>
      <w:proofErr w:type="spellStart"/>
      <w:r w:rsidRPr="00B87851">
        <w:rPr>
          <w:rFonts w:asciiTheme="majorHAnsi" w:hAnsiTheme="majorHAnsi" w:cstheme="majorHAnsi"/>
          <w:u w:val="single"/>
        </w:rPr>
        <w:t>DarkSat</w:t>
      </w:r>
      <w:proofErr w:type="spellEnd"/>
      <w:r w:rsidRPr="00B87851">
        <w:rPr>
          <w:rFonts w:asciiTheme="majorHAnsi" w:hAnsiTheme="majorHAnsi" w:cstheme="majorHAnsi"/>
          <w:u w:val="single"/>
        </w:rPr>
        <w:t xml:space="preserve"> are far from a sufficient solution, SpaceX has continued to develop other ways to further reduce spacecraft brightness</w:t>
      </w:r>
      <w:r w:rsidRPr="00B87851">
        <w:rPr>
          <w:rFonts w:asciiTheme="majorHAnsi" w:hAnsiTheme="majorHAnsi" w:cstheme="majorHAnsi"/>
          <w:sz w:val="14"/>
        </w:rPr>
        <w:t xml:space="preserve">. The company’s second attempt at a darkened satellite, </w:t>
      </w:r>
      <w:proofErr w:type="spellStart"/>
      <w:r w:rsidRPr="00B87851">
        <w:rPr>
          <w:rFonts w:asciiTheme="majorHAnsi" w:hAnsiTheme="majorHAnsi" w:cstheme="majorHAnsi"/>
          <w:sz w:val="14"/>
        </w:rPr>
        <w:t>VisorSat</w:t>
      </w:r>
      <w:proofErr w:type="spellEnd"/>
      <w:r w:rsidRPr="00B87851">
        <w:rPr>
          <w:rFonts w:asciiTheme="majorHAnsi" w:hAnsiTheme="majorHAnsi" w:cstheme="majorHAnsi"/>
          <w:sz w:val="14"/>
        </w:rPr>
        <w:t xml:space="preserve">, uses a black sunshade to reduce light reflection. The first spacecraft with this design was launched on June 3. Astronomers are hoping to observe </w:t>
      </w:r>
      <w:proofErr w:type="spellStart"/>
      <w:r w:rsidRPr="00B87851">
        <w:rPr>
          <w:rFonts w:asciiTheme="majorHAnsi" w:hAnsiTheme="majorHAnsi" w:cstheme="majorHAnsi"/>
          <w:sz w:val="14"/>
        </w:rPr>
        <w:t>VisorSat</w:t>
      </w:r>
      <w:proofErr w:type="spellEnd"/>
      <w:r w:rsidRPr="00B87851">
        <w:rPr>
          <w:rFonts w:asciiTheme="majorHAnsi" w:hAnsiTheme="majorHAnsi" w:cstheme="majorHAnsi"/>
          <w:sz w:val="14"/>
        </w:rPr>
        <w:t xml:space="preserve"> and compare it with </w:t>
      </w:r>
      <w:proofErr w:type="spellStart"/>
      <w:r w:rsidRPr="00B87851">
        <w:rPr>
          <w:rFonts w:asciiTheme="majorHAnsi" w:hAnsiTheme="majorHAnsi" w:cstheme="majorHAnsi"/>
          <w:sz w:val="14"/>
        </w:rPr>
        <w:t>DarkSat</w:t>
      </w:r>
      <w:proofErr w:type="spellEnd"/>
      <w:r w:rsidRPr="00B87851">
        <w:rPr>
          <w:rFonts w:asciiTheme="majorHAnsi" w:hAnsiTheme="majorHAnsi" w:cstheme="majorHAnsi"/>
          <w:sz w:val="14"/>
        </w:rPr>
        <w:t xml:space="preserve"> once observatories reopen, following the COVID-19 shutdown. </w:t>
      </w:r>
      <w:r w:rsidRPr="00B87851">
        <w:rPr>
          <w:rFonts w:asciiTheme="majorHAnsi" w:hAnsiTheme="majorHAnsi" w:cstheme="majorHAnsi"/>
          <w:u w:val="single"/>
        </w:rPr>
        <w:t xml:space="preserve">Even before any detailed observations of </w:t>
      </w:r>
      <w:proofErr w:type="spellStart"/>
      <w:r w:rsidRPr="00B87851">
        <w:rPr>
          <w:rFonts w:asciiTheme="majorHAnsi" w:hAnsiTheme="majorHAnsi" w:cstheme="majorHAnsi"/>
          <w:u w:val="single"/>
        </w:rPr>
        <w:t>VisorSat</w:t>
      </w:r>
      <w:proofErr w:type="spellEnd"/>
      <w:r w:rsidRPr="00B87851">
        <w:rPr>
          <w:rFonts w:asciiTheme="majorHAnsi" w:hAnsiTheme="majorHAnsi" w:cstheme="majorHAnsi"/>
          <w:u w:val="single"/>
        </w:rPr>
        <w:t xml:space="preserve"> have been made, SpaceX seems to have doubled down on the new model.</w:t>
      </w:r>
      <w:r w:rsidRPr="00B87851">
        <w:rPr>
          <w:rFonts w:asciiTheme="majorHAnsi" w:hAnsiTheme="majorHAnsi" w:cstheme="majorHAnsi"/>
          <w:sz w:val="14"/>
        </w:rPr>
        <w:t xml:space="preserve"> All the satellites in the two </w:t>
      </w:r>
      <w:proofErr w:type="spellStart"/>
      <w:r w:rsidRPr="00B87851">
        <w:rPr>
          <w:rFonts w:asciiTheme="majorHAnsi" w:hAnsiTheme="majorHAnsi" w:cstheme="majorHAnsi"/>
          <w:sz w:val="14"/>
        </w:rPr>
        <w:t>Starlink</w:t>
      </w:r>
      <w:proofErr w:type="spellEnd"/>
      <w:r w:rsidRPr="00B87851">
        <w:rPr>
          <w:rFonts w:asciiTheme="majorHAnsi" w:hAnsiTheme="majorHAnsi" w:cstheme="majorHAnsi"/>
          <w:sz w:val="14"/>
        </w:rPr>
        <w:t xml:space="preserve"> batches launched in mid-June and early August were </w:t>
      </w:r>
      <w:proofErr w:type="spellStart"/>
      <w:r w:rsidRPr="00B87851">
        <w:rPr>
          <w:rFonts w:asciiTheme="majorHAnsi" w:hAnsiTheme="majorHAnsi" w:cstheme="majorHAnsi"/>
          <w:sz w:val="14"/>
        </w:rPr>
        <w:t>VisorSats</w:t>
      </w:r>
      <w:proofErr w:type="spellEnd"/>
      <w:r w:rsidRPr="00B87851">
        <w:rPr>
          <w:rFonts w:asciiTheme="majorHAnsi" w:hAnsiTheme="majorHAnsi" w:cstheme="majorHAnsi"/>
          <w:sz w:val="14"/>
        </w:rPr>
        <w:t xml:space="preserve">, with each carrying its own sunshade. newsletter promo Sign up for Scientific American’s free newsletters. Sign Up Astronomers are not yet sure whether darkening methods such as </w:t>
      </w:r>
      <w:proofErr w:type="spellStart"/>
      <w:r w:rsidRPr="00B87851">
        <w:rPr>
          <w:rFonts w:asciiTheme="majorHAnsi" w:hAnsiTheme="majorHAnsi" w:cstheme="majorHAnsi"/>
          <w:sz w:val="14"/>
        </w:rPr>
        <w:t>DarkSat</w:t>
      </w:r>
      <w:proofErr w:type="spellEnd"/>
      <w:r w:rsidRPr="00B87851">
        <w:rPr>
          <w:rFonts w:asciiTheme="majorHAnsi" w:hAnsiTheme="majorHAnsi" w:cstheme="majorHAnsi"/>
          <w:sz w:val="14"/>
        </w:rPr>
        <w:t xml:space="preserve"> and </w:t>
      </w:r>
      <w:proofErr w:type="spellStart"/>
      <w:r w:rsidRPr="00B87851">
        <w:rPr>
          <w:rFonts w:asciiTheme="majorHAnsi" w:hAnsiTheme="majorHAnsi" w:cstheme="majorHAnsi"/>
          <w:sz w:val="14"/>
        </w:rPr>
        <w:t>VisorSat</w:t>
      </w:r>
      <w:proofErr w:type="spellEnd"/>
      <w:r w:rsidRPr="00B87851">
        <w:rPr>
          <w:rFonts w:asciiTheme="majorHAnsi" w:hAnsiTheme="majorHAnsi" w:cstheme="majorHAnsi"/>
          <w:sz w:val="14"/>
        </w:rPr>
        <w:t xml:space="preserve"> are the solution. Of the SATCON1 report’s 10 recommendations, only one asks satellite operators to use darkening techniques. The others suggest deploying satellites in orbits below 600 kilometers to minimize their nighttime glare, controlling their orientations in space to reflect less sunlight, developing ways to remove their trails from astronomical observations and making their orbital information available so astronomers can point telescopes away from them. By some mix of approaches from this menu of options, it is hoped, the problem can be managed. Even so, the advent of satellite </w:t>
      </w:r>
      <w:proofErr w:type="spellStart"/>
      <w:r w:rsidRPr="00B87851">
        <w:rPr>
          <w:rFonts w:asciiTheme="majorHAnsi" w:hAnsiTheme="majorHAnsi" w:cstheme="majorHAnsi"/>
          <w:sz w:val="14"/>
        </w:rPr>
        <w:t>megaconstellations</w:t>
      </w:r>
      <w:proofErr w:type="spellEnd"/>
      <w:r w:rsidRPr="00B87851">
        <w:rPr>
          <w:rFonts w:asciiTheme="majorHAnsi" w:hAnsiTheme="majorHAnsi" w:cstheme="majorHAnsi"/>
          <w:sz w:val="14"/>
        </w:rPr>
        <w:t xml:space="preserve"> may have made further degradation of astronomers’ view of the night sky inevitable. ADVERTISEMENT For now </w:t>
      </w:r>
      <w:proofErr w:type="spellStart"/>
      <w:r w:rsidRPr="00B87851">
        <w:rPr>
          <w:rFonts w:asciiTheme="majorHAnsi" w:hAnsiTheme="majorHAnsi" w:cstheme="majorHAnsi"/>
          <w:sz w:val="14"/>
        </w:rPr>
        <w:t>Tregloan</w:t>
      </w:r>
      <w:proofErr w:type="spellEnd"/>
      <w:r w:rsidRPr="00B87851">
        <w:rPr>
          <w:rFonts w:asciiTheme="majorHAnsi" w:hAnsiTheme="majorHAnsi" w:cstheme="majorHAnsi"/>
          <w:sz w:val="14"/>
        </w:rPr>
        <w:t>-Reed is comforted by the fact that SpaceX is taking the problems seriously</w:t>
      </w:r>
      <w:r w:rsidRPr="00B87851">
        <w:rPr>
          <w:rFonts w:asciiTheme="majorHAnsi" w:hAnsiTheme="majorHAnsi" w:cstheme="majorHAnsi"/>
          <w:u w:val="single"/>
        </w:rPr>
        <w:t xml:space="preserve">. “The development of both </w:t>
      </w:r>
      <w:proofErr w:type="spellStart"/>
      <w:r w:rsidRPr="00B87851">
        <w:rPr>
          <w:rFonts w:asciiTheme="majorHAnsi" w:hAnsiTheme="majorHAnsi" w:cstheme="majorHAnsi"/>
          <w:u w:val="single"/>
        </w:rPr>
        <w:t>DarkSat</w:t>
      </w:r>
      <w:proofErr w:type="spellEnd"/>
      <w:r w:rsidRPr="00B87851">
        <w:rPr>
          <w:rFonts w:asciiTheme="majorHAnsi" w:hAnsiTheme="majorHAnsi" w:cstheme="majorHAnsi"/>
          <w:u w:val="single"/>
        </w:rPr>
        <w:t xml:space="preserve"> and the new </w:t>
      </w:r>
      <w:proofErr w:type="spellStart"/>
      <w:r w:rsidRPr="00B87851">
        <w:rPr>
          <w:rFonts w:asciiTheme="majorHAnsi" w:hAnsiTheme="majorHAnsi" w:cstheme="majorHAnsi"/>
          <w:u w:val="single"/>
        </w:rPr>
        <w:t>VisorSat</w:t>
      </w:r>
      <w:proofErr w:type="spellEnd"/>
      <w:r w:rsidRPr="00B87851">
        <w:rPr>
          <w:rFonts w:asciiTheme="majorHAnsi" w:hAnsiTheme="majorHAnsi" w:cstheme="majorHAnsi"/>
          <w:u w:val="single"/>
        </w:rPr>
        <w:t xml:space="preserve"> shows that </w:t>
      </w:r>
      <w:proofErr w:type="spellStart"/>
      <w:r w:rsidRPr="00B87851">
        <w:rPr>
          <w:rFonts w:asciiTheme="majorHAnsi" w:hAnsiTheme="majorHAnsi" w:cstheme="majorHAnsi"/>
          <w:u w:val="single"/>
        </w:rPr>
        <w:t>Starlink</w:t>
      </w:r>
      <w:proofErr w:type="spellEnd"/>
      <w:r w:rsidRPr="00B87851">
        <w:rPr>
          <w:rFonts w:asciiTheme="majorHAnsi" w:hAnsiTheme="majorHAnsi" w:cstheme="majorHAnsi"/>
          <w:u w:val="single"/>
        </w:rPr>
        <w:t xml:space="preserve"> appears to be dedicated to mitigating the impact” of its satellites on both astronomers and backyard stargazers, he says. </w:t>
      </w:r>
      <w:r w:rsidRPr="00B87851">
        <w:rPr>
          <w:rFonts w:asciiTheme="majorHAnsi" w:hAnsiTheme="majorHAnsi" w:cstheme="majorHAnsi"/>
          <w:sz w:val="14"/>
        </w:rPr>
        <w:t xml:space="preserve">The spirit of collaboration at the SATCON1 workshop and the creation of the report that followed it are also promising, according to Patrick McCarthy, director of the NSF’s </w:t>
      </w:r>
      <w:proofErr w:type="spellStart"/>
      <w:r w:rsidRPr="00B87851">
        <w:rPr>
          <w:rFonts w:asciiTheme="majorHAnsi" w:hAnsiTheme="majorHAnsi" w:cstheme="majorHAnsi"/>
          <w:sz w:val="14"/>
        </w:rPr>
        <w:t>NOIRLab</w:t>
      </w:r>
      <w:proofErr w:type="spellEnd"/>
      <w:r w:rsidRPr="00B87851">
        <w:rPr>
          <w:rFonts w:asciiTheme="majorHAnsi" w:hAnsiTheme="majorHAnsi" w:cstheme="majorHAnsi"/>
          <w:sz w:val="14"/>
        </w:rPr>
        <w:t>, which produced the report with the AAS. “I hope that the collegiality and spirit of partnership between astronomers and commercial satellite operators will expand ... and that it will continue to prove useful and productive,” he said in a statement in late August. SATCON2, the next workshop bringing together astronomers and satellite constellation operators, is planned for early to mid-2021. It will be geared toward tackling policy and regulation. With the prospect of hundreds of satellites being launched in the meantime, Rawls stresses the urgency and importance of the issue. “This is only going to accelerate,” she says. “And it’s a long-term precedent. It’s a question of what kind of sky you want your grandkids to have.”</w:t>
      </w:r>
    </w:p>
    <w:p w14:paraId="27AD53F7" w14:textId="1A60FEEA" w:rsidR="00546CFD" w:rsidRPr="00B87851" w:rsidRDefault="00546CFD" w:rsidP="00352120">
      <w:pPr>
        <w:rPr>
          <w:rFonts w:asciiTheme="majorHAnsi" w:hAnsiTheme="majorHAnsi" w:cstheme="majorHAnsi"/>
          <w:sz w:val="14"/>
        </w:rPr>
      </w:pPr>
    </w:p>
    <w:p w14:paraId="663948FA" w14:textId="77777777" w:rsidR="00D90D11" w:rsidRPr="00B87851" w:rsidRDefault="00D90D11" w:rsidP="00D90D11">
      <w:pPr>
        <w:pStyle w:val="Heading4"/>
        <w:rPr>
          <w:rFonts w:asciiTheme="majorHAnsi" w:hAnsiTheme="majorHAnsi" w:cstheme="majorHAnsi"/>
        </w:rPr>
      </w:pPr>
      <w:r w:rsidRPr="00B87851">
        <w:rPr>
          <w:rFonts w:asciiTheme="majorHAnsi" w:hAnsiTheme="majorHAnsi" w:cstheme="majorHAnsi"/>
        </w:rPr>
        <w:t xml:space="preserve">Newest research from NASA proves any threat is at least a </w:t>
      </w:r>
      <w:r w:rsidRPr="00B87851">
        <w:rPr>
          <w:rFonts w:asciiTheme="majorHAnsi" w:hAnsiTheme="majorHAnsi" w:cstheme="majorHAnsi"/>
          <w:u w:val="single"/>
        </w:rPr>
        <w:t>thousand years</w:t>
      </w:r>
      <w:r w:rsidRPr="00B87851">
        <w:rPr>
          <w:rFonts w:asciiTheme="majorHAnsi" w:hAnsiTheme="majorHAnsi" w:cstheme="majorHAnsi"/>
        </w:rPr>
        <w:t xml:space="preserve"> away </w:t>
      </w:r>
    </w:p>
    <w:p w14:paraId="3EB18074" w14:textId="77777777" w:rsidR="00D90D11" w:rsidRPr="00B87851" w:rsidRDefault="00D90D11" w:rsidP="00D90D11">
      <w:pPr>
        <w:rPr>
          <w:rFonts w:asciiTheme="majorHAnsi" w:hAnsiTheme="majorHAnsi" w:cstheme="majorHAnsi"/>
        </w:rPr>
      </w:pPr>
      <w:r w:rsidRPr="00B87851">
        <w:rPr>
          <w:rStyle w:val="Style13ptBold"/>
          <w:rFonts w:asciiTheme="majorHAnsi" w:hAnsiTheme="majorHAnsi" w:cstheme="majorHAnsi"/>
        </w:rPr>
        <w:t>Mack 19</w:t>
      </w:r>
      <w:r w:rsidRPr="00B87851">
        <w:rPr>
          <w:rFonts w:asciiTheme="majorHAnsi" w:hAnsiTheme="majorHAnsi" w:cstheme="majorHAnsi"/>
        </w:rPr>
        <w:t xml:space="preserve"> (Eric, “NASA says city-smashing asteroids aren't so common,” 6-27, </w:t>
      </w:r>
      <w:hyperlink r:id="rId34" w:history="1">
        <w:r w:rsidRPr="00B87851">
          <w:rPr>
            <w:rStyle w:val="Hyperlink"/>
            <w:rFonts w:asciiTheme="majorHAnsi" w:hAnsiTheme="majorHAnsi" w:cstheme="majorHAnsi"/>
          </w:rPr>
          <w:t>https://www.cnet.com/news/nasa-says-city-smashing-asteroids-arent-so-common/</w:t>
        </w:r>
      </w:hyperlink>
      <w:r w:rsidRPr="00B87851">
        <w:rPr>
          <w:rFonts w:asciiTheme="majorHAnsi" w:hAnsiTheme="majorHAnsi" w:cstheme="majorHAnsi"/>
        </w:rPr>
        <w:t xml:space="preserve">) </w:t>
      </w:r>
    </w:p>
    <w:p w14:paraId="3A99AF9E" w14:textId="77777777" w:rsidR="00D90D11" w:rsidRPr="00B87851" w:rsidRDefault="00D90D11" w:rsidP="00D90D11">
      <w:pPr>
        <w:rPr>
          <w:rFonts w:asciiTheme="majorHAnsi" w:hAnsiTheme="majorHAnsi" w:cstheme="majorHAnsi"/>
        </w:rPr>
      </w:pPr>
      <w:r w:rsidRPr="00B87851">
        <w:rPr>
          <w:rStyle w:val="StyleUnderline"/>
          <w:rFonts w:asciiTheme="majorHAnsi" w:hAnsiTheme="majorHAnsi" w:cstheme="majorHAnsi"/>
        </w:rPr>
        <w:t xml:space="preserve">Asteroids are all around us, but we shouldn't be losing sleep over the big </w:t>
      </w:r>
      <w:proofErr w:type="gramStart"/>
      <w:r w:rsidRPr="00B87851">
        <w:rPr>
          <w:rStyle w:val="StyleUnderline"/>
          <w:rFonts w:asciiTheme="majorHAnsi" w:hAnsiTheme="majorHAnsi" w:cstheme="majorHAnsi"/>
        </w:rPr>
        <w:t>buggers</w:t>
      </w:r>
      <w:proofErr w:type="gramEnd"/>
      <w:r w:rsidRPr="00B87851">
        <w:rPr>
          <w:rFonts w:asciiTheme="majorHAnsi" w:hAnsiTheme="majorHAnsi" w:cstheme="majorHAnsi"/>
        </w:rPr>
        <w:t xml:space="preserve">. A small space rock was spotted just before slamming into the atmosphere last weekend, and </w:t>
      </w:r>
      <w:r w:rsidRPr="00B87851">
        <w:rPr>
          <w:rStyle w:val="StyleUnderline"/>
          <w:rFonts w:asciiTheme="majorHAnsi" w:hAnsiTheme="majorHAnsi" w:cstheme="majorHAnsi"/>
        </w:rPr>
        <w:t xml:space="preserve">over 20,000 near-earth asteroids have been cataloged, but </w:t>
      </w:r>
      <w:r w:rsidRPr="00B87851">
        <w:rPr>
          <w:rStyle w:val="Emphasis"/>
          <w:rFonts w:asciiTheme="majorHAnsi" w:hAnsiTheme="majorHAnsi" w:cstheme="majorHAnsi"/>
        </w:rPr>
        <w:t>new research from NASA</w:t>
      </w:r>
      <w:r w:rsidRPr="00B87851">
        <w:rPr>
          <w:rStyle w:val="StyleUnderline"/>
          <w:rFonts w:asciiTheme="majorHAnsi" w:hAnsiTheme="majorHAnsi" w:cstheme="majorHAnsi"/>
        </w:rPr>
        <w:t xml:space="preserve"> finds impacts that could do serious damage </w:t>
      </w:r>
      <w:r w:rsidRPr="00B87851">
        <w:rPr>
          <w:rStyle w:val="Emphasis"/>
          <w:rFonts w:asciiTheme="majorHAnsi" w:hAnsiTheme="majorHAnsi" w:cstheme="majorHAnsi"/>
        </w:rPr>
        <w:t xml:space="preserve">aren't very frequent. </w:t>
      </w:r>
      <w:r w:rsidRPr="00B87851">
        <w:rPr>
          <w:rFonts w:asciiTheme="majorHAnsi" w:hAnsiTheme="majorHAnsi" w:cstheme="majorHAnsi"/>
        </w:rPr>
        <w:t xml:space="preserve">Perhaps </w:t>
      </w:r>
      <w:r w:rsidRPr="00B87851">
        <w:rPr>
          <w:rStyle w:val="StyleUnderline"/>
          <w:rFonts w:asciiTheme="majorHAnsi" w:hAnsiTheme="majorHAnsi" w:cstheme="majorHAnsi"/>
        </w:rPr>
        <w:t xml:space="preserve">the last time an asteroid large enough to inflict serious hurt on a limited part of the </w:t>
      </w:r>
      <w:r w:rsidRPr="00B87851">
        <w:rPr>
          <w:rStyle w:val="Emphasis"/>
          <w:rFonts w:asciiTheme="majorHAnsi" w:hAnsiTheme="majorHAnsi" w:cstheme="majorHAnsi"/>
        </w:rPr>
        <w:t>Earth</w:t>
      </w:r>
      <w:r w:rsidRPr="00B87851">
        <w:rPr>
          <w:rStyle w:val="StyleUnderline"/>
          <w:rFonts w:asciiTheme="majorHAnsi" w:hAnsiTheme="majorHAnsi" w:cstheme="majorHAnsi"/>
        </w:rPr>
        <w:t>'s surface (we're not talking</w:t>
      </w:r>
      <w:r w:rsidRPr="00B87851">
        <w:rPr>
          <w:rFonts w:asciiTheme="majorHAnsi" w:hAnsiTheme="majorHAnsi" w:cstheme="majorHAnsi"/>
        </w:rPr>
        <w:t xml:space="preserve"> about an </w:t>
      </w:r>
      <w:r w:rsidRPr="00B87851">
        <w:rPr>
          <w:rStyle w:val="StyleUnderline"/>
          <w:rFonts w:asciiTheme="majorHAnsi" w:hAnsiTheme="majorHAnsi" w:cstheme="majorHAnsi"/>
        </w:rPr>
        <w:t>extinction-level</w:t>
      </w:r>
      <w:r w:rsidRPr="00B87851">
        <w:rPr>
          <w:rFonts w:asciiTheme="majorHAnsi" w:hAnsiTheme="majorHAnsi" w:cstheme="majorHAnsi"/>
        </w:rPr>
        <w:t xml:space="preserve"> space rock like the one that ended the dinosaurs) </w:t>
      </w:r>
      <w:r w:rsidRPr="00B87851">
        <w:rPr>
          <w:rStyle w:val="StyleUnderline"/>
          <w:rFonts w:asciiTheme="majorHAnsi" w:hAnsiTheme="majorHAnsi" w:cstheme="majorHAnsi"/>
        </w:rPr>
        <w:t>came knocking was in 1908.</w:t>
      </w:r>
      <w:r w:rsidRPr="00B87851">
        <w:rPr>
          <w:rFonts w:asciiTheme="majorHAnsi" w:hAnsiTheme="majorHAnsi" w:cstheme="majorHAnsi"/>
        </w:rPr>
        <w:t xml:space="preserve"> In June of that year, the so-called Tunguska Event impacted an unpopulated part of Siberia and was witnessed by only a handful of people, but it flattened 500,000 acres of forest, scorched the </w:t>
      </w:r>
      <w:proofErr w:type="gramStart"/>
      <w:r w:rsidRPr="00B87851">
        <w:rPr>
          <w:rFonts w:asciiTheme="majorHAnsi" w:hAnsiTheme="majorHAnsi" w:cstheme="majorHAnsi"/>
        </w:rPr>
        <w:t>Earth</w:t>
      </w:r>
      <w:proofErr w:type="gramEnd"/>
      <w:r w:rsidRPr="00B87851">
        <w:rPr>
          <w:rFonts w:asciiTheme="majorHAnsi" w:hAnsiTheme="majorHAnsi" w:cstheme="majorHAnsi"/>
        </w:rPr>
        <w:t xml:space="preserve"> and knocked people out of their chairs 40 miles away </w:t>
      </w:r>
      <w:r w:rsidRPr="00B87851">
        <w:rPr>
          <w:rFonts w:asciiTheme="majorHAnsi" w:hAnsiTheme="majorHAnsi" w:cstheme="majorHAnsi"/>
        </w:rPr>
        <w:lastRenderedPageBreak/>
        <w:t xml:space="preserve">(64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B87851">
        <w:rPr>
          <w:rStyle w:val="StyleUnderline"/>
          <w:rFonts w:asciiTheme="majorHAnsi" w:hAnsiTheme="majorHAnsi" w:cstheme="majorHAnsi"/>
        </w:rPr>
        <w:t xml:space="preserve">when researchers revisited the Tunguska Event with the help of computer models and </w:t>
      </w:r>
      <w:proofErr w:type="spellStart"/>
      <w:r w:rsidRPr="00B87851">
        <w:rPr>
          <w:rStyle w:val="StyleUnderline"/>
          <w:rFonts w:asciiTheme="majorHAnsi" w:hAnsiTheme="majorHAnsi" w:cstheme="majorHAnsi"/>
        </w:rPr>
        <w:t>tooked</w:t>
      </w:r>
      <w:proofErr w:type="spellEnd"/>
      <w:r w:rsidRPr="00B87851">
        <w:rPr>
          <w:rStyle w:val="StyleUnderline"/>
          <w:rFonts w:asciiTheme="majorHAnsi" w:hAnsiTheme="majorHAnsi" w:cstheme="majorHAnsi"/>
        </w:rPr>
        <w:t xml:space="preserve"> into account the latest data on the population of asteroids in our neighborhood, they found that such major impacts are </w:t>
      </w:r>
      <w:r w:rsidRPr="00B87851">
        <w:rPr>
          <w:rStyle w:val="Emphasis"/>
          <w:rFonts w:asciiTheme="majorHAnsi" w:hAnsiTheme="majorHAnsi" w:cstheme="majorHAnsi"/>
        </w:rPr>
        <w:t>exceedingly rare</w:t>
      </w:r>
      <w:r w:rsidRPr="00B87851">
        <w:rPr>
          <w:rFonts w:asciiTheme="majorHAnsi" w:hAnsiTheme="majorHAnsi" w:cstheme="majorHAnsi"/>
        </w:rPr>
        <w:t xml:space="preserve">. The results, published in the journal Icarus, find that </w:t>
      </w:r>
      <w:r w:rsidRPr="00B87851">
        <w:rPr>
          <w:rStyle w:val="StyleUnderline"/>
          <w:rFonts w:asciiTheme="majorHAnsi" w:hAnsiTheme="majorHAnsi" w:cstheme="majorHAnsi"/>
        </w:rPr>
        <w:t xml:space="preserve">such a powerful impact should only be expected roughly </w:t>
      </w:r>
      <w:r w:rsidRPr="00B87851">
        <w:rPr>
          <w:rStyle w:val="Emphasis"/>
          <w:rFonts w:asciiTheme="majorHAnsi" w:hAnsiTheme="majorHAnsi" w:cstheme="majorHAnsi"/>
        </w:rPr>
        <w:t>every thousand years or longer</w:t>
      </w:r>
      <w:r w:rsidRPr="00B87851">
        <w:rPr>
          <w:rFonts w:asciiTheme="majorHAnsi" w:hAnsiTheme="majorHAnsi" w:cstheme="majorHAnsi"/>
        </w:rPr>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B87851">
        <w:rPr>
          <w:rFonts w:asciiTheme="majorHAnsi" w:hAnsiTheme="majorHAnsi" w:cstheme="majorHAnsi"/>
        </w:rPr>
        <w:t>Lorien</w:t>
      </w:r>
      <w:proofErr w:type="spellEnd"/>
      <w:r w:rsidRPr="00B87851">
        <w:rPr>
          <w:rFonts w:asciiTheme="majorHAnsi" w:hAnsiTheme="majorHAnsi" w:cstheme="majorHAnsi"/>
        </w:rPr>
        <w:t xml:space="preserve"> Wheeler. "However, </w:t>
      </w:r>
      <w:r w:rsidRPr="00B87851">
        <w:rPr>
          <w:rStyle w:val="StyleUnderline"/>
          <w:rFonts w:asciiTheme="majorHAnsi" w:hAnsiTheme="majorHAnsi" w:cstheme="majorHAnsi"/>
        </w:rPr>
        <w:t>recent advancements in computational models, along with analyses of the Chelyabinsk and other meteor events, are helping to improve our understanding of these factors so that we can better evaluate potential asteroid threats in the future</w:t>
      </w:r>
      <w:r w:rsidRPr="00B87851">
        <w:rPr>
          <w:rFonts w:asciiTheme="majorHAnsi" w:hAnsiTheme="majorHAnsi" w:cstheme="majorHAnsi"/>
        </w:rPr>
        <w:t>."</w:t>
      </w:r>
    </w:p>
    <w:p w14:paraId="16200A56" w14:textId="77777777" w:rsidR="00D90D11" w:rsidRPr="00B87851" w:rsidRDefault="00D90D11" w:rsidP="00352120">
      <w:pPr>
        <w:rPr>
          <w:rFonts w:asciiTheme="majorHAnsi" w:hAnsiTheme="majorHAnsi" w:cstheme="majorHAnsi"/>
          <w:sz w:val="14"/>
        </w:rPr>
      </w:pPr>
    </w:p>
    <w:p w14:paraId="234394C2" w14:textId="6D0169D5" w:rsidR="00352120" w:rsidRPr="00B87851" w:rsidRDefault="00352120" w:rsidP="00352120">
      <w:pPr>
        <w:pStyle w:val="Heading3"/>
        <w:rPr>
          <w:rFonts w:asciiTheme="majorHAnsi" w:hAnsiTheme="majorHAnsi" w:cstheme="majorHAnsi"/>
        </w:rPr>
      </w:pPr>
      <w:r w:rsidRPr="00B87851">
        <w:rPr>
          <w:rFonts w:asciiTheme="majorHAnsi" w:hAnsiTheme="majorHAnsi" w:cstheme="majorHAnsi"/>
        </w:rPr>
        <w:lastRenderedPageBreak/>
        <w:t xml:space="preserve">adv </w:t>
      </w:r>
      <w:r w:rsidR="005824FB" w:rsidRPr="00B87851">
        <w:rPr>
          <w:rFonts w:asciiTheme="majorHAnsi" w:hAnsiTheme="majorHAnsi" w:cstheme="majorHAnsi"/>
        </w:rPr>
        <w:t>3</w:t>
      </w:r>
    </w:p>
    <w:p w14:paraId="3CACE337" w14:textId="6FD7E52C" w:rsidR="006D5E72" w:rsidRPr="00B87851" w:rsidRDefault="00C61EB8" w:rsidP="006D5E72">
      <w:pPr>
        <w:rPr>
          <w:rFonts w:asciiTheme="majorHAnsi" w:hAnsiTheme="majorHAnsi" w:cstheme="majorHAnsi"/>
        </w:rPr>
      </w:pPr>
      <w:r w:rsidRPr="00B87851">
        <w:rPr>
          <w:rFonts w:asciiTheme="majorHAnsi" w:hAnsiTheme="majorHAnsi" w:cstheme="majorHAnsi"/>
        </w:rPr>
        <w:t xml:space="preserve">1] about the </w:t>
      </w:r>
      <w:proofErr w:type="gramStart"/>
      <w:r w:rsidRPr="00B87851">
        <w:rPr>
          <w:rFonts w:asciiTheme="majorHAnsi" w:hAnsiTheme="majorHAnsi" w:cstheme="majorHAnsi"/>
        </w:rPr>
        <w:t>fucking</w:t>
      </w:r>
      <w:proofErr w:type="gramEnd"/>
      <w:r w:rsidRPr="00B87851">
        <w:rPr>
          <w:rFonts w:asciiTheme="majorHAnsi" w:hAnsiTheme="majorHAnsi" w:cstheme="majorHAnsi"/>
        </w:rPr>
        <w:t xml:space="preserve"> </w:t>
      </w:r>
      <w:proofErr w:type="spellStart"/>
      <w:r w:rsidRPr="00B87851">
        <w:rPr>
          <w:rFonts w:asciiTheme="majorHAnsi" w:hAnsiTheme="majorHAnsi" w:cstheme="majorHAnsi"/>
        </w:rPr>
        <w:t>dinos</w:t>
      </w:r>
      <w:proofErr w:type="spellEnd"/>
      <w:r w:rsidRPr="00B87851">
        <w:rPr>
          <w:rFonts w:asciiTheme="majorHAnsi" w:hAnsiTheme="majorHAnsi" w:cstheme="majorHAnsi"/>
        </w:rPr>
        <w:t xml:space="preserve"> </w:t>
      </w:r>
    </w:p>
    <w:p w14:paraId="487FAD03" w14:textId="77777777" w:rsidR="00C61EB8" w:rsidRPr="00B87851" w:rsidRDefault="00C61EB8" w:rsidP="006D5E72">
      <w:pPr>
        <w:rPr>
          <w:rFonts w:asciiTheme="majorHAnsi" w:hAnsiTheme="majorHAnsi" w:cstheme="majorHAnsi"/>
        </w:rPr>
      </w:pPr>
    </w:p>
    <w:p w14:paraId="73C33E7C" w14:textId="77777777" w:rsidR="00D90D11" w:rsidRPr="00B87851" w:rsidRDefault="00D90D11" w:rsidP="00D90D11">
      <w:pPr>
        <w:keepNext/>
        <w:keepLines/>
        <w:spacing w:before="40"/>
        <w:outlineLvl w:val="3"/>
        <w:rPr>
          <w:rFonts w:asciiTheme="majorHAnsi" w:eastAsiaTheme="majorEastAsia" w:hAnsiTheme="majorHAnsi" w:cstheme="majorHAnsi"/>
          <w:b/>
          <w:iCs/>
          <w:sz w:val="26"/>
        </w:rPr>
      </w:pPr>
      <w:r w:rsidRPr="00B87851">
        <w:rPr>
          <w:rFonts w:asciiTheme="majorHAnsi" w:eastAsiaTheme="majorEastAsia" w:hAnsiTheme="majorHAnsi" w:cstheme="majorHAnsi"/>
          <w:b/>
          <w:iCs/>
          <w:sz w:val="26"/>
        </w:rPr>
        <w:t xml:space="preserve">Ozone impact is hype – emissions not key, ozone hole not dangerous </w:t>
      </w:r>
    </w:p>
    <w:p w14:paraId="2441201F" w14:textId="77777777" w:rsidR="00D90D11" w:rsidRPr="00B87851" w:rsidRDefault="00D90D11" w:rsidP="00D90D11">
      <w:pPr>
        <w:rPr>
          <w:rFonts w:asciiTheme="majorHAnsi" w:hAnsiTheme="majorHAnsi" w:cstheme="majorHAnsi"/>
          <w:sz w:val="16"/>
        </w:rPr>
      </w:pPr>
      <w:r w:rsidRPr="00B87851">
        <w:rPr>
          <w:rFonts w:asciiTheme="majorHAnsi" w:hAnsiTheme="majorHAnsi" w:cstheme="majorHAnsi"/>
          <w:b/>
        </w:rPr>
        <w:t>Ridley 14</w:t>
      </w:r>
      <w:r w:rsidRPr="00B87851">
        <w:rPr>
          <w:rFonts w:asciiTheme="majorHAnsi" w:hAnsiTheme="majorHAnsi" w:cstheme="majorHAnsi"/>
          <w:sz w:val="16"/>
        </w:rPr>
        <w:t xml:space="preserve"> -- Matthew White Ridley, 5th Viscount Ridley DL FRSL </w:t>
      </w:r>
      <w:proofErr w:type="spellStart"/>
      <w:r w:rsidRPr="00B87851">
        <w:rPr>
          <w:rFonts w:asciiTheme="majorHAnsi" w:hAnsiTheme="majorHAnsi" w:cstheme="majorHAnsi"/>
          <w:sz w:val="16"/>
        </w:rPr>
        <w:t>FMedSci</w:t>
      </w:r>
      <w:proofErr w:type="spellEnd"/>
      <w:r w:rsidRPr="00B87851">
        <w:rPr>
          <w:rFonts w:asciiTheme="majorHAnsi" w:hAnsiTheme="majorHAnsi" w:cstheme="majorHAnsi"/>
          <w:sz w:val="16"/>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17A0F83" w14:textId="6C40E9E2" w:rsidR="00D90D11" w:rsidRPr="00B87851" w:rsidRDefault="00D90D11" w:rsidP="00D90D11">
      <w:pPr>
        <w:rPr>
          <w:rFonts w:asciiTheme="majorHAnsi" w:hAnsiTheme="majorHAnsi" w:cstheme="majorHAnsi"/>
          <w:sz w:val="12"/>
        </w:rPr>
      </w:pPr>
      <w:r w:rsidRPr="00B87851">
        <w:rPr>
          <w:rFonts w:asciiTheme="majorHAnsi" w:hAnsiTheme="majorHAnsi" w:cstheme="majorHAnsi"/>
          <w:b/>
          <w:i/>
          <w:u w:val="single"/>
        </w:rPr>
        <w:t xml:space="preserve">Serial hyperbole does the environmental movement no </w:t>
      </w:r>
      <w:proofErr w:type="spellStart"/>
      <w:r w:rsidRPr="00B87851">
        <w:rPr>
          <w:rFonts w:asciiTheme="majorHAnsi" w:hAnsiTheme="majorHAnsi" w:cstheme="majorHAnsi"/>
          <w:b/>
          <w:i/>
          <w:u w:val="single"/>
        </w:rPr>
        <w:t>favours</w:t>
      </w:r>
      <w:proofErr w:type="spellEnd"/>
      <w:r w:rsidRPr="00B87851">
        <w:rPr>
          <w:rFonts w:asciiTheme="majorHAnsi" w:hAnsiTheme="majorHAnsi" w:cstheme="majorHAnsi"/>
          <w:b/>
          <w:i/>
          <w:u w:val="single"/>
        </w:rPr>
        <w:t xml:space="preserve"> </w:t>
      </w:r>
      <w:r w:rsidRPr="00B87851">
        <w:rPr>
          <w:rFonts w:asciiTheme="majorHAnsi" w:hAnsiTheme="majorHAnsi" w:cstheme="majorHAnsi"/>
          <w:sz w:val="12"/>
        </w:rPr>
        <w:t xml:space="preserve">My recent </w:t>
      </w:r>
      <w:hyperlink r:id="rId35" w:tgtFrame="_blank" w:history="1">
        <w:r w:rsidRPr="00B87851">
          <w:rPr>
            <w:rFonts w:asciiTheme="majorHAnsi" w:hAnsiTheme="majorHAnsi" w:cstheme="majorHAnsi"/>
            <w:sz w:val="12"/>
          </w:rPr>
          <w:t>Times column</w:t>
        </w:r>
      </w:hyperlink>
      <w:r w:rsidRPr="00B87851">
        <w:rPr>
          <w:rFonts w:asciiTheme="majorHAnsi" w:hAnsiTheme="majorHAnsi" w:cstheme="majorHAnsi"/>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B87851">
        <w:rPr>
          <w:rFonts w:asciiTheme="majorHAnsi" w:hAnsiTheme="majorHAnsi" w:cstheme="majorHAnsi"/>
          <w:u w:val="single"/>
        </w:rPr>
        <w:t xml:space="preserve">You do not have to dig far to find evidence that the ozone hole </w:t>
      </w:r>
      <w:r w:rsidRPr="00B87851">
        <w:rPr>
          <w:rFonts w:asciiTheme="majorHAnsi" w:hAnsiTheme="majorHAnsi" w:cstheme="majorHAnsi"/>
          <w:b/>
          <w:i/>
          <w:u w:val="single"/>
        </w:rPr>
        <w:t xml:space="preserve">was never nearly as dangerous as </w:t>
      </w:r>
      <w:r w:rsidRPr="00B87851">
        <w:rPr>
          <w:rFonts w:asciiTheme="majorHAnsi" w:hAnsiTheme="majorHAnsi" w:cstheme="majorHAnsi"/>
          <w:u w:val="single"/>
        </w:rPr>
        <w:t>some</w:t>
      </w:r>
      <w:r w:rsidRPr="00B87851">
        <w:rPr>
          <w:rFonts w:asciiTheme="majorHAnsi" w:hAnsiTheme="majorHAnsi" w:cstheme="majorHAnsi"/>
          <w:b/>
          <w:i/>
          <w:u w:val="single"/>
        </w:rPr>
        <w:t xml:space="preserve"> people said</w:t>
      </w:r>
      <w:r w:rsidRPr="00B87851">
        <w:rPr>
          <w:rFonts w:asciiTheme="majorHAnsi" w:hAnsiTheme="majorHAnsi" w:cstheme="majorHAnsi"/>
          <w:u w:val="single"/>
        </w:rPr>
        <w:t xml:space="preserve">, that it is not necessarily healing yet and that it might not have been caused mainly by CFCs </w:t>
      </w:r>
      <w:r w:rsidRPr="00B87851">
        <w:rPr>
          <w:rFonts w:asciiTheme="majorHAnsi" w:hAnsiTheme="majorHAnsi" w:cstheme="majorHAnsi"/>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B87851">
        <w:rPr>
          <w:rFonts w:asciiTheme="majorHAnsi" w:hAnsiTheme="majorHAnsi" w:cstheme="majorHAnsi"/>
          <w:sz w:val="12"/>
        </w:rPr>
        <w:t>actually announced</w:t>
      </w:r>
      <w:proofErr w:type="gramEnd"/>
      <w:r w:rsidRPr="00B87851">
        <w:rPr>
          <w:rFonts w:asciiTheme="majorHAnsi" w:hAnsiTheme="majorHAnsi" w:cstheme="majorHAnsi"/>
          <w:sz w:val="12"/>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36" w:history="1">
        <w:r w:rsidRPr="00B87851">
          <w:rPr>
            <w:rFonts w:asciiTheme="majorHAnsi" w:hAnsiTheme="majorHAnsi" w:cstheme="majorHAnsi"/>
            <w:sz w:val="12"/>
          </w:rPr>
          <w:t>40 or 50 per cent each September</w:t>
        </w:r>
      </w:hyperlink>
      <w:r w:rsidRPr="00B87851">
        <w:rPr>
          <w:rFonts w:asciiTheme="majorHAnsi" w:hAnsiTheme="majorHAnsi" w:cstheme="majorHAnsi"/>
          <w:sz w:val="12"/>
        </w:rPr>
        <w:t xml:space="preserve"> before the sun rebuilds it. </w:t>
      </w:r>
      <w:proofErr w:type="gramStart"/>
      <w:r w:rsidRPr="00B87851">
        <w:rPr>
          <w:rFonts w:asciiTheme="majorHAnsi" w:hAnsiTheme="majorHAnsi" w:cstheme="majorHAnsi"/>
          <w:sz w:val="12"/>
        </w:rPr>
        <w:t>So</w:t>
      </w:r>
      <w:proofErr w:type="gramEnd"/>
      <w:r w:rsidRPr="00B87851">
        <w:rPr>
          <w:rFonts w:asciiTheme="majorHAnsi" w:hAnsiTheme="majorHAnsi" w:cstheme="majorHAnsi"/>
          <w:sz w:val="12"/>
        </w:rPr>
        <w:t xml:space="preserve"> what’s happening to the Antarctic ozone hole? Thanks to a diligent blogger named Anthony Watts, I came across a press release also from </w:t>
      </w:r>
      <w:r w:rsidRPr="00B87851">
        <w:rPr>
          <w:rFonts w:asciiTheme="majorHAnsi" w:hAnsiTheme="majorHAnsi" w:cstheme="majorHAnsi"/>
          <w:u w:val="single"/>
        </w:rPr>
        <w:t xml:space="preserve">Nasa about nine months ago, which said: “ </w:t>
      </w:r>
      <w:hyperlink r:id="rId37" w:history="1">
        <w:r w:rsidRPr="00B87851">
          <w:rPr>
            <w:rFonts w:asciiTheme="majorHAnsi" w:hAnsiTheme="majorHAnsi" w:cstheme="majorHAnsi"/>
            <w:u w:val="single"/>
          </w:rPr>
          <w:t>Two new studies show</w:t>
        </w:r>
      </w:hyperlink>
      <w:r w:rsidRPr="00B87851">
        <w:rPr>
          <w:rFonts w:asciiTheme="majorHAnsi" w:hAnsiTheme="majorHAnsi" w:cstheme="majorHAnsi"/>
          <w:u w:val="single"/>
        </w:rPr>
        <w:t xml:space="preserve"> that signs of recovery are not yet present, and that temperature and winds are still driving any annual changes in ozone hole size.” </w:t>
      </w:r>
      <w:r w:rsidRPr="00B87851">
        <w:rPr>
          <w:rFonts w:asciiTheme="majorHAnsi" w:hAnsiTheme="majorHAnsi" w:cstheme="majorHAnsi"/>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B87851">
        <w:rPr>
          <w:rFonts w:asciiTheme="majorHAnsi" w:hAnsiTheme="majorHAnsi" w:cstheme="majorHAnsi"/>
          <w:u w:val="single"/>
        </w:rPr>
        <w:t xml:space="preserve">How much damage did the ozone hole ever threaten to do anyway? </w:t>
      </w:r>
      <w:r w:rsidRPr="00B87851">
        <w:rPr>
          <w:rFonts w:asciiTheme="majorHAnsi" w:hAnsiTheme="majorHAnsi" w:cstheme="majorHAnsi"/>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B87851">
        <w:rPr>
          <w:rFonts w:asciiTheme="majorHAnsi" w:hAnsiTheme="majorHAnsi" w:cstheme="majorHAnsi"/>
          <w:u w:val="single"/>
        </w:rPr>
        <w:t xml:space="preserve">the weak September sunshine, though it feels much the same, has the power to cause sunburn more like that of latitudes a few hundred miles north. </w:t>
      </w:r>
      <w:r w:rsidRPr="00B87851">
        <w:rPr>
          <w:rFonts w:asciiTheme="majorHAnsi" w:hAnsiTheme="majorHAnsi" w:cstheme="majorHAnsi"/>
          <w:b/>
          <w:i/>
          <w:u w:val="single"/>
        </w:rPr>
        <w:t>Hardly Armageddon</w:t>
      </w:r>
      <w:r w:rsidRPr="00B87851">
        <w:rPr>
          <w:rFonts w:asciiTheme="majorHAnsi" w:hAnsiTheme="majorHAnsi" w:cstheme="majorHAnsi"/>
          <w:u w:val="single"/>
        </w:rPr>
        <w:t xml:space="preserve">. </w:t>
      </w:r>
      <w:r w:rsidRPr="00B87851">
        <w:rPr>
          <w:rFonts w:asciiTheme="majorHAnsi" w:hAnsiTheme="majorHAnsi" w:cstheme="majorHAnsi"/>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38" w:history="1">
        <w:r w:rsidRPr="00B87851">
          <w:rPr>
            <w:rFonts w:asciiTheme="majorHAnsi" w:hAnsiTheme="majorHAnsi" w:cstheme="majorHAnsi"/>
            <w:u w:val="single"/>
          </w:rPr>
          <w:t>Melanoma in people</w:t>
        </w:r>
      </w:hyperlink>
      <w:r w:rsidRPr="00B87851">
        <w:rPr>
          <w:rFonts w:asciiTheme="majorHAnsi" w:hAnsiTheme="majorHAnsi" w:cstheme="majorHAnsi"/>
          <w:u w:val="single"/>
        </w:rPr>
        <w:t xml:space="preserve"> was also said to be on the rise</w:t>
      </w:r>
      <w:r w:rsidRPr="00B87851">
        <w:rPr>
          <w:rFonts w:asciiTheme="majorHAnsi" w:hAnsiTheme="majorHAnsi" w:cstheme="majorHAnsi"/>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B87851">
        <w:rPr>
          <w:rFonts w:asciiTheme="majorHAnsi" w:hAnsiTheme="majorHAnsi" w:cstheme="majorHAnsi"/>
          <w:u w:val="single"/>
        </w:rPr>
        <w:t xml:space="preserve">melanoma incidence in people </w:t>
      </w:r>
      <w:proofErr w:type="gramStart"/>
      <w:r w:rsidRPr="00B87851">
        <w:rPr>
          <w:rFonts w:asciiTheme="majorHAnsi" w:hAnsiTheme="majorHAnsi" w:cstheme="majorHAnsi"/>
          <w:u w:val="single"/>
        </w:rPr>
        <w:t>actually levelled</w:t>
      </w:r>
      <w:proofErr w:type="gramEnd"/>
      <w:r w:rsidRPr="00B87851">
        <w:rPr>
          <w:rFonts w:asciiTheme="majorHAnsi" w:hAnsiTheme="majorHAnsi" w:cstheme="majorHAnsi"/>
          <w:u w:val="single"/>
        </w:rPr>
        <w:t xml:space="preserve"> out during the period when the </w:t>
      </w:r>
      <w:hyperlink r:id="rId39" w:history="1">
        <w:r w:rsidRPr="00B87851">
          <w:rPr>
            <w:rFonts w:asciiTheme="majorHAnsi" w:hAnsiTheme="majorHAnsi" w:cstheme="majorHAnsi"/>
            <w:u w:val="single"/>
          </w:rPr>
          <w:t>ozone got thinner</w:t>
        </w:r>
      </w:hyperlink>
      <w:r w:rsidRPr="00B87851">
        <w:rPr>
          <w:rFonts w:asciiTheme="majorHAnsi" w:hAnsiTheme="majorHAnsi" w:cstheme="majorHAnsi"/>
          <w:u w:val="single"/>
        </w:rPr>
        <w:t xml:space="preserve">. </w:t>
      </w:r>
      <w:r w:rsidRPr="00B87851">
        <w:rPr>
          <w:rFonts w:asciiTheme="majorHAnsi" w:hAnsiTheme="majorHAnsi" w:cstheme="majorHAnsi"/>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B87851">
        <w:rPr>
          <w:rFonts w:asciiTheme="majorHAnsi" w:hAnsiTheme="majorHAnsi" w:cstheme="majorHAnsi"/>
          <w:sz w:val="12"/>
        </w:rPr>
        <w:t>So</w:t>
      </w:r>
      <w:proofErr w:type="gramEnd"/>
      <w:r w:rsidRPr="00B87851">
        <w:rPr>
          <w:rFonts w:asciiTheme="majorHAnsi" w:hAnsiTheme="majorHAnsi" w:cstheme="majorHAnsi"/>
          <w:sz w:val="12"/>
        </w:rPr>
        <w:t xml:space="preserve"> it would be bonkers to worry about UV as you sailed round Cape Horn in spring, say, but not when you stopped at the Galapagos: the skin cancer risk is 50 times higher in the latter place. </w:t>
      </w:r>
      <w:r w:rsidRPr="00B87851">
        <w:rPr>
          <w:rFonts w:asciiTheme="majorHAnsi" w:hAnsiTheme="majorHAnsi" w:cstheme="majorHAnsi"/>
          <w:u w:val="single"/>
        </w:rPr>
        <w:t>This</w:t>
      </w:r>
      <w:r w:rsidRPr="00B87851">
        <w:rPr>
          <w:rFonts w:asciiTheme="majorHAnsi" w:hAnsiTheme="majorHAnsi" w:cstheme="majorHAnsi"/>
          <w:sz w:val="12"/>
        </w:rPr>
        <w:t xml:space="preserve"> kind of </w:t>
      </w:r>
      <w:r w:rsidRPr="00B87851">
        <w:rPr>
          <w:rFonts w:asciiTheme="majorHAnsi" w:hAnsiTheme="majorHAnsi" w:cstheme="majorHAnsi"/>
          <w:u w:val="single"/>
        </w:rPr>
        <w:t>eco-exaggeration has been going on for 50 years.</w:t>
      </w:r>
      <w:r w:rsidRPr="00B87851">
        <w:rPr>
          <w:rFonts w:asciiTheme="majorHAnsi" w:hAnsiTheme="majorHAnsi" w:cstheme="majorHAnsi"/>
          <w:sz w:val="12"/>
        </w:rPr>
        <w:t xml:space="preserve"> In the 1960s Rachel Carson said there was an epidemic of childhood cancer caused by DDT; it was not true — DDT had environmental effects but did not cause human cancers.</w:t>
      </w:r>
    </w:p>
    <w:p w14:paraId="11598003" w14:textId="77777777" w:rsidR="00BA11AD" w:rsidRPr="00B87851" w:rsidRDefault="00BA11AD" w:rsidP="00D90D11">
      <w:pPr>
        <w:rPr>
          <w:rFonts w:asciiTheme="majorHAnsi" w:hAnsiTheme="majorHAnsi" w:cstheme="majorHAnsi"/>
          <w:sz w:val="12"/>
        </w:rPr>
      </w:pPr>
    </w:p>
    <w:p w14:paraId="72B21504" w14:textId="77777777" w:rsidR="00D90D11" w:rsidRPr="00B87851" w:rsidRDefault="00D90D11" w:rsidP="00D90D11">
      <w:pPr>
        <w:pStyle w:val="Heading4"/>
        <w:rPr>
          <w:rFonts w:asciiTheme="majorHAnsi" w:hAnsiTheme="majorHAnsi" w:cstheme="majorHAnsi"/>
        </w:rPr>
      </w:pPr>
      <w:r w:rsidRPr="00B87851">
        <w:rPr>
          <w:rFonts w:asciiTheme="majorHAnsi" w:hAnsiTheme="majorHAnsi" w:cstheme="majorHAnsi"/>
        </w:rPr>
        <w:t>No impact to Ozone hole-climate change overdetermines, also unknown causes</w:t>
      </w:r>
    </w:p>
    <w:p w14:paraId="34DD212E" w14:textId="77777777" w:rsidR="00D90D11" w:rsidRPr="00B87851" w:rsidRDefault="00D90D11" w:rsidP="00D90D11">
      <w:pPr>
        <w:rPr>
          <w:rFonts w:asciiTheme="majorHAnsi" w:hAnsiTheme="majorHAnsi" w:cstheme="majorHAnsi"/>
        </w:rPr>
      </w:pPr>
      <w:r w:rsidRPr="00B87851">
        <w:rPr>
          <w:rStyle w:val="Style13ptBold"/>
          <w:rFonts w:asciiTheme="majorHAnsi" w:hAnsiTheme="majorHAnsi" w:cstheme="majorHAnsi"/>
        </w:rPr>
        <w:t>Hand 2/10</w:t>
      </w:r>
      <w:r w:rsidRPr="00B87851">
        <w:rPr>
          <w:rFonts w:asciiTheme="majorHAnsi" w:hAnsiTheme="majorHAnsi" w:cstheme="majorHAnsi"/>
        </w:rPr>
        <w:t xml:space="preserve">/16. Eric Hand is a staff writer who writes about planetary </w:t>
      </w:r>
      <w:proofErr w:type="spellStart"/>
      <w:r w:rsidRPr="00B87851">
        <w:rPr>
          <w:rFonts w:asciiTheme="majorHAnsi" w:hAnsiTheme="majorHAnsi" w:cstheme="majorHAnsi"/>
        </w:rPr>
        <w:t>issures</w:t>
      </w:r>
      <w:proofErr w:type="spellEnd"/>
      <w:r w:rsidRPr="00B87851">
        <w:rPr>
          <w:rFonts w:asciiTheme="majorHAnsi" w:hAnsiTheme="majorHAnsi" w:cstheme="majorHAnsi"/>
        </w:rPr>
        <w:t xml:space="preserve">. </w:t>
      </w:r>
      <w:hyperlink r:id="rId40" w:history="1">
        <w:r w:rsidRPr="00B87851">
          <w:rPr>
            <w:rStyle w:val="Hyperlink"/>
            <w:rFonts w:asciiTheme="majorHAnsi" w:hAnsiTheme="majorHAnsi" w:cstheme="majorHAnsi"/>
          </w:rPr>
          <w:t>http://www.sciencemag.org/news/2016/02/record-ozone-hole-may-open-over-arctic-spring</w:t>
        </w:r>
      </w:hyperlink>
      <w:r w:rsidRPr="00B87851">
        <w:rPr>
          <w:rFonts w:asciiTheme="majorHAnsi" w:hAnsiTheme="majorHAnsi" w:cstheme="majorHAnsi"/>
        </w:rPr>
        <w:t xml:space="preserve">, Ben Bernstein </w:t>
      </w:r>
    </w:p>
    <w:p w14:paraId="224EBCC0" w14:textId="77777777" w:rsidR="00D90D11" w:rsidRPr="00BA11AD" w:rsidRDefault="00D90D11" w:rsidP="00D90D11">
      <w:pPr>
        <w:rPr>
          <w:rFonts w:asciiTheme="majorHAnsi" w:hAnsiTheme="majorHAnsi" w:cstheme="majorHAnsi"/>
          <w:sz w:val="12"/>
        </w:rPr>
      </w:pPr>
      <w:r w:rsidRPr="00B87851">
        <w:rPr>
          <w:rFonts w:asciiTheme="majorHAnsi" w:hAnsiTheme="majorHAnsi" w:cstheme="majorHAnsi"/>
          <w:sz w:val="12"/>
        </w:rPr>
        <w:t xml:space="preserve">Lingering atmospheric pollutants and a blast of frigid air have carved an unusually deep hole in Earth’s protective ozone layer over the Arctic, and it threatens to get deeper. Atmospheric scientists are analyzing data from weather balloons and satellites for clues to how the ozone will fare when sunlight—a third factor in ozone loss—returns to the Arctic in the spring. But they are already worrying about how extra ultraviolet light might affect humans and ecosystems below and wondering whether climate change will make such Arctic holes more common or severe. Record cold temperatures in the Arctic stratospheric ozone layer, 15 to 35 kilometers up, are the proximate cause for this year’s losses, because they help to unleash ozone-destroying chemicals. “This winter has been stunning,” says Markus Rex, an atmospheric chemist at the Alfred Wegener Institute in Potsdam, Germany. By next week, about 25% of the Arctic’s ozone will be destroyed, he says. This time of year, the stratosphere tends to warm up with the breakdown of the polar vortex, a cyclone that traps cold air. But if a strong vortex persists another month as light returns to the Arctic after the dark winter, ozone losses will get much bigger, Rex says. Conditions are ripe for losses to surpass a record Arctic ozone hole observed in the spring of 2011, he adds. At Earth’s surface, ozone is a caustic chemical and a health hazard. But in the stratosphere, it shields the planet from ultraviolet light. Scientists noticed in the 1980s that chlorine-containing chemicals commonly used in refrigerants were reacting to form compounds that ate away stratospheric ozone, especially over the poles. The 1989 Montreal Protocol led to the phaseout of those chemicals, but their long atmospheric lifetime means that seasonal ozone losses will persist well into this century. Every year, a major ozone hole </w:t>
      </w:r>
      <w:proofErr w:type="gramStart"/>
      <w:r w:rsidRPr="00B87851">
        <w:rPr>
          <w:rFonts w:asciiTheme="majorHAnsi" w:hAnsiTheme="majorHAnsi" w:cstheme="majorHAnsi"/>
          <w:sz w:val="12"/>
        </w:rPr>
        <w:t>opens up</w:t>
      </w:r>
      <w:proofErr w:type="gramEnd"/>
      <w:r w:rsidRPr="00B87851">
        <w:rPr>
          <w:rFonts w:asciiTheme="majorHAnsi" w:hAnsiTheme="majorHAnsi" w:cstheme="majorHAnsi"/>
          <w:sz w:val="12"/>
        </w:rPr>
        <w:t xml:space="preserve"> over Antarctica, where winters are colder and polar vortices are stronger and more stable than over the Arctic. But this year, the Arctic could be the poster child. Cold temperatures have allowed nitric acid, mostly from natural sources, to condense and form the peculiar, iridescent clouds that have been spotted all over northern latitudes this winter. “They’re beautiful, but once I see them, I’m concerned—they’re dangerous,” Rex says. That’s because the clouds catalyze the reactions that mobilize chlorine into active chemicals that can react in the presence of sunlight </w:t>
      </w:r>
      <w:r w:rsidRPr="00B87851">
        <w:rPr>
          <w:rFonts w:asciiTheme="majorHAnsi" w:hAnsiTheme="majorHAnsi" w:cstheme="majorHAnsi"/>
          <w:sz w:val="12"/>
        </w:rPr>
        <w:lastRenderedPageBreak/>
        <w:t xml:space="preserve">to destroy ozone. An instrument on the NASA AURA satellite has detected record lows of the inert forms of chlorine and rising amounts of the active ones, notes Gloria Manney, an atmospheric scientist at </w:t>
      </w:r>
      <w:proofErr w:type="spellStart"/>
      <w:r w:rsidRPr="00B87851">
        <w:rPr>
          <w:rFonts w:asciiTheme="majorHAnsi" w:hAnsiTheme="majorHAnsi" w:cstheme="majorHAnsi"/>
          <w:sz w:val="12"/>
        </w:rPr>
        <w:t>NorthWest</w:t>
      </w:r>
      <w:proofErr w:type="spellEnd"/>
      <w:r w:rsidRPr="00B87851">
        <w:rPr>
          <w:rFonts w:asciiTheme="majorHAnsi" w:hAnsiTheme="majorHAnsi" w:cstheme="majorHAnsi"/>
          <w:sz w:val="12"/>
        </w:rPr>
        <w:t xml:space="preserve"> Research Associates in Socorro, New Mexico. “Conditions are primed,” she says. “The last ingredient we need is sunlight.” Weather models are predicting some warming of the stratosphere this week, she adds, but probably not enough to halt the ozone destroying brew. The Arctic vortex tends to behave erratically, with blobs of cold air often dipping into more heavily populated northern latitudes. The influx of ozone-poor air could cause problems for people there, who are unused to wearing sunscreen in March, Rex says. “If we get such a deep minimum, then people need to be informed,” he says. The extra radiation could even adversely affect phytoplankton, which typically bloom in the Arctic Ocean each spring, Rex suggests. </w:t>
      </w:r>
      <w:r w:rsidRPr="00B87851">
        <w:rPr>
          <w:rStyle w:val="StyleUnderline"/>
          <w:rFonts w:asciiTheme="majorHAnsi" w:hAnsiTheme="majorHAnsi" w:cstheme="majorHAnsi"/>
        </w:rPr>
        <w:t xml:space="preserve">Ross </w:t>
      </w:r>
      <w:proofErr w:type="spellStart"/>
      <w:r w:rsidRPr="00B87851">
        <w:rPr>
          <w:rStyle w:val="StyleUnderline"/>
          <w:rFonts w:asciiTheme="majorHAnsi" w:hAnsiTheme="majorHAnsi" w:cstheme="majorHAnsi"/>
        </w:rPr>
        <w:t>Salawitch</w:t>
      </w:r>
      <w:proofErr w:type="spellEnd"/>
      <w:r w:rsidRPr="00B87851">
        <w:rPr>
          <w:rStyle w:val="StyleUnderline"/>
          <w:rFonts w:asciiTheme="majorHAnsi" w:hAnsiTheme="majorHAnsi" w:cstheme="majorHAnsi"/>
        </w:rPr>
        <w:t>, an atmospheric chemist at the University of Maryland</w:t>
      </w:r>
      <w:r w:rsidRPr="00B87851">
        <w:rPr>
          <w:rFonts w:asciiTheme="majorHAnsi" w:hAnsiTheme="majorHAnsi" w:cstheme="majorHAnsi"/>
          <w:sz w:val="12"/>
        </w:rPr>
        <w:t xml:space="preserve">, College Park, </w:t>
      </w:r>
      <w:r w:rsidRPr="00B87851">
        <w:rPr>
          <w:rStyle w:val="StyleUnderline"/>
          <w:rFonts w:asciiTheme="majorHAnsi" w:hAnsiTheme="majorHAnsi" w:cstheme="majorHAnsi"/>
        </w:rPr>
        <w:t>says the health hazards shouldn’t be sensationalized</w:t>
      </w:r>
      <w:r w:rsidRPr="00B87851">
        <w:rPr>
          <w:rFonts w:asciiTheme="majorHAnsi" w:hAnsiTheme="majorHAnsi" w:cstheme="majorHAnsi"/>
          <w:sz w:val="12"/>
        </w:rPr>
        <w:t>. “</w:t>
      </w:r>
      <w:r w:rsidRPr="00B87851">
        <w:rPr>
          <w:rStyle w:val="Emphasis"/>
          <w:rFonts w:asciiTheme="majorHAnsi" w:hAnsiTheme="majorHAnsi" w:cstheme="majorHAnsi"/>
        </w:rPr>
        <w:t>The worst-case scenario would be folks in high northern latitudes being in a type of ultraviolet environment that people are exposed to all the time in San Diego</w:t>
      </w:r>
      <w:r w:rsidRPr="00B87851">
        <w:rPr>
          <w:rFonts w:asciiTheme="majorHAnsi" w:hAnsiTheme="majorHAnsi" w:cstheme="majorHAnsi"/>
          <w:sz w:val="12"/>
        </w:rPr>
        <w:t xml:space="preserve">.” For </w:t>
      </w:r>
      <w:proofErr w:type="spellStart"/>
      <w:r w:rsidRPr="00B87851">
        <w:rPr>
          <w:rFonts w:asciiTheme="majorHAnsi" w:hAnsiTheme="majorHAnsi" w:cstheme="majorHAnsi"/>
          <w:sz w:val="12"/>
        </w:rPr>
        <w:t>Salawitch</w:t>
      </w:r>
      <w:proofErr w:type="spellEnd"/>
      <w:r w:rsidRPr="00B87851">
        <w:rPr>
          <w:rFonts w:asciiTheme="majorHAnsi" w:hAnsiTheme="majorHAnsi" w:cstheme="majorHAnsi"/>
          <w:sz w:val="12"/>
        </w:rPr>
        <w:t xml:space="preserve">, </w:t>
      </w:r>
      <w:r w:rsidRPr="00B87851">
        <w:rPr>
          <w:rStyle w:val="StyleUnderline"/>
          <w:rFonts w:asciiTheme="majorHAnsi" w:hAnsiTheme="majorHAnsi" w:cstheme="majorHAnsi"/>
        </w:rPr>
        <w:t>the bigger question is what role climate change might be playing. The notoriously mercurial polar weather is the main factor determining how much ozone is destroyed each spring, he says</w:t>
      </w:r>
      <w:r w:rsidRPr="00B87851">
        <w:rPr>
          <w:rFonts w:asciiTheme="majorHAnsi" w:hAnsiTheme="majorHAnsi" w:cstheme="majorHAnsi"/>
          <w:sz w:val="12"/>
        </w:rPr>
        <w:t xml:space="preserve">. But </w:t>
      </w:r>
      <w:r w:rsidRPr="00B87851">
        <w:rPr>
          <w:rStyle w:val="StyleUnderline"/>
          <w:rFonts w:asciiTheme="majorHAnsi" w:hAnsiTheme="majorHAnsi" w:cstheme="majorHAnsi"/>
        </w:rPr>
        <w:t>climate change is also expected to cool the stratosphere over the long run. The same greenhouse gases that trap heat in the lower atmosphere allow the stratosphere to more effectively radiate energy into space</w:t>
      </w:r>
      <w:r w:rsidRPr="00B87851">
        <w:rPr>
          <w:rFonts w:asciiTheme="majorHAnsi" w:hAnsiTheme="majorHAnsi" w:cstheme="majorHAnsi"/>
          <w:sz w:val="12"/>
        </w:rPr>
        <w:t xml:space="preserve">. On its own, </w:t>
      </w:r>
      <w:r w:rsidRPr="00B87851">
        <w:rPr>
          <w:rStyle w:val="StyleUnderline"/>
          <w:rFonts w:asciiTheme="majorHAnsi" w:hAnsiTheme="majorHAnsi" w:cstheme="majorHAnsi"/>
        </w:rPr>
        <w:t>the stratospheric cooling could make bad ozone years in the Arctic more common. It should also make polar vortices stronger, and more stable</w:t>
      </w:r>
      <w:r w:rsidRPr="00B87851">
        <w:rPr>
          <w:rFonts w:asciiTheme="majorHAnsi" w:hAnsiTheme="majorHAnsi" w:cstheme="majorHAnsi"/>
          <w:sz w:val="12"/>
        </w:rPr>
        <w:t xml:space="preserve">. But there is evidence that storminess at lower latitudes—another thing that is expected to increase in a warming world—will make stable polar vortices less common. Which effects will win out? </w:t>
      </w:r>
      <w:proofErr w:type="spellStart"/>
      <w:r w:rsidRPr="00B87851">
        <w:rPr>
          <w:rFonts w:asciiTheme="majorHAnsi" w:hAnsiTheme="majorHAnsi" w:cstheme="majorHAnsi"/>
          <w:sz w:val="12"/>
        </w:rPr>
        <w:t>Salawitch</w:t>
      </w:r>
      <w:proofErr w:type="spellEnd"/>
      <w:r w:rsidRPr="00B87851">
        <w:rPr>
          <w:rFonts w:asciiTheme="majorHAnsi" w:hAnsiTheme="majorHAnsi" w:cstheme="majorHAnsi"/>
          <w:sz w:val="12"/>
        </w:rPr>
        <w:t xml:space="preserve"> offers a parallel to hurricanes. Climate change is expected to make tropical hurricanes less frequent but more intense. Persistent Arctic vortices, too, could become scarcer but stronger. “When you have cold winters, they tend to be whoppers.” And that could mean that Arctic holes like this </w:t>
      </w:r>
      <w:proofErr w:type="spellStart"/>
      <w:r w:rsidRPr="00B87851">
        <w:rPr>
          <w:rFonts w:asciiTheme="majorHAnsi" w:hAnsiTheme="majorHAnsi" w:cstheme="majorHAnsi"/>
          <w:sz w:val="12"/>
        </w:rPr>
        <w:t>year’s</w:t>
      </w:r>
      <w:proofErr w:type="spellEnd"/>
      <w:r w:rsidRPr="00B87851">
        <w:rPr>
          <w:rFonts w:asciiTheme="majorHAnsi" w:hAnsiTheme="majorHAnsi" w:cstheme="majorHAnsi"/>
          <w:sz w:val="12"/>
        </w:rPr>
        <w:t xml:space="preserve"> could get deeper in the future.</w:t>
      </w:r>
      <w:r w:rsidRPr="00BA11AD">
        <w:rPr>
          <w:rFonts w:asciiTheme="majorHAnsi" w:hAnsiTheme="majorHAnsi" w:cstheme="majorHAnsi"/>
          <w:sz w:val="12"/>
        </w:rPr>
        <w:t xml:space="preserve"> </w:t>
      </w:r>
    </w:p>
    <w:p w14:paraId="5BB38FED" w14:textId="02C0E1BF" w:rsidR="00593808" w:rsidRPr="00BA11AD" w:rsidRDefault="00593808" w:rsidP="006D5E72">
      <w:pPr>
        <w:rPr>
          <w:rFonts w:asciiTheme="majorHAnsi" w:hAnsiTheme="majorHAnsi" w:cstheme="majorHAnsi"/>
        </w:rPr>
      </w:pPr>
    </w:p>
    <w:p w14:paraId="3CA10CDE" w14:textId="77777777" w:rsidR="00D90D11" w:rsidRPr="00BA11AD" w:rsidRDefault="00D90D11" w:rsidP="006D5E72">
      <w:pPr>
        <w:rPr>
          <w:rFonts w:asciiTheme="majorHAnsi" w:hAnsiTheme="majorHAnsi" w:cstheme="majorHAnsi"/>
        </w:rPr>
      </w:pPr>
    </w:p>
    <w:sectPr w:rsidR="00D90D11" w:rsidRPr="00BA11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F1428C"/>
    <w:multiLevelType w:val="hybridMultilevel"/>
    <w:tmpl w:val="E47033D4"/>
    <w:lvl w:ilvl="0" w:tplc="2D86F036">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301766"/>
    <w:multiLevelType w:val="hybridMultilevel"/>
    <w:tmpl w:val="AAE0F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0D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71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66B"/>
    <w:rsid w:val="001D62BE"/>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DD8"/>
    <w:rsid w:val="00335A23"/>
    <w:rsid w:val="00340707"/>
    <w:rsid w:val="00341C61"/>
    <w:rsid w:val="00351841"/>
    <w:rsid w:val="0035212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D3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8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CFD"/>
    <w:rsid w:val="005519C2"/>
    <w:rsid w:val="005523E0"/>
    <w:rsid w:val="0055320F"/>
    <w:rsid w:val="0055699B"/>
    <w:rsid w:val="0056020A"/>
    <w:rsid w:val="00563839"/>
    <w:rsid w:val="00563D3D"/>
    <w:rsid w:val="005659AA"/>
    <w:rsid w:val="005676E8"/>
    <w:rsid w:val="00577C12"/>
    <w:rsid w:val="00580BFC"/>
    <w:rsid w:val="00581048"/>
    <w:rsid w:val="00581203"/>
    <w:rsid w:val="005824FB"/>
    <w:rsid w:val="0058349C"/>
    <w:rsid w:val="00585FBE"/>
    <w:rsid w:val="005870E8"/>
    <w:rsid w:val="0058789C"/>
    <w:rsid w:val="0059380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9F4"/>
    <w:rsid w:val="00674A78"/>
    <w:rsid w:val="00696A16"/>
    <w:rsid w:val="006A4840"/>
    <w:rsid w:val="006A52A0"/>
    <w:rsid w:val="006A7E1D"/>
    <w:rsid w:val="006C3A56"/>
    <w:rsid w:val="006D13F4"/>
    <w:rsid w:val="006D5E72"/>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7A7"/>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ED0"/>
    <w:rsid w:val="00B71625"/>
    <w:rsid w:val="00B75C54"/>
    <w:rsid w:val="00B8710E"/>
    <w:rsid w:val="00B87851"/>
    <w:rsid w:val="00B92A93"/>
    <w:rsid w:val="00BA11AD"/>
    <w:rsid w:val="00BA17A8"/>
    <w:rsid w:val="00BA3C33"/>
    <w:rsid w:val="00BA641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EB8"/>
    <w:rsid w:val="00C72AFE"/>
    <w:rsid w:val="00C81619"/>
    <w:rsid w:val="00CA013C"/>
    <w:rsid w:val="00CA6D6D"/>
    <w:rsid w:val="00CC7A4E"/>
    <w:rsid w:val="00CD1359"/>
    <w:rsid w:val="00CD4C83"/>
    <w:rsid w:val="00CF390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D11"/>
    <w:rsid w:val="00D92077"/>
    <w:rsid w:val="00D951E2"/>
    <w:rsid w:val="00D9565A"/>
    <w:rsid w:val="00DB2337"/>
    <w:rsid w:val="00DB5F87"/>
    <w:rsid w:val="00DB699B"/>
    <w:rsid w:val="00DC0376"/>
    <w:rsid w:val="00DC099B"/>
    <w:rsid w:val="00DC2BE5"/>
    <w:rsid w:val="00DD43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DC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57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EA4"/>
    <w:rsid w:val="00F31955"/>
    <w:rsid w:val="00F34C06"/>
    <w:rsid w:val="00F43EA3"/>
    <w:rsid w:val="00F50C55"/>
    <w:rsid w:val="00F57FFB"/>
    <w:rsid w:val="00F601E6"/>
    <w:rsid w:val="00F73954"/>
    <w:rsid w:val="00F94060"/>
    <w:rsid w:val="00FA56F6"/>
    <w:rsid w:val="00FB329D"/>
    <w:rsid w:val="00FC27E3"/>
    <w:rsid w:val="00FC74C7"/>
    <w:rsid w:val="00FD451D"/>
    <w:rsid w:val="00FD5154"/>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E2C67"/>
  <w14:defaultImageDpi w14:val="300"/>
  <w15:docId w15:val="{BEE2AD87-3D19-FF48-BA2D-9243D6F38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2120"/>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3A0D3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D3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D3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A0D37"/>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D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D37"/>
  </w:style>
  <w:style w:type="character" w:customStyle="1" w:styleId="Heading1Char">
    <w:name w:val="Heading 1 Char"/>
    <w:aliases w:val="Pocket Char"/>
    <w:basedOn w:val="DefaultParagraphFont"/>
    <w:link w:val="Heading1"/>
    <w:uiPriority w:val="9"/>
    <w:rsid w:val="003A0D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D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D3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A0D3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0D3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3A0D37"/>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s"/>
    <w:basedOn w:val="DefaultParagraphFont"/>
    <w:link w:val="textbold"/>
    <w:uiPriority w:val="20"/>
    <w:qFormat/>
    <w:rsid w:val="003A0D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0D3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A0D37"/>
    <w:rPr>
      <w:color w:val="auto"/>
      <w:u w:val="none"/>
    </w:rPr>
  </w:style>
  <w:style w:type="paragraph" w:styleId="DocumentMap">
    <w:name w:val="Document Map"/>
    <w:basedOn w:val="Normal"/>
    <w:link w:val="DocumentMapChar"/>
    <w:uiPriority w:val="99"/>
    <w:semiHidden/>
    <w:unhideWhenUsed/>
    <w:rsid w:val="003A0D37"/>
    <w:rPr>
      <w:rFonts w:ascii="Lucida Grande" w:hAnsi="Lucida Grande" w:cs="Lucida Grande"/>
    </w:rPr>
  </w:style>
  <w:style w:type="character" w:customStyle="1" w:styleId="DocumentMapChar">
    <w:name w:val="Document Map Char"/>
    <w:basedOn w:val="DefaultParagraphFont"/>
    <w:link w:val="DocumentMap"/>
    <w:uiPriority w:val="99"/>
    <w:semiHidden/>
    <w:rsid w:val="003A0D37"/>
    <w:rPr>
      <w:rFonts w:ascii="Lucida Grande" w:hAnsi="Lucida Grande" w:cs="Lucida Grande"/>
    </w:rPr>
  </w:style>
  <w:style w:type="paragraph" w:styleId="ListParagraph">
    <w:name w:val="List Paragraph"/>
    <w:basedOn w:val="Normal"/>
    <w:uiPriority w:val="34"/>
    <w:qFormat/>
    <w:rsid w:val="00ED3571"/>
    <w:pPr>
      <w:ind w:left="720"/>
      <w:contextualSpacing/>
    </w:pPr>
  </w:style>
  <w:style w:type="paragraph" w:customStyle="1" w:styleId="textbold">
    <w:name w:val="text bold"/>
    <w:basedOn w:val="Normal"/>
    <w:link w:val="Emphasis"/>
    <w:uiPriority w:val="20"/>
    <w:qFormat/>
    <w:rsid w:val="006D5E72"/>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824FB"/>
    <w:pPr>
      <w:keepNext w:val="0"/>
      <w:keepLines w:val="0"/>
      <w:pageBreakBefore w:val="0"/>
      <w:pBdr>
        <w:top w:val="none" w:sz="0" w:space="0" w:color="auto"/>
        <w:left w:val="none" w:sz="0" w:space="0" w:color="auto"/>
        <w:bottom w:val="none" w:sz="0" w:space="0" w:color="auto"/>
        <w:right w:val="none" w:sz="0" w:space="0" w:color="auto"/>
      </w:pBdr>
      <w:spacing w:after="160" w:line="259"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6"/>
    <w:qFormat/>
    <w:locked/>
    <w:rsid w:val="005824FB"/>
    <w:rPr>
      <w:b/>
      <w:sz w:val="26"/>
      <w:u w:val="single"/>
    </w:rPr>
  </w:style>
  <w:style w:type="paragraph" w:styleId="Title">
    <w:name w:val="Title"/>
    <w:aliases w:val="UNDERLINE,Bold Underlined,Cites and Cards,title,Block Heading,Read This,Debate Normal"/>
    <w:basedOn w:val="Normal"/>
    <w:next w:val="Normal"/>
    <w:link w:val="TitleChar"/>
    <w:uiPriority w:val="6"/>
    <w:qFormat/>
    <w:rsid w:val="005824FB"/>
    <w:pPr>
      <w:pBdr>
        <w:bottom w:val="single" w:sz="8" w:space="4" w:color="4F81BD"/>
      </w:pBdr>
      <w:spacing w:after="300" w:line="259" w:lineRule="auto"/>
      <w:contextualSpacing/>
    </w:pPr>
    <w:rPr>
      <w:rFonts w:asciiTheme="minorHAnsi" w:eastAsiaTheme="minorEastAsia" w:hAnsiTheme="minorHAnsi" w:cstheme="minorBidi"/>
      <w:b/>
      <w:sz w:val="26"/>
      <w:u w:val="single"/>
    </w:rPr>
  </w:style>
  <w:style w:type="character" w:customStyle="1" w:styleId="TitleChar1">
    <w:name w:val="Title Char1"/>
    <w:basedOn w:val="DefaultParagraphFont"/>
    <w:uiPriority w:val="10"/>
    <w:rsid w:val="005824FB"/>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DD43E5"/>
    <w:pPr>
      <w:spacing w:before="100" w:beforeAutospacing="1" w:after="100" w:afterAutospacing="1" w:line="259" w:lineRule="auto"/>
    </w:pPr>
    <w:rPr>
      <w:rFonts w:ascii="Calibri" w:eastAsiaTheme="minorEastAsia" w:hAnsi="Calibri" w:cs="Calibri"/>
      <w:sz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DD43E5"/>
    <w:rPr>
      <w:rFonts w:ascii="Calibri" w:hAnsi="Calibri" w:cs="Calibri"/>
      <w:sz w:val="22"/>
    </w:rPr>
  </w:style>
  <w:style w:type="paragraph" w:styleId="NoSpacing">
    <w:name w:val="No Spacing"/>
    <w:aliases w:val="Card Format,Note Level 21,ClearFormatting,Clear,DDI Tag,Tag Title,No Spacing51,No Spacing11211,No Spacing111111"/>
    <w:basedOn w:val="Heading1"/>
    <w:autoRedefine/>
    <w:uiPriority w:val="99"/>
    <w:qFormat/>
    <w:rsid w:val="00D90D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159217">
      <w:bodyDiv w:val="1"/>
      <w:marLeft w:val="0"/>
      <w:marRight w:val="0"/>
      <w:marTop w:val="0"/>
      <w:marBottom w:val="0"/>
      <w:divBdr>
        <w:top w:val="none" w:sz="0" w:space="0" w:color="auto"/>
        <w:left w:val="none" w:sz="0" w:space="0" w:color="auto"/>
        <w:bottom w:val="none" w:sz="0" w:space="0" w:color="auto"/>
        <w:right w:val="none" w:sz="0" w:space="0" w:color="auto"/>
      </w:divBdr>
      <w:divsChild>
        <w:div w:id="1884320129">
          <w:marLeft w:val="0"/>
          <w:marRight w:val="0"/>
          <w:marTop w:val="150"/>
          <w:marBottom w:val="0"/>
          <w:divBdr>
            <w:top w:val="none" w:sz="0" w:space="0" w:color="auto"/>
            <w:left w:val="none" w:sz="0" w:space="0" w:color="auto"/>
            <w:bottom w:val="none" w:sz="0" w:space="0" w:color="auto"/>
            <w:right w:val="none" w:sz="0" w:space="0" w:color="auto"/>
          </w:divBdr>
        </w:div>
        <w:div w:id="261569882">
          <w:marLeft w:val="300"/>
          <w:marRight w:val="0"/>
          <w:marTop w:val="0"/>
          <w:marBottom w:val="0"/>
          <w:divBdr>
            <w:top w:val="none" w:sz="0" w:space="0" w:color="auto"/>
            <w:left w:val="none" w:sz="0" w:space="0" w:color="auto"/>
            <w:bottom w:val="none" w:sz="0" w:space="0" w:color="auto"/>
            <w:right w:val="none" w:sz="0" w:space="0" w:color="auto"/>
          </w:divBdr>
        </w:div>
        <w:div w:id="912274149">
          <w:marLeft w:val="300"/>
          <w:marRight w:val="0"/>
          <w:marTop w:val="0"/>
          <w:marBottom w:val="0"/>
          <w:divBdr>
            <w:top w:val="none" w:sz="0" w:space="0" w:color="auto"/>
            <w:left w:val="none" w:sz="0" w:space="0" w:color="auto"/>
            <w:bottom w:val="none" w:sz="0" w:space="0" w:color="auto"/>
            <w:right w:val="none" w:sz="0" w:space="0" w:color="auto"/>
          </w:divBdr>
        </w:div>
      </w:divsChild>
    </w:div>
    <w:div w:id="813369447">
      <w:bodyDiv w:val="1"/>
      <w:marLeft w:val="0"/>
      <w:marRight w:val="0"/>
      <w:marTop w:val="0"/>
      <w:marBottom w:val="0"/>
      <w:divBdr>
        <w:top w:val="none" w:sz="0" w:space="0" w:color="auto"/>
        <w:left w:val="none" w:sz="0" w:space="0" w:color="auto"/>
        <w:bottom w:val="none" w:sz="0" w:space="0" w:color="auto"/>
        <w:right w:val="none" w:sz="0" w:space="0" w:color="auto"/>
      </w:divBdr>
    </w:div>
    <w:div w:id="2057076698">
      <w:bodyDiv w:val="1"/>
      <w:marLeft w:val="0"/>
      <w:marRight w:val="0"/>
      <w:marTop w:val="0"/>
      <w:marBottom w:val="0"/>
      <w:divBdr>
        <w:top w:val="none" w:sz="0" w:space="0" w:color="auto"/>
        <w:left w:val="none" w:sz="0" w:space="0" w:color="auto"/>
        <w:bottom w:val="none" w:sz="0" w:space="0" w:color="auto"/>
        <w:right w:val="none" w:sz="0" w:space="0" w:color="auto"/>
      </w:divBdr>
      <w:divsChild>
        <w:div w:id="148207919">
          <w:marLeft w:val="0"/>
          <w:marRight w:val="0"/>
          <w:marTop w:val="0"/>
          <w:marBottom w:val="0"/>
          <w:divBdr>
            <w:top w:val="none" w:sz="0" w:space="0" w:color="auto"/>
            <w:left w:val="none" w:sz="0" w:space="0" w:color="auto"/>
            <w:bottom w:val="none" w:sz="0" w:space="0" w:color="auto"/>
            <w:right w:val="none" w:sz="0" w:space="0" w:color="auto"/>
          </w:divBdr>
          <w:divsChild>
            <w:div w:id="1934630234">
              <w:marLeft w:val="0"/>
              <w:marRight w:val="0"/>
              <w:marTop w:val="0"/>
              <w:marBottom w:val="0"/>
              <w:divBdr>
                <w:top w:val="none" w:sz="0" w:space="0" w:color="auto"/>
                <w:left w:val="none" w:sz="0" w:space="0" w:color="auto"/>
                <w:bottom w:val="none" w:sz="0" w:space="0" w:color="auto"/>
                <w:right w:val="none" w:sz="0" w:space="0" w:color="auto"/>
              </w:divBdr>
            </w:div>
          </w:divsChild>
        </w:div>
        <w:div w:id="771164861">
          <w:marLeft w:val="0"/>
          <w:marRight w:val="0"/>
          <w:marTop w:val="0"/>
          <w:marBottom w:val="0"/>
          <w:divBdr>
            <w:top w:val="none" w:sz="0" w:space="0" w:color="auto"/>
            <w:left w:val="none" w:sz="0" w:space="0" w:color="auto"/>
            <w:bottom w:val="none" w:sz="0" w:space="0" w:color="auto"/>
            <w:right w:val="none" w:sz="0" w:space="0" w:color="auto"/>
          </w:divBdr>
          <w:divsChild>
            <w:div w:id="88769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ssues.org/new-policies-needed-to-advance-space-mining/" TargetMode="External"/><Relationship Id="rId18" Type="http://schemas.openxmlformats.org/officeDocument/2006/relationships/hyperlink" Target="http://en.wikipedia.org/wiki/Kessler_syndrome" TargetMode="External"/><Relationship Id="rId26" Type="http://schemas.openxmlformats.org/officeDocument/2006/relationships/hyperlink" Target="https://www.nasa.gov/mission_pages/station/news/orbital_debris.html" TargetMode="External"/><Relationship Id="rId39" Type="http://schemas.openxmlformats.org/officeDocument/2006/relationships/hyperlink" Target="http://www.heritage.org/research/commentary/2007/09/ozone-the-hole-truth" TargetMode="External"/><Relationship Id="rId21" Type="http://schemas.openxmlformats.org/officeDocument/2006/relationships/hyperlink" Target="http://en.wikipedia.org/wiki/2009_satellite_collision" TargetMode="External"/><Relationship Id="rId34" Type="http://schemas.openxmlformats.org/officeDocument/2006/relationships/hyperlink" Target="https://www.cnet.com/news/nasa-says-city-smashing-asteroids-arent-so-commo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holar.smu.edu/cgi/viewcontent.cgi?article=1307&amp;context=jalc" TargetMode="External"/><Relationship Id="rId20" Type="http://schemas.openxmlformats.org/officeDocument/2006/relationships/hyperlink" Target="http://onlinelibrary.wiley.com/doi/10.1029/JA083iA06p02637/abstract;jsessionid=FCC08CEB545700647897A7E0E65D05B5.f03t04" TargetMode="External"/><Relationship Id="rId29" Type="http://schemas.openxmlformats.org/officeDocument/2006/relationships/hyperlink" Target="https://swfound.org/media/6575/swf_iridium_cosmos_collision_fact_sheet_updated_2012.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hyperlink" Target="https://www.space.com/kessler-syndrome-space-debris%20accessed%2012/10/21" TargetMode="External"/><Relationship Id="rId32" Type="http://schemas.openxmlformats.org/officeDocument/2006/relationships/hyperlink" Target="https://www.wildwill.net/blog/2017/05/27/industrial-civilization-not-rebuilt/" TargetMode="External"/><Relationship Id="rId37" Type="http://schemas.openxmlformats.org/officeDocument/2006/relationships/hyperlink" Target="http://wattsupwiththat.com/2014/09/12/is-the-atmospheric-ozone-recovery-real-or-just-for-scoring-political-points/" TargetMode="External"/><Relationship Id="rId40" Type="http://schemas.openxmlformats.org/officeDocument/2006/relationships/hyperlink" Target="http://www.sciencemag.org/news/2016/02/record-ozone-hole-may-open-over-arctic-spring" TargetMode="External"/><Relationship Id="rId5" Type="http://schemas.openxmlformats.org/officeDocument/2006/relationships/numbering" Target="numbering.xml"/><Relationship Id="rId15" Type="http://schemas.openxmlformats.org/officeDocument/2006/relationships/hyperlink" Target="https://foreignpolicy.com/2016/04/28/the-asteroid-miners-guide-to-the-galaxy-space-race-mining-asteroids-planetary-research-deep-space-industries/" TargetMode="External"/><Relationship Id="rId23" Type="http://schemas.openxmlformats.org/officeDocument/2006/relationships/hyperlink" Target="http://space.com/" TargetMode="External"/><Relationship Id="rId28" Type="http://schemas.openxmlformats.org/officeDocument/2006/relationships/hyperlink" Target="https://swfound.org/media/9550/chinese_asat_fact_sheet_updated_2012.pdf" TargetMode="External"/><Relationship Id="rId36" Type="http://schemas.openxmlformats.org/officeDocument/2006/relationships/hyperlink" Target="http://bigstory.ap.org/article/scientists-say-ozone-layer-recovering" TargetMode="External"/><Relationship Id="rId10" Type="http://schemas.openxmlformats.org/officeDocument/2006/relationships/hyperlink" Target="https://www.azocleantech.com/article.aspx?ArticleID=1193" TargetMode="External"/><Relationship Id="rId19" Type="http://schemas.openxmlformats.org/officeDocument/2006/relationships/hyperlink" Target="http://webpages.charter.net/dkessler/" TargetMode="External"/><Relationship Id="rId31" Type="http://schemas.openxmlformats.org/officeDocument/2006/relationships/hyperlink" Target="https://aeon.co/essays/could-we-reboot-a-modern-civilisation-without-fossil-fuels" TargetMode="External"/><Relationship Id="rId4" Type="http://schemas.openxmlformats.org/officeDocument/2006/relationships/customXml" Target="../customXml/item4.xml"/><Relationship Id="rId9" Type="http://schemas.openxmlformats.org/officeDocument/2006/relationships/hyperlink" Target="https://spacenews.com/spacex-to-explore-ways-to-provide-weather-data-to-u-s-military/" TargetMode="External"/><Relationship Id="rId14" Type="http://schemas.openxmlformats.org/officeDocument/2006/relationships/hyperlink" Target="http://lroc.sese.asu.edu/posts/1105" TargetMode="External"/><Relationship Id="rId22" Type="http://schemas.openxmlformats.org/officeDocument/2006/relationships/hyperlink" Target="https://ssrn.com/abstract=3303541" TargetMode="External"/><Relationship Id="rId27" Type="http://schemas.openxmlformats.org/officeDocument/2006/relationships/hyperlink" Target="https://www.space.com/space-station-dodging-chinese-space-junk-spacex-crew-3" TargetMode="External"/><Relationship Id="rId30" Type="http://schemas.openxmlformats.org/officeDocument/2006/relationships/hyperlink" Target="http://www.spacesafetymagazine.com/space-debris/kessler-syndrome/don-kessler-envisat-kessler-syndrome/" TargetMode="External"/><Relationship Id="rId35" Type="http://schemas.openxmlformats.org/officeDocument/2006/relationships/hyperlink" Target="http://www.thetimes.co.uk/tto/opinion/columnists/article4206440.ec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room.eu.com/article/Space_debris_Kessler_Syndrome_and_the_unreasonable_expectation_of_certainty" TargetMode="External"/><Relationship Id="rId25" Type="http://schemas.openxmlformats.org/officeDocument/2006/relationships/hyperlink" Target="https://www.esa.int/Safety_Security/Space_Debris/Space_debris_by_the_numbers" TargetMode="External"/><Relationship Id="rId33" Type="http://schemas.openxmlformats.org/officeDocument/2006/relationships/hyperlink" Target="https://futurism.com/father-artificial-intelligence-singularity-decades-away/" TargetMode="External"/><Relationship Id="rId38" Type="http://schemas.openxmlformats.org/officeDocument/2006/relationships/hyperlink" Target="http://www.wunderground.com/resources/climate/holefaq.asp?MR=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38</Pages>
  <Words>25883</Words>
  <Characters>144169</Characters>
  <Application>Microsoft Office Word</Application>
  <DocSecurity>0</DocSecurity>
  <Lines>1657</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2022-02-18T19:39:00Z</dcterms:created>
  <dcterms:modified xsi:type="dcterms:W3CDTF">2022-02-18T19:39:00Z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