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241F5" w14:textId="5C3BFACF" w:rsidR="00DC2069" w:rsidRPr="00DB6305" w:rsidRDefault="00DC2069" w:rsidP="000B4332">
      <w:pPr>
        <w:rPr>
          <w:rStyle w:val="Style13ptBold"/>
          <w:b w:val="0"/>
        </w:rPr>
      </w:pPr>
    </w:p>
    <w:p w14:paraId="2A0FBE7E" w14:textId="135E8227" w:rsidR="00045141" w:rsidRPr="00462CC3" w:rsidRDefault="00045141" w:rsidP="00045141">
      <w:pPr>
        <w:pStyle w:val="Heading2"/>
      </w:pPr>
      <w:r w:rsidRPr="00462CC3">
        <w:lastRenderedPageBreak/>
        <w:t>1</w:t>
      </w:r>
    </w:p>
    <w:p w14:paraId="4B3E2530" w14:textId="77777777" w:rsidR="00045141" w:rsidRPr="00462CC3" w:rsidRDefault="00045141" w:rsidP="00045141">
      <w:pPr>
        <w:pStyle w:val="Heading4"/>
      </w:pPr>
      <w:r w:rsidRPr="00462CC3">
        <w:t xml:space="preserve">China’s economy is </w:t>
      </w:r>
      <w:r w:rsidRPr="00462CC3">
        <w:rPr>
          <w:u w:val="single"/>
        </w:rPr>
        <w:t>on the brink</w:t>
      </w:r>
      <w:r w:rsidRPr="00462CC3">
        <w:t xml:space="preserve">. </w:t>
      </w:r>
    </w:p>
    <w:p w14:paraId="2A257443" w14:textId="77777777" w:rsidR="00045141" w:rsidRPr="00462CC3" w:rsidRDefault="00045141" w:rsidP="00045141">
      <w:pPr>
        <w:rPr>
          <w:sz w:val="16"/>
          <w:szCs w:val="26"/>
        </w:rPr>
      </w:pPr>
      <w:r w:rsidRPr="00462CC3">
        <w:rPr>
          <w:rStyle w:val="Style13ptBold"/>
          <w:szCs w:val="26"/>
          <w:u w:val="single"/>
        </w:rPr>
        <w:t>Lopez 21</w:t>
      </w:r>
      <w:r w:rsidRPr="00462CC3">
        <w:rPr>
          <w:rStyle w:val="Style13ptBold"/>
          <w:sz w:val="16"/>
          <w:szCs w:val="26"/>
        </w:rPr>
        <w:t xml:space="preserve"> </w:t>
      </w:r>
      <w:r w:rsidRPr="00462CC3">
        <w:rPr>
          <w:sz w:val="16"/>
          <w:szCs w:val="26"/>
        </w:rPr>
        <w:t xml:space="preserve">Linette Lopez 10-24-2021 "If China's economy keeps stumbling, it won't just take down Beijing - the </w:t>
      </w:r>
      <w:proofErr w:type="spellStart"/>
      <w:r w:rsidRPr="00462CC3">
        <w:rPr>
          <w:sz w:val="16"/>
          <w:szCs w:val="26"/>
        </w:rPr>
        <w:t>whoel</w:t>
      </w:r>
      <w:proofErr w:type="spellEnd"/>
      <w:r w:rsidRPr="00462CC3">
        <w:rPr>
          <w:sz w:val="16"/>
          <w:szCs w:val="26"/>
        </w:rPr>
        <w:t xml:space="preserve"> world will collapse with it" </w:t>
      </w:r>
      <w:hyperlink r:id="rId9" w:anchor="selection-2241.0-2250.1" w:history="1">
        <w:r w:rsidRPr="00462CC3">
          <w:rPr>
            <w:rStyle w:val="Hyperlink"/>
            <w:sz w:val="16"/>
            <w:szCs w:val="26"/>
          </w:rPr>
          <w:t>https://archive.md/M4qjY#selection-2241.0-2250.1</w:t>
        </w:r>
      </w:hyperlink>
      <w:r w:rsidRPr="00462CC3">
        <w:rPr>
          <w:sz w:val="16"/>
          <w:szCs w:val="26"/>
        </w:rPr>
        <w:t xml:space="preserve"> (Linette is the senior finance correspondent at Business Insider, writing a combination of opinions and analysis. She joined BI in the summer of 2011 after graduating from Columbia University's School of Journalism.)//Elmer </w:t>
      </w:r>
    </w:p>
    <w:p w14:paraId="79E9EF4D" w14:textId="77777777" w:rsidR="00045141" w:rsidRPr="00462CC3" w:rsidRDefault="00045141" w:rsidP="00045141">
      <w:pPr>
        <w:rPr>
          <w:szCs w:val="26"/>
          <w:u w:val="single"/>
        </w:rPr>
      </w:pPr>
      <w:r w:rsidRPr="00462CC3">
        <w:rPr>
          <w:b/>
          <w:szCs w:val="26"/>
          <w:u w:val="single"/>
        </w:rPr>
        <w:t>China's economy</w:t>
      </w:r>
      <w:r w:rsidRPr="00462CC3">
        <w:rPr>
          <w:szCs w:val="26"/>
          <w:u w:val="single"/>
        </w:rPr>
        <w:t xml:space="preserve"> — the 2nd-largest in the world — </w:t>
      </w:r>
      <w:r w:rsidRPr="00462CC3">
        <w:rPr>
          <w:b/>
          <w:szCs w:val="26"/>
          <w:u w:val="single"/>
          <w:bdr w:val="single" w:sz="18" w:space="0" w:color="auto"/>
        </w:rPr>
        <w:t>is teetering on the brink of disaster</w:t>
      </w:r>
      <w:r w:rsidRPr="00462CC3">
        <w:rPr>
          <w:szCs w:val="26"/>
          <w:u w:val="single"/>
        </w:rPr>
        <w:t xml:space="preserve">. Since this spring, Beijing has </w:t>
      </w:r>
      <w:r w:rsidRPr="00462CC3">
        <w:rPr>
          <w:b/>
          <w:szCs w:val="26"/>
          <w:u w:val="single"/>
        </w:rPr>
        <w:t>canceled</w:t>
      </w:r>
      <w:r w:rsidRPr="00462CC3">
        <w:rPr>
          <w:szCs w:val="26"/>
          <w:u w:val="single"/>
        </w:rPr>
        <w:t xml:space="preserve"> initial </w:t>
      </w:r>
      <w:r w:rsidRPr="00462CC3">
        <w:rPr>
          <w:b/>
          <w:szCs w:val="26"/>
          <w:u w:val="single"/>
        </w:rPr>
        <w:t>public offerings</w:t>
      </w:r>
      <w:r w:rsidRPr="00462CC3">
        <w:rPr>
          <w:szCs w:val="26"/>
          <w:u w:val="single"/>
        </w:rPr>
        <w:t xml:space="preserve">, </w:t>
      </w:r>
      <w:r w:rsidRPr="00462CC3">
        <w:rPr>
          <w:b/>
          <w:szCs w:val="26"/>
          <w:u w:val="single"/>
        </w:rPr>
        <w:t>fined tech companies</w:t>
      </w:r>
      <w:r w:rsidRPr="00462CC3">
        <w:rPr>
          <w:szCs w:val="26"/>
          <w:u w:val="single"/>
        </w:rPr>
        <w:t xml:space="preserve"> billions for antitrust violations, forcibly </w:t>
      </w:r>
      <w:r w:rsidRPr="00462CC3">
        <w:rPr>
          <w:b/>
          <w:szCs w:val="26"/>
          <w:u w:val="single"/>
        </w:rPr>
        <w:t>shut down</w:t>
      </w:r>
      <w:r w:rsidRPr="00462CC3">
        <w:rPr>
          <w:szCs w:val="26"/>
          <w:u w:val="single"/>
        </w:rPr>
        <w:t xml:space="preserve"> China's entire for-profit </w:t>
      </w:r>
      <w:r w:rsidRPr="00462CC3">
        <w:rPr>
          <w:b/>
          <w:szCs w:val="26"/>
          <w:u w:val="single"/>
        </w:rPr>
        <w:t>education industry</w:t>
      </w:r>
      <w:r w:rsidRPr="00462CC3">
        <w:rPr>
          <w:szCs w:val="26"/>
          <w:u w:val="single"/>
        </w:rPr>
        <w:t xml:space="preserve">, and </w:t>
      </w:r>
      <w:r w:rsidRPr="00462CC3">
        <w:rPr>
          <w:b/>
          <w:szCs w:val="26"/>
          <w:u w:val="single"/>
        </w:rPr>
        <w:t>sent CEOs running</w:t>
      </w:r>
      <w:r w:rsidRPr="00462CC3">
        <w:rPr>
          <w:szCs w:val="26"/>
          <w:u w:val="single"/>
        </w:rPr>
        <w:t xml:space="preserve"> for the exits to avoid the government's ire.</w:t>
      </w:r>
      <w:r w:rsidRPr="00462CC3">
        <w:rPr>
          <w:sz w:val="16"/>
          <w:szCs w:val="2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462CC3">
        <w:rPr>
          <w:szCs w:val="26"/>
          <w:u w:val="single"/>
        </w:rPr>
        <w:t xml:space="preserve">The </w:t>
      </w:r>
      <w:r w:rsidRPr="00462CC3">
        <w:rPr>
          <w:b/>
          <w:szCs w:val="26"/>
          <w:u w:val="single"/>
        </w:rPr>
        <w:t>upheaval</w:t>
      </w:r>
      <w:r w:rsidRPr="00462CC3">
        <w:rPr>
          <w:szCs w:val="26"/>
          <w:u w:val="single"/>
        </w:rPr>
        <w:t xml:space="preserve">, spanning multiple industries and vast swaths of the country, </w:t>
      </w:r>
      <w:r w:rsidRPr="00462CC3">
        <w:rPr>
          <w:b/>
          <w:szCs w:val="26"/>
          <w:u w:val="single"/>
        </w:rPr>
        <w:t>is</w:t>
      </w:r>
      <w:r w:rsidRPr="00462CC3">
        <w:rPr>
          <w:szCs w:val="26"/>
          <w:u w:val="single"/>
        </w:rPr>
        <w:t xml:space="preserve"> the result of one giant issue: </w:t>
      </w:r>
      <w:r w:rsidRPr="00462CC3">
        <w:rPr>
          <w:b/>
          <w:szCs w:val="26"/>
          <w:u w:val="single"/>
        </w:rPr>
        <w:t>China's inability to</w:t>
      </w:r>
      <w:r w:rsidRPr="00462CC3">
        <w:rPr>
          <w:szCs w:val="26"/>
          <w:u w:val="single"/>
        </w:rPr>
        <w:t xml:space="preserve"> </w:t>
      </w:r>
      <w:r w:rsidRPr="00462CC3">
        <w:rPr>
          <w:b/>
          <w:szCs w:val="26"/>
          <w:u w:val="single"/>
        </w:rPr>
        <w:t xml:space="preserve">borrow or buy </w:t>
      </w:r>
      <w:r w:rsidRPr="00462CC3">
        <w:rPr>
          <w:szCs w:val="26"/>
          <w:u w:val="single"/>
        </w:rPr>
        <w:t xml:space="preserve">its </w:t>
      </w:r>
      <w:r w:rsidRPr="00462CC3">
        <w:rPr>
          <w:b/>
          <w:szCs w:val="26"/>
          <w:u w:val="single"/>
        </w:rPr>
        <w:t xml:space="preserve">way out of its </w:t>
      </w:r>
      <w:r w:rsidRPr="00462CC3">
        <w:rPr>
          <w:b/>
          <w:szCs w:val="26"/>
          <w:u w:val="single"/>
          <w:bdr w:val="single" w:sz="18" w:space="0" w:color="auto"/>
        </w:rPr>
        <w:t>current economic crisis</w:t>
      </w:r>
      <w:r w:rsidRPr="00462CC3">
        <w:rPr>
          <w:szCs w:val="26"/>
          <w:u w:val="single"/>
        </w:rPr>
        <w:t xml:space="preserve">. </w:t>
      </w:r>
      <w:r w:rsidRPr="00462CC3">
        <w:rPr>
          <w:b/>
          <w:szCs w:val="26"/>
          <w:u w:val="single"/>
        </w:rPr>
        <w:t>For decades</w:t>
      </w:r>
      <w:r w:rsidRPr="00462CC3">
        <w:rPr>
          <w:szCs w:val="26"/>
          <w:u w:val="single"/>
        </w:rPr>
        <w:t xml:space="preserve">, the country </w:t>
      </w:r>
      <w:r w:rsidRPr="00462CC3">
        <w:rPr>
          <w:b/>
          <w:szCs w:val="26"/>
          <w:u w:val="single"/>
        </w:rPr>
        <w:t>relied on cheap labor</w:t>
      </w:r>
      <w:r w:rsidRPr="00462CC3">
        <w:rPr>
          <w:szCs w:val="26"/>
          <w:u w:val="single"/>
        </w:rPr>
        <w:t xml:space="preserve"> and eye-popping amounts of debt, handed out by government-owned banks, to fuel economic growth — pouring money into massive apartment developments, factories, bridges, and other projects at lightning speed. </w:t>
      </w:r>
      <w:r w:rsidRPr="00462CC3">
        <w:rPr>
          <w:b/>
          <w:szCs w:val="26"/>
          <w:u w:val="single"/>
        </w:rPr>
        <w:t>Now</w:t>
      </w:r>
      <w:r w:rsidRPr="00462CC3">
        <w:rPr>
          <w:szCs w:val="26"/>
          <w:u w:val="single"/>
        </w:rPr>
        <w:t xml:space="preserve"> the </w:t>
      </w:r>
      <w:r w:rsidRPr="00462CC3">
        <w:rPr>
          <w:b/>
          <w:szCs w:val="26"/>
          <w:u w:val="single"/>
        </w:rPr>
        <w:t>country</w:t>
      </w:r>
      <w:r w:rsidRPr="00462CC3">
        <w:rPr>
          <w:szCs w:val="26"/>
          <w:u w:val="single"/>
        </w:rPr>
        <w:t xml:space="preserve"> </w:t>
      </w:r>
      <w:r w:rsidRPr="00462CC3">
        <w:rPr>
          <w:b/>
          <w:szCs w:val="26"/>
          <w:u w:val="single"/>
        </w:rPr>
        <w:t xml:space="preserve">needs people to </w:t>
      </w:r>
      <w:proofErr w:type="gramStart"/>
      <w:r w:rsidRPr="00462CC3">
        <w:rPr>
          <w:b/>
          <w:szCs w:val="26"/>
          <w:u w:val="single"/>
        </w:rPr>
        <w:t>actually use</w:t>
      </w:r>
      <w:proofErr w:type="gramEnd"/>
      <w:r w:rsidRPr="00462CC3">
        <w:rPr>
          <w:szCs w:val="26"/>
          <w:u w:val="single"/>
        </w:rPr>
        <w:t xml:space="preserve">, </w:t>
      </w:r>
      <w:r w:rsidRPr="00462CC3">
        <w:rPr>
          <w:b/>
          <w:szCs w:val="26"/>
          <w:u w:val="single"/>
        </w:rPr>
        <w:t>and pay for</w:t>
      </w:r>
      <w:r w:rsidRPr="00462CC3">
        <w:rPr>
          <w:szCs w:val="26"/>
          <w:u w:val="single"/>
        </w:rPr>
        <w:t xml:space="preserve">, </w:t>
      </w:r>
      <w:r w:rsidRPr="00462CC3">
        <w:rPr>
          <w:b/>
          <w:szCs w:val="26"/>
          <w:u w:val="single"/>
        </w:rPr>
        <w:t>everything that's been built</w:t>
      </w:r>
      <w:r w:rsidRPr="00462CC3">
        <w:rPr>
          <w:szCs w:val="26"/>
          <w:u w:val="single"/>
        </w:rPr>
        <w:t xml:space="preserve">. But the </w:t>
      </w:r>
      <w:r w:rsidRPr="00462CC3">
        <w:rPr>
          <w:b/>
          <w:szCs w:val="26"/>
          <w:u w:val="single"/>
        </w:rPr>
        <w:t>bulk of China's population lacks</w:t>
      </w:r>
      <w:r w:rsidRPr="00462CC3">
        <w:rPr>
          <w:szCs w:val="26"/>
          <w:u w:val="single"/>
        </w:rPr>
        <w:t xml:space="preserve"> the </w:t>
      </w:r>
      <w:r w:rsidRPr="00462CC3">
        <w:rPr>
          <w:b/>
          <w:szCs w:val="26"/>
          <w:u w:val="single"/>
          <w:bdr w:val="single" w:sz="18" w:space="0" w:color="auto"/>
        </w:rPr>
        <w:t>income needed to shift the economy</w:t>
      </w:r>
      <w:r w:rsidRPr="00462CC3">
        <w:rPr>
          <w:szCs w:val="26"/>
          <w:u w:val="single"/>
        </w:rPr>
        <w:t xml:space="preserve"> from one driven by state investments to one sustained by consumer spending.</w:t>
      </w:r>
    </w:p>
    <w:p w14:paraId="1E8E4952" w14:textId="77777777" w:rsidR="00045141" w:rsidRPr="00462CC3" w:rsidRDefault="00045141" w:rsidP="00045141">
      <w:pPr>
        <w:rPr>
          <w:szCs w:val="26"/>
          <w:u w:val="single"/>
        </w:rPr>
      </w:pPr>
    </w:p>
    <w:p w14:paraId="539F9B71" w14:textId="77777777" w:rsidR="00045141" w:rsidRPr="00462CC3" w:rsidRDefault="00045141" w:rsidP="00045141">
      <w:pPr>
        <w:pStyle w:val="Heading4"/>
      </w:pPr>
      <w:r w:rsidRPr="00462CC3">
        <w:t xml:space="preserve">Robust Chinese space Industry key to </w:t>
      </w:r>
      <w:r w:rsidRPr="00462CC3">
        <w:rPr>
          <w:u w:val="single"/>
        </w:rPr>
        <w:t>economic rejuvenation</w:t>
      </w:r>
      <w:r w:rsidRPr="00462CC3">
        <w:t xml:space="preserve">. </w:t>
      </w:r>
    </w:p>
    <w:p w14:paraId="2D1B10EC" w14:textId="77777777" w:rsidR="00045141" w:rsidRPr="00462CC3" w:rsidRDefault="00045141" w:rsidP="00045141">
      <w:pPr>
        <w:rPr>
          <w:sz w:val="16"/>
          <w:szCs w:val="26"/>
        </w:rPr>
      </w:pPr>
      <w:r w:rsidRPr="00462CC3">
        <w:rPr>
          <w:rStyle w:val="Style13ptBold"/>
          <w:szCs w:val="26"/>
          <w:u w:val="single"/>
        </w:rPr>
        <w:t>Goswami 19</w:t>
      </w:r>
      <w:r w:rsidRPr="00462CC3">
        <w:rPr>
          <w:sz w:val="16"/>
          <w:szCs w:val="26"/>
        </w:rPr>
        <w:t xml:space="preserve"> Namrata Goswami 2019 "What China Wants in Outer Space" </w:t>
      </w:r>
      <w:hyperlink r:id="rId10" w:history="1">
        <w:r w:rsidRPr="00462CC3">
          <w:rPr>
            <w:rStyle w:val="Hyperlink"/>
            <w:sz w:val="16"/>
            <w:szCs w:val="26"/>
          </w:rPr>
          <w:t>https://www.thecairoreview.com/wp-content/uploads/2019/05/cr33-global-forum.pdf</w:t>
        </w:r>
      </w:hyperlink>
      <w:r w:rsidRPr="00462CC3">
        <w:rPr>
          <w:sz w:val="16"/>
          <w:szCs w:val="26"/>
        </w:rPr>
        <w:t xml:space="preserve"> (Dr.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462CC3">
        <w:rPr>
          <w:sz w:val="16"/>
          <w:szCs w:val="26"/>
        </w:rPr>
        <w:t>Defence</w:t>
      </w:r>
      <w:proofErr w:type="spellEnd"/>
      <w:r w:rsidRPr="00462CC3">
        <w:rPr>
          <w:sz w:val="16"/>
          <w:szCs w:val="26"/>
        </w:rPr>
        <w:t xml:space="preserve"> Studies and Analyses, New Delhi.  She has been a visiting fellow at Peace Research Institute, Oslo, Norway; La Trobe University, Melbourne, Australia; and University of Heidelberg, Germany.)//Elmer </w:t>
      </w:r>
    </w:p>
    <w:p w14:paraId="02650388" w14:textId="77777777" w:rsidR="00045141" w:rsidRPr="00462CC3" w:rsidRDefault="00045141" w:rsidP="00045141">
      <w:pPr>
        <w:rPr>
          <w:rStyle w:val="StyleUnderline"/>
          <w:sz w:val="26"/>
          <w:szCs w:val="26"/>
        </w:rPr>
      </w:pPr>
      <w:r w:rsidRPr="00462CC3">
        <w:rPr>
          <w:rStyle w:val="Emphasis"/>
          <w:sz w:val="26"/>
          <w:szCs w:val="26"/>
        </w:rPr>
        <w:t>Beijing</w:t>
      </w:r>
      <w:r w:rsidRPr="00462CC3">
        <w:rPr>
          <w:rStyle w:val="StyleUnderline"/>
          <w:sz w:val="26"/>
          <w:szCs w:val="26"/>
        </w:rPr>
        <w:t xml:space="preserve"> has </w:t>
      </w:r>
      <w:r w:rsidRPr="00462CC3">
        <w:rPr>
          <w:rStyle w:val="Emphasis"/>
          <w:sz w:val="26"/>
          <w:szCs w:val="26"/>
        </w:rPr>
        <w:t>made it clear</w:t>
      </w:r>
      <w:r w:rsidRPr="00462CC3">
        <w:rPr>
          <w:rStyle w:val="StyleUnderline"/>
          <w:sz w:val="26"/>
          <w:szCs w:val="26"/>
        </w:rPr>
        <w:t xml:space="preserve"> that its ambitions for </w:t>
      </w:r>
      <w:r w:rsidRPr="00462CC3">
        <w:rPr>
          <w:rStyle w:val="Emphasis"/>
          <w:sz w:val="26"/>
          <w:szCs w:val="26"/>
        </w:rPr>
        <w:t>China’s space program</w:t>
      </w:r>
      <w:r w:rsidRPr="00462CC3">
        <w:rPr>
          <w:rStyle w:val="StyleUnderline"/>
          <w:sz w:val="26"/>
          <w:szCs w:val="26"/>
        </w:rPr>
        <w:t xml:space="preserve"> are an </w:t>
      </w:r>
      <w:r w:rsidRPr="00462CC3">
        <w:rPr>
          <w:rStyle w:val="Emphasis"/>
          <w:sz w:val="26"/>
          <w:szCs w:val="26"/>
          <w:bdr w:val="single" w:sz="18" w:space="0" w:color="auto"/>
        </w:rPr>
        <w:t>integral part of its long-term vision for national rejuvenation.</w:t>
      </w:r>
      <w:r w:rsidRPr="00462CC3">
        <w:rPr>
          <w:rStyle w:val="StyleUnderline"/>
          <w:sz w:val="26"/>
          <w:szCs w:val="26"/>
        </w:rPr>
        <w:t xml:space="preserve"> In his 2017 address to the Chinese Communist Party’s nineteenth National Congress, President </w:t>
      </w:r>
      <w:r w:rsidRPr="00462CC3">
        <w:rPr>
          <w:rStyle w:val="Emphasis"/>
          <w:sz w:val="26"/>
          <w:szCs w:val="26"/>
        </w:rPr>
        <w:t>Xi</w:t>
      </w:r>
      <w:r w:rsidRPr="00462CC3">
        <w:rPr>
          <w:rStyle w:val="StyleUnderline"/>
          <w:sz w:val="26"/>
          <w:szCs w:val="26"/>
        </w:rPr>
        <w:t xml:space="preserve"> Jinping </w:t>
      </w:r>
      <w:r w:rsidRPr="00462CC3">
        <w:rPr>
          <w:rStyle w:val="Emphasis"/>
          <w:sz w:val="26"/>
          <w:szCs w:val="26"/>
        </w:rPr>
        <w:t>said</w:t>
      </w:r>
      <w:r w:rsidRPr="00462CC3">
        <w:rPr>
          <w:rStyle w:val="StyleUnderline"/>
          <w:sz w:val="26"/>
          <w:szCs w:val="26"/>
        </w:rPr>
        <w:t xml:space="preserve"> that the </w:t>
      </w:r>
      <w:r w:rsidRPr="00462CC3">
        <w:rPr>
          <w:rStyle w:val="Emphasis"/>
          <w:sz w:val="26"/>
          <w:szCs w:val="26"/>
        </w:rPr>
        <w:t>Chinese</w:t>
      </w:r>
      <w:r w:rsidRPr="00462CC3">
        <w:rPr>
          <w:rStyle w:val="StyleUnderline"/>
          <w:sz w:val="26"/>
          <w:szCs w:val="26"/>
        </w:rPr>
        <w:t xml:space="preserve"> </w:t>
      </w:r>
      <w:r w:rsidRPr="00462CC3">
        <w:rPr>
          <w:rStyle w:val="Emphasis"/>
          <w:sz w:val="26"/>
          <w:szCs w:val="26"/>
        </w:rPr>
        <w:t>space</w:t>
      </w:r>
      <w:r w:rsidRPr="00462CC3">
        <w:rPr>
          <w:rStyle w:val="StyleUnderline"/>
          <w:sz w:val="26"/>
          <w:szCs w:val="26"/>
        </w:rPr>
        <w:t xml:space="preserve"> </w:t>
      </w:r>
      <w:r w:rsidRPr="00462CC3">
        <w:rPr>
          <w:rStyle w:val="Emphasis"/>
          <w:sz w:val="26"/>
          <w:szCs w:val="26"/>
        </w:rPr>
        <w:t>program</w:t>
      </w:r>
      <w:r w:rsidRPr="00462CC3">
        <w:rPr>
          <w:rStyle w:val="StyleUnderline"/>
          <w:sz w:val="26"/>
          <w:szCs w:val="26"/>
        </w:rPr>
        <w:t xml:space="preserve"> </w:t>
      </w:r>
      <w:r w:rsidRPr="00462CC3">
        <w:rPr>
          <w:rStyle w:val="Emphasis"/>
          <w:sz w:val="26"/>
          <w:szCs w:val="26"/>
        </w:rPr>
        <w:t>will play</w:t>
      </w:r>
      <w:r w:rsidRPr="00462CC3">
        <w:rPr>
          <w:rStyle w:val="StyleUnderline"/>
          <w:sz w:val="26"/>
          <w:szCs w:val="26"/>
        </w:rPr>
        <w:t xml:space="preserve"> a </w:t>
      </w:r>
      <w:r w:rsidRPr="00462CC3">
        <w:rPr>
          <w:rStyle w:val="Emphasis"/>
          <w:sz w:val="26"/>
          <w:szCs w:val="26"/>
        </w:rPr>
        <w:t>critical role in elevating the country to a</w:t>
      </w:r>
      <w:r w:rsidRPr="00462CC3">
        <w:rPr>
          <w:rStyle w:val="StyleUnderline"/>
          <w:sz w:val="26"/>
          <w:szCs w:val="26"/>
        </w:rPr>
        <w:t xml:space="preserve"> “fully developed, </w:t>
      </w:r>
      <w:r w:rsidRPr="00462CC3">
        <w:rPr>
          <w:rStyle w:val="Emphasis"/>
          <w:sz w:val="26"/>
          <w:szCs w:val="26"/>
        </w:rPr>
        <w:t>rich</w:t>
      </w:r>
      <w:r w:rsidRPr="00462CC3">
        <w:rPr>
          <w:rStyle w:val="StyleUnderline"/>
          <w:sz w:val="26"/>
          <w:szCs w:val="26"/>
        </w:rPr>
        <w:t xml:space="preserve">, and powerful </w:t>
      </w:r>
      <w:r w:rsidRPr="00462CC3">
        <w:rPr>
          <w:rStyle w:val="Emphasis"/>
          <w:sz w:val="26"/>
          <w:szCs w:val="26"/>
        </w:rPr>
        <w:t>nation</w:t>
      </w:r>
      <w:r w:rsidRPr="00462CC3">
        <w:rPr>
          <w:rStyle w:val="StyleUnderline"/>
          <w:sz w:val="26"/>
          <w:szCs w:val="26"/>
        </w:rPr>
        <w:t>” by 2049</w:t>
      </w:r>
      <w:r w:rsidRPr="00462CC3">
        <w:rPr>
          <w:sz w:val="16"/>
          <w:szCs w:val="26"/>
        </w:rPr>
        <w:t xml:space="preserve">—the year the People’s Republic of China celebrates its one-hundredth anniversary. </w:t>
      </w:r>
      <w:r w:rsidRPr="00462CC3">
        <w:rPr>
          <w:rStyle w:val="StyleUnderline"/>
          <w:sz w:val="26"/>
          <w:szCs w:val="26"/>
        </w:rPr>
        <w:t>For China, investing in outer space goes beyond simply achieving prestige and reputation—as opposed to the “flags and footprints”-based moon race between the United States and the Soviet Union during the Cold War.</w:t>
      </w:r>
      <w:r w:rsidRPr="00462CC3">
        <w:rPr>
          <w:sz w:val="16"/>
          <w:szCs w:val="26"/>
        </w:rPr>
        <w:t xml:space="preserve"> Instead, </w:t>
      </w:r>
      <w:r w:rsidRPr="00462CC3">
        <w:rPr>
          <w:rStyle w:val="StyleUnderline"/>
          <w:sz w:val="26"/>
          <w:szCs w:val="26"/>
        </w:rPr>
        <w:t xml:space="preserve">China aims to establish a </w:t>
      </w:r>
      <w:r w:rsidRPr="00462CC3">
        <w:rPr>
          <w:rStyle w:val="Emphasis"/>
          <w:sz w:val="26"/>
          <w:szCs w:val="26"/>
        </w:rPr>
        <w:t xml:space="preserve">permanent </w:t>
      </w:r>
      <w:r w:rsidRPr="00462CC3">
        <w:rPr>
          <w:rStyle w:val="Emphasis"/>
          <w:sz w:val="26"/>
          <w:szCs w:val="26"/>
        </w:rPr>
        <w:lastRenderedPageBreak/>
        <w:t>space presence</w:t>
      </w:r>
      <w:r w:rsidRPr="00462CC3">
        <w:rPr>
          <w:rStyle w:val="StyleUnderline"/>
          <w:sz w:val="26"/>
          <w:szCs w:val="26"/>
        </w:rPr>
        <w:t xml:space="preserve">, which would </w:t>
      </w:r>
      <w:r w:rsidRPr="00462CC3">
        <w:rPr>
          <w:rStyle w:val="Emphasis"/>
          <w:sz w:val="26"/>
          <w:szCs w:val="26"/>
        </w:rPr>
        <w:t>offer</w:t>
      </w:r>
      <w:r w:rsidRPr="00462CC3">
        <w:rPr>
          <w:rStyle w:val="StyleUnderline"/>
          <w:sz w:val="26"/>
          <w:szCs w:val="26"/>
        </w:rPr>
        <w:t xml:space="preserve"> </w:t>
      </w:r>
      <w:r w:rsidRPr="00462CC3">
        <w:rPr>
          <w:rStyle w:val="Emphasis"/>
          <w:sz w:val="26"/>
          <w:szCs w:val="26"/>
          <w:bdr w:val="single" w:sz="18" w:space="0" w:color="auto"/>
        </w:rPr>
        <w:t>long-term economic benefits.</w:t>
      </w:r>
      <w:r w:rsidRPr="00462CC3">
        <w:rPr>
          <w:sz w:val="16"/>
          <w:szCs w:val="26"/>
        </w:rPr>
        <w:t xml:space="preserve"> </w:t>
      </w:r>
      <w:r w:rsidRPr="00462CC3">
        <w:rPr>
          <w:rStyle w:val="StyleUnderline"/>
          <w:sz w:val="26"/>
          <w:szCs w:val="26"/>
        </w:rPr>
        <w:t xml:space="preserve">The global </w:t>
      </w:r>
      <w:r w:rsidRPr="00462CC3">
        <w:rPr>
          <w:rStyle w:val="Emphasis"/>
          <w:sz w:val="26"/>
          <w:szCs w:val="26"/>
        </w:rPr>
        <w:t>space economy</w:t>
      </w:r>
      <w:r w:rsidRPr="00462CC3">
        <w:rPr>
          <w:rStyle w:val="StyleUnderline"/>
          <w:sz w:val="26"/>
          <w:szCs w:val="26"/>
        </w:rPr>
        <w:t xml:space="preserve"> today is </w:t>
      </w:r>
      <w:r w:rsidRPr="00462CC3">
        <w:rPr>
          <w:rStyle w:val="Emphasis"/>
          <w:sz w:val="26"/>
          <w:szCs w:val="26"/>
        </w:rPr>
        <w:t xml:space="preserve">worth </w:t>
      </w:r>
      <w:proofErr w:type="gramStart"/>
      <w:r w:rsidRPr="00462CC3">
        <w:rPr>
          <w:rStyle w:val="Emphasis"/>
          <w:sz w:val="26"/>
          <w:szCs w:val="26"/>
        </w:rPr>
        <w:t>$350 billion,</w:t>
      </w:r>
      <w:r w:rsidRPr="00462CC3">
        <w:rPr>
          <w:rStyle w:val="StyleUnderline"/>
          <w:sz w:val="26"/>
          <w:szCs w:val="26"/>
        </w:rPr>
        <w:t xml:space="preserve"> but</w:t>
      </w:r>
      <w:proofErr w:type="gramEnd"/>
      <w:r w:rsidRPr="00462CC3">
        <w:rPr>
          <w:rStyle w:val="StyleUnderline"/>
          <w:sz w:val="26"/>
          <w:szCs w:val="26"/>
        </w:rPr>
        <w:t xml:space="preserve"> is </w:t>
      </w:r>
      <w:r w:rsidRPr="00462CC3">
        <w:rPr>
          <w:rStyle w:val="Emphasis"/>
          <w:sz w:val="26"/>
          <w:szCs w:val="26"/>
          <w:bdr w:val="single" w:sz="18" w:space="0" w:color="auto"/>
        </w:rPr>
        <w:t>predicted to grow to $2.7 trillion by 2040</w:t>
      </w:r>
      <w:r w:rsidRPr="00462CC3">
        <w:rPr>
          <w:rStyle w:val="StyleUnderline"/>
          <w:sz w:val="26"/>
          <w:szCs w:val="26"/>
        </w:rPr>
        <w:t xml:space="preserve">. The </w:t>
      </w:r>
      <w:r w:rsidRPr="00462CC3">
        <w:rPr>
          <w:rStyle w:val="Emphasis"/>
          <w:sz w:val="26"/>
          <w:szCs w:val="26"/>
          <w:bdr w:val="single" w:sz="18" w:space="0" w:color="auto"/>
        </w:rPr>
        <w:t>economic returns from future mining of space-based resources like titanium, platinum, water-ice, thorium, and iron-ore far exceed the trillion-dollar mark</w:t>
      </w:r>
      <w:r w:rsidRPr="00462CC3">
        <w:rPr>
          <w:sz w:val="16"/>
          <w:szCs w:val="2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462CC3">
        <w:rPr>
          <w:sz w:val="16"/>
          <w:szCs w:val="26"/>
        </w:rPr>
        <w:t>settlement, and</w:t>
      </w:r>
      <w:proofErr w:type="gramEnd"/>
      <w:r w:rsidRPr="00462CC3">
        <w:rPr>
          <w:sz w:val="16"/>
          <w:szCs w:val="26"/>
        </w:rPr>
        <w:t xml:space="preserve"> building capacity for China’s long-term space ambitions. Beijing’s Lunar Dreams Following the landing of </w:t>
      </w:r>
      <w:proofErr w:type="spellStart"/>
      <w:r w:rsidRPr="00462CC3">
        <w:rPr>
          <w:sz w:val="16"/>
          <w:szCs w:val="26"/>
        </w:rPr>
        <w:t>Chang’e</w:t>
      </w:r>
      <w:proofErr w:type="spellEnd"/>
      <w:r w:rsidRPr="00462CC3">
        <w:rPr>
          <w:sz w:val="16"/>
          <w:szCs w:val="2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462CC3">
        <w:rPr>
          <w:sz w:val="16"/>
          <w:szCs w:val="26"/>
        </w:rPr>
        <w:t>Chang’e</w:t>
      </w:r>
      <w:proofErr w:type="spellEnd"/>
      <w:r w:rsidRPr="00462CC3">
        <w:rPr>
          <w:sz w:val="16"/>
          <w:szCs w:val="26"/>
        </w:rPr>
        <w:t xml:space="preserve"> 5 to bring lunar samples back to Earth, followed by </w:t>
      </w:r>
      <w:proofErr w:type="spellStart"/>
      <w:r w:rsidRPr="00462CC3">
        <w:rPr>
          <w:sz w:val="16"/>
          <w:szCs w:val="26"/>
        </w:rPr>
        <w:t>Chang’e</w:t>
      </w:r>
      <w:proofErr w:type="spellEnd"/>
      <w:r w:rsidRPr="00462CC3">
        <w:rPr>
          <w:sz w:val="16"/>
          <w:szCs w:val="26"/>
        </w:rPr>
        <w:t xml:space="preserve"> 6 (2024) to bring samples specifically from the moon’s south pole. </w:t>
      </w:r>
      <w:proofErr w:type="spellStart"/>
      <w:r w:rsidRPr="00462CC3">
        <w:rPr>
          <w:sz w:val="16"/>
          <w:szCs w:val="26"/>
        </w:rPr>
        <w:t>Chang’e</w:t>
      </w:r>
      <w:proofErr w:type="spellEnd"/>
      <w:r w:rsidRPr="00462CC3">
        <w:rPr>
          <w:sz w:val="16"/>
          <w:szCs w:val="26"/>
        </w:rPr>
        <w:t xml:space="preserve"> 7 (2030) will survey the south pole’s composition and </w:t>
      </w:r>
      <w:proofErr w:type="spellStart"/>
      <w:r w:rsidRPr="00462CC3">
        <w:rPr>
          <w:sz w:val="16"/>
          <w:szCs w:val="26"/>
        </w:rPr>
        <w:t>Chang’e</w:t>
      </w:r>
      <w:proofErr w:type="spellEnd"/>
      <w:r w:rsidRPr="00462CC3">
        <w:rPr>
          <w:sz w:val="16"/>
          <w:szCs w:val="26"/>
        </w:rPr>
        <w:t xml:space="preserve"> 8 (2035) will test key technologies like 3D printing to lay the groundwork for the construction of a research station. </w:t>
      </w:r>
      <w:r w:rsidRPr="00462CC3">
        <w:rPr>
          <w:rStyle w:val="StyleUnderline"/>
          <w:sz w:val="26"/>
          <w:szCs w:val="26"/>
        </w:rPr>
        <w:t xml:space="preserve">The </w:t>
      </w:r>
      <w:r w:rsidRPr="00462CC3">
        <w:rPr>
          <w:rStyle w:val="Emphasis"/>
          <w:sz w:val="26"/>
          <w:szCs w:val="26"/>
        </w:rPr>
        <w:t>moon</w:t>
      </w:r>
      <w:r w:rsidRPr="00462CC3">
        <w:rPr>
          <w:rStyle w:val="StyleUnderline"/>
          <w:sz w:val="26"/>
          <w:szCs w:val="26"/>
        </w:rPr>
        <w:t xml:space="preserve"> not only strengthens China’s space-faring capacities but also </w:t>
      </w:r>
      <w:r w:rsidRPr="00462CC3">
        <w:rPr>
          <w:rStyle w:val="Emphasis"/>
          <w:sz w:val="26"/>
          <w:szCs w:val="26"/>
        </w:rPr>
        <w:t>has</w:t>
      </w:r>
      <w:r w:rsidRPr="00462CC3">
        <w:rPr>
          <w:rStyle w:val="StyleUnderline"/>
          <w:sz w:val="26"/>
          <w:szCs w:val="26"/>
        </w:rPr>
        <w:t xml:space="preserve"> resources like </w:t>
      </w:r>
      <w:r w:rsidRPr="00462CC3">
        <w:rPr>
          <w:rStyle w:val="Emphasis"/>
          <w:sz w:val="26"/>
          <w:szCs w:val="26"/>
        </w:rPr>
        <w:t>iron-ore and water</w:t>
      </w:r>
      <w:r w:rsidRPr="00462CC3">
        <w:rPr>
          <w:rStyle w:val="StyleUnderline"/>
          <w:sz w:val="26"/>
          <w:szCs w:val="26"/>
        </w:rPr>
        <w:t xml:space="preserve"> that can be </w:t>
      </w:r>
      <w:r w:rsidRPr="00462CC3">
        <w:rPr>
          <w:rStyle w:val="Emphasis"/>
          <w:sz w:val="26"/>
          <w:szCs w:val="26"/>
        </w:rPr>
        <w:t xml:space="preserve">utilized for </w:t>
      </w:r>
      <w:r w:rsidRPr="00462CC3">
        <w:rPr>
          <w:rStyle w:val="StyleUnderline"/>
          <w:sz w:val="26"/>
          <w:szCs w:val="26"/>
        </w:rPr>
        <w:t xml:space="preserve">space-based </w:t>
      </w:r>
      <w:r w:rsidRPr="00462CC3">
        <w:rPr>
          <w:rStyle w:val="Emphasis"/>
          <w:sz w:val="26"/>
          <w:szCs w:val="26"/>
        </w:rPr>
        <w:t>manufacturing</w:t>
      </w:r>
      <w:r w:rsidRPr="00462CC3">
        <w:rPr>
          <w:rStyle w:val="StyleUnderline"/>
          <w:sz w:val="26"/>
          <w:szCs w:val="26"/>
        </w:rPr>
        <w:t xml:space="preserve">. </w:t>
      </w:r>
      <w:r w:rsidRPr="00462CC3">
        <w:rPr>
          <w:sz w:val="16"/>
          <w:szCs w:val="26"/>
        </w:rPr>
        <w:t xml:space="preserve">Meanwhile, a lunar base offers some short-term strategic dominance in cislunar space (the area between the Earth and the moon). </w:t>
      </w:r>
      <w:r w:rsidRPr="00462CC3">
        <w:rPr>
          <w:rStyle w:val="StyleUnderline"/>
          <w:sz w:val="26"/>
          <w:szCs w:val="26"/>
        </w:rPr>
        <w:t xml:space="preserve">Another of China’s major space ambitions is its investment in </w:t>
      </w:r>
      <w:proofErr w:type="spellStart"/>
      <w:r w:rsidRPr="00462CC3">
        <w:rPr>
          <w:rStyle w:val="StyleUnderline"/>
          <w:sz w:val="26"/>
          <w:szCs w:val="26"/>
        </w:rPr>
        <w:t>SpaceBased</w:t>
      </w:r>
      <w:proofErr w:type="spellEnd"/>
      <w:r w:rsidRPr="00462CC3">
        <w:rPr>
          <w:rStyle w:val="StyleUnderline"/>
          <w:sz w:val="26"/>
          <w:szCs w:val="26"/>
        </w:rPr>
        <w:t xml:space="preserve"> Solar Power (SBSP) to build a space solar station thirty-six thousand kilometers above Earth. Some Chinese leaders stress that dwindling fossil fuel resources on Earth will make </w:t>
      </w:r>
      <w:r w:rsidRPr="00462CC3">
        <w:rPr>
          <w:rStyle w:val="Emphasis"/>
          <w:sz w:val="26"/>
          <w:szCs w:val="26"/>
        </w:rPr>
        <w:t>solar energy</w:t>
      </w:r>
      <w:r w:rsidRPr="00462CC3">
        <w:rPr>
          <w:rStyle w:val="StyleUnderline"/>
          <w:sz w:val="26"/>
          <w:szCs w:val="26"/>
        </w:rPr>
        <w:t xml:space="preserve"> the most important future energy source. China started construction on the world’s first SBSP experimental plant in Chongqing earlier this year</w:t>
      </w:r>
      <w:r w:rsidRPr="00462CC3">
        <w:rPr>
          <w:sz w:val="16"/>
          <w:szCs w:val="26"/>
        </w:rPr>
        <w:t xml:space="preserve">. If successful, the technology would allow China to fully power its lunar base and augment space mining operations. </w:t>
      </w:r>
      <w:r w:rsidRPr="00462CC3">
        <w:rPr>
          <w:rStyle w:val="StyleUnderline"/>
          <w:sz w:val="26"/>
          <w:szCs w:val="26"/>
        </w:rPr>
        <w:t xml:space="preserve">Space mining involves developing technologies to harvest resources from asteroids and the moon—a highly lucrative prospect. For instance, a single asteroid called 2011 UW158, which passed by Earth in 2015, was </w:t>
      </w:r>
      <w:r w:rsidRPr="00462CC3">
        <w:rPr>
          <w:rStyle w:val="Emphasis"/>
          <w:sz w:val="26"/>
          <w:szCs w:val="26"/>
        </w:rPr>
        <w:t>estimated to contain</w:t>
      </w:r>
      <w:r w:rsidRPr="00462CC3">
        <w:rPr>
          <w:rStyle w:val="StyleUnderline"/>
          <w:sz w:val="26"/>
          <w:szCs w:val="26"/>
        </w:rPr>
        <w:t xml:space="preserve"> </w:t>
      </w:r>
      <w:r w:rsidRPr="00462CC3">
        <w:rPr>
          <w:rStyle w:val="Emphasis"/>
          <w:sz w:val="26"/>
          <w:szCs w:val="26"/>
          <w:bdr w:val="single" w:sz="18" w:space="0" w:color="auto"/>
        </w:rPr>
        <w:t>5 trillion dollars’ worth of platinum</w:t>
      </w:r>
      <w:r w:rsidRPr="00462CC3">
        <w:rPr>
          <w:rStyle w:val="StyleUnderline"/>
          <w:sz w:val="26"/>
          <w:szCs w:val="26"/>
        </w:rPr>
        <w:t>. While still roughly a decade off, space mining is fast becoming a reality. Countries like the United States and Luxembourg have already passed legislation enabling private companies to begin exploration and operations.</w:t>
      </w:r>
    </w:p>
    <w:p w14:paraId="78452B0E" w14:textId="77777777" w:rsidR="00045141" w:rsidRPr="00462CC3" w:rsidRDefault="00045141" w:rsidP="00045141">
      <w:pPr>
        <w:rPr>
          <w:rStyle w:val="StyleUnderline"/>
          <w:sz w:val="26"/>
          <w:szCs w:val="26"/>
        </w:rPr>
      </w:pPr>
    </w:p>
    <w:p w14:paraId="1091B034" w14:textId="77777777" w:rsidR="00045141" w:rsidRPr="00462CC3" w:rsidRDefault="00045141" w:rsidP="00045141">
      <w:pPr>
        <w:pStyle w:val="Heading4"/>
      </w:pPr>
      <w:r w:rsidRPr="00462CC3">
        <w:t xml:space="preserve">Chinese Economic Decline </w:t>
      </w:r>
      <w:r w:rsidRPr="00462CC3">
        <w:rPr>
          <w:u w:val="single"/>
        </w:rPr>
        <w:t>spills-over</w:t>
      </w:r>
      <w:r w:rsidRPr="00462CC3">
        <w:t xml:space="preserve"> globally. </w:t>
      </w:r>
    </w:p>
    <w:p w14:paraId="40216586" w14:textId="77777777" w:rsidR="00045141" w:rsidRPr="00462CC3" w:rsidRDefault="00045141" w:rsidP="00045141">
      <w:pPr>
        <w:rPr>
          <w:sz w:val="16"/>
          <w:szCs w:val="26"/>
        </w:rPr>
      </w:pPr>
      <w:r w:rsidRPr="00462CC3">
        <w:rPr>
          <w:rStyle w:val="Style13ptBold"/>
          <w:szCs w:val="26"/>
          <w:u w:val="single"/>
        </w:rPr>
        <w:t>Rogoff 18</w:t>
      </w:r>
      <w:r w:rsidRPr="00462CC3">
        <w:rPr>
          <w:sz w:val="16"/>
          <w:szCs w:val="26"/>
        </w:rPr>
        <w:t xml:space="preserve"> </w:t>
      </w:r>
      <w:proofErr w:type="spellStart"/>
      <w:r w:rsidRPr="00462CC3">
        <w:rPr>
          <w:sz w:val="16"/>
          <w:szCs w:val="26"/>
        </w:rPr>
        <w:t>Kennetth</w:t>
      </w:r>
      <w:proofErr w:type="spellEnd"/>
      <w:r w:rsidRPr="00462CC3">
        <w:rPr>
          <w:sz w:val="16"/>
          <w:szCs w:val="26"/>
        </w:rPr>
        <w:t xml:space="preserve"> Rogoff 11-7-2018 "The Global Impact of a Chinese Recession" </w:t>
      </w:r>
      <w:hyperlink r:id="rId11" w:history="1">
        <w:r w:rsidRPr="00462CC3">
          <w:rPr>
            <w:rStyle w:val="Hyperlink"/>
            <w:sz w:val="16"/>
            <w:szCs w:val="26"/>
          </w:rPr>
          <w:t>https://www.project-syndicate.org/commentary/global-impact-of-chinese-recession-by-kenneth-rogoff-2018-11?barrier=accesspaylog</w:t>
        </w:r>
      </w:hyperlink>
      <w:r w:rsidRPr="00462CC3">
        <w:rPr>
          <w:sz w:val="16"/>
          <w:szCs w:val="26"/>
        </w:rPr>
        <w:t xml:space="preserve"> (Professor of Economics and Public Policy at Harvard University and recipient of the 2011 Deutsche Bank Prize in Financial Economics, was the chief economist of the International Monetary Fund from 2001 to 2003.)//Elmer </w:t>
      </w:r>
    </w:p>
    <w:p w14:paraId="5C40AD14" w14:textId="77777777" w:rsidR="00045141" w:rsidRPr="00462CC3" w:rsidRDefault="00045141" w:rsidP="00045141">
      <w:pPr>
        <w:rPr>
          <w:rStyle w:val="StyleUnderline"/>
          <w:sz w:val="26"/>
          <w:szCs w:val="26"/>
        </w:rPr>
      </w:pPr>
      <w:r w:rsidRPr="00462CC3">
        <w:rPr>
          <w:rStyle w:val="StyleUnderline"/>
          <w:sz w:val="26"/>
          <w:szCs w:val="26"/>
        </w:rPr>
        <w:t>Most economic forecasts suggest that a recession in China will hurt everyone, but that the pain would be more regionally confined than would be the case for a deep recession in the United States. Unfortunately, that may be wishful thinking.</w:t>
      </w:r>
      <w:r w:rsidRPr="00462CC3">
        <w:rPr>
          <w:sz w:val="16"/>
          <w:szCs w:val="26"/>
        </w:rPr>
        <w:t xml:space="preserve"> CAMBRIDGE – </w:t>
      </w:r>
      <w:r w:rsidRPr="00462CC3">
        <w:rPr>
          <w:rStyle w:val="Emphasis"/>
          <w:sz w:val="26"/>
          <w:szCs w:val="26"/>
        </w:rPr>
        <w:t>When China finally has its</w:t>
      </w:r>
      <w:r w:rsidRPr="00462CC3">
        <w:rPr>
          <w:rStyle w:val="StyleUnderline"/>
          <w:sz w:val="26"/>
          <w:szCs w:val="26"/>
        </w:rPr>
        <w:t xml:space="preserve"> </w:t>
      </w:r>
      <w:r w:rsidRPr="00462CC3">
        <w:rPr>
          <w:sz w:val="16"/>
          <w:szCs w:val="26"/>
        </w:rPr>
        <w:t xml:space="preserve">inevitable </w:t>
      </w:r>
      <w:r w:rsidRPr="00462CC3">
        <w:rPr>
          <w:rStyle w:val="Emphasis"/>
          <w:sz w:val="26"/>
          <w:szCs w:val="26"/>
        </w:rPr>
        <w:t>growth recession</w:t>
      </w:r>
      <w:r w:rsidRPr="00462CC3">
        <w:rPr>
          <w:sz w:val="16"/>
          <w:szCs w:val="26"/>
        </w:rPr>
        <w:t xml:space="preserve"> – which will almost surely be </w:t>
      </w:r>
      <w:r w:rsidRPr="00462CC3">
        <w:rPr>
          <w:sz w:val="16"/>
          <w:szCs w:val="26"/>
        </w:rPr>
        <w:lastRenderedPageBreak/>
        <w:t xml:space="preserve">amplified by a financial crisis, given the economy’s massive leverage – </w:t>
      </w:r>
      <w:r w:rsidRPr="00462CC3">
        <w:rPr>
          <w:rStyle w:val="StyleUnderline"/>
          <w:sz w:val="26"/>
          <w:szCs w:val="26"/>
        </w:rPr>
        <w:t>how will the rest of world be affected?</w:t>
      </w:r>
      <w:r w:rsidRPr="00462CC3">
        <w:rPr>
          <w:sz w:val="16"/>
          <w:szCs w:val="26"/>
        </w:rPr>
        <w:t xml:space="preserve"> With US President Donald Trump’s trade war hitting China just as growth was already slowing, this is no idle question. Typical estimates, for example those embodied in the International Monetary Fund’s assessments of country risk, </w:t>
      </w:r>
      <w:r w:rsidRPr="00462CC3">
        <w:rPr>
          <w:rStyle w:val="StyleUnderline"/>
          <w:sz w:val="26"/>
          <w:szCs w:val="26"/>
        </w:rPr>
        <w:t xml:space="preserve">suggest that an economic slowdown in China </w:t>
      </w:r>
      <w:r w:rsidRPr="00462CC3">
        <w:rPr>
          <w:rStyle w:val="Emphasis"/>
          <w:sz w:val="26"/>
          <w:szCs w:val="26"/>
          <w:bdr w:val="single" w:sz="18" w:space="0" w:color="auto"/>
        </w:rPr>
        <w:t>will hurt everyone</w:t>
      </w:r>
      <w:r w:rsidRPr="00462CC3">
        <w:rPr>
          <w:rStyle w:val="StyleUnderline"/>
          <w:sz w:val="26"/>
          <w:szCs w:val="26"/>
        </w:rPr>
        <w:t>. B</w:t>
      </w:r>
      <w:r w:rsidRPr="00462CC3">
        <w:rPr>
          <w:sz w:val="16"/>
          <w:szCs w:val="26"/>
        </w:rPr>
        <w:t xml:space="preserve">ut the acute pain, according to the IMF, will be more regionally concentrated and confined than would be the case for a deep recession in the United States. Unfortunately, this might be wishful </w:t>
      </w:r>
      <w:r w:rsidRPr="00462CC3">
        <w:rPr>
          <w:rStyle w:val="StyleUnderline"/>
          <w:sz w:val="26"/>
          <w:szCs w:val="26"/>
        </w:rPr>
        <w:t xml:space="preserve">thinking. First, </w:t>
      </w:r>
      <w:r w:rsidRPr="00462CC3">
        <w:rPr>
          <w:rStyle w:val="Emphasis"/>
          <w:sz w:val="26"/>
          <w:szCs w:val="26"/>
        </w:rPr>
        <w:t>the effect on</w:t>
      </w:r>
      <w:r w:rsidRPr="00462CC3">
        <w:rPr>
          <w:rStyle w:val="StyleUnderline"/>
          <w:sz w:val="26"/>
          <w:szCs w:val="26"/>
        </w:rPr>
        <w:t xml:space="preserve"> </w:t>
      </w:r>
      <w:r w:rsidRPr="00462CC3">
        <w:rPr>
          <w:rStyle w:val="Emphasis"/>
          <w:sz w:val="26"/>
          <w:szCs w:val="26"/>
        </w:rPr>
        <w:t>international capital</w:t>
      </w:r>
      <w:r w:rsidRPr="00462CC3">
        <w:rPr>
          <w:rStyle w:val="StyleUnderline"/>
          <w:sz w:val="26"/>
          <w:szCs w:val="26"/>
        </w:rPr>
        <w:t xml:space="preserve"> </w:t>
      </w:r>
      <w:r w:rsidRPr="00462CC3">
        <w:rPr>
          <w:rStyle w:val="Emphasis"/>
          <w:sz w:val="26"/>
          <w:szCs w:val="26"/>
        </w:rPr>
        <w:t>markets</w:t>
      </w:r>
      <w:r w:rsidRPr="00462CC3">
        <w:rPr>
          <w:rStyle w:val="StyleUnderline"/>
          <w:sz w:val="26"/>
          <w:szCs w:val="26"/>
        </w:rPr>
        <w:t xml:space="preserve"> </w:t>
      </w:r>
      <w:r w:rsidRPr="00462CC3">
        <w:rPr>
          <w:rStyle w:val="Emphasis"/>
          <w:sz w:val="26"/>
          <w:szCs w:val="26"/>
          <w:bdr w:val="single" w:sz="18" w:space="0" w:color="auto"/>
        </w:rPr>
        <w:t>could be vastly greater</w:t>
      </w:r>
      <w:r w:rsidRPr="00462CC3">
        <w:rPr>
          <w:rStyle w:val="StyleUnderline"/>
          <w:sz w:val="26"/>
          <w:szCs w:val="26"/>
        </w:rPr>
        <w:t xml:space="preserve"> than Chinese capital market linkages would suggest</w:t>
      </w:r>
      <w:r w:rsidRPr="00462CC3">
        <w:rPr>
          <w:sz w:val="16"/>
          <w:szCs w:val="26"/>
        </w:rPr>
        <w:t>. However jittery global investors may be about prospects for profit growth</w:t>
      </w:r>
      <w:r w:rsidRPr="00462CC3">
        <w:rPr>
          <w:rStyle w:val="StyleUnderline"/>
          <w:sz w:val="26"/>
          <w:szCs w:val="26"/>
        </w:rPr>
        <w:t>, a hit to Chinese growth would make things a lot worse.</w:t>
      </w:r>
      <w:r w:rsidRPr="00462CC3">
        <w:rPr>
          <w:sz w:val="16"/>
          <w:szCs w:val="2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462CC3">
        <w:rPr>
          <w:rStyle w:val="StyleUnderline"/>
          <w:sz w:val="26"/>
          <w:szCs w:val="26"/>
        </w:rPr>
        <w:t xml:space="preserve">Investors today are also concerned about </w:t>
      </w:r>
      <w:r w:rsidRPr="00462CC3">
        <w:rPr>
          <w:rStyle w:val="Emphasis"/>
          <w:sz w:val="26"/>
          <w:szCs w:val="26"/>
        </w:rPr>
        <w:t>rising interest rates</w:t>
      </w:r>
      <w:r w:rsidRPr="00462CC3">
        <w:rPr>
          <w:rStyle w:val="StyleUnderline"/>
          <w:sz w:val="26"/>
          <w:szCs w:val="26"/>
        </w:rPr>
        <w:t xml:space="preserve">, which not only </w:t>
      </w:r>
      <w:r w:rsidRPr="00462CC3">
        <w:rPr>
          <w:rStyle w:val="Emphasis"/>
          <w:sz w:val="26"/>
          <w:szCs w:val="26"/>
        </w:rPr>
        <w:t>put a damper on consumption and investment</w:t>
      </w:r>
      <w:r w:rsidRPr="00462CC3">
        <w:rPr>
          <w:rStyle w:val="StyleUnderline"/>
          <w:sz w:val="26"/>
          <w:szCs w:val="26"/>
        </w:rPr>
        <w:t xml:space="preserve">, but also </w:t>
      </w:r>
      <w:r w:rsidRPr="00462CC3">
        <w:rPr>
          <w:rStyle w:val="Emphasis"/>
          <w:sz w:val="26"/>
          <w:szCs w:val="26"/>
        </w:rPr>
        <w:t>reduce</w:t>
      </w:r>
      <w:r w:rsidRPr="00462CC3">
        <w:rPr>
          <w:rStyle w:val="StyleUnderline"/>
          <w:sz w:val="26"/>
          <w:szCs w:val="26"/>
        </w:rPr>
        <w:t xml:space="preserve"> the </w:t>
      </w:r>
      <w:r w:rsidRPr="00462CC3">
        <w:rPr>
          <w:rStyle w:val="Emphasis"/>
          <w:sz w:val="26"/>
          <w:szCs w:val="26"/>
        </w:rPr>
        <w:t>market value of companies</w:t>
      </w:r>
      <w:r w:rsidRPr="00462CC3">
        <w:rPr>
          <w:rStyle w:val="StyleUnderline"/>
          <w:sz w:val="26"/>
          <w:szCs w:val="26"/>
        </w:rPr>
        <w:t xml:space="preserve"> (particularly tech firms) whose valuations depend heavily on profit growth far in the future. A Chinese recession could again make the situation worse</w:t>
      </w:r>
      <w:r w:rsidRPr="00462CC3">
        <w:rPr>
          <w:sz w:val="16"/>
          <w:szCs w:val="26"/>
        </w:rPr>
        <w:t xml:space="preserve">. I appreciate the usual Keynesian thinking that if any economy anywhere slows, this lowers world aggregate demand, and therefore puts downward pressure on global interest rates. </w:t>
      </w:r>
      <w:r w:rsidRPr="00462CC3">
        <w:rPr>
          <w:rStyle w:val="StyleUnderline"/>
          <w:sz w:val="26"/>
          <w:szCs w:val="26"/>
        </w:rPr>
        <w:t xml:space="preserve">But modern thinking is more nuanced. </w:t>
      </w:r>
      <w:r w:rsidRPr="00462CC3">
        <w:rPr>
          <w:rStyle w:val="Emphasis"/>
          <w:sz w:val="26"/>
          <w:szCs w:val="26"/>
        </w:rPr>
        <w:t>High Asian saving rates</w:t>
      </w:r>
      <w:r w:rsidRPr="00462CC3">
        <w:rPr>
          <w:rStyle w:val="StyleUnderline"/>
          <w:sz w:val="26"/>
          <w:szCs w:val="26"/>
        </w:rPr>
        <w:t xml:space="preserve"> over the past two decades </w:t>
      </w:r>
      <w:r w:rsidRPr="00462CC3">
        <w:rPr>
          <w:rStyle w:val="Emphasis"/>
          <w:sz w:val="26"/>
          <w:szCs w:val="26"/>
        </w:rPr>
        <w:t>have been</w:t>
      </w:r>
      <w:r w:rsidRPr="00462CC3">
        <w:rPr>
          <w:rStyle w:val="StyleUnderline"/>
          <w:sz w:val="26"/>
          <w:szCs w:val="26"/>
        </w:rPr>
        <w:t xml:space="preserve"> a </w:t>
      </w:r>
      <w:r w:rsidRPr="00462CC3">
        <w:rPr>
          <w:rStyle w:val="Emphasis"/>
          <w:sz w:val="26"/>
          <w:szCs w:val="26"/>
        </w:rPr>
        <w:t>significant factor in</w:t>
      </w:r>
      <w:r w:rsidRPr="00462CC3">
        <w:rPr>
          <w:rStyle w:val="StyleUnderline"/>
          <w:sz w:val="26"/>
          <w:szCs w:val="26"/>
        </w:rPr>
        <w:t xml:space="preserve"> the </w:t>
      </w:r>
      <w:r w:rsidRPr="00462CC3">
        <w:rPr>
          <w:rStyle w:val="Emphasis"/>
          <w:sz w:val="26"/>
          <w:szCs w:val="26"/>
        </w:rPr>
        <w:t>low overall level of real</w:t>
      </w:r>
      <w:r w:rsidRPr="00462CC3">
        <w:rPr>
          <w:rStyle w:val="StyleUnderline"/>
          <w:sz w:val="26"/>
          <w:szCs w:val="26"/>
        </w:rPr>
        <w:t xml:space="preserve"> (inflation-adjusted) </w:t>
      </w:r>
      <w:r w:rsidRPr="00462CC3">
        <w:rPr>
          <w:rStyle w:val="Emphasis"/>
          <w:sz w:val="26"/>
          <w:szCs w:val="26"/>
        </w:rPr>
        <w:t>interest rates in</w:t>
      </w:r>
      <w:r w:rsidRPr="00462CC3">
        <w:rPr>
          <w:rStyle w:val="StyleUnderline"/>
          <w:sz w:val="26"/>
          <w:szCs w:val="26"/>
        </w:rPr>
        <w:t xml:space="preserve"> both the </w:t>
      </w:r>
      <w:r w:rsidRPr="00462CC3">
        <w:rPr>
          <w:rStyle w:val="Emphasis"/>
          <w:sz w:val="26"/>
          <w:szCs w:val="26"/>
        </w:rPr>
        <w:t>U</w:t>
      </w:r>
      <w:r w:rsidRPr="00462CC3">
        <w:rPr>
          <w:rStyle w:val="StyleUnderline"/>
          <w:sz w:val="26"/>
          <w:szCs w:val="26"/>
        </w:rPr>
        <w:t xml:space="preserve">nited </w:t>
      </w:r>
      <w:r w:rsidRPr="00462CC3">
        <w:rPr>
          <w:rStyle w:val="Emphasis"/>
          <w:sz w:val="26"/>
          <w:szCs w:val="26"/>
        </w:rPr>
        <w:t>S</w:t>
      </w:r>
      <w:r w:rsidRPr="00462CC3">
        <w:rPr>
          <w:rStyle w:val="StyleUnderline"/>
          <w:sz w:val="26"/>
          <w:szCs w:val="26"/>
        </w:rPr>
        <w:t xml:space="preserve">tates </w:t>
      </w:r>
      <w:r w:rsidRPr="00462CC3">
        <w:rPr>
          <w:rStyle w:val="Emphasis"/>
          <w:sz w:val="26"/>
          <w:szCs w:val="26"/>
        </w:rPr>
        <w:t>and</w:t>
      </w:r>
      <w:r w:rsidRPr="00462CC3">
        <w:rPr>
          <w:rStyle w:val="StyleUnderline"/>
          <w:sz w:val="26"/>
          <w:szCs w:val="26"/>
        </w:rPr>
        <w:t xml:space="preserve"> </w:t>
      </w:r>
      <w:r w:rsidRPr="00462CC3">
        <w:rPr>
          <w:rStyle w:val="Emphasis"/>
          <w:sz w:val="26"/>
          <w:szCs w:val="26"/>
        </w:rPr>
        <w:t>Europe</w:t>
      </w:r>
      <w:r w:rsidRPr="00462CC3">
        <w:rPr>
          <w:rStyle w:val="StyleUnderline"/>
          <w:sz w:val="26"/>
          <w:szCs w:val="26"/>
        </w:rPr>
        <w:t>, thanks to the fact that underdeveloped Asian capital markets simply cannot constructively absorb the surplus savings.</w:t>
      </w:r>
      <w:r w:rsidRPr="00462CC3">
        <w:rPr>
          <w:sz w:val="16"/>
          <w:szCs w:val="26"/>
        </w:rPr>
        <w:t xml:space="preserve"> Former US Federal Reserve chair Ben Bernanke famously characterized this much-studied phenomenon as a key component of the “global savings glut.” Thus, instead of leading to lower global real interest rates, </w:t>
      </w:r>
      <w:r w:rsidRPr="00462CC3">
        <w:rPr>
          <w:rStyle w:val="Emphasis"/>
          <w:sz w:val="26"/>
          <w:szCs w:val="26"/>
        </w:rPr>
        <w:t>a Chinese slowdown</w:t>
      </w:r>
      <w:r w:rsidRPr="00462CC3">
        <w:rPr>
          <w:rStyle w:val="StyleUnderline"/>
          <w:sz w:val="26"/>
          <w:szCs w:val="26"/>
        </w:rPr>
        <w:t xml:space="preserve"> that </w:t>
      </w:r>
      <w:r w:rsidRPr="00462CC3">
        <w:rPr>
          <w:rStyle w:val="Emphasis"/>
          <w:sz w:val="26"/>
          <w:szCs w:val="26"/>
        </w:rPr>
        <w:t>spreads</w:t>
      </w:r>
      <w:r w:rsidRPr="00462CC3">
        <w:rPr>
          <w:rStyle w:val="StyleUnderline"/>
          <w:sz w:val="26"/>
          <w:szCs w:val="26"/>
        </w:rPr>
        <w:t xml:space="preserve"> across Asia </w:t>
      </w:r>
      <w:r w:rsidRPr="00462CC3">
        <w:rPr>
          <w:rStyle w:val="Emphasis"/>
          <w:sz w:val="26"/>
          <w:szCs w:val="26"/>
        </w:rPr>
        <w:t>could</w:t>
      </w:r>
      <w:r w:rsidRPr="00462CC3">
        <w:rPr>
          <w:rStyle w:val="StyleUnderline"/>
          <w:sz w:val="26"/>
          <w:szCs w:val="26"/>
        </w:rPr>
        <w:t xml:space="preserve"> </w:t>
      </w:r>
      <w:r w:rsidRPr="00462CC3">
        <w:rPr>
          <w:rStyle w:val="Emphasis"/>
          <w:sz w:val="26"/>
          <w:szCs w:val="26"/>
          <w:bdr w:val="single" w:sz="18" w:space="0" w:color="auto"/>
        </w:rPr>
        <w:t>paradoxically lead to higher interest rates elsewhere</w:t>
      </w:r>
      <w:r w:rsidRPr="00462CC3">
        <w:rPr>
          <w:rStyle w:val="StyleUnderline"/>
          <w:sz w:val="26"/>
          <w:szCs w:val="26"/>
        </w:rPr>
        <w:t xml:space="preserve"> – </w:t>
      </w:r>
      <w:r w:rsidRPr="00462CC3">
        <w:rPr>
          <w:rStyle w:val="Emphasis"/>
          <w:sz w:val="26"/>
          <w:szCs w:val="26"/>
        </w:rPr>
        <w:t>especially if</w:t>
      </w:r>
      <w:r w:rsidRPr="00462CC3">
        <w:rPr>
          <w:rStyle w:val="StyleUnderline"/>
          <w:sz w:val="26"/>
          <w:szCs w:val="26"/>
        </w:rPr>
        <w:t xml:space="preserve"> a second Asian financial </w:t>
      </w:r>
      <w:r w:rsidRPr="00462CC3">
        <w:rPr>
          <w:rStyle w:val="Emphasis"/>
          <w:sz w:val="26"/>
          <w:szCs w:val="26"/>
        </w:rPr>
        <w:t>crisis</w:t>
      </w:r>
      <w:r w:rsidRPr="00462CC3">
        <w:rPr>
          <w:rStyle w:val="StyleUnderline"/>
          <w:sz w:val="26"/>
          <w:szCs w:val="26"/>
        </w:rPr>
        <w:t xml:space="preserve"> </w:t>
      </w:r>
      <w:r w:rsidRPr="00462CC3">
        <w:rPr>
          <w:rStyle w:val="Emphasis"/>
          <w:sz w:val="26"/>
          <w:szCs w:val="26"/>
        </w:rPr>
        <w:t>leads to a sharp draw-down of central bank reserves</w:t>
      </w:r>
      <w:r w:rsidRPr="00462CC3">
        <w:rPr>
          <w:sz w:val="16"/>
          <w:szCs w:val="26"/>
        </w:rPr>
        <w:t xml:space="preserve">. Thus, for global capital markets, </w:t>
      </w:r>
      <w:r w:rsidRPr="00462CC3">
        <w:rPr>
          <w:rStyle w:val="StyleUnderline"/>
          <w:sz w:val="26"/>
          <w:szCs w:val="26"/>
        </w:rPr>
        <w:t xml:space="preserve">a Chinese recession could easily prove to be </w:t>
      </w:r>
      <w:r w:rsidRPr="00462CC3">
        <w:rPr>
          <w:rStyle w:val="Emphasis"/>
          <w:sz w:val="26"/>
          <w:szCs w:val="26"/>
        </w:rPr>
        <w:t>a double whammy</w:t>
      </w:r>
      <w:r w:rsidRPr="00462CC3">
        <w:rPr>
          <w:rStyle w:val="StyleUnderline"/>
          <w:sz w:val="26"/>
          <w:szCs w:val="26"/>
        </w:rPr>
        <w:t>. As bad as a slowdown in exports to China would be for many countries, a significant rise in global interest rates would be much worse.</w:t>
      </w:r>
      <w:r w:rsidRPr="00462CC3">
        <w:rPr>
          <w:sz w:val="16"/>
          <w:szCs w:val="2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462CC3">
        <w:rPr>
          <w:sz w:val="16"/>
          <w:szCs w:val="26"/>
        </w:rPr>
        <w:t>Its</w:t>
      </w:r>
      <w:proofErr w:type="spellEnd"/>
      <w:r w:rsidRPr="00462CC3">
        <w:rPr>
          <w:sz w:val="16"/>
          <w:szCs w:val="2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462CC3">
        <w:rPr>
          <w:rStyle w:val="StyleUnderline"/>
          <w:sz w:val="26"/>
          <w:szCs w:val="26"/>
        </w:rPr>
        <w:t xml:space="preserve">A </w:t>
      </w:r>
      <w:r w:rsidRPr="00462CC3">
        <w:rPr>
          <w:rStyle w:val="Emphasis"/>
          <w:sz w:val="26"/>
          <w:szCs w:val="26"/>
        </w:rPr>
        <w:t>recession in China</w:t>
      </w:r>
      <w:r w:rsidRPr="00462CC3">
        <w:rPr>
          <w:rStyle w:val="StyleUnderline"/>
          <w:sz w:val="26"/>
          <w:szCs w:val="26"/>
        </w:rPr>
        <w:t xml:space="preserve">, amplified by a financial </w:t>
      </w:r>
      <w:r w:rsidRPr="00462CC3">
        <w:rPr>
          <w:rStyle w:val="StyleUnderline"/>
          <w:sz w:val="26"/>
          <w:szCs w:val="26"/>
        </w:rPr>
        <w:lastRenderedPageBreak/>
        <w:t xml:space="preserve">crisis, </w:t>
      </w:r>
      <w:r w:rsidRPr="00462CC3">
        <w:rPr>
          <w:rStyle w:val="Emphasis"/>
          <w:sz w:val="26"/>
          <w:szCs w:val="26"/>
          <w:bdr w:val="single" w:sz="18" w:space="0" w:color="auto"/>
        </w:rPr>
        <w:t xml:space="preserve">would constitute the third leg of the debt </w:t>
      </w:r>
      <w:proofErr w:type="spellStart"/>
      <w:r w:rsidRPr="00462CC3">
        <w:rPr>
          <w:rStyle w:val="Emphasis"/>
          <w:sz w:val="26"/>
          <w:szCs w:val="26"/>
          <w:bdr w:val="single" w:sz="18" w:space="0" w:color="auto"/>
        </w:rPr>
        <w:t>supercycle</w:t>
      </w:r>
      <w:proofErr w:type="spellEnd"/>
      <w:r w:rsidRPr="00462CC3">
        <w:rPr>
          <w:rStyle w:val="StyleUnderline"/>
          <w:sz w:val="26"/>
          <w:szCs w:val="26"/>
        </w:rPr>
        <w:t xml:space="preserve"> 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383CCB95" w14:textId="77777777" w:rsidR="00045141" w:rsidRPr="00462CC3" w:rsidRDefault="00045141" w:rsidP="00045141">
      <w:pPr>
        <w:rPr>
          <w:rStyle w:val="StyleUnderline"/>
          <w:sz w:val="26"/>
          <w:szCs w:val="26"/>
        </w:rPr>
      </w:pPr>
    </w:p>
    <w:p w14:paraId="0F5ADB83" w14:textId="77777777" w:rsidR="00045141" w:rsidRPr="00462CC3" w:rsidRDefault="00045141" w:rsidP="00045141">
      <w:pPr>
        <w:pStyle w:val="Heading4"/>
        <w:rPr>
          <w:rFonts w:cs="Times New Roman"/>
        </w:rPr>
      </w:pPr>
      <w:r w:rsidRPr="00462CC3">
        <w:rPr>
          <w:rFonts w:cs="Times New Roman"/>
        </w:rPr>
        <w:t xml:space="preserve">Decline </w:t>
      </w:r>
      <w:r w:rsidRPr="00462CC3">
        <w:rPr>
          <w:rFonts w:cs="Times New Roman"/>
          <w:u w:val="single"/>
        </w:rPr>
        <w:t>cascades</w:t>
      </w:r>
      <w:r w:rsidRPr="00462CC3">
        <w:rPr>
          <w:rFonts w:cs="Times New Roman"/>
        </w:rPr>
        <w:t xml:space="preserve"> – nuclear war.</w:t>
      </w:r>
    </w:p>
    <w:p w14:paraId="2BA3F5E6" w14:textId="77777777" w:rsidR="00045141" w:rsidRPr="00462CC3" w:rsidRDefault="00045141" w:rsidP="00045141">
      <w:pPr>
        <w:rPr>
          <w:sz w:val="16"/>
          <w:szCs w:val="26"/>
        </w:rPr>
      </w:pPr>
      <w:proofErr w:type="spellStart"/>
      <w:r w:rsidRPr="00462CC3">
        <w:rPr>
          <w:rStyle w:val="Style13ptBold"/>
          <w:szCs w:val="26"/>
          <w:u w:val="single"/>
        </w:rPr>
        <w:t>Maavak</w:t>
      </w:r>
      <w:proofErr w:type="spellEnd"/>
      <w:r w:rsidRPr="00462CC3">
        <w:rPr>
          <w:rStyle w:val="Style13ptBold"/>
          <w:szCs w:val="26"/>
          <w:u w:val="single"/>
        </w:rPr>
        <w:t xml:space="preserve"> 21</w:t>
      </w:r>
      <w:r w:rsidRPr="00462CC3">
        <w:rPr>
          <w:sz w:val="16"/>
          <w:szCs w:val="26"/>
        </w:rPr>
        <w:t xml:space="preserve"> – Mathew </w:t>
      </w:r>
      <w:proofErr w:type="spellStart"/>
      <w:r w:rsidRPr="00462CC3">
        <w:rPr>
          <w:sz w:val="16"/>
          <w:szCs w:val="26"/>
        </w:rPr>
        <w:t>Maavak</w:t>
      </w:r>
      <w:proofErr w:type="spellEnd"/>
      <w:r w:rsidRPr="00462CC3">
        <w:rPr>
          <w:sz w:val="16"/>
          <w:szCs w:val="26"/>
        </w:rPr>
        <w:t xml:space="preserve">, PhD in Risk Foresight from the </w:t>
      </w:r>
      <w:proofErr w:type="spellStart"/>
      <w:r w:rsidRPr="00462CC3">
        <w:rPr>
          <w:sz w:val="16"/>
          <w:szCs w:val="26"/>
        </w:rPr>
        <w:t>Universiti</w:t>
      </w:r>
      <w:proofErr w:type="spellEnd"/>
      <w:r w:rsidRPr="00462CC3">
        <w:rPr>
          <w:sz w:val="16"/>
          <w:szCs w:val="26"/>
        </w:rPr>
        <w:t xml:space="preserve"> </w:t>
      </w:r>
      <w:proofErr w:type="spellStart"/>
      <w:r w:rsidRPr="00462CC3">
        <w:rPr>
          <w:sz w:val="16"/>
          <w:szCs w:val="26"/>
        </w:rPr>
        <w:t>Teknologi</w:t>
      </w:r>
      <w:proofErr w:type="spellEnd"/>
      <w:r w:rsidRPr="00462CC3">
        <w:rPr>
          <w:sz w:val="16"/>
          <w:szCs w:val="26"/>
        </w:rPr>
        <w:t xml:space="preserve"> Malaysia, External Researcher (PLATBIDAFO) at the </w:t>
      </w:r>
      <w:proofErr w:type="spellStart"/>
      <w:r w:rsidRPr="00462CC3">
        <w:rPr>
          <w:sz w:val="16"/>
          <w:szCs w:val="26"/>
        </w:rPr>
        <w:t>Kazimieras</w:t>
      </w:r>
      <w:proofErr w:type="spellEnd"/>
      <w:r w:rsidRPr="00462CC3">
        <w:rPr>
          <w:sz w:val="16"/>
          <w:szCs w:val="26"/>
        </w:rPr>
        <w:t xml:space="preserve"> </w:t>
      </w:r>
      <w:proofErr w:type="spellStart"/>
      <w:r w:rsidRPr="00462CC3">
        <w:rPr>
          <w:sz w:val="16"/>
          <w:szCs w:val="26"/>
        </w:rPr>
        <w:t>Simonavicius</w:t>
      </w:r>
      <w:proofErr w:type="spellEnd"/>
      <w:r w:rsidRPr="00462CC3">
        <w:rPr>
          <w:sz w:val="16"/>
          <w:szCs w:val="26"/>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C1D5311" w14:textId="77777777" w:rsidR="00045141" w:rsidRPr="00462CC3" w:rsidRDefault="00045141" w:rsidP="00045141">
      <w:pPr>
        <w:rPr>
          <w:sz w:val="16"/>
          <w:szCs w:val="26"/>
        </w:rPr>
      </w:pPr>
      <w:r w:rsidRPr="00462CC3">
        <w:rPr>
          <w:sz w:val="16"/>
          <w:szCs w:val="26"/>
        </w:rPr>
        <w:t xml:space="preserve">Various </w:t>
      </w:r>
      <w:r w:rsidRPr="00462CC3">
        <w:rPr>
          <w:rStyle w:val="StyleUnderline"/>
          <w:sz w:val="26"/>
          <w:szCs w:val="26"/>
        </w:rPr>
        <w:t>scholars</w:t>
      </w:r>
      <w:r w:rsidRPr="00462CC3">
        <w:rPr>
          <w:sz w:val="16"/>
          <w:szCs w:val="26"/>
        </w:rPr>
        <w:t xml:space="preserve"> and institutions </w:t>
      </w:r>
      <w:r w:rsidRPr="00462CC3">
        <w:rPr>
          <w:rStyle w:val="StyleUnderline"/>
          <w:sz w:val="26"/>
          <w:szCs w:val="26"/>
        </w:rPr>
        <w:t xml:space="preserve">regard </w:t>
      </w:r>
      <w:r w:rsidRPr="00462CC3">
        <w:rPr>
          <w:rStyle w:val="Emphasis"/>
          <w:sz w:val="26"/>
          <w:szCs w:val="26"/>
        </w:rPr>
        <w:t>global social instability</w:t>
      </w:r>
      <w:r w:rsidRPr="00462CC3">
        <w:rPr>
          <w:rStyle w:val="StyleUnderline"/>
          <w:sz w:val="26"/>
          <w:szCs w:val="26"/>
        </w:rPr>
        <w:t xml:space="preserve"> as the </w:t>
      </w:r>
      <w:r w:rsidRPr="00462CC3">
        <w:rPr>
          <w:rStyle w:val="Emphasis"/>
          <w:sz w:val="26"/>
          <w:szCs w:val="26"/>
        </w:rPr>
        <w:t>greatest threat</w:t>
      </w:r>
      <w:r w:rsidRPr="00462CC3">
        <w:rPr>
          <w:sz w:val="16"/>
          <w:szCs w:val="26"/>
        </w:rPr>
        <w:t xml:space="preserve"> facing this decade. </w:t>
      </w:r>
      <w:r w:rsidRPr="00462CC3">
        <w:rPr>
          <w:rStyle w:val="StyleUnderline"/>
          <w:sz w:val="26"/>
          <w:szCs w:val="26"/>
        </w:rPr>
        <w:t xml:space="preserve">The catalyst has been postulated to be a </w:t>
      </w:r>
      <w:r w:rsidRPr="00462CC3">
        <w:rPr>
          <w:rStyle w:val="Emphasis"/>
          <w:sz w:val="26"/>
          <w:szCs w:val="26"/>
        </w:rPr>
        <w:t>Second Great Depression</w:t>
      </w:r>
      <w:r w:rsidRPr="00462CC3">
        <w:rPr>
          <w:rStyle w:val="StyleUnderline"/>
          <w:sz w:val="26"/>
          <w:szCs w:val="26"/>
        </w:rPr>
        <w:t xml:space="preserve"> which, in turn, will have </w:t>
      </w:r>
      <w:r w:rsidRPr="00462CC3">
        <w:rPr>
          <w:rStyle w:val="Emphasis"/>
          <w:sz w:val="26"/>
          <w:szCs w:val="26"/>
        </w:rPr>
        <w:t>profound implications</w:t>
      </w:r>
      <w:r w:rsidRPr="00462CC3">
        <w:rPr>
          <w:rStyle w:val="StyleUnderline"/>
          <w:sz w:val="26"/>
          <w:szCs w:val="26"/>
        </w:rPr>
        <w:t xml:space="preserve"> for </w:t>
      </w:r>
      <w:r w:rsidRPr="00462CC3">
        <w:rPr>
          <w:rStyle w:val="Emphasis"/>
          <w:sz w:val="26"/>
          <w:szCs w:val="26"/>
        </w:rPr>
        <w:t>global security</w:t>
      </w:r>
      <w:r w:rsidRPr="00462CC3">
        <w:rPr>
          <w:rStyle w:val="StyleUnderline"/>
          <w:sz w:val="26"/>
          <w:szCs w:val="26"/>
        </w:rPr>
        <w:t xml:space="preserve"> and national integrity</w:t>
      </w:r>
      <w:r w:rsidRPr="00462CC3">
        <w:rPr>
          <w:sz w:val="16"/>
          <w:szCs w:val="26"/>
        </w:rPr>
        <w:t xml:space="preserve">. This paper, written from a broad systems perspective, illustrates how </w:t>
      </w:r>
      <w:r w:rsidRPr="00462CC3">
        <w:rPr>
          <w:rStyle w:val="StyleUnderline"/>
          <w:sz w:val="26"/>
          <w:szCs w:val="26"/>
        </w:rPr>
        <w:t>emerging risks are</w:t>
      </w:r>
      <w:r w:rsidRPr="00462CC3">
        <w:rPr>
          <w:sz w:val="16"/>
          <w:szCs w:val="26"/>
        </w:rPr>
        <w:t xml:space="preserve"> getting more complex and </w:t>
      </w:r>
      <w:r w:rsidRPr="00462CC3">
        <w:rPr>
          <w:rStyle w:val="Emphasis"/>
          <w:sz w:val="26"/>
          <w:szCs w:val="26"/>
        </w:rPr>
        <w:t>intertwined</w:t>
      </w:r>
      <w:r w:rsidRPr="00462CC3">
        <w:rPr>
          <w:sz w:val="16"/>
          <w:szCs w:val="26"/>
        </w:rPr>
        <w:t xml:space="preserve">; blurring boundaries between the economic, environmental, geopolitical, </w:t>
      </w:r>
      <w:proofErr w:type="gramStart"/>
      <w:r w:rsidRPr="00462CC3">
        <w:rPr>
          <w:sz w:val="16"/>
          <w:szCs w:val="26"/>
        </w:rPr>
        <w:t>societal</w:t>
      </w:r>
      <w:proofErr w:type="gramEnd"/>
      <w:r w:rsidRPr="00462CC3">
        <w:rPr>
          <w:sz w:val="16"/>
          <w:szCs w:val="26"/>
        </w:rPr>
        <w:t xml:space="preserve"> and technological taxonomy used by the World Economic Forum for its annual global risk forecasts. </w:t>
      </w:r>
      <w:r w:rsidRPr="00462CC3">
        <w:rPr>
          <w:rStyle w:val="Emphasis"/>
          <w:sz w:val="26"/>
          <w:szCs w:val="26"/>
        </w:rPr>
        <w:t>Tight couplings</w:t>
      </w:r>
      <w:r w:rsidRPr="00462CC3">
        <w:rPr>
          <w:rStyle w:val="StyleUnderline"/>
          <w:sz w:val="26"/>
          <w:szCs w:val="26"/>
        </w:rPr>
        <w:t xml:space="preserve"> in</w:t>
      </w:r>
      <w:r w:rsidRPr="00462CC3">
        <w:rPr>
          <w:sz w:val="16"/>
          <w:szCs w:val="26"/>
        </w:rPr>
        <w:t xml:space="preserve"> our </w:t>
      </w:r>
      <w:r w:rsidRPr="00462CC3">
        <w:rPr>
          <w:rStyle w:val="Emphasis"/>
          <w:sz w:val="26"/>
          <w:szCs w:val="26"/>
        </w:rPr>
        <w:t>global systems</w:t>
      </w:r>
      <w:r w:rsidRPr="00462CC3">
        <w:rPr>
          <w:rStyle w:val="StyleUnderline"/>
          <w:sz w:val="26"/>
          <w:szCs w:val="26"/>
        </w:rPr>
        <w:t xml:space="preserve"> have</w:t>
      </w:r>
      <w:r w:rsidRPr="00462CC3">
        <w:rPr>
          <w:sz w:val="16"/>
          <w:szCs w:val="26"/>
        </w:rPr>
        <w:t xml:space="preserve"> also </w:t>
      </w:r>
      <w:r w:rsidRPr="00462CC3">
        <w:rPr>
          <w:rStyle w:val="StyleUnderline"/>
          <w:sz w:val="26"/>
          <w:szCs w:val="26"/>
        </w:rPr>
        <w:t xml:space="preserve">enabled risks accrued in </w:t>
      </w:r>
      <w:r w:rsidRPr="00462CC3">
        <w:rPr>
          <w:rStyle w:val="Emphasis"/>
          <w:sz w:val="26"/>
          <w:szCs w:val="26"/>
        </w:rPr>
        <w:t>one area</w:t>
      </w:r>
      <w:r w:rsidRPr="00462CC3">
        <w:rPr>
          <w:rStyle w:val="StyleUnderline"/>
          <w:sz w:val="26"/>
          <w:szCs w:val="26"/>
        </w:rPr>
        <w:t xml:space="preserve"> to </w:t>
      </w:r>
      <w:r w:rsidRPr="00462CC3">
        <w:rPr>
          <w:rStyle w:val="Emphasis"/>
          <w:sz w:val="26"/>
          <w:szCs w:val="26"/>
        </w:rPr>
        <w:t>snowball</w:t>
      </w:r>
      <w:r w:rsidRPr="00462CC3">
        <w:rPr>
          <w:rStyle w:val="StyleUnderline"/>
          <w:sz w:val="26"/>
          <w:szCs w:val="26"/>
        </w:rPr>
        <w:t xml:space="preserve"> into a </w:t>
      </w:r>
      <w:r w:rsidRPr="00462CC3">
        <w:rPr>
          <w:rStyle w:val="Emphasis"/>
          <w:sz w:val="26"/>
          <w:szCs w:val="26"/>
        </w:rPr>
        <w:t>full-blown crisis</w:t>
      </w:r>
      <w:r w:rsidRPr="00462CC3">
        <w:rPr>
          <w:rStyle w:val="StyleUnderline"/>
          <w:sz w:val="26"/>
          <w:szCs w:val="26"/>
        </w:rPr>
        <w:t xml:space="preserve"> </w:t>
      </w:r>
      <w:r w:rsidRPr="00462CC3">
        <w:rPr>
          <w:rStyle w:val="Emphasis"/>
          <w:sz w:val="26"/>
          <w:szCs w:val="26"/>
        </w:rPr>
        <w:t>elsewhere</w:t>
      </w:r>
      <w:r w:rsidRPr="00462CC3">
        <w:rPr>
          <w:sz w:val="16"/>
          <w:szCs w:val="26"/>
        </w:rPr>
        <w:t xml:space="preserve">. The COVID-19 pandemic and its socioeconomic fallouts exemplify this systemic chain-reaction. </w:t>
      </w:r>
      <w:proofErr w:type="spellStart"/>
      <w:r w:rsidRPr="00462CC3">
        <w:rPr>
          <w:sz w:val="16"/>
          <w:szCs w:val="26"/>
        </w:rPr>
        <w:t>Onceinexorable</w:t>
      </w:r>
      <w:proofErr w:type="spellEnd"/>
      <w:r w:rsidRPr="00462CC3">
        <w:rPr>
          <w:sz w:val="16"/>
          <w:szCs w:val="26"/>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 Key Words: Global Systems, Emergence, VUCA, COVID-9, Social Instability, Big Tech, Great Reset INTRODUCTION 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462CC3">
        <w:rPr>
          <w:sz w:val="16"/>
          <w:szCs w:val="26"/>
        </w:rPr>
        <w:t>complexity</w:t>
      </w:r>
      <w:proofErr w:type="gramEnd"/>
      <w:r w:rsidRPr="00462CC3">
        <w:rPr>
          <w:sz w:val="16"/>
          <w:szCs w:val="26"/>
        </w:rPr>
        <w:t xml:space="preserve"> and ambiguity (VUCA). But what exactly is a global system? Our planet itself is an autonomous and </w:t>
      </w:r>
      <w:proofErr w:type="spellStart"/>
      <w:r w:rsidRPr="00462CC3">
        <w:rPr>
          <w:sz w:val="16"/>
          <w:szCs w:val="26"/>
        </w:rPr>
        <w:t>selfsustaining</w:t>
      </w:r>
      <w:proofErr w:type="spellEnd"/>
      <w:r w:rsidRPr="00462CC3">
        <w:rPr>
          <w:sz w:val="16"/>
          <w:szCs w:val="26"/>
        </w:rPr>
        <w:t xml:space="preserve"> mega-system, marked by periodic cycles and elemental vagaries. Human activities within however are not system isolates as our </w:t>
      </w:r>
      <w:r w:rsidRPr="00462CC3">
        <w:rPr>
          <w:rStyle w:val="StyleUnderline"/>
          <w:sz w:val="26"/>
          <w:szCs w:val="26"/>
        </w:rPr>
        <w:t xml:space="preserve">banking, utility, farming, </w:t>
      </w:r>
      <w:proofErr w:type="gramStart"/>
      <w:r w:rsidRPr="00462CC3">
        <w:rPr>
          <w:rStyle w:val="Emphasis"/>
          <w:sz w:val="26"/>
          <w:szCs w:val="26"/>
        </w:rPr>
        <w:t>health</w:t>
      </w:r>
      <w:r w:rsidRPr="00462CC3">
        <w:rPr>
          <w:rStyle w:val="StyleUnderline"/>
          <w:sz w:val="26"/>
          <w:szCs w:val="26"/>
        </w:rPr>
        <w:t>care</w:t>
      </w:r>
      <w:proofErr w:type="gramEnd"/>
      <w:r w:rsidRPr="00462CC3">
        <w:rPr>
          <w:rStyle w:val="StyleUnderline"/>
          <w:sz w:val="26"/>
          <w:szCs w:val="26"/>
        </w:rPr>
        <w:t xml:space="preserve"> and retail sectors etc. are increasingly </w:t>
      </w:r>
      <w:r w:rsidRPr="00462CC3">
        <w:rPr>
          <w:rStyle w:val="Emphasis"/>
          <w:sz w:val="26"/>
          <w:szCs w:val="26"/>
        </w:rPr>
        <w:t>entwined</w:t>
      </w:r>
      <w:r w:rsidRPr="00462CC3">
        <w:rPr>
          <w:rStyle w:val="StyleUnderline"/>
          <w:sz w:val="26"/>
          <w:szCs w:val="26"/>
        </w:rPr>
        <w:t xml:space="preserve">. Risks accrued in </w:t>
      </w:r>
      <w:r w:rsidRPr="00462CC3">
        <w:rPr>
          <w:rStyle w:val="Emphasis"/>
          <w:sz w:val="26"/>
          <w:szCs w:val="26"/>
        </w:rPr>
        <w:t>one system</w:t>
      </w:r>
      <w:r w:rsidRPr="00462CC3">
        <w:rPr>
          <w:rStyle w:val="StyleUnderline"/>
          <w:sz w:val="26"/>
          <w:szCs w:val="26"/>
        </w:rPr>
        <w:t xml:space="preserve"> may </w:t>
      </w:r>
      <w:r w:rsidRPr="00462CC3">
        <w:rPr>
          <w:rStyle w:val="Emphasis"/>
          <w:sz w:val="26"/>
          <w:szCs w:val="26"/>
        </w:rPr>
        <w:t>cascade</w:t>
      </w:r>
      <w:r w:rsidRPr="00462CC3">
        <w:rPr>
          <w:rStyle w:val="StyleUnderline"/>
          <w:sz w:val="26"/>
          <w:szCs w:val="26"/>
        </w:rPr>
        <w:t xml:space="preserve"> into an </w:t>
      </w:r>
      <w:r w:rsidRPr="00462CC3">
        <w:rPr>
          <w:rStyle w:val="Emphasis"/>
          <w:sz w:val="26"/>
          <w:szCs w:val="26"/>
        </w:rPr>
        <w:t>unforeseen crisis</w:t>
      </w:r>
      <w:r w:rsidRPr="00462CC3">
        <w:rPr>
          <w:sz w:val="16"/>
          <w:szCs w:val="26"/>
        </w:rPr>
        <w:t xml:space="preserve"> within and/or without (Choo, Smith &amp; </w:t>
      </w:r>
      <w:proofErr w:type="spellStart"/>
      <w:r w:rsidRPr="00462CC3">
        <w:rPr>
          <w:sz w:val="16"/>
          <w:szCs w:val="26"/>
        </w:rPr>
        <w:t>McCusker</w:t>
      </w:r>
      <w:proofErr w:type="spellEnd"/>
      <w:r w:rsidRPr="00462CC3">
        <w:rPr>
          <w:sz w:val="16"/>
          <w:szCs w:val="26"/>
        </w:rPr>
        <w:t xml:space="preserve">, 2007). Scholars call this phenomenon “emergence”; one where </w:t>
      </w:r>
      <w:r w:rsidRPr="00462CC3">
        <w:rPr>
          <w:rStyle w:val="StyleUnderline"/>
          <w:sz w:val="26"/>
          <w:szCs w:val="26"/>
        </w:rPr>
        <w:t xml:space="preserve">the </w:t>
      </w:r>
      <w:proofErr w:type="spellStart"/>
      <w:r w:rsidRPr="00462CC3">
        <w:rPr>
          <w:rStyle w:val="StyleUnderline"/>
          <w:sz w:val="26"/>
          <w:szCs w:val="26"/>
        </w:rPr>
        <w:t>behaviour</w:t>
      </w:r>
      <w:proofErr w:type="spellEnd"/>
      <w:r w:rsidRPr="00462CC3">
        <w:rPr>
          <w:rStyle w:val="StyleUnderline"/>
          <w:sz w:val="26"/>
          <w:szCs w:val="26"/>
        </w:rPr>
        <w:t xml:space="preserve"> of </w:t>
      </w:r>
      <w:r w:rsidRPr="00462CC3">
        <w:rPr>
          <w:rStyle w:val="Emphasis"/>
          <w:sz w:val="26"/>
          <w:szCs w:val="26"/>
        </w:rPr>
        <w:t>intersecting systems</w:t>
      </w:r>
      <w:r w:rsidRPr="00462CC3">
        <w:rPr>
          <w:rStyle w:val="StyleUnderline"/>
          <w:sz w:val="26"/>
          <w:szCs w:val="26"/>
        </w:rPr>
        <w:t xml:space="preserve"> is determined by </w:t>
      </w:r>
      <w:r w:rsidRPr="00462CC3">
        <w:rPr>
          <w:rStyle w:val="Emphasis"/>
          <w:sz w:val="26"/>
          <w:szCs w:val="26"/>
        </w:rPr>
        <w:t>complex</w:t>
      </w:r>
      <w:r w:rsidRPr="00462CC3">
        <w:rPr>
          <w:rStyle w:val="StyleUnderline"/>
          <w:sz w:val="26"/>
          <w:szCs w:val="26"/>
        </w:rPr>
        <w:t xml:space="preserve"> and largely </w:t>
      </w:r>
      <w:r w:rsidRPr="00462CC3">
        <w:rPr>
          <w:rStyle w:val="Emphasis"/>
          <w:sz w:val="26"/>
          <w:szCs w:val="26"/>
        </w:rPr>
        <w:t>invisible interactions</w:t>
      </w:r>
      <w:r w:rsidRPr="00462CC3">
        <w:rPr>
          <w:rStyle w:val="StyleUnderline"/>
          <w:sz w:val="26"/>
          <w:szCs w:val="26"/>
        </w:rPr>
        <w:t xml:space="preserve"> at the </w:t>
      </w:r>
      <w:r w:rsidRPr="00462CC3">
        <w:rPr>
          <w:rStyle w:val="Emphasis"/>
          <w:sz w:val="26"/>
          <w:szCs w:val="26"/>
        </w:rPr>
        <w:t>substratum</w:t>
      </w:r>
      <w:r w:rsidRPr="00462CC3">
        <w:rPr>
          <w:sz w:val="16"/>
          <w:szCs w:val="26"/>
        </w:rPr>
        <w:t xml:space="preserve"> (Goldstein, 1999; Holland, 1998). 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462CC3">
        <w:rPr>
          <w:sz w:val="16"/>
          <w:szCs w:val="26"/>
        </w:rPr>
        <w:t>products, and</w:t>
      </w:r>
      <w:proofErr w:type="gramEnd"/>
      <w:r w:rsidRPr="00462CC3">
        <w:rPr>
          <w:sz w:val="16"/>
          <w:szCs w:val="26"/>
        </w:rPr>
        <w:t xml:space="preserve"> had generated nearly 20% of global imports in 2015 alone (Cousin, 2020). The pharmaceutical sector is particularly vulnerable. Nearly “85% of medicines in the U.S. strategic national stockpile” sources components from China (Owens, 2020). An initial </w:t>
      </w:r>
      <w:proofErr w:type="gramStart"/>
      <w:r w:rsidRPr="00462CC3">
        <w:rPr>
          <w:sz w:val="16"/>
          <w:szCs w:val="26"/>
        </w:rPr>
        <w:t>run on</w:t>
      </w:r>
      <w:proofErr w:type="gramEnd"/>
      <w:r w:rsidRPr="00462CC3">
        <w:rPr>
          <w:sz w:val="16"/>
          <w:szCs w:val="26"/>
        </w:rPr>
        <w:t xml:space="preserve"> respiratory masks has now been eclipsed by rowdy queues at supermarkets and the bankruptcy of small businesses. The entire global population – save for major pockets such as Sweden, Belarus, </w:t>
      </w:r>
      <w:proofErr w:type="gramStart"/>
      <w:r w:rsidRPr="00462CC3">
        <w:rPr>
          <w:sz w:val="16"/>
          <w:szCs w:val="26"/>
        </w:rPr>
        <w:t>Taiwan</w:t>
      </w:r>
      <w:proofErr w:type="gramEnd"/>
      <w:r w:rsidRPr="00462CC3">
        <w:rPr>
          <w:sz w:val="16"/>
          <w:szCs w:val="26"/>
        </w:rPr>
        <w:t xml:space="preserve"> and Japan – have been subjected to cyclical lockdowns and quarantines. </w:t>
      </w:r>
      <w:proofErr w:type="gramStart"/>
      <w:r w:rsidRPr="00462CC3">
        <w:rPr>
          <w:sz w:val="16"/>
          <w:szCs w:val="26"/>
        </w:rPr>
        <w:t>Never before</w:t>
      </w:r>
      <w:proofErr w:type="gramEnd"/>
      <w:r w:rsidRPr="00462CC3">
        <w:rPr>
          <w:sz w:val="16"/>
          <w:szCs w:val="26"/>
        </w:rPr>
        <w:t xml:space="preserve"> in history have humans faced such a systemic, borderless calamity. 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462CC3">
        <w:rPr>
          <w:sz w:val="16"/>
          <w:szCs w:val="26"/>
        </w:rPr>
        <w:t>systems</w:t>
      </w:r>
      <w:proofErr w:type="gramEnd"/>
      <w:r w:rsidRPr="00462CC3">
        <w:rPr>
          <w:sz w:val="16"/>
          <w:szCs w:val="26"/>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462CC3">
        <w:rPr>
          <w:sz w:val="16"/>
          <w:szCs w:val="26"/>
        </w:rPr>
        <w:t>Maavak</w:t>
      </w:r>
      <w:proofErr w:type="spellEnd"/>
      <w:r w:rsidRPr="00462CC3">
        <w:rPr>
          <w:sz w:val="16"/>
          <w:szCs w:val="26"/>
        </w:rPr>
        <w:t xml:space="preserve">, 2019a). As traditional forces of </w:t>
      </w:r>
      <w:r w:rsidRPr="00462CC3">
        <w:rPr>
          <w:sz w:val="16"/>
          <w:szCs w:val="26"/>
        </w:rPr>
        <w:lastRenderedPageBreak/>
        <w:t xml:space="preserve">globalization unravel, security professionals should take cognizance of emerging threats through a </w:t>
      </w:r>
      <w:proofErr w:type="gramStart"/>
      <w:r w:rsidRPr="00462CC3">
        <w:rPr>
          <w:sz w:val="16"/>
          <w:szCs w:val="26"/>
        </w:rPr>
        <w:t>systems</w:t>
      </w:r>
      <w:proofErr w:type="gramEnd"/>
      <w:r w:rsidRPr="00462CC3">
        <w:rPr>
          <w:sz w:val="16"/>
          <w:szCs w:val="26"/>
        </w:rPr>
        <w:t xml:space="preserve"> thinking approach. METHODOLOGY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Diminishing diversity (or increasing homogeneity) of actors in the global system (</w:t>
      </w:r>
      <w:proofErr w:type="spellStart"/>
      <w:r w:rsidRPr="00462CC3">
        <w:rPr>
          <w:sz w:val="16"/>
          <w:szCs w:val="26"/>
        </w:rPr>
        <w:t>Boli</w:t>
      </w:r>
      <w:proofErr w:type="spellEnd"/>
      <w:r w:rsidRPr="00462CC3">
        <w:rPr>
          <w:sz w:val="16"/>
          <w:szCs w:val="26"/>
        </w:rPr>
        <w:t xml:space="preserve"> &amp; Thomas, 1997; Meyer, 2000; Young et al, 2006); • Interconnections in the global system (Homer-Dixon et al, 2015; Lee &amp; Preston, 2012); • Interactions of actors, events and components in the global system (</w:t>
      </w:r>
      <w:proofErr w:type="spellStart"/>
      <w:r w:rsidRPr="00462CC3">
        <w:rPr>
          <w:sz w:val="16"/>
          <w:szCs w:val="26"/>
        </w:rPr>
        <w:t>Buldyrev</w:t>
      </w:r>
      <w:proofErr w:type="spellEnd"/>
      <w:r w:rsidRPr="00462CC3">
        <w:rPr>
          <w:sz w:val="16"/>
          <w:szCs w:val="26"/>
        </w:rPr>
        <w:t xml:space="preserve"> et al, 2010; Bashan et al, 2013; Homer-Dixon et al, 2015); and • Adaptive qualities in particular systems (</w:t>
      </w:r>
      <w:proofErr w:type="spellStart"/>
      <w:r w:rsidRPr="00462CC3">
        <w:rPr>
          <w:sz w:val="16"/>
          <w:szCs w:val="26"/>
        </w:rPr>
        <w:t>Bodin</w:t>
      </w:r>
      <w:proofErr w:type="spellEnd"/>
      <w:r w:rsidRPr="00462CC3">
        <w:rPr>
          <w:sz w:val="16"/>
          <w:szCs w:val="26"/>
        </w:rPr>
        <w:t xml:space="preserve"> &amp; Norberg, 2005; </w:t>
      </w:r>
      <w:proofErr w:type="spellStart"/>
      <w:r w:rsidRPr="00462CC3">
        <w:rPr>
          <w:sz w:val="16"/>
          <w:szCs w:val="26"/>
        </w:rPr>
        <w:t>Scheffer</w:t>
      </w:r>
      <w:proofErr w:type="spellEnd"/>
      <w:r w:rsidRPr="00462CC3">
        <w:rPr>
          <w:sz w:val="16"/>
          <w:szCs w:val="26"/>
        </w:rPr>
        <w:t xml:space="preserve"> et al, 2012) Since scholastic material on this topic remains somewhat inchoate, this paper buttresses many of its contentions through secondary (i.e. news/institutional) sources. ECONOMY According to Professor Stanislaw </w:t>
      </w:r>
      <w:proofErr w:type="spellStart"/>
      <w:r w:rsidRPr="00462CC3">
        <w:rPr>
          <w:sz w:val="16"/>
          <w:szCs w:val="26"/>
        </w:rPr>
        <w:t>Drozdz</w:t>
      </w:r>
      <w:proofErr w:type="spellEnd"/>
      <w:r w:rsidRPr="00462CC3">
        <w:rPr>
          <w:sz w:val="16"/>
          <w:szCs w:val="26"/>
        </w:rPr>
        <w:t xml:space="preserve"> (2018) of the Polish Academy of Sciences, “</w:t>
      </w:r>
      <w:r w:rsidRPr="00462CC3">
        <w:rPr>
          <w:rStyle w:val="StyleUnderline"/>
          <w:sz w:val="26"/>
          <w:szCs w:val="26"/>
        </w:rPr>
        <w:t>a global financial crash</w:t>
      </w:r>
      <w:r w:rsidRPr="00462CC3">
        <w:rPr>
          <w:sz w:val="16"/>
          <w:szCs w:val="26"/>
        </w:rPr>
        <w:t xml:space="preserve"> of a previously unprecedented scale is highly probable” by the mid- 2020s. This </w:t>
      </w:r>
      <w:r w:rsidRPr="00462CC3">
        <w:rPr>
          <w:rStyle w:val="StyleUnderline"/>
          <w:sz w:val="26"/>
          <w:szCs w:val="26"/>
        </w:rPr>
        <w:t xml:space="preserve">will lead to a </w:t>
      </w:r>
      <w:r w:rsidRPr="00462CC3">
        <w:rPr>
          <w:rStyle w:val="Emphasis"/>
          <w:sz w:val="26"/>
          <w:szCs w:val="26"/>
        </w:rPr>
        <w:t>trickle-down meltdown</w:t>
      </w:r>
      <w:r w:rsidRPr="00462CC3">
        <w:rPr>
          <w:rStyle w:val="StyleUnderline"/>
          <w:sz w:val="26"/>
          <w:szCs w:val="26"/>
        </w:rPr>
        <w:t xml:space="preserve">, impacting </w:t>
      </w:r>
      <w:r w:rsidRPr="00462CC3">
        <w:rPr>
          <w:rStyle w:val="Emphasis"/>
          <w:sz w:val="26"/>
          <w:szCs w:val="26"/>
        </w:rPr>
        <w:t>all areas</w:t>
      </w:r>
      <w:r w:rsidRPr="00462CC3">
        <w:rPr>
          <w:rStyle w:val="StyleUnderline"/>
          <w:sz w:val="26"/>
          <w:szCs w:val="26"/>
        </w:rPr>
        <w:t xml:space="preserve"> of human activity</w:t>
      </w:r>
      <w:r w:rsidRPr="00462CC3">
        <w:rPr>
          <w:sz w:val="16"/>
          <w:szCs w:val="26"/>
        </w:rPr>
        <w:t xml:space="preserve">. The economist John Mauldin (2018) similarly warns that the “2020s might be the worst decade in US history” </w:t>
      </w:r>
      <w:r w:rsidRPr="00462CC3">
        <w:rPr>
          <w:rStyle w:val="StyleUnderline"/>
          <w:sz w:val="26"/>
          <w:szCs w:val="26"/>
        </w:rPr>
        <w:t>and</w:t>
      </w:r>
      <w:r w:rsidRPr="00462CC3">
        <w:rPr>
          <w:sz w:val="16"/>
          <w:szCs w:val="26"/>
        </w:rPr>
        <w:t xml:space="preserve"> may </w:t>
      </w:r>
      <w:r w:rsidRPr="00462CC3">
        <w:rPr>
          <w:rStyle w:val="StyleUnderline"/>
          <w:sz w:val="26"/>
          <w:szCs w:val="26"/>
        </w:rPr>
        <w:t xml:space="preserve">lead to a </w:t>
      </w:r>
      <w:r w:rsidRPr="00462CC3">
        <w:rPr>
          <w:rStyle w:val="Emphasis"/>
          <w:sz w:val="26"/>
          <w:szCs w:val="26"/>
        </w:rPr>
        <w:t>Second Great Depression</w:t>
      </w:r>
      <w:r w:rsidRPr="00462CC3">
        <w:rPr>
          <w:sz w:val="16"/>
          <w:szCs w:val="26"/>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462CC3">
        <w:rPr>
          <w:sz w:val="16"/>
          <w:szCs w:val="26"/>
        </w:rPr>
        <w:t>Ausman</w:t>
      </w:r>
      <w:proofErr w:type="spellEnd"/>
      <w:r w:rsidRPr="00462CC3">
        <w:rPr>
          <w:sz w:val="16"/>
          <w:szCs w:val="26"/>
        </w:rPr>
        <w:t>,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462CC3">
        <w:rPr>
          <w:sz w:val="16"/>
          <w:szCs w:val="26"/>
        </w:rPr>
        <w:t>Maavak</w:t>
      </w:r>
      <w:proofErr w:type="spellEnd"/>
      <w:r w:rsidRPr="00462CC3">
        <w:rPr>
          <w:sz w:val="16"/>
          <w:szCs w:val="26"/>
        </w:rPr>
        <w:t xml:space="preserve">, 2012; DCDC, 2007). </w:t>
      </w:r>
      <w:r w:rsidRPr="00462CC3">
        <w:rPr>
          <w:rStyle w:val="StyleUnderline"/>
          <w:sz w:val="26"/>
          <w:szCs w:val="26"/>
        </w:rPr>
        <w:t>Economic stressors</w:t>
      </w:r>
      <w:r w:rsidRPr="00462CC3">
        <w:rPr>
          <w:sz w:val="16"/>
          <w:szCs w:val="26"/>
        </w:rPr>
        <w:t xml:space="preserve">, in transcendent VUCA fashion, </w:t>
      </w:r>
      <w:r w:rsidRPr="00462CC3">
        <w:rPr>
          <w:rStyle w:val="StyleUnderline"/>
          <w:sz w:val="26"/>
          <w:szCs w:val="26"/>
        </w:rPr>
        <w:t>may</w:t>
      </w:r>
      <w:r w:rsidRPr="00462CC3">
        <w:rPr>
          <w:sz w:val="16"/>
          <w:szCs w:val="26"/>
        </w:rPr>
        <w:t xml:space="preserve"> also </w:t>
      </w:r>
      <w:r w:rsidRPr="00462CC3">
        <w:rPr>
          <w:rStyle w:val="StyleUnderline"/>
          <w:sz w:val="26"/>
          <w:szCs w:val="26"/>
        </w:rPr>
        <w:t xml:space="preserve">induce </w:t>
      </w:r>
      <w:r w:rsidRPr="00462CC3">
        <w:rPr>
          <w:rStyle w:val="Emphasis"/>
          <w:sz w:val="26"/>
          <w:szCs w:val="26"/>
        </w:rPr>
        <w:t>radical geopolitical realignments</w:t>
      </w:r>
      <w:r w:rsidRPr="00462CC3">
        <w:rPr>
          <w:rStyle w:val="StyleUnderline"/>
          <w:sz w:val="26"/>
          <w:szCs w:val="26"/>
        </w:rPr>
        <w:t xml:space="preserve">. Bullions now carry more weight than NATO’s </w:t>
      </w:r>
      <w:r w:rsidRPr="00462CC3">
        <w:rPr>
          <w:rStyle w:val="Emphasis"/>
          <w:sz w:val="26"/>
          <w:szCs w:val="26"/>
        </w:rPr>
        <w:t>security guarantees</w:t>
      </w:r>
      <w:r w:rsidRPr="00462CC3">
        <w:rPr>
          <w:rStyle w:val="StyleUnderline"/>
          <w:sz w:val="26"/>
          <w:szCs w:val="26"/>
        </w:rPr>
        <w:t xml:space="preserve"> in </w:t>
      </w:r>
      <w:r w:rsidRPr="00462CC3">
        <w:rPr>
          <w:rStyle w:val="Emphasis"/>
          <w:sz w:val="26"/>
          <w:szCs w:val="26"/>
        </w:rPr>
        <w:t>Eastern Europe</w:t>
      </w:r>
      <w:r w:rsidRPr="00462CC3">
        <w:rPr>
          <w:sz w:val="16"/>
          <w:szCs w:val="26"/>
        </w:rPr>
        <w:t xml:space="preserve">. After Poland repatriated 100 tons of gold from the Bank of England in 2019, Slovakia, Serbia and Hungary quickly followed suit. According to former Slovak Premier Robert Fico, </w:t>
      </w:r>
      <w:r w:rsidRPr="00462CC3">
        <w:rPr>
          <w:rStyle w:val="StyleUnderline"/>
          <w:sz w:val="26"/>
          <w:szCs w:val="26"/>
        </w:rPr>
        <w:t xml:space="preserve">this </w:t>
      </w:r>
      <w:r w:rsidRPr="00462CC3">
        <w:rPr>
          <w:rStyle w:val="Emphasis"/>
          <w:sz w:val="26"/>
          <w:szCs w:val="26"/>
        </w:rPr>
        <w:t>erosion</w:t>
      </w:r>
      <w:r w:rsidRPr="00462CC3">
        <w:rPr>
          <w:rStyle w:val="StyleUnderline"/>
          <w:sz w:val="26"/>
          <w:szCs w:val="26"/>
        </w:rPr>
        <w:t xml:space="preserve"> in </w:t>
      </w:r>
      <w:r w:rsidRPr="00462CC3">
        <w:rPr>
          <w:rStyle w:val="Emphasis"/>
          <w:sz w:val="26"/>
          <w:szCs w:val="26"/>
        </w:rPr>
        <w:t>regional trust</w:t>
      </w:r>
      <w:r w:rsidRPr="00462CC3">
        <w:rPr>
          <w:rStyle w:val="StyleUnderline"/>
          <w:sz w:val="26"/>
          <w:szCs w:val="26"/>
        </w:rPr>
        <w:t xml:space="preserve"> was based on historical precedents</w:t>
      </w:r>
      <w:r w:rsidRPr="00462CC3">
        <w:rPr>
          <w:sz w:val="16"/>
          <w:szCs w:val="26"/>
        </w:rPr>
        <w:t xml:space="preserve"> – </w:t>
      </w:r>
      <w:proofErr w:type="gramStart"/>
      <w:r w:rsidRPr="00462CC3">
        <w:rPr>
          <w:sz w:val="16"/>
          <w:szCs w:val="26"/>
        </w:rPr>
        <w:t>in particular the</w:t>
      </w:r>
      <w:proofErr w:type="gramEnd"/>
      <w:r w:rsidRPr="00462CC3">
        <w:rPr>
          <w:sz w:val="16"/>
          <w:szCs w:val="26"/>
        </w:rPr>
        <w:t xml:space="preserve"> 1938 Munich Agreement which ceded Czechoslovakia’s Sudetenland to Nazi Germany. As Fico reiterated (</w:t>
      </w:r>
      <w:proofErr w:type="spellStart"/>
      <w:r w:rsidRPr="00462CC3">
        <w:rPr>
          <w:sz w:val="16"/>
          <w:szCs w:val="26"/>
        </w:rPr>
        <w:t>Dudik</w:t>
      </w:r>
      <w:proofErr w:type="spellEnd"/>
      <w:r w:rsidRPr="00462CC3">
        <w:rPr>
          <w:sz w:val="16"/>
          <w:szCs w:val="26"/>
        </w:rPr>
        <w:t xml:space="preserve">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w:t>
      </w:r>
      <w:proofErr w:type="spellStart"/>
      <w:r w:rsidRPr="00462CC3">
        <w:rPr>
          <w:sz w:val="16"/>
          <w:szCs w:val="26"/>
        </w:rPr>
        <w:t>Dudik</w:t>
      </w:r>
      <w:proofErr w:type="spellEnd"/>
      <w:r w:rsidRPr="00462CC3">
        <w:rPr>
          <w:sz w:val="16"/>
          <w:szCs w:val="26"/>
        </w:rPr>
        <w:t xml:space="preserve"> &amp; Tomek, 2019). Indeed, </w:t>
      </w:r>
      <w:r w:rsidRPr="00462CC3">
        <w:rPr>
          <w:rStyle w:val="StyleUnderline"/>
          <w:sz w:val="26"/>
          <w:szCs w:val="26"/>
        </w:rPr>
        <w:t xml:space="preserve">with two global </w:t>
      </w:r>
      <w:proofErr w:type="spellStart"/>
      <w:r w:rsidRPr="00462CC3">
        <w:rPr>
          <w:rStyle w:val="StyleUnderline"/>
          <w:sz w:val="26"/>
          <w:szCs w:val="26"/>
        </w:rPr>
        <w:t>Titanics</w:t>
      </w:r>
      <w:proofErr w:type="spellEnd"/>
      <w:r w:rsidRPr="00462CC3">
        <w:rPr>
          <w:rStyle w:val="StyleUnderline"/>
          <w:sz w:val="26"/>
          <w:szCs w:val="26"/>
        </w:rPr>
        <w:t xml:space="preserve"> – the </w:t>
      </w:r>
      <w:r w:rsidRPr="00462CC3">
        <w:rPr>
          <w:rStyle w:val="Emphasis"/>
          <w:sz w:val="26"/>
          <w:szCs w:val="26"/>
        </w:rPr>
        <w:t>U</w:t>
      </w:r>
      <w:r w:rsidRPr="00462CC3">
        <w:rPr>
          <w:sz w:val="16"/>
          <w:szCs w:val="26"/>
        </w:rPr>
        <w:t xml:space="preserve">nited </w:t>
      </w:r>
      <w:r w:rsidRPr="00462CC3">
        <w:rPr>
          <w:rStyle w:val="Emphasis"/>
          <w:sz w:val="26"/>
          <w:szCs w:val="26"/>
        </w:rPr>
        <w:t>S</w:t>
      </w:r>
      <w:r w:rsidRPr="00462CC3">
        <w:rPr>
          <w:sz w:val="16"/>
          <w:szCs w:val="26"/>
        </w:rPr>
        <w:t xml:space="preserve">tates </w:t>
      </w:r>
      <w:r w:rsidRPr="00462CC3">
        <w:rPr>
          <w:rStyle w:val="StyleUnderline"/>
          <w:sz w:val="26"/>
          <w:szCs w:val="26"/>
        </w:rPr>
        <w:t>and China</w:t>
      </w:r>
      <w:r w:rsidRPr="00462CC3">
        <w:rPr>
          <w:sz w:val="16"/>
          <w:szCs w:val="26"/>
        </w:rPr>
        <w:t xml:space="preserve"> – set </w:t>
      </w:r>
      <w:r w:rsidRPr="00462CC3">
        <w:rPr>
          <w:rStyle w:val="StyleUnderline"/>
          <w:sz w:val="26"/>
          <w:szCs w:val="26"/>
        </w:rPr>
        <w:t xml:space="preserve">on a </w:t>
      </w:r>
      <w:r w:rsidRPr="00462CC3">
        <w:rPr>
          <w:rStyle w:val="Emphasis"/>
          <w:sz w:val="26"/>
          <w:szCs w:val="26"/>
        </w:rPr>
        <w:t>collision course</w:t>
      </w:r>
      <w:r w:rsidRPr="00462CC3">
        <w:rPr>
          <w:sz w:val="16"/>
          <w:szCs w:val="26"/>
        </w:rPr>
        <w:t xml:space="preserve"> with a quadrillions-denominated iceberg in the middle, and a viral outbreak on its tip, </w:t>
      </w:r>
      <w:r w:rsidRPr="00462CC3">
        <w:rPr>
          <w:rStyle w:val="StyleUnderline"/>
          <w:sz w:val="26"/>
          <w:szCs w:val="26"/>
        </w:rPr>
        <w:t xml:space="preserve">the </w:t>
      </w:r>
      <w:r w:rsidRPr="00462CC3">
        <w:rPr>
          <w:rStyle w:val="Emphasis"/>
          <w:sz w:val="26"/>
          <w:szCs w:val="26"/>
        </w:rPr>
        <w:t>seismic ripples</w:t>
      </w:r>
      <w:r w:rsidRPr="00462CC3">
        <w:rPr>
          <w:rStyle w:val="StyleUnderline"/>
          <w:sz w:val="26"/>
          <w:szCs w:val="26"/>
        </w:rPr>
        <w:t xml:space="preserve"> will be felt </w:t>
      </w:r>
      <w:r w:rsidRPr="00462CC3">
        <w:rPr>
          <w:rStyle w:val="Emphasis"/>
          <w:sz w:val="26"/>
          <w:szCs w:val="26"/>
        </w:rPr>
        <w:t>far</w:t>
      </w:r>
      <w:r w:rsidRPr="00462CC3">
        <w:rPr>
          <w:rStyle w:val="StyleUnderline"/>
          <w:sz w:val="26"/>
          <w:szCs w:val="26"/>
        </w:rPr>
        <w:t xml:space="preserve">, </w:t>
      </w:r>
      <w:r w:rsidRPr="00462CC3">
        <w:rPr>
          <w:rStyle w:val="Emphasis"/>
          <w:sz w:val="26"/>
          <w:szCs w:val="26"/>
        </w:rPr>
        <w:t>wide</w:t>
      </w:r>
      <w:r w:rsidRPr="00462CC3">
        <w:rPr>
          <w:rStyle w:val="StyleUnderline"/>
          <w:sz w:val="26"/>
          <w:szCs w:val="26"/>
        </w:rPr>
        <w:t xml:space="preserve"> and for a </w:t>
      </w:r>
      <w:r w:rsidRPr="00462CC3">
        <w:rPr>
          <w:rStyle w:val="Emphasis"/>
          <w:sz w:val="26"/>
          <w:szCs w:val="26"/>
        </w:rPr>
        <w:t>considerable period</w:t>
      </w:r>
      <w:r w:rsidRPr="00462CC3">
        <w:rPr>
          <w:sz w:val="16"/>
          <w:szCs w:val="26"/>
        </w:rPr>
        <w:t xml:space="preserve">.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In the final analysis, COVID-19 is not the root cause of the current global economic turmoil; it is merely an accelerant to a burning house of cards that was left </w:t>
      </w:r>
      <w:proofErr w:type="spellStart"/>
      <w:r w:rsidRPr="00462CC3">
        <w:rPr>
          <w:sz w:val="16"/>
          <w:szCs w:val="26"/>
        </w:rPr>
        <w:t>smouldering</w:t>
      </w:r>
      <w:proofErr w:type="spellEnd"/>
      <w:r w:rsidRPr="00462CC3">
        <w:rPr>
          <w:sz w:val="16"/>
          <w:szCs w:val="26"/>
        </w:rPr>
        <w:t xml:space="preserve"> since the 2008 Great Recession (</w:t>
      </w:r>
      <w:proofErr w:type="spellStart"/>
      <w:r w:rsidRPr="00462CC3">
        <w:rPr>
          <w:sz w:val="16"/>
          <w:szCs w:val="26"/>
        </w:rPr>
        <w:t>Maavak</w:t>
      </w:r>
      <w:proofErr w:type="spellEnd"/>
      <w:r w:rsidRPr="00462CC3">
        <w:rPr>
          <w:sz w:val="16"/>
          <w:szCs w:val="26"/>
        </w:rPr>
        <w:t xml:space="preserve">, 2020a). We also see how the four main pillars of systems thinking (diversity, interconnectivity, interactivity and “adaptivity”) form the mise </w:t>
      </w:r>
      <w:proofErr w:type="spellStart"/>
      <w:r w:rsidRPr="00462CC3">
        <w:rPr>
          <w:sz w:val="16"/>
          <w:szCs w:val="26"/>
        </w:rPr>
        <w:t>en</w:t>
      </w:r>
      <w:proofErr w:type="spellEnd"/>
      <w:r w:rsidRPr="00462CC3">
        <w:rPr>
          <w:sz w:val="16"/>
          <w:szCs w:val="26"/>
        </w:rPr>
        <w:t xml:space="preserve"> scene in a VUCA decade. ENVIRONMENTAL </w:t>
      </w:r>
      <w:r w:rsidRPr="00462CC3">
        <w:rPr>
          <w:rStyle w:val="StyleUnderline"/>
          <w:sz w:val="26"/>
          <w:szCs w:val="26"/>
        </w:rPr>
        <w:t xml:space="preserve">What happens to the </w:t>
      </w:r>
      <w:r w:rsidRPr="00462CC3">
        <w:rPr>
          <w:rStyle w:val="Emphasis"/>
          <w:sz w:val="26"/>
          <w:szCs w:val="26"/>
        </w:rPr>
        <w:t>environment</w:t>
      </w:r>
      <w:r w:rsidRPr="00462CC3">
        <w:rPr>
          <w:rStyle w:val="StyleUnderline"/>
          <w:sz w:val="26"/>
          <w:szCs w:val="26"/>
        </w:rPr>
        <w:t xml:space="preserve"> when our </w:t>
      </w:r>
      <w:r w:rsidRPr="00462CC3">
        <w:rPr>
          <w:rStyle w:val="Emphasis"/>
          <w:sz w:val="26"/>
          <w:szCs w:val="26"/>
        </w:rPr>
        <w:t>economies implode</w:t>
      </w:r>
      <w:r w:rsidRPr="00462CC3">
        <w:rPr>
          <w:rStyle w:val="StyleUnderline"/>
          <w:sz w:val="26"/>
          <w:szCs w:val="26"/>
        </w:rPr>
        <w:t xml:space="preserve">? Think of a </w:t>
      </w:r>
      <w:r w:rsidRPr="00462CC3">
        <w:rPr>
          <w:rStyle w:val="Emphasis"/>
          <w:sz w:val="26"/>
          <w:szCs w:val="26"/>
        </w:rPr>
        <w:t>debt-laden</w:t>
      </w:r>
      <w:r w:rsidRPr="00462CC3">
        <w:rPr>
          <w:rStyle w:val="StyleUnderline"/>
          <w:sz w:val="26"/>
          <w:szCs w:val="26"/>
        </w:rPr>
        <w:t xml:space="preserve"> workforce at sensitive </w:t>
      </w:r>
      <w:r w:rsidRPr="00462CC3">
        <w:rPr>
          <w:rStyle w:val="Emphasis"/>
          <w:sz w:val="26"/>
          <w:szCs w:val="26"/>
        </w:rPr>
        <w:t>nuclear</w:t>
      </w:r>
      <w:r w:rsidRPr="00462CC3">
        <w:rPr>
          <w:rStyle w:val="StyleUnderline"/>
          <w:sz w:val="26"/>
          <w:szCs w:val="26"/>
        </w:rPr>
        <w:t xml:space="preserve"> and </w:t>
      </w:r>
      <w:r w:rsidRPr="00462CC3">
        <w:rPr>
          <w:rStyle w:val="Emphasis"/>
          <w:sz w:val="26"/>
          <w:szCs w:val="26"/>
        </w:rPr>
        <w:t>chemical plants</w:t>
      </w:r>
      <w:r w:rsidRPr="00462CC3">
        <w:rPr>
          <w:rStyle w:val="StyleUnderline"/>
          <w:sz w:val="26"/>
          <w:szCs w:val="26"/>
        </w:rPr>
        <w:t xml:space="preserve">, along with a concomitant </w:t>
      </w:r>
      <w:r w:rsidRPr="00462CC3">
        <w:rPr>
          <w:rStyle w:val="Emphasis"/>
          <w:sz w:val="26"/>
          <w:szCs w:val="26"/>
        </w:rPr>
        <w:t>surge</w:t>
      </w:r>
      <w:r w:rsidRPr="00462CC3">
        <w:rPr>
          <w:rStyle w:val="StyleUnderline"/>
          <w:sz w:val="26"/>
          <w:szCs w:val="26"/>
        </w:rPr>
        <w:t xml:space="preserve"> in </w:t>
      </w:r>
      <w:r w:rsidRPr="00462CC3">
        <w:rPr>
          <w:rStyle w:val="Emphasis"/>
          <w:sz w:val="26"/>
          <w:szCs w:val="26"/>
        </w:rPr>
        <w:t>industrial accidents</w:t>
      </w:r>
      <w:r w:rsidRPr="00462CC3">
        <w:rPr>
          <w:rStyle w:val="StyleUnderline"/>
          <w:sz w:val="26"/>
          <w:szCs w:val="26"/>
        </w:rPr>
        <w:t xml:space="preserve">? </w:t>
      </w:r>
      <w:r w:rsidRPr="00462CC3">
        <w:rPr>
          <w:rStyle w:val="Emphasis"/>
          <w:sz w:val="26"/>
          <w:szCs w:val="26"/>
        </w:rPr>
        <w:t>Economic stressors</w:t>
      </w:r>
      <w:r w:rsidRPr="00462CC3">
        <w:rPr>
          <w:sz w:val="16"/>
          <w:szCs w:val="26"/>
        </w:rPr>
        <w:t xml:space="preserve">, workforce demoralization and rampant profiteering – rather than manmade climate change – arguably </w:t>
      </w:r>
      <w:r w:rsidRPr="00462CC3">
        <w:rPr>
          <w:rStyle w:val="StyleUnderline"/>
          <w:sz w:val="26"/>
          <w:szCs w:val="26"/>
        </w:rPr>
        <w:t xml:space="preserve">pose the </w:t>
      </w:r>
      <w:r w:rsidRPr="00462CC3">
        <w:rPr>
          <w:rStyle w:val="Emphasis"/>
          <w:sz w:val="26"/>
          <w:szCs w:val="26"/>
        </w:rPr>
        <w:t>biggest threats</w:t>
      </w:r>
      <w:r w:rsidRPr="00462CC3">
        <w:rPr>
          <w:rStyle w:val="StyleUnderline"/>
          <w:sz w:val="26"/>
          <w:szCs w:val="26"/>
        </w:rPr>
        <w:t xml:space="preserve"> to the environment</w:t>
      </w:r>
      <w:r w:rsidRPr="00462CC3">
        <w:rPr>
          <w:sz w:val="16"/>
          <w:szCs w:val="26"/>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t>
      </w:r>
      <w:r w:rsidRPr="00462CC3">
        <w:rPr>
          <w:sz w:val="16"/>
          <w:szCs w:val="26"/>
        </w:rPr>
        <w:lastRenderedPageBreak/>
        <w:t xml:space="preserve">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w:t>
      </w:r>
      <w:r w:rsidRPr="00462CC3">
        <w:rPr>
          <w:rStyle w:val="StyleUnderline"/>
          <w:sz w:val="26"/>
          <w:szCs w:val="26"/>
        </w:rPr>
        <w:t xml:space="preserve">global risks can no longer be boxed into a </w:t>
      </w:r>
      <w:r w:rsidRPr="00462CC3">
        <w:rPr>
          <w:rStyle w:val="Emphasis"/>
          <w:sz w:val="26"/>
          <w:szCs w:val="26"/>
        </w:rPr>
        <w:t>taxonomical silo</w:t>
      </w:r>
      <w:r w:rsidRPr="00462CC3">
        <w:rPr>
          <w:sz w:val="16"/>
          <w:szCs w:val="2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462CC3">
        <w:rPr>
          <w:sz w:val="16"/>
          <w:szCs w:val="26"/>
        </w:rPr>
        <w:t>tonnes</w:t>
      </w:r>
      <w:proofErr w:type="spellEnd"/>
      <w:r w:rsidRPr="00462CC3">
        <w:rPr>
          <w:sz w:val="16"/>
          <w:szCs w:val="26"/>
        </w:rPr>
        <w:t xml:space="preserve"> of ammonium nitrate had nearly levelled the city of Beirut, Lebanon, on Aug 4</w:t>
      </w:r>
      <w:proofErr w:type="gramStart"/>
      <w:r w:rsidRPr="00462CC3">
        <w:rPr>
          <w:sz w:val="16"/>
          <w:szCs w:val="26"/>
        </w:rPr>
        <w:t xml:space="preserve"> 2020</w:t>
      </w:r>
      <w:proofErr w:type="gramEnd"/>
      <w:r w:rsidRPr="00462CC3">
        <w:rPr>
          <w:sz w:val="16"/>
          <w:szCs w:val="26"/>
        </w:rPr>
        <w:t xml:space="preserve">. The explosion left 204 dead; 7,500 injured; US$15 billion in property damages; and an estimated 300,000 people homeless (Urbina, 2020). The environmental costs have yet to be adequately tabulated. Environmental disasters are more attributable to Black Swan events, systems </w:t>
      </w:r>
      <w:proofErr w:type="gramStart"/>
      <w:r w:rsidRPr="00462CC3">
        <w:rPr>
          <w:sz w:val="16"/>
          <w:szCs w:val="26"/>
        </w:rPr>
        <w:t>breakdowns</w:t>
      </w:r>
      <w:proofErr w:type="gramEnd"/>
      <w:r w:rsidRPr="00462CC3">
        <w:rPr>
          <w:sz w:val="16"/>
          <w:szCs w:val="26"/>
        </w:rPr>
        <w:t xml:space="preserve"> and corporate greed rather than to mundane human activity. </w:t>
      </w:r>
      <w:r w:rsidRPr="00462CC3">
        <w:rPr>
          <w:rStyle w:val="StyleUnderline"/>
          <w:sz w:val="26"/>
          <w:szCs w:val="26"/>
        </w:rPr>
        <w:t xml:space="preserve">Our JIT world aggravates the </w:t>
      </w:r>
      <w:r w:rsidRPr="00462CC3">
        <w:rPr>
          <w:rStyle w:val="Emphasis"/>
          <w:sz w:val="26"/>
          <w:szCs w:val="26"/>
        </w:rPr>
        <w:t>cascading potential</w:t>
      </w:r>
      <w:r w:rsidRPr="00462CC3">
        <w:rPr>
          <w:rStyle w:val="StyleUnderline"/>
          <w:sz w:val="26"/>
          <w:szCs w:val="26"/>
        </w:rPr>
        <w:t xml:space="preserve"> of risks</w:t>
      </w:r>
      <w:r w:rsidRPr="00462CC3">
        <w:rPr>
          <w:sz w:val="16"/>
          <w:szCs w:val="26"/>
        </w:rPr>
        <w:t xml:space="preserve"> (</w:t>
      </w:r>
      <w:proofErr w:type="spellStart"/>
      <w:r w:rsidRPr="00462CC3">
        <w:rPr>
          <w:sz w:val="16"/>
          <w:szCs w:val="26"/>
        </w:rPr>
        <w:t>Korowicz</w:t>
      </w:r>
      <w:proofErr w:type="spellEnd"/>
      <w:r w:rsidRPr="00462CC3">
        <w:rPr>
          <w:sz w:val="16"/>
          <w:szCs w:val="26"/>
        </w:rPr>
        <w:t xml:space="preserve">, 2012). </w:t>
      </w:r>
      <w:r w:rsidRPr="00462CC3">
        <w:rPr>
          <w:rStyle w:val="StyleUnderline"/>
          <w:sz w:val="26"/>
          <w:szCs w:val="26"/>
        </w:rPr>
        <w:t>Production and delivery delays</w:t>
      </w:r>
      <w:r w:rsidRPr="00462CC3">
        <w:rPr>
          <w:sz w:val="16"/>
          <w:szCs w:val="26"/>
        </w:rPr>
        <w:t xml:space="preserve">, caused by the COVID-19 outbreak, </w:t>
      </w:r>
      <w:r w:rsidRPr="00462CC3">
        <w:rPr>
          <w:rStyle w:val="StyleUnderline"/>
          <w:sz w:val="26"/>
          <w:szCs w:val="26"/>
        </w:rPr>
        <w:t xml:space="preserve">will eventually require industrial </w:t>
      </w:r>
      <w:r w:rsidRPr="00462CC3">
        <w:rPr>
          <w:rStyle w:val="Emphasis"/>
          <w:sz w:val="26"/>
          <w:szCs w:val="26"/>
        </w:rPr>
        <w:t>overcompensation</w:t>
      </w:r>
      <w:r w:rsidRPr="00462CC3">
        <w:rPr>
          <w:sz w:val="16"/>
          <w:szCs w:val="26"/>
        </w:rPr>
        <w:t xml:space="preserve">. This will further stress senior executives, workers, </w:t>
      </w:r>
      <w:proofErr w:type="gramStart"/>
      <w:r w:rsidRPr="00462CC3">
        <w:rPr>
          <w:sz w:val="16"/>
          <w:szCs w:val="26"/>
        </w:rPr>
        <w:t>machines</w:t>
      </w:r>
      <w:proofErr w:type="gramEnd"/>
      <w:r w:rsidRPr="00462CC3">
        <w:rPr>
          <w:sz w:val="16"/>
          <w:szCs w:val="26"/>
        </w:rPr>
        <w:t xml:space="preserve"> and a variety of computerized systems. The trickle-down effects will likely include substandard products, contaminated food and a general lowering in health and safety standards (</w:t>
      </w:r>
      <w:proofErr w:type="spellStart"/>
      <w:r w:rsidRPr="00462CC3">
        <w:rPr>
          <w:sz w:val="16"/>
          <w:szCs w:val="26"/>
        </w:rPr>
        <w:t>Maavak</w:t>
      </w:r>
      <w:proofErr w:type="spellEnd"/>
      <w:r w:rsidRPr="00462CC3">
        <w:rPr>
          <w:sz w:val="16"/>
          <w:szCs w:val="26"/>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462CC3">
        <w:rPr>
          <w:sz w:val="16"/>
          <w:szCs w:val="26"/>
        </w:rPr>
        <w:t>Liacko</w:t>
      </w:r>
      <w:proofErr w:type="spellEnd"/>
      <w:r w:rsidRPr="00462CC3">
        <w:rPr>
          <w:sz w:val="16"/>
          <w:szCs w:val="26"/>
        </w:rPr>
        <w:t xml:space="preserve">, 2021).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462CC3">
        <w:rPr>
          <w:sz w:val="16"/>
          <w:szCs w:val="26"/>
        </w:rPr>
        <w:t>Citarum</w:t>
      </w:r>
      <w:proofErr w:type="spellEnd"/>
      <w:r w:rsidRPr="00462CC3">
        <w:rPr>
          <w:sz w:val="16"/>
          <w:szCs w:val="26"/>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462CC3">
        <w:rPr>
          <w:sz w:val="16"/>
          <w:szCs w:val="26"/>
        </w:rPr>
        <w:t>bronchitis</w:t>
      </w:r>
      <w:proofErr w:type="gramEnd"/>
      <w:r w:rsidRPr="00462CC3">
        <w:rPr>
          <w:sz w:val="16"/>
          <w:szCs w:val="26"/>
        </w:rPr>
        <w:t xml:space="preserve"> and cancer (DW, 2020). It is also in cauldrons like the </w:t>
      </w:r>
      <w:proofErr w:type="spellStart"/>
      <w:r w:rsidRPr="00462CC3">
        <w:rPr>
          <w:sz w:val="16"/>
          <w:szCs w:val="26"/>
        </w:rPr>
        <w:t>Citarum</w:t>
      </w:r>
      <w:proofErr w:type="spellEnd"/>
      <w:r w:rsidRPr="00462CC3">
        <w:rPr>
          <w:sz w:val="16"/>
          <w:szCs w:val="26"/>
        </w:rPr>
        <w:t xml:space="preserve"> River where pathogens may mutate with emergent ramifications. On an equally alarming note, depressed economic conditions have traditionally provided a waste disposal boon for organized crime elements. Throughout 1980s, the </w:t>
      </w:r>
      <w:proofErr w:type="spellStart"/>
      <w:r w:rsidRPr="00462CC3">
        <w:rPr>
          <w:sz w:val="16"/>
          <w:szCs w:val="26"/>
        </w:rPr>
        <w:t>Calabriabased</w:t>
      </w:r>
      <w:proofErr w:type="spellEnd"/>
      <w:r w:rsidRPr="00462CC3">
        <w:rPr>
          <w:sz w:val="16"/>
          <w:szCs w:val="26"/>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462CC3">
        <w:rPr>
          <w:sz w:val="16"/>
          <w:szCs w:val="26"/>
        </w:rPr>
        <w:t>Knaup</w:t>
      </w:r>
      <w:proofErr w:type="spellEnd"/>
      <w:r w:rsidRPr="00462CC3">
        <w:rPr>
          <w:sz w:val="16"/>
          <w:szCs w:val="26"/>
        </w:rPr>
        <w:t xml:space="preserve">, 2008). The coast of Somalia is now a maritime </w:t>
      </w:r>
      <w:proofErr w:type="gramStart"/>
      <w:r w:rsidRPr="00462CC3">
        <w:rPr>
          <w:sz w:val="16"/>
          <w:szCs w:val="26"/>
        </w:rPr>
        <w:t>hotspot, and</w:t>
      </w:r>
      <w:proofErr w:type="gramEnd"/>
      <w:r w:rsidRPr="00462CC3">
        <w:rPr>
          <w:sz w:val="16"/>
          <w:szCs w:val="26"/>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462CC3">
        <w:rPr>
          <w:sz w:val="16"/>
          <w:szCs w:val="26"/>
        </w:rPr>
        <w:t>interactions</w:t>
      </w:r>
      <w:proofErr w:type="gramEnd"/>
      <w:r w:rsidRPr="00462CC3">
        <w:rPr>
          <w:sz w:val="16"/>
          <w:szCs w:val="26"/>
        </w:rPr>
        <w:t xml:space="preserve"> and adaptations in a system under study – as outlined in the methodology section. Environmentally-devastating industrial sabotages – whether by disgruntled workers, industrial competitors, ideological </w:t>
      </w:r>
      <w:proofErr w:type="gramStart"/>
      <w:r w:rsidRPr="00462CC3">
        <w:rPr>
          <w:sz w:val="16"/>
          <w:szCs w:val="26"/>
        </w:rPr>
        <w:t>maniacs</w:t>
      </w:r>
      <w:proofErr w:type="gramEnd"/>
      <w:r w:rsidRPr="00462CC3">
        <w:rPr>
          <w:sz w:val="16"/>
          <w:szCs w:val="26"/>
        </w:rPr>
        <w:t xml:space="preserve"> or terrorist groups – cannot be discounted in a VUCA world. Immiserated societies, in stark defiance of climate change diktats, may resort to dirty coal plants and wood stoves for survival. </w:t>
      </w:r>
      <w:r w:rsidRPr="00462CC3">
        <w:rPr>
          <w:rStyle w:val="StyleUnderline"/>
          <w:sz w:val="26"/>
          <w:szCs w:val="26"/>
        </w:rPr>
        <w:t>Interlinked ecosystems</w:t>
      </w:r>
      <w:r w:rsidRPr="00462CC3">
        <w:rPr>
          <w:sz w:val="16"/>
          <w:szCs w:val="26"/>
        </w:rPr>
        <w:t xml:space="preserve">, particularly water resources, </w:t>
      </w:r>
      <w:r w:rsidRPr="00462CC3">
        <w:rPr>
          <w:rStyle w:val="StyleUnderline"/>
          <w:sz w:val="26"/>
          <w:szCs w:val="26"/>
        </w:rPr>
        <w:t xml:space="preserve">may be </w:t>
      </w:r>
      <w:r w:rsidRPr="00462CC3">
        <w:rPr>
          <w:rStyle w:val="Emphasis"/>
          <w:sz w:val="26"/>
          <w:szCs w:val="26"/>
        </w:rPr>
        <w:t>hijacked</w:t>
      </w:r>
      <w:r w:rsidRPr="00462CC3">
        <w:rPr>
          <w:sz w:val="16"/>
          <w:szCs w:val="26"/>
        </w:rPr>
        <w:t xml:space="preserve"> by nationalist sentiments. </w:t>
      </w:r>
      <w:r w:rsidRPr="00462CC3">
        <w:rPr>
          <w:rStyle w:val="StyleUnderline"/>
          <w:sz w:val="26"/>
          <w:szCs w:val="26"/>
        </w:rPr>
        <w:t xml:space="preserve">The </w:t>
      </w:r>
      <w:r w:rsidRPr="00462CC3">
        <w:rPr>
          <w:rStyle w:val="Emphasis"/>
          <w:sz w:val="26"/>
          <w:szCs w:val="26"/>
        </w:rPr>
        <w:t>environmental fallouts</w:t>
      </w:r>
      <w:r w:rsidRPr="00462CC3">
        <w:rPr>
          <w:sz w:val="16"/>
          <w:szCs w:val="26"/>
        </w:rPr>
        <w:t xml:space="preserve"> of critical infrastructure (CI) breakdowns </w:t>
      </w:r>
      <w:r w:rsidRPr="00462CC3">
        <w:rPr>
          <w:rStyle w:val="StyleUnderline"/>
          <w:sz w:val="26"/>
          <w:szCs w:val="26"/>
        </w:rPr>
        <w:t xml:space="preserve">loom like a </w:t>
      </w:r>
      <w:r w:rsidRPr="00462CC3">
        <w:rPr>
          <w:rStyle w:val="Emphasis"/>
          <w:sz w:val="26"/>
          <w:szCs w:val="26"/>
        </w:rPr>
        <w:t>Sword of Damocles</w:t>
      </w:r>
      <w:r w:rsidRPr="00462CC3">
        <w:rPr>
          <w:rStyle w:val="StyleUnderline"/>
          <w:sz w:val="26"/>
          <w:szCs w:val="26"/>
        </w:rPr>
        <w:t xml:space="preserve"> over this decade</w:t>
      </w:r>
      <w:r w:rsidRPr="00462CC3">
        <w:rPr>
          <w:sz w:val="16"/>
          <w:szCs w:val="26"/>
        </w:rPr>
        <w:t xml:space="preserve">. GEOPOLITICAL </w:t>
      </w:r>
      <w:r w:rsidRPr="00462CC3">
        <w:rPr>
          <w:rStyle w:val="StyleUnderline"/>
          <w:sz w:val="26"/>
          <w:szCs w:val="26"/>
        </w:rPr>
        <w:t xml:space="preserve">The </w:t>
      </w:r>
      <w:r w:rsidRPr="00462CC3">
        <w:rPr>
          <w:rStyle w:val="Emphasis"/>
          <w:sz w:val="26"/>
          <w:szCs w:val="26"/>
        </w:rPr>
        <w:t>primary catalyst</w:t>
      </w:r>
      <w:r w:rsidRPr="00462CC3">
        <w:rPr>
          <w:rStyle w:val="StyleUnderline"/>
          <w:sz w:val="26"/>
          <w:szCs w:val="26"/>
        </w:rPr>
        <w:t xml:space="preserve"> behind </w:t>
      </w:r>
      <w:r w:rsidRPr="00462CC3">
        <w:rPr>
          <w:rStyle w:val="Emphasis"/>
          <w:sz w:val="26"/>
          <w:szCs w:val="26"/>
        </w:rPr>
        <w:t>WWII</w:t>
      </w:r>
      <w:r w:rsidRPr="00462CC3">
        <w:rPr>
          <w:rStyle w:val="StyleUnderline"/>
          <w:sz w:val="26"/>
          <w:szCs w:val="26"/>
        </w:rPr>
        <w:t xml:space="preserve"> was the </w:t>
      </w:r>
      <w:r w:rsidRPr="00462CC3">
        <w:rPr>
          <w:rStyle w:val="Emphasis"/>
          <w:sz w:val="26"/>
          <w:szCs w:val="26"/>
        </w:rPr>
        <w:t>Great Depression</w:t>
      </w:r>
      <w:r w:rsidRPr="00462CC3">
        <w:rPr>
          <w:sz w:val="16"/>
          <w:szCs w:val="26"/>
        </w:rPr>
        <w:t xml:space="preserve">. Since </w:t>
      </w:r>
      <w:r w:rsidRPr="00462CC3">
        <w:rPr>
          <w:rStyle w:val="StyleUnderline"/>
          <w:sz w:val="26"/>
          <w:szCs w:val="26"/>
        </w:rPr>
        <w:t xml:space="preserve">history often </w:t>
      </w:r>
      <w:r w:rsidRPr="00462CC3">
        <w:rPr>
          <w:rStyle w:val="Emphasis"/>
          <w:sz w:val="26"/>
          <w:szCs w:val="26"/>
        </w:rPr>
        <w:t>repeats itself</w:t>
      </w:r>
      <w:r w:rsidRPr="00462CC3">
        <w:rPr>
          <w:rStyle w:val="StyleUnderline"/>
          <w:sz w:val="26"/>
          <w:szCs w:val="26"/>
        </w:rPr>
        <w:t xml:space="preserve">, expect </w:t>
      </w:r>
      <w:r w:rsidRPr="00462CC3">
        <w:rPr>
          <w:rStyle w:val="Emphasis"/>
          <w:sz w:val="26"/>
          <w:szCs w:val="26"/>
        </w:rPr>
        <w:t>familiar bogeymen</w:t>
      </w:r>
      <w:r w:rsidRPr="00462CC3">
        <w:rPr>
          <w:rStyle w:val="StyleUnderline"/>
          <w:sz w:val="26"/>
          <w:szCs w:val="26"/>
        </w:rPr>
        <w:t xml:space="preserve"> to </w:t>
      </w:r>
      <w:r w:rsidRPr="00462CC3">
        <w:rPr>
          <w:rStyle w:val="Emphasis"/>
          <w:sz w:val="26"/>
          <w:szCs w:val="26"/>
        </w:rPr>
        <w:t>reappear</w:t>
      </w:r>
      <w:r w:rsidRPr="00462CC3">
        <w:rPr>
          <w:sz w:val="16"/>
          <w:szCs w:val="26"/>
        </w:rPr>
        <w:t xml:space="preserve"> </w:t>
      </w:r>
      <w:r w:rsidRPr="00462CC3">
        <w:rPr>
          <w:rStyle w:val="StyleUnderline"/>
          <w:sz w:val="26"/>
          <w:szCs w:val="26"/>
        </w:rPr>
        <w:t xml:space="preserve">in societies roiling with </w:t>
      </w:r>
      <w:r w:rsidRPr="00462CC3">
        <w:rPr>
          <w:rStyle w:val="Emphasis"/>
          <w:sz w:val="26"/>
          <w:szCs w:val="26"/>
        </w:rPr>
        <w:t>impoverishment</w:t>
      </w:r>
      <w:r w:rsidRPr="00462CC3">
        <w:rPr>
          <w:sz w:val="16"/>
          <w:szCs w:val="26"/>
        </w:rPr>
        <w:t xml:space="preserve"> and ideological clefts. </w:t>
      </w:r>
      <w:r w:rsidRPr="00462CC3">
        <w:rPr>
          <w:rStyle w:val="StyleUnderline"/>
          <w:sz w:val="26"/>
          <w:szCs w:val="26"/>
        </w:rPr>
        <w:t>Anti-Semitism</w:t>
      </w:r>
      <w:r w:rsidRPr="00462CC3">
        <w:rPr>
          <w:sz w:val="16"/>
          <w:szCs w:val="26"/>
        </w:rPr>
        <w:t xml:space="preserve"> – a societal risk on its own – </w:t>
      </w:r>
      <w:r w:rsidRPr="00462CC3">
        <w:rPr>
          <w:rStyle w:val="StyleUnderline"/>
          <w:sz w:val="26"/>
          <w:szCs w:val="26"/>
        </w:rPr>
        <w:t>may reach alarming proportions</w:t>
      </w:r>
      <w:r w:rsidRPr="00462CC3">
        <w:rPr>
          <w:sz w:val="16"/>
          <w:szCs w:val="26"/>
        </w:rPr>
        <w:t xml:space="preserve"> in the West (Reuters, 2019), </w:t>
      </w:r>
      <w:r w:rsidRPr="00462CC3">
        <w:rPr>
          <w:rStyle w:val="StyleUnderline"/>
          <w:sz w:val="26"/>
          <w:szCs w:val="26"/>
        </w:rPr>
        <w:t xml:space="preserve">possibly </w:t>
      </w:r>
      <w:r w:rsidRPr="00462CC3">
        <w:rPr>
          <w:rStyle w:val="Emphasis"/>
          <w:sz w:val="26"/>
          <w:szCs w:val="26"/>
        </w:rPr>
        <w:t>forc</w:t>
      </w:r>
      <w:r w:rsidRPr="00462CC3">
        <w:rPr>
          <w:rStyle w:val="StyleUnderline"/>
          <w:sz w:val="26"/>
          <w:szCs w:val="26"/>
        </w:rPr>
        <w:t xml:space="preserve">ing Israel to undertake </w:t>
      </w:r>
      <w:r w:rsidRPr="00462CC3">
        <w:rPr>
          <w:rStyle w:val="Emphasis"/>
          <w:sz w:val="26"/>
          <w:szCs w:val="26"/>
        </w:rPr>
        <w:t>reprisal operations</w:t>
      </w:r>
      <w:r w:rsidRPr="00462CC3">
        <w:rPr>
          <w:sz w:val="16"/>
          <w:szCs w:val="26"/>
        </w:rPr>
        <w:t xml:space="preserve"> inside allied nations. If that happens, </w:t>
      </w:r>
      <w:r w:rsidRPr="00462CC3">
        <w:rPr>
          <w:rStyle w:val="StyleUnderline"/>
          <w:sz w:val="26"/>
          <w:szCs w:val="26"/>
        </w:rPr>
        <w:t xml:space="preserve">how will </w:t>
      </w:r>
      <w:r w:rsidRPr="00462CC3">
        <w:rPr>
          <w:rStyle w:val="Emphasis"/>
          <w:sz w:val="26"/>
          <w:szCs w:val="26"/>
        </w:rPr>
        <w:t>affected nations</w:t>
      </w:r>
      <w:r w:rsidRPr="00462CC3">
        <w:rPr>
          <w:rStyle w:val="StyleUnderline"/>
          <w:sz w:val="26"/>
          <w:szCs w:val="26"/>
        </w:rPr>
        <w:t xml:space="preserve"> react?</w:t>
      </w:r>
      <w:r w:rsidRPr="00462CC3">
        <w:rPr>
          <w:sz w:val="16"/>
          <w:szCs w:val="26"/>
        </w:rPr>
        <w:t xml:space="preserve"> Will security resources be reallocated to protect certain minorities (or the Top 1%) while larger segments of society are exposed to restive forces? </w:t>
      </w:r>
      <w:r w:rsidRPr="00462CC3">
        <w:rPr>
          <w:rStyle w:val="Emphasis"/>
          <w:sz w:val="26"/>
          <w:szCs w:val="26"/>
        </w:rPr>
        <w:t>Balloon effects</w:t>
      </w:r>
      <w:r w:rsidRPr="00462CC3">
        <w:rPr>
          <w:sz w:val="16"/>
          <w:szCs w:val="26"/>
        </w:rPr>
        <w:t xml:space="preserve"> like these </w:t>
      </w:r>
      <w:r w:rsidRPr="00462CC3">
        <w:rPr>
          <w:rStyle w:val="StyleUnderline"/>
          <w:sz w:val="26"/>
          <w:szCs w:val="26"/>
        </w:rPr>
        <w:t>present a classic</w:t>
      </w:r>
      <w:r w:rsidRPr="00462CC3">
        <w:rPr>
          <w:sz w:val="16"/>
          <w:szCs w:val="26"/>
        </w:rPr>
        <w:t xml:space="preserve"> VUCA </w:t>
      </w:r>
      <w:r w:rsidRPr="00462CC3">
        <w:rPr>
          <w:rStyle w:val="StyleUnderline"/>
          <w:sz w:val="26"/>
          <w:szCs w:val="26"/>
        </w:rPr>
        <w:t>problematic</w:t>
      </w:r>
      <w:r w:rsidRPr="00462CC3">
        <w:rPr>
          <w:sz w:val="16"/>
          <w:szCs w:val="26"/>
        </w:rPr>
        <w:t xml:space="preserve">. </w:t>
      </w:r>
      <w:r w:rsidRPr="00462CC3">
        <w:rPr>
          <w:rStyle w:val="StyleUnderline"/>
          <w:sz w:val="26"/>
          <w:szCs w:val="26"/>
        </w:rPr>
        <w:t xml:space="preserve">Contemporary geopolitical risks include a possible </w:t>
      </w:r>
      <w:r w:rsidRPr="00462CC3">
        <w:rPr>
          <w:rStyle w:val="Emphasis"/>
          <w:sz w:val="26"/>
          <w:szCs w:val="26"/>
        </w:rPr>
        <w:t>Iran-Israel war</w:t>
      </w:r>
      <w:r w:rsidRPr="00462CC3">
        <w:rPr>
          <w:rStyle w:val="StyleUnderline"/>
          <w:sz w:val="26"/>
          <w:szCs w:val="26"/>
        </w:rPr>
        <w:t xml:space="preserve">; </w:t>
      </w:r>
      <w:r w:rsidRPr="00462CC3">
        <w:rPr>
          <w:rStyle w:val="Emphasis"/>
          <w:sz w:val="26"/>
          <w:szCs w:val="26"/>
        </w:rPr>
        <w:t>US-China military confrontation</w:t>
      </w:r>
      <w:r w:rsidRPr="00462CC3">
        <w:rPr>
          <w:rStyle w:val="StyleUnderline"/>
          <w:sz w:val="26"/>
          <w:szCs w:val="26"/>
        </w:rPr>
        <w:t xml:space="preserve"> over </w:t>
      </w:r>
      <w:r w:rsidRPr="00462CC3">
        <w:rPr>
          <w:rStyle w:val="Emphasis"/>
          <w:sz w:val="26"/>
          <w:szCs w:val="26"/>
        </w:rPr>
        <w:t>Taiwan</w:t>
      </w:r>
      <w:r w:rsidRPr="00462CC3">
        <w:rPr>
          <w:rStyle w:val="StyleUnderline"/>
          <w:sz w:val="26"/>
          <w:szCs w:val="26"/>
        </w:rPr>
        <w:t xml:space="preserve"> or the </w:t>
      </w:r>
      <w:r w:rsidRPr="00462CC3">
        <w:rPr>
          <w:rStyle w:val="Emphasis"/>
          <w:sz w:val="26"/>
          <w:szCs w:val="26"/>
        </w:rPr>
        <w:t>S</w:t>
      </w:r>
      <w:r w:rsidRPr="00462CC3">
        <w:rPr>
          <w:rStyle w:val="StyleUnderline"/>
          <w:sz w:val="26"/>
          <w:szCs w:val="26"/>
        </w:rPr>
        <w:t xml:space="preserve">outh </w:t>
      </w:r>
      <w:r w:rsidRPr="00462CC3">
        <w:rPr>
          <w:rStyle w:val="Emphasis"/>
          <w:sz w:val="26"/>
          <w:szCs w:val="26"/>
        </w:rPr>
        <w:t>C</w:t>
      </w:r>
      <w:r w:rsidRPr="00462CC3">
        <w:rPr>
          <w:rStyle w:val="StyleUnderline"/>
          <w:sz w:val="26"/>
          <w:szCs w:val="26"/>
        </w:rPr>
        <w:t xml:space="preserve">hina </w:t>
      </w:r>
      <w:r w:rsidRPr="00462CC3">
        <w:rPr>
          <w:rStyle w:val="Emphasis"/>
          <w:sz w:val="26"/>
          <w:szCs w:val="26"/>
        </w:rPr>
        <w:t>S</w:t>
      </w:r>
      <w:r w:rsidRPr="00462CC3">
        <w:rPr>
          <w:rStyle w:val="StyleUnderline"/>
          <w:sz w:val="26"/>
          <w:szCs w:val="26"/>
        </w:rPr>
        <w:t xml:space="preserve">ea; </w:t>
      </w:r>
      <w:r w:rsidRPr="00462CC3">
        <w:rPr>
          <w:rStyle w:val="Emphasis"/>
          <w:sz w:val="26"/>
          <w:szCs w:val="26"/>
        </w:rPr>
        <w:t>North Korean proliferation</w:t>
      </w:r>
      <w:r w:rsidRPr="00462CC3">
        <w:rPr>
          <w:rStyle w:val="StyleUnderline"/>
          <w:sz w:val="26"/>
          <w:szCs w:val="26"/>
        </w:rPr>
        <w:t xml:space="preserve"> of </w:t>
      </w:r>
      <w:r w:rsidRPr="00462CC3">
        <w:rPr>
          <w:rStyle w:val="Emphasis"/>
          <w:sz w:val="26"/>
          <w:szCs w:val="26"/>
        </w:rPr>
        <w:t>nuclear</w:t>
      </w:r>
      <w:r w:rsidRPr="00462CC3">
        <w:rPr>
          <w:rStyle w:val="StyleUnderline"/>
          <w:sz w:val="26"/>
          <w:szCs w:val="26"/>
        </w:rPr>
        <w:t xml:space="preserve"> and </w:t>
      </w:r>
      <w:r w:rsidRPr="00462CC3">
        <w:rPr>
          <w:rStyle w:val="Emphasis"/>
          <w:sz w:val="26"/>
          <w:szCs w:val="26"/>
        </w:rPr>
        <w:t>missile technologies</w:t>
      </w:r>
      <w:r w:rsidRPr="00462CC3">
        <w:rPr>
          <w:rStyle w:val="StyleUnderline"/>
          <w:sz w:val="26"/>
          <w:szCs w:val="26"/>
        </w:rPr>
        <w:t xml:space="preserve">; an </w:t>
      </w:r>
      <w:r w:rsidRPr="00462CC3">
        <w:rPr>
          <w:rStyle w:val="Emphasis"/>
          <w:sz w:val="26"/>
          <w:szCs w:val="26"/>
        </w:rPr>
        <w:t>India-Pakistan nuclear war</w:t>
      </w:r>
      <w:r w:rsidRPr="00462CC3">
        <w:rPr>
          <w:rStyle w:val="StyleUnderline"/>
          <w:sz w:val="26"/>
          <w:szCs w:val="26"/>
        </w:rPr>
        <w:t xml:space="preserve">; an </w:t>
      </w:r>
      <w:r w:rsidRPr="00462CC3">
        <w:rPr>
          <w:rStyle w:val="Emphasis"/>
          <w:sz w:val="26"/>
          <w:szCs w:val="26"/>
        </w:rPr>
        <w:t>Iranian closure</w:t>
      </w:r>
      <w:r w:rsidRPr="00462CC3">
        <w:rPr>
          <w:rStyle w:val="StyleUnderline"/>
          <w:sz w:val="26"/>
          <w:szCs w:val="26"/>
        </w:rPr>
        <w:t xml:space="preserve"> of the Straits of </w:t>
      </w:r>
      <w:r w:rsidRPr="00462CC3">
        <w:rPr>
          <w:rStyle w:val="Emphasis"/>
          <w:sz w:val="26"/>
          <w:szCs w:val="26"/>
        </w:rPr>
        <w:t>Hormuz</w:t>
      </w:r>
      <w:r w:rsidRPr="00462CC3">
        <w:rPr>
          <w:rStyle w:val="StyleUnderline"/>
          <w:sz w:val="26"/>
          <w:szCs w:val="26"/>
        </w:rPr>
        <w:t xml:space="preserve">; </w:t>
      </w:r>
      <w:r w:rsidRPr="00462CC3">
        <w:rPr>
          <w:rStyle w:val="Emphasis"/>
          <w:sz w:val="26"/>
          <w:szCs w:val="26"/>
        </w:rPr>
        <w:t>fundamentalist-driven implosion in the Islamic world</w:t>
      </w:r>
      <w:r w:rsidRPr="00462CC3">
        <w:rPr>
          <w:rStyle w:val="StyleUnderline"/>
          <w:sz w:val="26"/>
          <w:szCs w:val="26"/>
        </w:rPr>
        <w:t xml:space="preserve">; or a </w:t>
      </w:r>
      <w:r w:rsidRPr="00462CC3">
        <w:rPr>
          <w:rStyle w:val="Emphasis"/>
          <w:sz w:val="26"/>
          <w:szCs w:val="26"/>
        </w:rPr>
        <w:t>nuclear confrontation</w:t>
      </w:r>
      <w:r w:rsidRPr="00462CC3">
        <w:rPr>
          <w:rStyle w:val="StyleUnderline"/>
          <w:sz w:val="26"/>
          <w:szCs w:val="26"/>
        </w:rPr>
        <w:t xml:space="preserve"> between </w:t>
      </w:r>
      <w:r w:rsidRPr="00462CC3">
        <w:rPr>
          <w:rStyle w:val="Emphasis"/>
          <w:sz w:val="26"/>
          <w:szCs w:val="26"/>
        </w:rPr>
        <w:t>NATO</w:t>
      </w:r>
      <w:r w:rsidRPr="00462CC3">
        <w:rPr>
          <w:rStyle w:val="StyleUnderline"/>
          <w:sz w:val="26"/>
          <w:szCs w:val="26"/>
        </w:rPr>
        <w:t xml:space="preserve"> and </w:t>
      </w:r>
      <w:r w:rsidRPr="00462CC3">
        <w:rPr>
          <w:rStyle w:val="Emphasis"/>
          <w:sz w:val="26"/>
          <w:szCs w:val="26"/>
        </w:rPr>
        <w:t>Russia</w:t>
      </w:r>
      <w:r w:rsidRPr="00462CC3">
        <w:rPr>
          <w:sz w:val="16"/>
          <w:szCs w:val="26"/>
        </w:rPr>
        <w:t>. Fears that the Jan 3</w:t>
      </w:r>
      <w:proofErr w:type="gramStart"/>
      <w:r w:rsidRPr="00462CC3">
        <w:rPr>
          <w:sz w:val="16"/>
          <w:szCs w:val="26"/>
        </w:rPr>
        <w:t xml:space="preserve"> 2020</w:t>
      </w:r>
      <w:proofErr w:type="gramEnd"/>
      <w:r w:rsidRPr="00462CC3">
        <w:rPr>
          <w:sz w:val="16"/>
          <w:szCs w:val="26"/>
        </w:rPr>
        <w:t xml:space="preserve"> assassination of Iranian Maj. Gen. </w:t>
      </w:r>
      <w:proofErr w:type="spellStart"/>
      <w:r w:rsidRPr="00462CC3">
        <w:rPr>
          <w:sz w:val="16"/>
          <w:szCs w:val="26"/>
        </w:rPr>
        <w:t>Qasem</w:t>
      </w:r>
      <w:proofErr w:type="spellEnd"/>
      <w:r w:rsidRPr="00462CC3">
        <w:rPr>
          <w:sz w:val="16"/>
          <w:szCs w:val="2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2BB3DA1A" w14:textId="77777777" w:rsidR="00045141" w:rsidRPr="00462CC3" w:rsidRDefault="00045141" w:rsidP="00045141"/>
    <w:p w14:paraId="432F1D34" w14:textId="2326FEF5" w:rsidR="00DC2069" w:rsidRPr="00462CC3" w:rsidRDefault="00045141" w:rsidP="00045141">
      <w:pPr>
        <w:pStyle w:val="Heading2"/>
      </w:pPr>
      <w:r w:rsidRPr="00462CC3">
        <w:lastRenderedPageBreak/>
        <w:t>2</w:t>
      </w:r>
    </w:p>
    <w:p w14:paraId="23AC82B0" w14:textId="77777777" w:rsidR="00045141" w:rsidRPr="00462CC3" w:rsidRDefault="00045141" w:rsidP="00045141">
      <w:pPr>
        <w:pStyle w:val="Heading4"/>
        <w:rPr>
          <w:rFonts w:cs="Calibri"/>
        </w:rPr>
      </w:pPr>
      <w:bookmarkStart w:id="0" w:name="_Hlk18497325"/>
      <w:r w:rsidRPr="00462CC3">
        <w:t>CP Text: States and private entities should form a proportional share liability agreement for damage to functional space objects caused by interference with unidentifiable orbital space debris</w:t>
      </w:r>
      <w:bookmarkEnd w:id="0"/>
      <w:r w:rsidRPr="00462CC3">
        <w:t xml:space="preserve"> and the US should </w:t>
      </w:r>
      <w:r w:rsidRPr="00462CC3">
        <w:rPr>
          <w:rFonts w:cs="Calibri"/>
        </w:rPr>
        <w:t>increase space debris remediation with the Russian Federation.</w:t>
      </w:r>
    </w:p>
    <w:p w14:paraId="2C1E6205" w14:textId="77777777" w:rsidR="00045141" w:rsidRPr="00462CC3" w:rsidRDefault="00045141" w:rsidP="00045141">
      <w:pPr>
        <w:keepNext/>
        <w:keepLines/>
        <w:spacing w:before="200"/>
        <w:outlineLvl w:val="3"/>
        <w:rPr>
          <w:rFonts w:eastAsiaTheme="majorEastAsia" w:cstheme="majorBidi"/>
          <w:b/>
          <w:iCs/>
          <w:szCs w:val="26"/>
        </w:rPr>
      </w:pPr>
      <w:r w:rsidRPr="00462CC3">
        <w:rPr>
          <w:rFonts w:eastAsiaTheme="majorEastAsia" w:cstheme="majorBidi"/>
          <w:b/>
          <w:iCs/>
          <w:szCs w:val="26"/>
        </w:rPr>
        <w:t>Share liability forces polluters to internalize costs, encouraging remediation and mitigation.</w:t>
      </w:r>
    </w:p>
    <w:p w14:paraId="24A3299E" w14:textId="77777777" w:rsidR="00045141" w:rsidRPr="00462CC3" w:rsidRDefault="00045141" w:rsidP="00045141">
      <w:pPr>
        <w:rPr>
          <w:sz w:val="16"/>
          <w:szCs w:val="26"/>
        </w:rPr>
      </w:pPr>
      <w:r w:rsidRPr="00462CC3">
        <w:rPr>
          <w:sz w:val="16"/>
          <w:szCs w:val="26"/>
        </w:rPr>
        <w:t xml:space="preserve">Mark </w:t>
      </w:r>
      <w:proofErr w:type="spellStart"/>
      <w:r w:rsidRPr="00462CC3">
        <w:rPr>
          <w:rFonts w:eastAsiaTheme="majorEastAsia" w:cstheme="majorBidi"/>
          <w:b/>
          <w:bCs/>
          <w:sz w:val="26"/>
          <w:szCs w:val="26"/>
          <w:u w:val="single"/>
        </w:rPr>
        <w:t>Sundahl</w:t>
      </w:r>
      <w:proofErr w:type="spellEnd"/>
      <w:r w:rsidRPr="00462CC3">
        <w:rPr>
          <w:rFonts w:eastAsiaTheme="majorEastAsia" w:cstheme="majorBidi"/>
          <w:b/>
          <w:bCs/>
          <w:sz w:val="26"/>
          <w:szCs w:val="26"/>
          <w:u w:val="single"/>
        </w:rPr>
        <w:t xml:space="preserve"> 00</w:t>
      </w:r>
      <w:r w:rsidRPr="00462CC3">
        <w:rPr>
          <w:rFonts w:eastAsiaTheme="majorEastAsia" w:cstheme="majorBidi"/>
          <w:sz w:val="26"/>
          <w:szCs w:val="26"/>
          <w:u w:val="single"/>
        </w:rPr>
        <w:t>,</w:t>
      </w:r>
      <w:r w:rsidRPr="00462CC3">
        <w:rPr>
          <w:sz w:val="16"/>
          <w:szCs w:val="26"/>
        </w:rPr>
        <w:t xml:space="preserve"> Ph.D. from Brown, 2000; J.D. candidate, Hastings College of the Law, 2001; B.A., University of California, Los Angeles, 1993, </w:t>
      </w:r>
      <w:proofErr w:type="gramStart"/>
      <w:r w:rsidRPr="00462CC3">
        <w:rPr>
          <w:b/>
          <w:bCs/>
          <w:sz w:val="16"/>
          <w:szCs w:val="26"/>
        </w:rPr>
        <w:t>2000</w:t>
      </w:r>
      <w:r w:rsidRPr="00462CC3">
        <w:rPr>
          <w:sz w:val="16"/>
          <w:szCs w:val="26"/>
        </w:rPr>
        <w:t>,“</w:t>
      </w:r>
      <w:proofErr w:type="gramEnd"/>
      <w:r w:rsidRPr="00462CC3">
        <w:rPr>
          <w:sz w:val="16"/>
          <w:szCs w:val="26"/>
        </w:rPr>
        <w:t xml:space="preserve">Unidentified Orbital Debris: The Case for a Market-Share Liability Regime” 24 </w:t>
      </w:r>
      <w:proofErr w:type="spellStart"/>
      <w:r w:rsidRPr="00462CC3">
        <w:rPr>
          <w:sz w:val="16"/>
          <w:szCs w:val="26"/>
        </w:rPr>
        <w:t>HastingsInt'l</w:t>
      </w:r>
      <w:proofErr w:type="spellEnd"/>
      <w:r w:rsidRPr="00462CC3">
        <w:rPr>
          <w:sz w:val="16"/>
          <w:szCs w:val="26"/>
        </w:rPr>
        <w:t xml:space="preserve"> &amp; Comp. L. Rev. 125</w:t>
      </w:r>
    </w:p>
    <w:p w14:paraId="22805709" w14:textId="77777777" w:rsidR="00045141" w:rsidRPr="00462CC3" w:rsidRDefault="00045141" w:rsidP="00045141">
      <w:pPr>
        <w:rPr>
          <w:sz w:val="16"/>
          <w:szCs w:val="26"/>
        </w:rPr>
      </w:pPr>
      <w:r w:rsidRPr="00462CC3">
        <w:rPr>
          <w:szCs w:val="26"/>
          <w:u w:val="single"/>
        </w:rPr>
        <w:t xml:space="preserve">Market-share liability will benefit the space industry by (1) </w:t>
      </w:r>
      <w:r w:rsidRPr="00462CC3">
        <w:rPr>
          <w:b/>
          <w:iCs/>
          <w:szCs w:val="26"/>
          <w:u w:val="single"/>
          <w:bdr w:val="single" w:sz="8" w:space="0" w:color="auto"/>
        </w:rPr>
        <w:t>providing compensation</w:t>
      </w:r>
      <w:r w:rsidRPr="00462CC3">
        <w:rPr>
          <w:szCs w:val="26"/>
          <w:u w:val="single"/>
        </w:rPr>
        <w:t xml:space="preserve"> to the injured party where none existed before, (2) </w:t>
      </w:r>
      <w:r w:rsidRPr="00462CC3">
        <w:rPr>
          <w:b/>
          <w:iCs/>
          <w:szCs w:val="26"/>
          <w:u w:val="single"/>
          <w:bdr w:val="single" w:sz="8" w:space="0" w:color="auto"/>
        </w:rPr>
        <w:t>creating an incentive for states to mitigate debris production</w:t>
      </w:r>
      <w:r w:rsidRPr="00462CC3">
        <w:rPr>
          <w:szCs w:val="26"/>
          <w:u w:val="single"/>
        </w:rPr>
        <w:t xml:space="preserve">, (3) creating an </w:t>
      </w:r>
      <w:r w:rsidRPr="00462CC3">
        <w:rPr>
          <w:b/>
          <w:iCs/>
          <w:szCs w:val="26"/>
          <w:u w:val="single"/>
          <w:bdr w:val="single" w:sz="8" w:space="0" w:color="auto"/>
        </w:rPr>
        <w:t>equal incentive to remove existing debris</w:t>
      </w:r>
      <w:r w:rsidRPr="00462CC3">
        <w:rPr>
          <w:szCs w:val="26"/>
          <w:u w:val="single"/>
        </w:rPr>
        <w:t xml:space="preserve">, (4) </w:t>
      </w:r>
      <w:r w:rsidRPr="00462CC3">
        <w:rPr>
          <w:b/>
          <w:iCs/>
          <w:szCs w:val="26"/>
          <w:u w:val="single"/>
          <w:bdr w:val="single" w:sz="8" w:space="0" w:color="auto"/>
        </w:rPr>
        <w:t>promoting the registration and tracking</w:t>
      </w:r>
      <w:r w:rsidRPr="00462CC3">
        <w:rPr>
          <w:szCs w:val="26"/>
          <w:u w:val="single"/>
        </w:rPr>
        <w:t xml:space="preserve"> of space objects, (5) </w:t>
      </w:r>
      <w:r w:rsidRPr="00462CC3">
        <w:rPr>
          <w:b/>
          <w:iCs/>
          <w:szCs w:val="26"/>
          <w:u w:val="single"/>
          <w:bdr w:val="single" w:sz="8" w:space="0" w:color="auto"/>
        </w:rPr>
        <w:t>encouraging states to cooperate</w:t>
      </w:r>
      <w:r w:rsidRPr="00462CC3">
        <w:rPr>
          <w:szCs w:val="26"/>
          <w:u w:val="single"/>
        </w:rPr>
        <w:t xml:space="preserve"> in the prevention of collisions, and (6) </w:t>
      </w:r>
      <w:r w:rsidRPr="00462CC3">
        <w:rPr>
          <w:b/>
          <w:iCs/>
          <w:szCs w:val="26"/>
          <w:u w:val="single"/>
          <w:bdr w:val="single" w:sz="8" w:space="0" w:color="auto"/>
        </w:rPr>
        <w:t>ultimately lowering the economic barrier to entering</w:t>
      </w:r>
      <w:r w:rsidRPr="00462CC3">
        <w:rPr>
          <w:szCs w:val="26"/>
          <w:u w:val="single"/>
        </w:rPr>
        <w:t xml:space="preserve"> the space industry. </w:t>
      </w:r>
      <w:r w:rsidRPr="00462CC3">
        <w:rPr>
          <w:sz w:val="16"/>
          <w:szCs w:val="26"/>
        </w:rPr>
        <w:t xml:space="preserve">The immediate benefit of market-share liability will be the creation of a compensation system where none now exists. Currently, the victims of unidentified debris damage must absorb the cost of any collision while the parties who created the debris incur no liability. A market-share liability amendment will fill this gap in the Liability Convention. Of greater importance in the long run is the fact that </w:t>
      </w:r>
      <w:proofErr w:type="spellStart"/>
      <w:r w:rsidRPr="00462CC3">
        <w:rPr>
          <w:szCs w:val="26"/>
          <w:u w:val="single"/>
        </w:rPr>
        <w:t>marketshare</w:t>
      </w:r>
      <w:proofErr w:type="spellEnd"/>
      <w:r w:rsidRPr="00462CC3">
        <w:rPr>
          <w:szCs w:val="26"/>
          <w:u w:val="single"/>
        </w:rPr>
        <w:t xml:space="preserve"> liability would create an incentive for states to reduce the production of large debris. The production of trackable debris will increase a state's contribution index and, hence, its liability exposure</w:t>
      </w:r>
      <w:r w:rsidRPr="00462CC3">
        <w:rPr>
          <w:sz w:val="16"/>
          <w:szCs w:val="26"/>
        </w:rPr>
        <w:t xml:space="preserve">. Launching entities would therefore take measures to minimize large debris production </w:t>
      </w:r>
      <w:proofErr w:type="gramStart"/>
      <w:r w:rsidRPr="00462CC3">
        <w:rPr>
          <w:sz w:val="16"/>
          <w:szCs w:val="26"/>
        </w:rPr>
        <w:t>in order to</w:t>
      </w:r>
      <w:proofErr w:type="gramEnd"/>
      <w:r w:rsidRPr="00462CC3">
        <w:rPr>
          <w:sz w:val="16"/>
          <w:szCs w:val="26"/>
        </w:rPr>
        <w:t xml:space="preserve"> minimize liability. </w:t>
      </w:r>
      <w:r w:rsidRPr="00462CC3">
        <w:rPr>
          <w:szCs w:val="26"/>
          <w:u w:val="single"/>
        </w:rPr>
        <w:t>Venting excess fuel, for example, would reduce the risk of explosions in orbit." A state can also reduce its contribution index by deorbiting defunct satellites. This can be achieved by either retrieving the satellites or by propelling the "dead" satellites into the Earth's atmosphere so that they are vaporized</w:t>
      </w:r>
      <w:r w:rsidRPr="00462CC3">
        <w:rPr>
          <w:sz w:val="16"/>
          <w:szCs w:val="26"/>
        </w:rPr>
        <w:t xml:space="preserve">. 5 </w:t>
      </w:r>
      <w:r w:rsidRPr="00462CC3">
        <w:rPr>
          <w:szCs w:val="26"/>
          <w:u w:val="single"/>
        </w:rPr>
        <w:t>Market-share liability will</w:t>
      </w:r>
      <w:r w:rsidRPr="00462CC3">
        <w:rPr>
          <w:sz w:val="16"/>
          <w:szCs w:val="26"/>
        </w:rPr>
        <w:t xml:space="preserve"> not only promote debris mitigation measures but also </w:t>
      </w:r>
      <w:r w:rsidRPr="00462CC3">
        <w:rPr>
          <w:szCs w:val="26"/>
          <w:u w:val="single"/>
        </w:rPr>
        <w:t>encourage the improvement of debris removal technologies. Entities will be able to reduce their contribution index, as explained above, by removing debris</w:t>
      </w:r>
      <w:r w:rsidRPr="00462CC3">
        <w:rPr>
          <w:sz w:val="16"/>
          <w:szCs w:val="26"/>
        </w:rPr>
        <w:t xml:space="preserve"> that is already in orbit. Currently, debris can be removed by sending the Space Shuttle to retrieve defunct satellites. Other options include using an </w:t>
      </w:r>
      <w:proofErr w:type="spellStart"/>
      <w:r w:rsidRPr="00462CC3">
        <w:rPr>
          <w:sz w:val="16"/>
          <w:szCs w:val="26"/>
        </w:rPr>
        <w:t>Earthbased</w:t>
      </w:r>
      <w:proofErr w:type="spellEnd"/>
      <w:r w:rsidRPr="00462CC3">
        <w:rPr>
          <w:sz w:val="16"/>
          <w:szCs w:val="26"/>
        </w:rPr>
        <w:t xml:space="preserve"> laser to push objects out of their orbits so that they reenter the Earth's atmosphere and are destroyed. The Orion laser is currently being developed for this purpose by the United States government.'56 One commentator has even suggested using a "giant Neff ball" to catch debris, in effect "sweeping" the orbits clean.57 Tho</w:t>
      </w:r>
      <w:r w:rsidRPr="00462CC3">
        <w:rPr>
          <w:szCs w:val="26"/>
          <w:u w:val="single"/>
        </w:rPr>
        <w:t>se states and private entities that do not have easy access to debris retrieval technology or do not have a laser of their own would be able to buy these services from the United States</w:t>
      </w:r>
      <w:r w:rsidRPr="00462CC3">
        <w:rPr>
          <w:sz w:val="16"/>
          <w:szCs w:val="26"/>
        </w:rPr>
        <w:t xml:space="preserve">. The United States and Russia, as well as other </w:t>
      </w:r>
      <w:r w:rsidRPr="00462CC3">
        <w:rPr>
          <w:szCs w:val="26"/>
          <w:u w:val="single"/>
        </w:rPr>
        <w:t>states, would also have a two-fold incentive to improve their systems for registering, tracking, and cataloguing space objects</w:t>
      </w:r>
      <w:r w:rsidRPr="00462CC3">
        <w:rPr>
          <w:sz w:val="16"/>
          <w:szCs w:val="26"/>
        </w:rPr>
        <w:t xml:space="preserve">. First, </w:t>
      </w:r>
      <w:r w:rsidRPr="00462CC3">
        <w:rPr>
          <w:szCs w:val="26"/>
          <w:u w:val="single"/>
        </w:rPr>
        <w:t xml:space="preserve">states would strive to </w:t>
      </w:r>
      <w:r w:rsidRPr="00462CC3">
        <w:rPr>
          <w:b/>
          <w:iCs/>
          <w:szCs w:val="26"/>
          <w:u w:val="single"/>
          <w:bdr w:val="single" w:sz="8" w:space="0" w:color="auto"/>
        </w:rPr>
        <w:t>improve their tracking capabilities</w:t>
      </w:r>
      <w:r w:rsidRPr="00462CC3">
        <w:rPr>
          <w:szCs w:val="26"/>
          <w:u w:val="single"/>
        </w:rPr>
        <w:t xml:space="preserve"> so that they would be able to show that another state owned a specific debris fragment that caused damage. Once the responsible state is identified, only that state would be liable</w:t>
      </w:r>
      <w:r w:rsidRPr="00462CC3">
        <w:rPr>
          <w:sz w:val="16"/>
          <w:szCs w:val="26"/>
        </w:rPr>
        <w:t xml:space="preserve">. Second, the United States and Russia would be eager to identify as many pieces of debris as possible that belong to each other. </w:t>
      </w:r>
      <w:r w:rsidRPr="00462CC3">
        <w:rPr>
          <w:szCs w:val="26"/>
          <w:u w:val="single"/>
        </w:rPr>
        <w:t>The United States, for example, would want to increase the number of catalogued fragments identified as Russian.</w:t>
      </w:r>
      <w:r w:rsidRPr="00462CC3">
        <w:rPr>
          <w:sz w:val="16"/>
          <w:szCs w:val="26"/>
        </w:rPr>
        <w:t xml:space="preserve"> By doing so, the Russian contribution index would </w:t>
      </w:r>
      <w:proofErr w:type="gramStart"/>
      <w:r w:rsidRPr="00462CC3">
        <w:rPr>
          <w:sz w:val="16"/>
          <w:szCs w:val="26"/>
        </w:rPr>
        <w:t>grow</w:t>
      </w:r>
      <w:proofErr w:type="gramEnd"/>
      <w:r w:rsidRPr="00462CC3">
        <w:rPr>
          <w:sz w:val="16"/>
          <w:szCs w:val="26"/>
        </w:rPr>
        <w:t xml:space="preserve"> and the contribution index of all other states would simultaneously fall. Improvements in tracking capabilities would be beneficial because they would allow a fairer apportionment of liability and would assist in debris evasion. </w:t>
      </w:r>
      <w:r w:rsidRPr="00462CC3">
        <w:rPr>
          <w:szCs w:val="26"/>
          <w:u w:val="single"/>
        </w:rPr>
        <w:t xml:space="preserve">Spacefaring states would also make efforts to improve </w:t>
      </w:r>
      <w:r w:rsidRPr="00462CC3">
        <w:rPr>
          <w:b/>
          <w:iCs/>
          <w:szCs w:val="26"/>
          <w:u w:val="single"/>
          <w:bdr w:val="single" w:sz="8" w:space="0" w:color="auto"/>
        </w:rPr>
        <w:t>debris evasion</w:t>
      </w:r>
      <w:r w:rsidRPr="00462CC3">
        <w:rPr>
          <w:szCs w:val="26"/>
          <w:u w:val="single"/>
        </w:rPr>
        <w:t xml:space="preserve"> technology out of the fear of incurring liability</w:t>
      </w:r>
      <w:r w:rsidRPr="00462CC3">
        <w:rPr>
          <w:sz w:val="16"/>
          <w:szCs w:val="26"/>
        </w:rPr>
        <w:t xml:space="preserve">. After all, </w:t>
      </w:r>
      <w:r w:rsidRPr="00462CC3">
        <w:rPr>
          <w:szCs w:val="26"/>
          <w:u w:val="single"/>
        </w:rPr>
        <w:t xml:space="preserve">the most effective method of avoiding </w:t>
      </w:r>
      <w:r w:rsidRPr="00462CC3">
        <w:rPr>
          <w:szCs w:val="26"/>
          <w:u w:val="single"/>
        </w:rPr>
        <w:lastRenderedPageBreak/>
        <w:t>liability is to ensure that collisions do not occur</w:t>
      </w:r>
      <w:r w:rsidRPr="00462CC3">
        <w:rPr>
          <w:sz w:val="16"/>
          <w:szCs w:val="26"/>
        </w:rPr>
        <w:t xml:space="preserve">. More effective evasion capabilities could be achieved by establishing a communications system whereby states with tracking facilities, such as </w:t>
      </w:r>
      <w:r w:rsidRPr="00462CC3">
        <w:rPr>
          <w:szCs w:val="26"/>
          <w:u w:val="single"/>
        </w:rPr>
        <w:t>the United States, could warn other states when their satellites or spacecraft were in the path of approaching debris</w:t>
      </w:r>
      <w:r w:rsidRPr="00462CC3">
        <w:rPr>
          <w:sz w:val="16"/>
          <w:szCs w:val="26"/>
        </w:rPr>
        <w:t>. Upon receiving this information, the spacecraft owner would be able to engage in evasive maneuvers. This warning system could make use of sensitive ground-based debris detection technology as well as debris-detecting satellites.</w:t>
      </w:r>
    </w:p>
    <w:p w14:paraId="3097B66F" w14:textId="77777777" w:rsidR="00045141" w:rsidRPr="00462CC3" w:rsidRDefault="00045141" w:rsidP="00045141">
      <w:pPr>
        <w:rPr>
          <w:sz w:val="16"/>
          <w:szCs w:val="26"/>
        </w:rPr>
      </w:pPr>
    </w:p>
    <w:p w14:paraId="473E82B6" w14:textId="77777777" w:rsidR="00045141" w:rsidRPr="00462CC3" w:rsidRDefault="00045141" w:rsidP="00045141">
      <w:pPr>
        <w:pStyle w:val="Heading4"/>
        <w:rPr>
          <w:rFonts w:cs="Calibri"/>
        </w:rPr>
      </w:pPr>
      <w:r w:rsidRPr="00462CC3">
        <w:rPr>
          <w:rFonts w:cs="Calibri"/>
        </w:rPr>
        <w:t>Plank 2 solves 86% of debris.</w:t>
      </w:r>
    </w:p>
    <w:p w14:paraId="44295769" w14:textId="77777777" w:rsidR="00045141" w:rsidRPr="00462CC3" w:rsidRDefault="00045141" w:rsidP="00045141">
      <w:pPr>
        <w:rPr>
          <w:rFonts w:cs="Calibri"/>
          <w:sz w:val="16"/>
          <w:szCs w:val="26"/>
        </w:rPr>
      </w:pPr>
      <w:r w:rsidRPr="00462CC3">
        <w:rPr>
          <w:rStyle w:val="Style13ptBold"/>
          <w:rFonts w:cs="Calibri"/>
          <w:szCs w:val="26"/>
          <w:u w:val="single"/>
        </w:rPr>
        <w:t>Wright 12</w:t>
      </w:r>
      <w:r w:rsidRPr="00462CC3">
        <w:rPr>
          <w:rFonts w:cs="Calibri"/>
          <w:sz w:val="16"/>
          <w:szCs w:val="26"/>
        </w:rPr>
        <w:t xml:space="preserve"> — David Wright (Received his PhD in physics from Cornell University in 1983 and worked for five years as a research physicist, SSRC-MacArthur Foundation Fellow in International Peace and Security in the Center for Science and International Affairs in the Kennedy School of Government at Harvard, and a Senior Analyst at the Federation of American Scientists), 2012, “Who Owns the Most Space Debris? </w:t>
      </w:r>
      <w:proofErr w:type="gramStart"/>
      <w:r w:rsidRPr="00462CC3">
        <w:rPr>
          <w:rFonts w:cs="Calibri"/>
          <w:sz w:val="16"/>
          <w:szCs w:val="26"/>
        </w:rPr>
        <w:t>Depends</w:t>
      </w:r>
      <w:proofErr w:type="gramEnd"/>
      <w:r w:rsidRPr="00462CC3">
        <w:rPr>
          <w:rFonts w:cs="Calibri"/>
          <w:sz w:val="16"/>
          <w:szCs w:val="26"/>
        </w:rPr>
        <w:t xml:space="preserve"> What You Measure”. </w:t>
      </w:r>
      <w:hyperlink r:id="rId12" w:history="1">
        <w:r w:rsidRPr="00462CC3">
          <w:rPr>
            <w:rStyle w:val="Hyperlink"/>
            <w:rFonts w:cs="Calibri"/>
            <w:sz w:val="16"/>
            <w:szCs w:val="26"/>
          </w:rPr>
          <w:t>https://allthingsnuclear.org/dwright/who-owns-the-most-space-debris-depends-what-you</w:t>
        </w:r>
      </w:hyperlink>
      <w:r w:rsidRPr="00462CC3">
        <w:rPr>
          <w:rFonts w:cs="Calibri"/>
          <w:sz w:val="16"/>
          <w:szCs w:val="26"/>
        </w:rPr>
        <w:t xml:space="preserve">. </w:t>
      </w:r>
    </w:p>
    <w:p w14:paraId="0BD5E581" w14:textId="27D22F00" w:rsidR="000B4332" w:rsidRPr="00462CC3" w:rsidRDefault="00045141" w:rsidP="000B4332">
      <w:pPr>
        <w:rPr>
          <w:rStyle w:val="StyleUnderline"/>
          <w:rFonts w:cs="Calibri"/>
          <w:sz w:val="26"/>
          <w:szCs w:val="26"/>
        </w:rPr>
      </w:pPr>
      <w:r w:rsidRPr="00462CC3">
        <w:rPr>
          <w:rFonts w:cs="Calibri"/>
          <w:sz w:val="16"/>
          <w:szCs w:val="26"/>
        </w:rPr>
        <w:t xml:space="preserve">The </w:t>
      </w:r>
      <w:r w:rsidRPr="00462CC3">
        <w:rPr>
          <w:rStyle w:val="StyleUnderline"/>
          <w:rFonts w:cs="Calibri"/>
          <w:sz w:val="26"/>
          <w:szCs w:val="26"/>
        </w:rPr>
        <w:t>number of debris particles in orbit is a concern since if these particles collide with a satellite they can damage or destroy it.</w:t>
      </w:r>
      <w:r w:rsidRPr="00462CC3">
        <w:rPr>
          <w:rFonts w:cs="Calibri"/>
          <w:sz w:val="16"/>
          <w:szCs w:val="26"/>
        </w:rPr>
        <w:t xml:space="preserve"> The plot on the right shows that the </w:t>
      </w:r>
      <w:r w:rsidRPr="00462CC3">
        <w:rPr>
          <w:rStyle w:val="StyleUnderline"/>
          <w:rFonts w:cs="Calibri"/>
          <w:sz w:val="26"/>
          <w:szCs w:val="26"/>
        </w:rPr>
        <w:t xml:space="preserve">US and Russia together own </w:t>
      </w:r>
      <w:r w:rsidRPr="00462CC3">
        <w:rPr>
          <w:rStyle w:val="Emphasis"/>
          <w:rFonts w:cs="Calibri"/>
          <w:sz w:val="26"/>
          <w:szCs w:val="26"/>
        </w:rPr>
        <w:t>more than 85% of the debris mass in LEO</w:t>
      </w:r>
      <w:r w:rsidRPr="00462CC3">
        <w:rPr>
          <w:rStyle w:val="StyleUnderline"/>
          <w:rFonts w:cs="Calibri"/>
          <w:sz w:val="26"/>
          <w:szCs w:val="26"/>
        </w:rPr>
        <w:t>, while China owns a small slice.</w:t>
      </w:r>
      <w:r w:rsidRPr="00462CC3">
        <w:rPr>
          <w:rFonts w:cs="Calibri"/>
          <w:sz w:val="16"/>
          <w:szCs w:val="26"/>
        </w:rPr>
        <w:t xml:space="preserve"> This is because </w:t>
      </w:r>
      <w:r w:rsidRPr="00462CC3">
        <w:rPr>
          <w:rStyle w:val="StyleUnderline"/>
          <w:rFonts w:cs="Calibri"/>
          <w:sz w:val="26"/>
          <w:szCs w:val="26"/>
        </w:rPr>
        <w:t>these two countries have many more large-mass objects in orbit, like defunct satellites and the rocket stages used to put them in orbit. These large-mass objects</w:t>
      </w:r>
      <w:r w:rsidRPr="00462CC3">
        <w:rPr>
          <w:rFonts w:cs="Calibri"/>
          <w:sz w:val="16"/>
          <w:szCs w:val="26"/>
        </w:rPr>
        <w:t xml:space="preserve"> are a concern because they </w:t>
      </w:r>
      <w:r w:rsidRPr="00462CC3">
        <w:rPr>
          <w:rStyle w:val="StyleUnderline"/>
          <w:rFonts w:cs="Calibri"/>
          <w:sz w:val="26"/>
          <w:szCs w:val="26"/>
        </w:rPr>
        <w:t xml:space="preserve">are the potential </w:t>
      </w:r>
      <w:r w:rsidRPr="00462CC3">
        <w:rPr>
          <w:rStyle w:val="Emphasis"/>
          <w:rFonts w:cs="Calibri"/>
          <w:sz w:val="26"/>
          <w:szCs w:val="26"/>
        </w:rPr>
        <w:t>sources of large amounts of debris in the future</w:t>
      </w:r>
      <w:r w:rsidRPr="00462CC3">
        <w:rPr>
          <w:rStyle w:val="StyleUnderline"/>
          <w:rFonts w:cs="Calibri"/>
          <w:sz w:val="26"/>
          <w:szCs w:val="26"/>
        </w:rPr>
        <w:t xml:space="preserve">, since in a collision these objects could fragment into enormous clouds of debris. </w:t>
      </w:r>
      <w:r w:rsidRPr="00462CC3">
        <w:rPr>
          <w:rFonts w:cs="Calibri"/>
          <w:sz w:val="16"/>
          <w:szCs w:val="26"/>
        </w:rPr>
        <w:t xml:space="preserve">As a result, </w:t>
      </w:r>
      <w:r w:rsidRPr="00462CC3">
        <w:rPr>
          <w:rStyle w:val="StyleUnderline"/>
          <w:rFonts w:cs="Calibri"/>
          <w:sz w:val="26"/>
          <w:szCs w:val="26"/>
        </w:rPr>
        <w:t xml:space="preserve">these are the objects </w:t>
      </w:r>
      <w:r w:rsidRPr="00462CC3">
        <w:rPr>
          <w:rStyle w:val="Emphasis"/>
          <w:rFonts w:cs="Calibri"/>
          <w:sz w:val="26"/>
          <w:szCs w:val="26"/>
        </w:rPr>
        <w:t>you most want to remove from orbit</w:t>
      </w:r>
      <w:r w:rsidRPr="00462CC3">
        <w:rPr>
          <w:rStyle w:val="StyleUnderline"/>
          <w:rFonts w:cs="Calibri"/>
          <w:sz w:val="26"/>
          <w:szCs w:val="26"/>
        </w:rPr>
        <w:t xml:space="preserve"> to reduce</w:t>
      </w:r>
      <w:r w:rsidRPr="00462CC3">
        <w:rPr>
          <w:rFonts w:cs="Calibri"/>
          <w:sz w:val="16"/>
          <w:szCs w:val="26"/>
        </w:rPr>
        <w:t xml:space="preserve"> the likelihood of </w:t>
      </w:r>
      <w:r w:rsidRPr="00462CC3">
        <w:rPr>
          <w:rStyle w:val="StyleUnderline"/>
          <w:rFonts w:cs="Calibri"/>
          <w:sz w:val="26"/>
          <w:szCs w:val="26"/>
        </w:rPr>
        <w:t xml:space="preserve">large future increases of debris. Removing these objects </w:t>
      </w:r>
      <w:r w:rsidRPr="00462CC3">
        <w:rPr>
          <w:rFonts w:cs="Calibri"/>
          <w:sz w:val="16"/>
          <w:szCs w:val="26"/>
        </w:rPr>
        <w:t>can be thought of as</w:t>
      </w:r>
      <w:r w:rsidRPr="00462CC3">
        <w:rPr>
          <w:rStyle w:val="StyleUnderline"/>
          <w:rFonts w:cs="Calibri"/>
          <w:sz w:val="26"/>
          <w:szCs w:val="26"/>
        </w:rPr>
        <w:t xml:space="preserve"> pulling down large amounts of debris that are currently all in one place.</w:t>
      </w:r>
      <w:r w:rsidRPr="00462CC3">
        <w:rPr>
          <w:rFonts w:cs="Calibri"/>
          <w:sz w:val="16"/>
          <w:szCs w:val="26"/>
        </w:rPr>
        <w:t xml:space="preserve"> Figuring out how to remove the large objects in a safe and affordable way is an area of active research. </w:t>
      </w:r>
      <w:r w:rsidRPr="00462CC3">
        <w:rPr>
          <w:rStyle w:val="StyleUnderline"/>
          <w:rFonts w:cs="Calibri"/>
          <w:sz w:val="26"/>
          <w:szCs w:val="26"/>
        </w:rPr>
        <w:t xml:space="preserve">What the plot on the right makes clear is that despite the 2007 Chinese ASAT test, </w:t>
      </w:r>
      <w:r w:rsidRPr="00462CC3">
        <w:rPr>
          <w:rStyle w:val="Emphasis"/>
          <w:rFonts w:cs="Calibri"/>
          <w:sz w:val="26"/>
          <w:szCs w:val="26"/>
        </w:rPr>
        <w:t>the responsibility for debris remediation</w:t>
      </w:r>
      <w:r w:rsidRPr="00462CC3">
        <w:rPr>
          <w:rStyle w:val="StyleUnderline"/>
          <w:rFonts w:cs="Calibri"/>
          <w:sz w:val="26"/>
          <w:szCs w:val="26"/>
        </w:rPr>
        <w:t>—i.e., removing the most problematic debris already in space—</w:t>
      </w:r>
      <w:r w:rsidRPr="00462CC3">
        <w:rPr>
          <w:rStyle w:val="Emphasis"/>
          <w:rFonts w:cs="Calibri"/>
          <w:sz w:val="26"/>
          <w:szCs w:val="26"/>
        </w:rPr>
        <w:t>is overwhelmingly a US-Russian issue</w:t>
      </w:r>
      <w:r w:rsidRPr="00462CC3">
        <w:rPr>
          <w:rStyle w:val="StyleUnderline"/>
          <w:rFonts w:cs="Calibri"/>
          <w:sz w:val="26"/>
          <w:szCs w:val="26"/>
        </w:rPr>
        <w:t>.</w:t>
      </w:r>
    </w:p>
    <w:p w14:paraId="42507530" w14:textId="77777777" w:rsidR="00045141" w:rsidRPr="00462CC3" w:rsidRDefault="00045141" w:rsidP="00045141"/>
    <w:p w14:paraId="572CB845" w14:textId="23B306CE" w:rsidR="000B4332" w:rsidRPr="00462CC3" w:rsidRDefault="000B4332" w:rsidP="00DC2069">
      <w:pPr>
        <w:pStyle w:val="Heading2"/>
      </w:pPr>
      <w:r w:rsidRPr="00462CC3">
        <w:lastRenderedPageBreak/>
        <w:t>3</w:t>
      </w:r>
    </w:p>
    <w:p w14:paraId="17127DE2" w14:textId="424E226E" w:rsidR="000B4332" w:rsidRPr="00462CC3" w:rsidRDefault="000B4332" w:rsidP="000B4332">
      <w:pPr>
        <w:pStyle w:val="Heading4"/>
      </w:pPr>
      <w:r w:rsidRPr="00462CC3">
        <w:t xml:space="preserve">CP text: The appropriation of outer space by private entities is unjust except for mining. </w:t>
      </w:r>
    </w:p>
    <w:p w14:paraId="3B740E49" w14:textId="77777777" w:rsidR="000B4332" w:rsidRPr="00462CC3" w:rsidRDefault="000B4332" w:rsidP="000B4332">
      <w:pPr>
        <w:pStyle w:val="Heading4"/>
      </w:pPr>
      <w:r w:rsidRPr="00462CC3">
        <w:t xml:space="preserve">Private companies are </w:t>
      </w:r>
      <w:r w:rsidRPr="00462CC3">
        <w:rPr>
          <w:u w:val="single"/>
        </w:rPr>
        <w:t>set to mine in space</w:t>
      </w:r>
      <w:r w:rsidRPr="00462CC3">
        <w:t xml:space="preserve"> – new tech and profit motives make space lucrative.</w:t>
      </w:r>
    </w:p>
    <w:p w14:paraId="6E54CF6C" w14:textId="77777777" w:rsidR="000B4332" w:rsidRPr="00462CC3" w:rsidRDefault="000B4332" w:rsidP="000B4332">
      <w:pPr>
        <w:rPr>
          <w:rStyle w:val="Style13ptBold"/>
          <w:b w:val="0"/>
          <w:bCs/>
          <w:sz w:val="16"/>
          <w:szCs w:val="26"/>
        </w:rPr>
      </w:pPr>
      <w:r w:rsidRPr="00462CC3">
        <w:rPr>
          <w:rStyle w:val="Style13ptBold"/>
          <w:szCs w:val="26"/>
          <w:u w:val="single"/>
        </w:rPr>
        <w:t>Gilbert 21</w:t>
      </w:r>
      <w:r w:rsidRPr="00462CC3">
        <w:rPr>
          <w:rStyle w:val="Style13ptBold"/>
          <w:sz w:val="16"/>
          <w:szCs w:val="26"/>
        </w:rPr>
        <w:t xml:space="preserve">, </w:t>
      </w:r>
      <w:r w:rsidRPr="00462CC3">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46A65852" w14:textId="77777777" w:rsidR="000B4332" w:rsidRPr="00462CC3" w:rsidRDefault="000B4332" w:rsidP="000B4332">
      <w:pPr>
        <w:pStyle w:val="NormalWeb"/>
        <w:shd w:val="clear" w:color="auto" w:fill="FFFFFF"/>
        <w:spacing w:before="0" w:beforeAutospacing="0" w:after="0" w:afterAutospacing="0"/>
        <w:rPr>
          <w:rStyle w:val="StyleUnderline"/>
          <w:sz w:val="26"/>
          <w:szCs w:val="26"/>
        </w:rPr>
      </w:pPr>
      <w:r w:rsidRPr="00462CC3">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462CC3">
        <w:rPr>
          <w:rStyle w:val="StyleUnderline"/>
          <w:sz w:val="26"/>
          <w:szCs w:val="26"/>
        </w:rPr>
        <w:t xml:space="preserve">believe that commercial developments in the space industry may be on the cusp of starting the largest resource rush in history: </w:t>
      </w:r>
      <w:r w:rsidRPr="00462CC3">
        <w:rPr>
          <w:rStyle w:val="StyleUnderline"/>
          <w:bCs/>
          <w:sz w:val="26"/>
          <w:szCs w:val="26"/>
        </w:rPr>
        <w:t xml:space="preserve">mining on the Moon, </w:t>
      </w:r>
      <w:proofErr w:type="gramStart"/>
      <w:r w:rsidRPr="00462CC3">
        <w:rPr>
          <w:rStyle w:val="StyleUnderline"/>
          <w:bCs/>
          <w:sz w:val="26"/>
          <w:szCs w:val="26"/>
        </w:rPr>
        <w:t>Mars</w:t>
      </w:r>
      <w:proofErr w:type="gramEnd"/>
      <w:r w:rsidRPr="00462CC3">
        <w:rPr>
          <w:rStyle w:val="StyleUnderline"/>
          <w:bCs/>
          <w:sz w:val="26"/>
          <w:szCs w:val="26"/>
        </w:rPr>
        <w:t xml:space="preserve"> and asteroids</w:t>
      </w:r>
      <w:r w:rsidRPr="00462CC3">
        <w:rPr>
          <w:rStyle w:val="StyleUnderline"/>
          <w:sz w:val="26"/>
          <w:szCs w:val="26"/>
        </w:rPr>
        <w:t>.</w:t>
      </w:r>
      <w:r w:rsidRPr="00462CC3">
        <w:rPr>
          <w:color w:val="000000" w:themeColor="text1"/>
          <w:sz w:val="14"/>
          <w:szCs w:val="26"/>
        </w:rPr>
        <w:t xml:space="preserve"> While this may sound fantastical, some baby steps toward the goal have already been taken. </w:t>
      </w:r>
      <w:r w:rsidRPr="00462CC3">
        <w:rPr>
          <w:rStyle w:val="StyleUnderline"/>
          <w:sz w:val="26"/>
          <w:szCs w:val="26"/>
        </w:rPr>
        <w:t xml:space="preserve">Last year, NASA awarded contracts to four companies to extract small amounts of lunar regolith by 2024, effectively beginning the </w:t>
      </w:r>
      <w:hyperlink r:id="rId13" w:tgtFrame="_blank" w:history="1">
        <w:r w:rsidRPr="00462CC3">
          <w:rPr>
            <w:rStyle w:val="StyleUnderline"/>
            <w:rFonts w:eastAsiaTheme="majorEastAsia"/>
            <w:sz w:val="26"/>
            <w:szCs w:val="26"/>
          </w:rPr>
          <w:t>era of commercial space mining</w:t>
        </w:r>
      </w:hyperlink>
      <w:r w:rsidRPr="00462CC3">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462CC3">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w:t>
      </w:r>
      <w:proofErr w:type="gramStart"/>
      <w:r w:rsidRPr="00462CC3">
        <w:rPr>
          <w:color w:val="000000" w:themeColor="text1"/>
          <w:sz w:val="14"/>
          <w:szCs w:val="26"/>
        </w:rPr>
        <w:t>asteroids</w:t>
      </w:r>
      <w:proofErr w:type="gramEnd"/>
      <w:r w:rsidRPr="00462CC3">
        <w:rPr>
          <w:color w:val="000000" w:themeColor="text1"/>
          <w:sz w:val="14"/>
          <w:szCs w:val="26"/>
        </w:rPr>
        <w:t xml:space="preserve"> and millions of small ones that doubtless contain humungous quantities of materials that are scarce and very valuable (back on Earth). </w:t>
      </w:r>
      <w:r w:rsidRPr="00462CC3">
        <w:rPr>
          <w:rStyle w:val="StyleUnderline"/>
          <w:sz w:val="26"/>
          <w:szCs w:val="26"/>
        </w:rPr>
        <w:t xml:space="preserve">Visionaries including Jeff Bezos </w:t>
      </w:r>
      <w:hyperlink r:id="rId14" w:tgtFrame="_blank" w:history="1">
        <w:r w:rsidRPr="00462CC3">
          <w:rPr>
            <w:rStyle w:val="StyleUnderline"/>
            <w:rFonts w:eastAsiaTheme="majorEastAsia"/>
            <w:sz w:val="26"/>
            <w:szCs w:val="26"/>
          </w:rPr>
          <w:t>imagine heavy industry moving to space</w:t>
        </w:r>
      </w:hyperlink>
      <w:r w:rsidRPr="00462CC3">
        <w:rPr>
          <w:rStyle w:val="StyleUnderline"/>
          <w:sz w:val="26"/>
          <w:szCs w:val="26"/>
        </w:rPr>
        <w:t xml:space="preserve"> and Earth becoming a residential area. However, as entrepreneurs look to harness the riches beyond the atmosphere, </w:t>
      </w:r>
      <w:r w:rsidRPr="00462CC3">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462CC3">
        <w:rPr>
          <w:color w:val="000000" w:themeColor="text1"/>
          <w:sz w:val="14"/>
          <w:szCs w:val="26"/>
        </w:rPr>
        <w:t xml:space="preserve"> </w:t>
      </w:r>
      <w:r w:rsidRPr="00462CC3">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w:t>
      </w:r>
      <w:proofErr w:type="gramStart"/>
      <w:r w:rsidRPr="00462CC3">
        <w:rPr>
          <w:rStyle w:val="StyleUnderline"/>
          <w:sz w:val="14"/>
          <w:szCs w:val="26"/>
          <w:u w:val="none"/>
        </w:rPr>
        <w:t>finance</w:t>
      </w:r>
      <w:proofErr w:type="gramEnd"/>
      <w:r w:rsidRPr="00462CC3">
        <w:rPr>
          <w:rStyle w:val="StyleUnderline"/>
          <w:sz w:val="14"/>
          <w:szCs w:val="26"/>
          <w:u w:val="none"/>
        </w:rPr>
        <w:t xml:space="preserve"> and business models. </w:t>
      </w:r>
      <w:r w:rsidRPr="00462CC3">
        <w:rPr>
          <w:color w:val="000000" w:themeColor="text1"/>
          <w:sz w:val="14"/>
          <w:szCs w:val="26"/>
        </w:rPr>
        <w:t xml:space="preserve">That said, there’s no grass growing under potential pioneers’ feet. </w:t>
      </w:r>
      <w:r w:rsidRPr="00462CC3">
        <w:rPr>
          <w:rStyle w:val="StyleUnderline"/>
          <w:sz w:val="26"/>
          <w:szCs w:val="26"/>
        </w:rPr>
        <w:t xml:space="preserve">Potential economic, </w:t>
      </w:r>
      <w:proofErr w:type="gramStart"/>
      <w:r w:rsidRPr="00462CC3">
        <w:rPr>
          <w:rStyle w:val="StyleUnderline"/>
          <w:sz w:val="26"/>
          <w:szCs w:val="26"/>
        </w:rPr>
        <w:t>scientific</w:t>
      </w:r>
      <w:proofErr w:type="gramEnd"/>
      <w:r w:rsidRPr="00462CC3">
        <w:rPr>
          <w:rStyle w:val="StyleUnderline"/>
          <w:sz w:val="26"/>
          <w:szCs w:val="26"/>
        </w:rPr>
        <w:t xml:space="preserve"> and even security benefits underlie an emerging </w:t>
      </w:r>
      <w:r w:rsidRPr="00462CC3">
        <w:rPr>
          <w:rStyle w:val="StyleUnderline"/>
          <w:rFonts w:eastAsiaTheme="majorEastAsia"/>
          <w:sz w:val="26"/>
          <w:szCs w:val="26"/>
        </w:rPr>
        <w:t>geopolitical competition</w:t>
      </w:r>
      <w:r w:rsidRPr="00462CC3">
        <w:rPr>
          <w:rStyle w:val="StyleUnderline"/>
          <w:sz w:val="26"/>
          <w:szCs w:val="26"/>
        </w:rPr>
        <w:t xml:space="preserve"> to pursue space mining.</w:t>
      </w:r>
      <w:r w:rsidRPr="00462CC3">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462CC3">
        <w:rPr>
          <w:rStyle w:val="StyleUnderline"/>
          <w:sz w:val="26"/>
          <w:szCs w:val="26"/>
        </w:rPr>
        <w:t xml:space="preserve">The United States has adopted the world’s first </w:t>
      </w:r>
      <w:proofErr w:type="spellStart"/>
      <w:r w:rsidRPr="00462CC3">
        <w:rPr>
          <w:rStyle w:val="StyleUnderline"/>
          <w:sz w:val="26"/>
          <w:szCs w:val="26"/>
        </w:rPr>
        <w:t>spaceresources</w:t>
      </w:r>
      <w:proofErr w:type="spellEnd"/>
      <w:r w:rsidRPr="00462CC3">
        <w:rPr>
          <w:rStyle w:val="StyleUnderline"/>
          <w:sz w:val="26"/>
          <w:szCs w:val="26"/>
        </w:rPr>
        <w:t xml:space="preserve"> law, recognizing the property rights of private companies and individuals to materials gathered in space</w:t>
      </w:r>
      <w:r w:rsidRPr="00462CC3">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462CC3">
        <w:rPr>
          <w:color w:val="000000" w:themeColor="text1"/>
          <w:sz w:val="14"/>
          <w:szCs w:val="26"/>
        </w:rPr>
        <w:t>India</w:t>
      </w:r>
      <w:proofErr w:type="gramEnd"/>
      <w:r w:rsidRPr="00462CC3">
        <w:rPr>
          <w:color w:val="000000" w:themeColor="text1"/>
          <w:sz w:val="14"/>
          <w:szCs w:val="26"/>
        </w:rPr>
        <w:t xml:space="preserve"> and the European Space Agency all harbor space-mining ambitions of their own. Governing these emerging interests is an outdated treaty framework from the Cold War. Sooner rather than later, we’ll need </w:t>
      </w:r>
      <w:hyperlink r:id="rId15" w:tgtFrame="_blank" w:history="1">
        <w:r w:rsidRPr="00462CC3">
          <w:rPr>
            <w:rStyle w:val="Hyperlink"/>
            <w:rFonts w:eastAsiaTheme="majorEastAsia"/>
            <w:color w:val="000000" w:themeColor="text1"/>
            <w:sz w:val="14"/>
            <w:szCs w:val="26"/>
          </w:rPr>
          <w:t>new agreements</w:t>
        </w:r>
      </w:hyperlink>
      <w:r w:rsidRPr="00462CC3">
        <w:rPr>
          <w:color w:val="000000" w:themeColor="text1"/>
          <w:sz w:val="14"/>
          <w:szCs w:val="26"/>
        </w:rPr>
        <w:t xml:space="preserve"> to facilitate private investment and ensure international cooperation. Back up for a moment. For the record</w:t>
      </w:r>
      <w:r w:rsidRPr="00462CC3">
        <w:rPr>
          <w:rStyle w:val="StyleUnderline"/>
          <w:sz w:val="26"/>
          <w:szCs w:val="26"/>
        </w:rPr>
        <w:t>, space is already being heavily exploited</w:t>
      </w:r>
      <w:r w:rsidRPr="00462CC3">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462CC3">
        <w:rPr>
          <w:rStyle w:val="StyleUnderline"/>
          <w:bCs/>
          <w:sz w:val="26"/>
          <w:szCs w:val="26"/>
        </w:rPr>
        <w:t>celestial bodies are</w:t>
      </w:r>
      <w:r w:rsidRPr="00462CC3">
        <w:rPr>
          <w:rStyle w:val="StyleUnderline"/>
          <w:sz w:val="26"/>
          <w:szCs w:val="26"/>
        </w:rPr>
        <w:t xml:space="preserve"> potential sources for dozens of natural materials that, in the right time and place, are incredibly </w:t>
      </w:r>
      <w:r w:rsidRPr="00462CC3">
        <w:rPr>
          <w:rStyle w:val="StyleUnderline"/>
          <w:bCs/>
          <w:sz w:val="26"/>
          <w:szCs w:val="26"/>
        </w:rPr>
        <w:t>valuabl</w:t>
      </w:r>
      <w:r w:rsidRPr="00462CC3">
        <w:rPr>
          <w:b/>
          <w:bCs/>
          <w:color w:val="000000" w:themeColor="text1"/>
          <w:sz w:val="14"/>
          <w:szCs w:val="26"/>
        </w:rPr>
        <w:t>e</w:t>
      </w:r>
      <w:r w:rsidRPr="00462CC3">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462CC3">
        <w:rPr>
          <w:rStyle w:val="StyleUnderline"/>
          <w:sz w:val="26"/>
          <w:szCs w:val="26"/>
        </w:rPr>
        <w:t xml:space="preserve">So-called “rare earth” metals are also potential targets of asteroid miners </w:t>
      </w:r>
      <w:r w:rsidRPr="00462CC3">
        <w:rPr>
          <w:rStyle w:val="StyleUnderline"/>
          <w:sz w:val="26"/>
          <w:szCs w:val="26"/>
        </w:rPr>
        <w:lastRenderedPageBreak/>
        <w:t>intending to service Earth markets</w:t>
      </w:r>
      <w:r w:rsidRPr="00462CC3">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w:t>
      </w:r>
      <w:r w:rsidRPr="00462CC3">
        <w:rPr>
          <w:rStyle w:val="StyleUnderline"/>
          <w:sz w:val="26"/>
          <w:szCs w:val="26"/>
        </w:rPr>
        <w:t>The Moon is a prime space mining target. Boosted by NASA’s mining solicitation, it is likely the first location for commercial mining.</w:t>
      </w:r>
      <w:r w:rsidRPr="00462CC3">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462CC3">
        <w:rPr>
          <w:rStyle w:val="StyleUnderline"/>
          <w:sz w:val="26"/>
          <w:szCs w:val="26"/>
        </w:rPr>
        <w:t xml:space="preserve">recent probes have confirmed substantial amounts of water ice lurking in </w:t>
      </w:r>
      <w:hyperlink r:id="rId16" w:tgtFrame="_blank" w:history="1">
        <w:r w:rsidRPr="00462CC3">
          <w:rPr>
            <w:rStyle w:val="StyleUnderline"/>
            <w:sz w:val="26"/>
            <w:szCs w:val="26"/>
          </w:rPr>
          <w:t>permanently shadowed craters</w:t>
        </w:r>
      </w:hyperlink>
      <w:r w:rsidRPr="00462CC3">
        <w:rPr>
          <w:rStyle w:val="StyleUnderline"/>
          <w:sz w:val="26"/>
          <w:szCs w:val="26"/>
        </w:rPr>
        <w:t xml:space="preserve"> at the lunar poles</w:t>
      </w:r>
      <w:r w:rsidRPr="00462CC3">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462CC3">
        <w:rPr>
          <w:rStyle w:val="StyleUnderline"/>
          <w:sz w:val="26"/>
          <w:szCs w:val="26"/>
        </w:rPr>
        <w:t>Between its water and helium-3 deposits, the Moon could be the resource stepping-stone for further solar system exploration.</w:t>
      </w:r>
      <w:r w:rsidRPr="00462CC3">
        <w:rPr>
          <w:color w:val="000000" w:themeColor="text1"/>
          <w:sz w:val="14"/>
          <w:szCs w:val="26"/>
        </w:rPr>
        <w:t xml:space="preserve"> </w:t>
      </w:r>
      <w:r w:rsidRPr="00462CC3">
        <w:rPr>
          <w:rStyle w:val="StyleUnderline"/>
          <w:sz w:val="26"/>
          <w:szCs w:val="26"/>
        </w:rPr>
        <w:t xml:space="preserve">Asteroids are another near-term </w:t>
      </w:r>
      <w:hyperlink r:id="rId17" w:tgtFrame="_blank" w:history="1">
        <w:r w:rsidRPr="00462CC3">
          <w:rPr>
            <w:rStyle w:val="StyleUnderline"/>
            <w:sz w:val="26"/>
            <w:szCs w:val="26"/>
          </w:rPr>
          <w:t>mining target</w:t>
        </w:r>
      </w:hyperlink>
      <w:r w:rsidRPr="00462CC3">
        <w:rPr>
          <w:rStyle w:val="StyleUnderline"/>
          <w:sz w:val="26"/>
          <w:szCs w:val="26"/>
        </w:rPr>
        <w:t xml:space="preserve">. </w:t>
      </w:r>
      <w:r w:rsidRPr="00462CC3">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462CC3">
        <w:rPr>
          <w:color w:val="333333"/>
          <w:sz w:val="14"/>
          <w:szCs w:val="26"/>
          <w:shd w:val="clear" w:color="auto" w:fill="FFFFFF"/>
        </w:rPr>
        <w:t xml:space="preserve"> </w:t>
      </w:r>
      <w:r w:rsidRPr="00462CC3">
        <w:rPr>
          <w:color w:val="000000" w:themeColor="text1"/>
          <w:sz w:val="14"/>
          <w:szCs w:val="26"/>
          <w:shd w:val="clear" w:color="auto" w:fill="FFFFFF"/>
        </w:rPr>
        <w:t>T</w:t>
      </w:r>
      <w:r w:rsidRPr="00462CC3">
        <w:rPr>
          <w:rStyle w:val="StyleUnderline"/>
          <w:sz w:val="26"/>
          <w:szCs w:val="26"/>
        </w:rPr>
        <w:t xml:space="preserve">he prospects for space mining are being driven by technological advances across the space industry. The rise of </w:t>
      </w:r>
      <w:r w:rsidRPr="00462CC3">
        <w:rPr>
          <w:rStyle w:val="StyleUnderline"/>
          <w:bCs/>
          <w:sz w:val="26"/>
          <w:szCs w:val="26"/>
        </w:rPr>
        <w:t>reusable rocket components</w:t>
      </w:r>
      <w:r w:rsidRPr="00462CC3">
        <w:rPr>
          <w:rStyle w:val="StyleUnderline"/>
          <w:sz w:val="26"/>
          <w:szCs w:val="26"/>
        </w:rPr>
        <w:t xml:space="preserve"> and the now-widespread use of </w:t>
      </w:r>
      <w:r w:rsidRPr="00462CC3">
        <w:rPr>
          <w:rStyle w:val="StyleUnderline"/>
          <w:bCs/>
          <w:sz w:val="26"/>
          <w:szCs w:val="26"/>
        </w:rPr>
        <w:t>off-the-shelf parts</w:t>
      </w:r>
      <w:r w:rsidRPr="00462CC3">
        <w:rPr>
          <w:rStyle w:val="StyleUnderline"/>
          <w:sz w:val="26"/>
          <w:szCs w:val="26"/>
        </w:rPr>
        <w:t xml:space="preserve"> are lowering both launch and operations </w:t>
      </w:r>
      <w:r w:rsidRPr="00462CC3">
        <w:rPr>
          <w:rStyle w:val="StyleUnderline"/>
          <w:bCs/>
          <w:sz w:val="26"/>
          <w:szCs w:val="26"/>
        </w:rPr>
        <w:t>costs</w:t>
      </w:r>
      <w:r w:rsidRPr="00462CC3">
        <w:rPr>
          <w:rStyle w:val="StyleUnderline"/>
          <w:sz w:val="26"/>
          <w:szCs w:val="26"/>
        </w:rPr>
        <w:t xml:space="preserve">. Once limited to government contract missions and the delivery of telecom satellites to orbit, </w:t>
      </w:r>
      <w:r w:rsidRPr="00462CC3">
        <w:rPr>
          <w:rStyle w:val="StyleUnderline"/>
          <w:bCs/>
          <w:sz w:val="26"/>
          <w:szCs w:val="26"/>
        </w:rPr>
        <w:t>private firms are</w:t>
      </w:r>
      <w:r w:rsidRPr="00462CC3">
        <w:rPr>
          <w:rStyle w:val="StyleUnderline"/>
          <w:sz w:val="26"/>
          <w:szCs w:val="26"/>
        </w:rPr>
        <w:t xml:space="preserve"> now emerging as </w:t>
      </w:r>
      <w:r w:rsidRPr="00462CC3">
        <w:rPr>
          <w:rStyle w:val="StyleUnderline"/>
          <w:bCs/>
          <w:sz w:val="26"/>
          <w:szCs w:val="26"/>
        </w:rPr>
        <w:t>leaders</w:t>
      </w:r>
      <w:r w:rsidRPr="00462CC3">
        <w:rPr>
          <w:rStyle w:val="StyleUnderline"/>
          <w:sz w:val="26"/>
          <w:szCs w:val="26"/>
        </w:rPr>
        <w:t xml:space="preserve"> in developing “</w:t>
      </w:r>
      <w:proofErr w:type="spellStart"/>
      <w:r w:rsidRPr="00462CC3">
        <w:rPr>
          <w:rStyle w:val="StyleUnderline"/>
          <w:sz w:val="26"/>
          <w:szCs w:val="26"/>
        </w:rPr>
        <w:t>NewSpace</w:t>
      </w:r>
      <w:proofErr w:type="spellEnd"/>
      <w:r w:rsidRPr="00462CC3">
        <w:rPr>
          <w:rStyle w:val="StyleUnderline"/>
          <w:sz w:val="26"/>
          <w:szCs w:val="26"/>
        </w:rPr>
        <w:t>” activities</w:t>
      </w:r>
      <w:r w:rsidRPr="00462CC3">
        <w:rPr>
          <w:color w:val="000000" w:themeColor="text1"/>
          <w:sz w:val="14"/>
          <w:szCs w:val="26"/>
          <w:shd w:val="clear" w:color="auto" w:fill="FFFFFF"/>
        </w:rPr>
        <w:t xml:space="preserve"> — a catch-all term for endeavors including orbital tourism, orbital manufacturing and mini-satellites providing </w:t>
      </w:r>
      <w:r w:rsidRPr="00462CC3">
        <w:rPr>
          <w:rStyle w:val="StyleUnderline"/>
          <w:sz w:val="26"/>
          <w:szCs w:val="26"/>
        </w:rPr>
        <w:t>specialized services. The space sector, with a market capitalization of $400 billion, could grow to as much as $1 trillion by 2040 as private investment soars.</w:t>
      </w:r>
    </w:p>
    <w:p w14:paraId="769725D1" w14:textId="77777777" w:rsidR="000B4332" w:rsidRPr="00462CC3" w:rsidRDefault="000B4332" w:rsidP="000B4332">
      <w:pPr>
        <w:pStyle w:val="NormalWeb"/>
        <w:shd w:val="clear" w:color="auto" w:fill="FFFFFF"/>
        <w:spacing w:before="0" w:beforeAutospacing="0" w:after="0" w:afterAutospacing="0"/>
        <w:rPr>
          <w:rStyle w:val="StyleUnderline"/>
          <w:sz w:val="26"/>
          <w:szCs w:val="26"/>
        </w:rPr>
      </w:pPr>
    </w:p>
    <w:p w14:paraId="1F92AF93" w14:textId="77777777" w:rsidR="000B4332" w:rsidRPr="00462CC3" w:rsidRDefault="000B4332" w:rsidP="000B4332">
      <w:pPr>
        <w:pStyle w:val="NormalWeb"/>
        <w:shd w:val="clear" w:color="auto" w:fill="FFFFFF"/>
        <w:spacing w:before="0" w:beforeAutospacing="0" w:after="0" w:afterAutospacing="0"/>
        <w:rPr>
          <w:rStyle w:val="StyleUnderline"/>
          <w:sz w:val="26"/>
          <w:szCs w:val="26"/>
        </w:rPr>
      </w:pPr>
    </w:p>
    <w:p w14:paraId="59665C90" w14:textId="77777777" w:rsidR="000B4332" w:rsidRPr="00462CC3" w:rsidRDefault="000B4332" w:rsidP="000B4332">
      <w:pPr>
        <w:pStyle w:val="Heading4"/>
      </w:pPr>
      <w:r w:rsidRPr="00462CC3">
        <w:t>Private entity appropriation is key to sustained space exploration.</w:t>
      </w:r>
    </w:p>
    <w:p w14:paraId="46F9E910" w14:textId="77777777" w:rsidR="000B4332" w:rsidRPr="00462CC3" w:rsidRDefault="000B4332" w:rsidP="000B4332">
      <w:pPr>
        <w:rPr>
          <w:sz w:val="16"/>
        </w:rPr>
      </w:pPr>
      <w:r w:rsidRPr="00462CC3">
        <w:rPr>
          <w:b/>
          <w:bCs/>
          <w:u w:val="single"/>
        </w:rPr>
        <w:t>Brehm 15</w:t>
      </w:r>
      <w:r w:rsidRPr="00462CC3">
        <w:rPr>
          <w:sz w:val="16"/>
        </w:rPr>
        <w:t xml:space="preserve">,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w:t>
      </w:r>
      <w:proofErr w:type="spellStart"/>
      <w:r w:rsidRPr="00462CC3">
        <w:rPr>
          <w:sz w:val="16"/>
        </w:rPr>
        <w:t>Scopelitis</w:t>
      </w:r>
      <w:proofErr w:type="spellEnd"/>
      <w:r w:rsidRPr="00462CC3">
        <w:rPr>
          <w:sz w:val="16"/>
        </w:rPr>
        <w:t xml:space="preserve">. Garvin, Light, Hanson &amp; </w:t>
      </w:r>
      <w:proofErr w:type="spellStart"/>
      <w:r w:rsidRPr="00462CC3">
        <w:rPr>
          <w:sz w:val="16"/>
        </w:rPr>
        <w:t>Feary</w:t>
      </w:r>
      <w:proofErr w:type="spellEnd"/>
      <w:r w:rsidRPr="00462CC3">
        <w:rPr>
          <w:sz w:val="16"/>
        </w:rPr>
        <w:t xml:space="preserve">, Mr. Brehm spent two years as a judicial clerk for The Honorable Rebecca F. </w:t>
      </w:r>
      <w:proofErr w:type="spellStart"/>
      <w:r w:rsidRPr="00462CC3">
        <w:rPr>
          <w:sz w:val="16"/>
        </w:rPr>
        <w:t>Dallet</w:t>
      </w:r>
      <w:proofErr w:type="spellEnd"/>
      <w:r w:rsidRPr="00462CC3">
        <w:rPr>
          <w:sz w:val="16"/>
        </w:rPr>
        <w:t xml:space="preserve">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w:t>
      </w:r>
      <w:proofErr w:type="spellStart"/>
      <w:r w:rsidRPr="00462CC3">
        <w:rPr>
          <w:sz w:val="16"/>
        </w:rPr>
        <w:t>uwlaw</w:t>
      </w:r>
      <w:proofErr w:type="spellEnd"/>
      <w:r w:rsidRPr="00462CC3">
        <w:rPr>
          <w:sz w:val="16"/>
        </w:rPr>
        <w:t>/media/</w:t>
      </w:r>
      <w:proofErr w:type="gramStart"/>
      <w:r w:rsidRPr="00462CC3">
        <w:rPr>
          <w:sz w:val="16"/>
        </w:rPr>
        <w:t>77012./</w:t>
      </w:r>
      <w:proofErr w:type="gramEnd"/>
      <w:r w:rsidRPr="00462CC3">
        <w:rPr>
          <w:sz w:val="16"/>
        </w:rPr>
        <w:t>/JQ</w:t>
      </w:r>
    </w:p>
    <w:p w14:paraId="7C6EE21A" w14:textId="77777777" w:rsidR="000B4332" w:rsidRPr="00462CC3" w:rsidRDefault="000B4332" w:rsidP="000B4332">
      <w:pPr>
        <w:rPr>
          <w:u w:val="single"/>
        </w:rPr>
      </w:pPr>
      <w:r w:rsidRPr="00462CC3">
        <w:rPr>
          <w:sz w:val="16"/>
        </w:rPr>
        <w:t xml:space="preserve">In modem times, </w:t>
      </w:r>
      <w:r w:rsidRPr="00462CC3">
        <w:rPr>
          <w:u w:val="single"/>
        </w:rPr>
        <w:t>space exploration has consistently been viewed as a vehicle for societal advancement in terms of technology, science, and knowledge of our universe</w:t>
      </w:r>
      <w:r w:rsidRPr="00462CC3">
        <w:rPr>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these resources. For example, </w:t>
      </w:r>
      <w:r w:rsidRPr="00462CC3">
        <w:rPr>
          <w:u w:val="single"/>
        </w:rPr>
        <w:t xml:space="preserve">asteroids are rich in ruthenium, rhodium, osmium, iridium, and platinum.' These elements are extremely rare on Earth and are important materials in developing </w:t>
      </w:r>
      <w:r w:rsidRPr="00462CC3">
        <w:rPr>
          <w:u w:val="single"/>
        </w:rPr>
        <w:lastRenderedPageBreak/>
        <w:t xml:space="preserve">electronics? As such, each of these platinum group elements draws a high market price, creating incentives to explore space for entrepreneurs and investors alike.' </w:t>
      </w:r>
    </w:p>
    <w:p w14:paraId="44E4F0BD" w14:textId="77777777" w:rsidR="000B4332" w:rsidRPr="00462CC3" w:rsidRDefault="000B4332" w:rsidP="000B4332">
      <w:pPr>
        <w:rPr>
          <w:sz w:val="16"/>
        </w:rPr>
      </w:pPr>
      <w:r w:rsidRPr="00462CC3">
        <w:rPr>
          <w:sz w:val="16"/>
        </w:rPr>
        <w:t xml:space="preserve">There is little doubt that </w:t>
      </w:r>
      <w:r w:rsidRPr="00462CC3">
        <w:rPr>
          <w:u w:val="single"/>
        </w:rPr>
        <w:t>the private space race is underway</w:t>
      </w:r>
      <w:r w:rsidRPr="00462CC3">
        <w:rPr>
          <w:sz w:val="16"/>
        </w:rPr>
        <w:t xml:space="preserve">. </w:t>
      </w:r>
      <w:r w:rsidRPr="00462CC3">
        <w:rPr>
          <w:u w:val="single"/>
        </w:rPr>
        <w:t>Even with much uncertainty surrounding private property rights and international space law, the discovery of valuable resources in outer space has led to the emergence of various private companies seeking to capitalize in an untapped market</w:t>
      </w:r>
      <w:r w:rsidRPr="00462CC3">
        <w:rPr>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462CC3">
        <w:rPr>
          <w:u w:val="single"/>
        </w:rPr>
        <w:t>mine hydrogen fuels from the asteroids that can be used to launch deeper space expeditions</w:t>
      </w:r>
      <w:r w:rsidRPr="00462CC3">
        <w:rPr>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1DF44EB7" w14:textId="77777777" w:rsidR="000B4332" w:rsidRPr="00462CC3" w:rsidRDefault="000B4332" w:rsidP="000B4332">
      <w:pPr>
        <w:rPr>
          <w:sz w:val="16"/>
          <w:szCs w:val="16"/>
        </w:rPr>
      </w:pPr>
      <w:r w:rsidRPr="00462CC3">
        <w:rPr>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407C83F8" w14:textId="77777777" w:rsidR="000B4332" w:rsidRPr="00462CC3" w:rsidRDefault="000B4332" w:rsidP="000B4332">
      <w:pPr>
        <w:rPr>
          <w:sz w:val="16"/>
        </w:rPr>
      </w:pPr>
      <w:r w:rsidRPr="00462CC3">
        <w:rPr>
          <w:u w:val="single"/>
        </w:rPr>
        <w:t>Each of these private entities has the potential to propel space exploration and technological advances in the pursuit of a deeper understanding of our cosmos</w:t>
      </w:r>
      <w:r w:rsidRPr="00462CC3">
        <w:rPr>
          <w:sz w:val="16"/>
        </w:rPr>
        <w:t xml:space="preserve">. </w:t>
      </w:r>
      <w:r w:rsidRPr="00462CC3">
        <w:rPr>
          <w:u w:val="single"/>
        </w:rPr>
        <w:t>Further, the short-term benefit of private space expeditions is exponential in terms of lowering the cost of electronics, lessening the taxpayer burden of funding space activities, and incentivizing more advanced levels of space exploration</w:t>
      </w:r>
      <w:r w:rsidRPr="00462CC3">
        <w:rPr>
          <w:sz w:val="16"/>
        </w:rPr>
        <w:t xml:space="preserve">.1° Without a clear system of private property acquisition in outer space, however, the private space race is not likely to get far </w:t>
      </w:r>
      <w:proofErr w:type="gramStart"/>
      <w:r w:rsidRPr="00462CC3">
        <w:rPr>
          <w:sz w:val="16"/>
        </w:rPr>
        <w:t>off of</w:t>
      </w:r>
      <w:proofErr w:type="gramEnd"/>
      <w:r w:rsidRPr="00462CC3">
        <w:rPr>
          <w:sz w:val="16"/>
        </w:rPr>
        <w:t xml:space="preserve">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03DF917F" w14:textId="77777777" w:rsidR="000B4332" w:rsidRPr="00462CC3" w:rsidRDefault="000B4332" w:rsidP="000B4332">
      <w:pPr>
        <w:pStyle w:val="NormalWeb"/>
        <w:shd w:val="clear" w:color="auto" w:fill="FFFFFF"/>
        <w:spacing w:before="0" w:beforeAutospacing="0" w:after="0" w:afterAutospacing="0"/>
        <w:rPr>
          <w:color w:val="333333"/>
          <w:sz w:val="14"/>
          <w:szCs w:val="26"/>
        </w:rPr>
      </w:pPr>
    </w:p>
    <w:p w14:paraId="32DD64CB" w14:textId="77777777" w:rsidR="000B4332" w:rsidRPr="00462CC3" w:rsidRDefault="000B4332" w:rsidP="000B4332">
      <w:pPr>
        <w:rPr>
          <w:szCs w:val="26"/>
        </w:rPr>
      </w:pPr>
    </w:p>
    <w:p w14:paraId="7270874D" w14:textId="77777777" w:rsidR="000B4332" w:rsidRPr="00462CC3" w:rsidRDefault="000B4332" w:rsidP="000B4332">
      <w:pPr>
        <w:pStyle w:val="Heading4"/>
        <w:rPr>
          <w:rFonts w:cs="Arial"/>
        </w:rPr>
      </w:pPr>
      <w:proofErr w:type="spellStart"/>
      <w:r w:rsidRPr="00462CC3">
        <w:rPr>
          <w:rFonts w:cs="Arial"/>
        </w:rPr>
        <w:t>Squo</w:t>
      </w:r>
      <w:proofErr w:type="spellEnd"/>
      <w:r w:rsidRPr="00462CC3">
        <w:rPr>
          <w:rFonts w:cs="Arial"/>
        </w:rPr>
        <w:t xml:space="preserve"> private companies are willing to invest, but the plan crosses a </w:t>
      </w:r>
      <w:r w:rsidRPr="00462CC3">
        <w:rPr>
          <w:rFonts w:cs="Arial"/>
          <w:u w:val="single"/>
        </w:rPr>
        <w:t>perception barrier</w:t>
      </w:r>
      <w:r w:rsidRPr="00462CC3">
        <w:rPr>
          <w:rFonts w:cs="Arial"/>
        </w:rPr>
        <w:t xml:space="preserve"> which destroys investment.</w:t>
      </w:r>
    </w:p>
    <w:p w14:paraId="620380B8" w14:textId="77777777" w:rsidR="000B4332" w:rsidRPr="00462CC3" w:rsidRDefault="000B4332" w:rsidP="000B4332">
      <w:pPr>
        <w:rPr>
          <w:sz w:val="16"/>
          <w:szCs w:val="26"/>
        </w:rPr>
      </w:pPr>
      <w:r w:rsidRPr="00462CC3">
        <w:rPr>
          <w:rStyle w:val="Style13ptBold"/>
          <w:szCs w:val="26"/>
          <w:u w:val="single"/>
        </w:rPr>
        <w:t>Shaw 13</w:t>
      </w:r>
      <w:r w:rsidRPr="00462CC3">
        <w:rPr>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18" w:history="1">
        <w:r w:rsidRPr="00462CC3">
          <w:rPr>
            <w:rStyle w:val="Hyperlink"/>
            <w:sz w:val="16"/>
            <w:szCs w:val="26"/>
          </w:rPr>
          <w:t>https://scholar.smu.edu/cgi/viewcontent.cgi?article=1307&amp;context=jalc</w:t>
        </w:r>
      </w:hyperlink>
      <w:r w:rsidRPr="00462CC3">
        <w:rPr>
          <w:sz w:val="16"/>
          <w:szCs w:val="26"/>
        </w:rPr>
        <w:t xml:space="preserve">  // recut MNHS NL</w:t>
      </w:r>
    </w:p>
    <w:p w14:paraId="3B6DF47A" w14:textId="77777777" w:rsidR="000B4332" w:rsidRPr="00462CC3" w:rsidRDefault="000B4332" w:rsidP="000B4332">
      <w:pPr>
        <w:rPr>
          <w:sz w:val="16"/>
          <w:szCs w:val="26"/>
        </w:rPr>
      </w:pPr>
      <w:r w:rsidRPr="00462CC3">
        <w:rPr>
          <w:sz w:val="16"/>
          <w:szCs w:val="26"/>
        </w:rPr>
        <w:t xml:space="preserve">To some, </w:t>
      </w:r>
      <w:r w:rsidRPr="00462CC3">
        <w:rPr>
          <w:rStyle w:val="StyleUnderline"/>
          <w:sz w:val="26"/>
          <w:szCs w:val="26"/>
        </w:rPr>
        <w:t>the mining of asteroids</w:t>
      </w:r>
      <w:r w:rsidRPr="00462CC3">
        <w:rPr>
          <w:sz w:val="16"/>
          <w:szCs w:val="26"/>
        </w:rPr>
        <w:t xml:space="preserve"> might sound like the premise of a science fiction novel' or the solution to the </w:t>
      </w:r>
      <w:proofErr w:type="spellStart"/>
      <w:r w:rsidRPr="00462CC3">
        <w:rPr>
          <w:sz w:val="16"/>
          <w:szCs w:val="26"/>
        </w:rPr>
        <w:t>heartwrenching</w:t>
      </w:r>
      <w:proofErr w:type="spellEnd"/>
      <w:r w:rsidRPr="00462CC3">
        <w:rPr>
          <w:sz w:val="16"/>
          <w:szCs w:val="26"/>
        </w:rPr>
        <w:t xml:space="preserve">, fictional scenario depicted in the film Armageddon.2 To others, it </w:t>
      </w:r>
      <w:r w:rsidRPr="00462CC3">
        <w:rPr>
          <w:rStyle w:val="StyleUnderline"/>
          <w:sz w:val="26"/>
          <w:szCs w:val="26"/>
        </w:rPr>
        <w:t>evokes a fantastical idea that may come to fruition</w:t>
      </w:r>
      <w:r w:rsidRPr="00462CC3">
        <w:rPr>
          <w:sz w:val="16"/>
          <w:szCs w:val="26"/>
        </w:rPr>
        <w:t xml:space="preserve"> in a distant reality. </w:t>
      </w:r>
      <w:r w:rsidRPr="00462CC3">
        <w:rPr>
          <w:rStyle w:val="Emphasis"/>
          <w:sz w:val="26"/>
          <w:szCs w:val="26"/>
        </w:rPr>
        <w:t>However</w:t>
      </w:r>
      <w:r w:rsidRPr="00462CC3">
        <w:rPr>
          <w:sz w:val="16"/>
          <w:szCs w:val="26"/>
        </w:rPr>
        <w:t xml:space="preserve">, </w:t>
      </w:r>
      <w:r w:rsidRPr="00462CC3">
        <w:rPr>
          <w:rStyle w:val="StyleUnderline"/>
          <w:sz w:val="26"/>
          <w:szCs w:val="26"/>
        </w:rPr>
        <w:t>impressively funded companies have plans to send spacecraft to begin prospecting on asteroids</w:t>
      </w:r>
      <w:r w:rsidRPr="00462CC3">
        <w:rPr>
          <w:sz w:val="16"/>
          <w:szCs w:val="26"/>
        </w:rPr>
        <w:t xml:space="preserve"> within the next two years.' </w:t>
      </w:r>
      <w:r w:rsidRPr="00462CC3">
        <w:rPr>
          <w:rStyle w:val="StyleUnderline"/>
          <w:sz w:val="26"/>
          <w:szCs w:val="26"/>
        </w:rPr>
        <w:t xml:space="preserve">The issues associated with the mining of asteroids should be addressed </w:t>
      </w:r>
      <w:r w:rsidRPr="00462CC3">
        <w:rPr>
          <w:rStyle w:val="Emphasis"/>
          <w:sz w:val="26"/>
          <w:szCs w:val="26"/>
        </w:rPr>
        <w:t>before these plans are set in motion</w:t>
      </w:r>
      <w:r w:rsidRPr="00462CC3">
        <w:rPr>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462CC3">
        <w:rPr>
          <w:rStyle w:val="StyleUnderline"/>
          <w:sz w:val="26"/>
          <w:szCs w:val="26"/>
        </w:rPr>
        <w:t>articles</w:t>
      </w:r>
      <w:r w:rsidRPr="00462CC3">
        <w:rPr>
          <w:sz w:val="16"/>
          <w:szCs w:val="26"/>
        </w:rPr>
        <w:t xml:space="preserve"> that do address it </w:t>
      </w:r>
      <w:r w:rsidRPr="00462CC3">
        <w:rPr>
          <w:rStyle w:val="StyleUnderline"/>
          <w:sz w:val="26"/>
          <w:szCs w:val="26"/>
        </w:rPr>
        <w:t>propose</w:t>
      </w:r>
      <w:r w:rsidRPr="00462CC3">
        <w:rPr>
          <w:sz w:val="16"/>
          <w:szCs w:val="26"/>
        </w:rPr>
        <w:t xml:space="preserve"> the creation of different systems, such as a "property rights-based system that relies on the doctrine of first possession"7 or </w:t>
      </w:r>
      <w:r w:rsidRPr="00462CC3">
        <w:rPr>
          <w:rStyle w:val="StyleUnderline"/>
          <w:sz w:val="26"/>
          <w:szCs w:val="26"/>
        </w:rPr>
        <w:t xml:space="preserve">an international authority that would </w:t>
      </w:r>
      <w:r w:rsidRPr="00462CC3">
        <w:rPr>
          <w:rStyle w:val="StyleUnderline"/>
          <w:sz w:val="26"/>
          <w:szCs w:val="26"/>
        </w:rPr>
        <w:lastRenderedPageBreak/>
        <w:t>regulate mining operations</w:t>
      </w:r>
      <w:r w:rsidRPr="00462CC3">
        <w:rPr>
          <w:sz w:val="16"/>
          <w:szCs w:val="26"/>
        </w:rPr>
        <w:t xml:space="preserve">.' </w:t>
      </w:r>
      <w:r w:rsidRPr="00462CC3">
        <w:rPr>
          <w:rStyle w:val="StyleUnderline"/>
          <w:sz w:val="26"/>
          <w:szCs w:val="26"/>
        </w:rPr>
        <w:t>Implementing a scheme that offers ownership of extracted resources</w:t>
      </w:r>
      <w:r w:rsidRPr="00462CC3">
        <w:rPr>
          <w:sz w:val="16"/>
          <w:szCs w:val="26"/>
        </w:rPr>
        <w:t xml:space="preserve"> without bestowing complete sovereignty </w:t>
      </w:r>
      <w:r w:rsidRPr="00462CC3">
        <w:rPr>
          <w:rStyle w:val="StyleUnderline"/>
          <w:sz w:val="26"/>
          <w:szCs w:val="26"/>
        </w:rPr>
        <w:t xml:space="preserve">is necessary to avoid an </w:t>
      </w:r>
      <w:r w:rsidRPr="00462CC3">
        <w:rPr>
          <w:rStyle w:val="Emphasis"/>
          <w:sz w:val="26"/>
          <w:szCs w:val="26"/>
        </w:rPr>
        <w:t>impending legal limbo</w:t>
      </w:r>
      <w:r w:rsidRPr="00462CC3">
        <w:rPr>
          <w:rStyle w:val="StyleUnderline"/>
          <w:sz w:val="26"/>
          <w:szCs w:val="26"/>
        </w:rPr>
        <w:t xml:space="preserve">-that is, an outer space "Wild West" equivalent where there is </w:t>
      </w:r>
      <w:r w:rsidRPr="00462CC3">
        <w:rPr>
          <w:rStyle w:val="Emphasis"/>
          <w:sz w:val="26"/>
          <w:szCs w:val="26"/>
        </w:rPr>
        <w:t>neither certainty nor security in who owns what</w:t>
      </w:r>
      <w:r w:rsidRPr="00462CC3">
        <w:rPr>
          <w:sz w:val="16"/>
          <w:szCs w:val="26"/>
        </w:rPr>
        <w:t xml:space="preserve">.9 </w:t>
      </w:r>
      <w:r w:rsidRPr="00462CC3">
        <w:rPr>
          <w:rStyle w:val="Emphasis"/>
          <w:sz w:val="26"/>
          <w:szCs w:val="26"/>
        </w:rPr>
        <w:t xml:space="preserve">If private sector miners of asteroids know this right </w:t>
      </w:r>
      <w:r w:rsidRPr="00462CC3">
        <w:rPr>
          <w:sz w:val="16"/>
          <w:szCs w:val="26"/>
        </w:rPr>
        <w:t>already</w:t>
      </w:r>
      <w:r w:rsidRPr="00462CC3">
        <w:rPr>
          <w:rStyle w:val="Emphasis"/>
          <w:sz w:val="26"/>
          <w:szCs w:val="26"/>
        </w:rPr>
        <w:t xml:space="preserve"> exists, they will have more incentive to extract resources</w:t>
      </w:r>
      <w:r w:rsidRPr="00462CC3">
        <w:rPr>
          <w:sz w:val="16"/>
          <w:szCs w:val="26"/>
        </w:rPr>
        <w:t xml:space="preserve">.' 0 </w:t>
      </w:r>
      <w:r w:rsidRPr="00462CC3">
        <w:rPr>
          <w:rStyle w:val="StyleUnderline"/>
          <w:sz w:val="26"/>
          <w:szCs w:val="26"/>
        </w:rPr>
        <w:t>This</w:t>
      </w:r>
      <w:r w:rsidRPr="00462CC3">
        <w:rPr>
          <w:sz w:val="16"/>
          <w:szCs w:val="26"/>
        </w:rPr>
        <w:t xml:space="preserve">, in turn, </w:t>
      </w:r>
      <w:r w:rsidRPr="00462CC3">
        <w:rPr>
          <w:rStyle w:val="StyleUnderline"/>
          <w:sz w:val="26"/>
          <w:szCs w:val="26"/>
        </w:rPr>
        <w:t xml:space="preserve">would </w:t>
      </w:r>
      <w:r w:rsidRPr="00462CC3">
        <w:rPr>
          <w:rStyle w:val="Emphasis"/>
          <w:sz w:val="26"/>
          <w:szCs w:val="26"/>
        </w:rPr>
        <w:t>increase the chances of successful missions</w:t>
      </w:r>
      <w:r w:rsidRPr="00462CC3">
        <w:rPr>
          <w:sz w:val="16"/>
          <w:szCs w:val="26"/>
        </w:rPr>
        <w:t xml:space="preserve">, </w:t>
      </w:r>
      <w:r w:rsidRPr="00462CC3">
        <w:rPr>
          <w:rStyle w:val="StyleUnderline"/>
          <w:sz w:val="26"/>
          <w:szCs w:val="26"/>
        </w:rPr>
        <w:t xml:space="preserve">resulting in </w:t>
      </w:r>
      <w:r w:rsidRPr="00462CC3">
        <w:rPr>
          <w:rStyle w:val="Emphasis"/>
          <w:sz w:val="26"/>
          <w:szCs w:val="26"/>
        </w:rPr>
        <w:t>numerous scientific and explorative benefits</w:t>
      </w:r>
      <w:r w:rsidRPr="00462CC3">
        <w:rPr>
          <w:sz w:val="16"/>
          <w:szCs w:val="26"/>
        </w:rPr>
        <w:t xml:space="preserve">, </w:t>
      </w:r>
      <w:r w:rsidRPr="00462CC3">
        <w:rPr>
          <w:rStyle w:val="StyleUnderline"/>
          <w:sz w:val="26"/>
          <w:szCs w:val="26"/>
        </w:rPr>
        <w:t xml:space="preserve">along with the potential replenishment of </w:t>
      </w:r>
      <w:r w:rsidRPr="00462CC3">
        <w:rPr>
          <w:rStyle w:val="Emphasis"/>
          <w:sz w:val="26"/>
          <w:szCs w:val="26"/>
        </w:rPr>
        <w:t>key elements that are becoming increasingly depleted on Earth</w:t>
      </w:r>
      <w:r w:rsidRPr="00462CC3">
        <w:rPr>
          <w:rStyle w:val="StyleUnderline"/>
          <w:sz w:val="26"/>
          <w:szCs w:val="26"/>
        </w:rPr>
        <w:t xml:space="preserve"> yet are still needed for modern industry</w:t>
      </w:r>
      <w:r w:rsidRPr="00462CC3">
        <w:rPr>
          <w:sz w:val="16"/>
          <w:szCs w:val="26"/>
        </w:rPr>
        <w:t xml:space="preserve">. Scientists speculate that </w:t>
      </w:r>
      <w:r w:rsidRPr="00462CC3">
        <w:rPr>
          <w:rStyle w:val="StyleUnderline"/>
          <w:sz w:val="26"/>
          <w:szCs w:val="26"/>
        </w:rPr>
        <w:t xml:space="preserve">key elements needed for modern industry, including </w:t>
      </w:r>
      <w:r w:rsidRPr="00462CC3">
        <w:rPr>
          <w:rStyle w:val="Emphasis"/>
          <w:sz w:val="26"/>
          <w:szCs w:val="26"/>
        </w:rPr>
        <w:t>platinum</w:t>
      </w:r>
      <w:r w:rsidRPr="00462CC3">
        <w:rPr>
          <w:rStyle w:val="StyleUnderline"/>
          <w:sz w:val="26"/>
          <w:szCs w:val="26"/>
        </w:rPr>
        <w:t xml:space="preserve">, </w:t>
      </w:r>
      <w:r w:rsidRPr="00462CC3">
        <w:rPr>
          <w:rStyle w:val="Emphasis"/>
          <w:sz w:val="26"/>
          <w:szCs w:val="26"/>
        </w:rPr>
        <w:t>zinc</w:t>
      </w:r>
      <w:r w:rsidRPr="00462CC3">
        <w:rPr>
          <w:rStyle w:val="StyleUnderline"/>
          <w:sz w:val="26"/>
          <w:szCs w:val="26"/>
        </w:rPr>
        <w:t xml:space="preserve">, </w:t>
      </w:r>
      <w:r w:rsidRPr="00462CC3">
        <w:rPr>
          <w:rStyle w:val="Emphasis"/>
          <w:sz w:val="26"/>
          <w:szCs w:val="26"/>
        </w:rPr>
        <w:t>copper</w:t>
      </w:r>
      <w:r w:rsidRPr="00462CC3">
        <w:rPr>
          <w:rStyle w:val="StyleUnderline"/>
          <w:sz w:val="26"/>
          <w:szCs w:val="26"/>
        </w:rPr>
        <w:t xml:space="preserve">, </w:t>
      </w:r>
      <w:r w:rsidRPr="00462CC3">
        <w:rPr>
          <w:rStyle w:val="Emphasis"/>
          <w:sz w:val="26"/>
          <w:szCs w:val="26"/>
        </w:rPr>
        <w:t>phosphorus</w:t>
      </w:r>
      <w:r w:rsidRPr="00462CC3">
        <w:rPr>
          <w:rStyle w:val="StyleUnderline"/>
          <w:sz w:val="26"/>
          <w:szCs w:val="26"/>
        </w:rPr>
        <w:t xml:space="preserve">, </w:t>
      </w:r>
      <w:r w:rsidRPr="00462CC3">
        <w:rPr>
          <w:rStyle w:val="Emphasis"/>
          <w:sz w:val="26"/>
          <w:szCs w:val="26"/>
        </w:rPr>
        <w:t>lead</w:t>
      </w:r>
      <w:r w:rsidRPr="00462CC3">
        <w:rPr>
          <w:rStyle w:val="StyleUnderline"/>
          <w:sz w:val="26"/>
          <w:szCs w:val="26"/>
        </w:rPr>
        <w:t xml:space="preserve">, </w:t>
      </w:r>
      <w:r w:rsidRPr="00462CC3">
        <w:rPr>
          <w:rStyle w:val="Emphasis"/>
          <w:sz w:val="26"/>
          <w:szCs w:val="26"/>
        </w:rPr>
        <w:t>gold</w:t>
      </w:r>
      <w:r w:rsidRPr="00462CC3">
        <w:rPr>
          <w:rStyle w:val="StyleUnderline"/>
          <w:sz w:val="26"/>
          <w:szCs w:val="26"/>
        </w:rPr>
        <w:t xml:space="preserve">, and </w:t>
      </w:r>
      <w:r w:rsidRPr="00462CC3">
        <w:rPr>
          <w:rStyle w:val="Emphasis"/>
          <w:sz w:val="26"/>
          <w:szCs w:val="26"/>
        </w:rPr>
        <w:t>indium</w:t>
      </w:r>
      <w:r w:rsidRPr="00462CC3">
        <w:rPr>
          <w:rStyle w:val="StyleUnderline"/>
          <w:sz w:val="26"/>
          <w:szCs w:val="26"/>
        </w:rPr>
        <w:t>, could become depleted on Earth within the next fifty to sixty years</w:t>
      </w:r>
      <w:r w:rsidRPr="00462CC3">
        <w:rPr>
          <w:sz w:val="16"/>
          <w:szCs w:val="26"/>
        </w:rPr>
        <w:t xml:space="preserve">." </w:t>
      </w:r>
      <w:r w:rsidRPr="00462CC3">
        <w:rPr>
          <w:rStyle w:val="StyleUnderline"/>
          <w:sz w:val="26"/>
          <w:szCs w:val="26"/>
        </w:rPr>
        <w:t>Many of these</w:t>
      </w:r>
      <w:r w:rsidRPr="00462CC3">
        <w:rPr>
          <w:sz w:val="16"/>
          <w:szCs w:val="26"/>
        </w:rPr>
        <w:t xml:space="preserve"> metals, such as platinum, are chemical elements that, unlike oil or diamonds, </w:t>
      </w:r>
      <w:r w:rsidRPr="00462CC3">
        <w:rPr>
          <w:rStyle w:val="StyleUnderline"/>
          <w:sz w:val="26"/>
          <w:szCs w:val="26"/>
        </w:rPr>
        <w:t xml:space="preserve">have </w:t>
      </w:r>
      <w:r w:rsidRPr="00462CC3">
        <w:rPr>
          <w:rStyle w:val="Emphasis"/>
          <w:sz w:val="26"/>
          <w:szCs w:val="26"/>
        </w:rPr>
        <w:t>no</w:t>
      </w:r>
      <w:r w:rsidRPr="00462CC3">
        <w:rPr>
          <w:rStyle w:val="StyleUnderline"/>
          <w:sz w:val="26"/>
          <w:szCs w:val="26"/>
        </w:rPr>
        <w:t xml:space="preserve"> synthetic </w:t>
      </w:r>
      <w:r w:rsidRPr="00462CC3">
        <w:rPr>
          <w:rStyle w:val="Emphasis"/>
          <w:sz w:val="26"/>
          <w:szCs w:val="26"/>
        </w:rPr>
        <w:t>alternative</w:t>
      </w:r>
      <w:r w:rsidRPr="00462CC3">
        <w:rPr>
          <w:sz w:val="16"/>
          <w:szCs w:val="26"/>
        </w:rPr>
        <w:t xml:space="preserve">.12 Once the reserves on Earth are mined to complete depletion, </w:t>
      </w:r>
      <w:r w:rsidRPr="00462CC3">
        <w:rPr>
          <w:rStyle w:val="StyleUnderline"/>
          <w:sz w:val="26"/>
          <w:szCs w:val="26"/>
        </w:rPr>
        <w:t xml:space="preserve">industries will be forced to recycle the existing supply of minerals, which will result in </w:t>
      </w:r>
      <w:r w:rsidRPr="00462CC3">
        <w:rPr>
          <w:rStyle w:val="Emphasis"/>
          <w:sz w:val="26"/>
          <w:szCs w:val="26"/>
        </w:rPr>
        <w:t>increased costs</w:t>
      </w:r>
      <w:r w:rsidRPr="00462CC3">
        <w:rPr>
          <w:rStyle w:val="StyleUnderline"/>
          <w:sz w:val="26"/>
          <w:szCs w:val="26"/>
        </w:rPr>
        <w:t xml:space="preserve"> due to increased scarcity</w:t>
      </w:r>
      <w:r w:rsidRPr="00462CC3">
        <w:rPr>
          <w:sz w:val="16"/>
          <w:szCs w:val="26"/>
        </w:rPr>
        <w:t xml:space="preserve">.' 3 However, evidence is accumulating that </w:t>
      </w:r>
      <w:r w:rsidRPr="00462CC3">
        <w:rPr>
          <w:rStyle w:val="StyleUnderline"/>
          <w:sz w:val="26"/>
          <w:szCs w:val="26"/>
        </w:rPr>
        <w:t>asteroids only a few hundred thousand miles away from Earth may be composed of an abundance of natural resources-including many of the minerals being mined to depletion on Earth-that could lead to vast profits</w:t>
      </w:r>
      <w:r w:rsidRPr="00462CC3">
        <w:rPr>
          <w:sz w:val="16"/>
          <w:szCs w:val="26"/>
        </w:rPr>
        <w:t xml:space="preserve">." Most of the minerals being mined on Earth, including gold, iron, platinum, and palladium, originally came from the many asteroids that hit the Earth after the crust cooled during the planet's formation.' </w:t>
      </w:r>
    </w:p>
    <w:p w14:paraId="0448B9CD" w14:textId="77777777" w:rsidR="000B4332" w:rsidRPr="00462CC3" w:rsidRDefault="000B4332" w:rsidP="000B4332"/>
    <w:p w14:paraId="750C99E7" w14:textId="77777777" w:rsidR="000B4332" w:rsidRPr="00462CC3" w:rsidRDefault="000B4332" w:rsidP="000B4332">
      <w:pPr>
        <w:pStyle w:val="Heading4"/>
      </w:pPr>
      <w:r w:rsidRPr="00462CC3">
        <w:t>Commercial mining solves extinction from scarcity, climate, terror, war, and disease.</w:t>
      </w:r>
    </w:p>
    <w:p w14:paraId="7F79281A" w14:textId="77777777" w:rsidR="000B4332" w:rsidRPr="00462CC3" w:rsidRDefault="000B4332" w:rsidP="000B4332">
      <w:pPr>
        <w:rPr>
          <w:sz w:val="16"/>
          <w:szCs w:val="26"/>
        </w:rPr>
      </w:pPr>
      <w:r w:rsidRPr="00462CC3">
        <w:rPr>
          <w:rStyle w:val="Style13ptBold"/>
          <w:szCs w:val="26"/>
          <w:u w:val="single"/>
        </w:rPr>
        <w:t>Pelton 17</w:t>
      </w:r>
      <w:proofErr w:type="gramStart"/>
      <w:r w:rsidRPr="00462CC3">
        <w:rPr>
          <w:sz w:val="16"/>
          <w:szCs w:val="26"/>
        </w:rPr>
        <w:t>—(</w:t>
      </w:r>
      <w:proofErr w:type="gramEnd"/>
      <w:r w:rsidRPr="00462CC3">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660470F1" w14:textId="77777777" w:rsidR="000B4332" w:rsidRPr="00462CC3" w:rsidRDefault="000B4332" w:rsidP="000B4332">
      <w:pPr>
        <w:rPr>
          <w:sz w:val="16"/>
          <w:szCs w:val="26"/>
        </w:rPr>
      </w:pPr>
      <w:r w:rsidRPr="00462CC3">
        <w:rPr>
          <w:rStyle w:val="StyleUnderline"/>
          <w:sz w:val="26"/>
          <w:szCs w:val="26"/>
        </w:rPr>
        <w:t xml:space="preserve">Are </w:t>
      </w:r>
      <w:r w:rsidRPr="00462CC3">
        <w:rPr>
          <w:sz w:val="16"/>
          <w:szCs w:val="26"/>
        </w:rPr>
        <w:t>We</w:t>
      </w:r>
      <w:r w:rsidRPr="00462CC3">
        <w:rPr>
          <w:rStyle w:val="StyleUnderline"/>
          <w:sz w:val="26"/>
          <w:szCs w:val="26"/>
        </w:rPr>
        <w:t xml:space="preserve"> Humans Doomed to </w:t>
      </w:r>
      <w:r w:rsidRPr="00462CC3">
        <w:rPr>
          <w:rStyle w:val="Emphasis"/>
          <w:sz w:val="26"/>
          <w:szCs w:val="26"/>
        </w:rPr>
        <w:t>Extinction</w:t>
      </w:r>
      <w:r w:rsidRPr="00462CC3">
        <w:rPr>
          <w:rStyle w:val="StyleUnderline"/>
          <w:sz w:val="26"/>
          <w:szCs w:val="26"/>
        </w:rPr>
        <w:t xml:space="preserve">? What will we do when Earth’s resources are used up </w:t>
      </w:r>
      <w:r w:rsidRPr="00462CC3">
        <w:rPr>
          <w:sz w:val="16"/>
          <w:szCs w:val="26"/>
        </w:rPr>
        <w:t>by humanity</w:t>
      </w:r>
      <w:r w:rsidRPr="00462CC3">
        <w:rPr>
          <w:rStyle w:val="StyleUnderline"/>
          <w:sz w:val="26"/>
          <w:szCs w:val="26"/>
        </w:rPr>
        <w:t>? The world is</w:t>
      </w:r>
      <w:r w:rsidRPr="00462CC3">
        <w:rPr>
          <w:sz w:val="16"/>
          <w:szCs w:val="26"/>
        </w:rPr>
        <w:t xml:space="preserve"> now hugely </w:t>
      </w:r>
      <w:proofErr w:type="gramStart"/>
      <w:r w:rsidRPr="00462CC3">
        <w:rPr>
          <w:rStyle w:val="Emphasis"/>
          <w:sz w:val="26"/>
          <w:szCs w:val="26"/>
        </w:rPr>
        <w:t>over populated</w:t>
      </w:r>
      <w:proofErr w:type="gramEnd"/>
      <w:r w:rsidRPr="00462CC3">
        <w:rPr>
          <w:rStyle w:val="StyleUnderline"/>
          <w:sz w:val="26"/>
          <w:szCs w:val="26"/>
        </w:rPr>
        <w:t>, with billions</w:t>
      </w:r>
      <w:r w:rsidRPr="00462CC3">
        <w:rPr>
          <w:sz w:val="16"/>
          <w:szCs w:val="26"/>
        </w:rPr>
        <w:t xml:space="preserve"> and billions </w:t>
      </w:r>
      <w:r w:rsidRPr="00462CC3">
        <w:rPr>
          <w:rStyle w:val="StyleUnderline"/>
          <w:sz w:val="26"/>
          <w:szCs w:val="26"/>
        </w:rPr>
        <w:t>crammed into our over</w:t>
      </w:r>
      <w:r w:rsidRPr="00462CC3">
        <w:rPr>
          <w:rStyle w:val="Emphasis"/>
          <w:sz w:val="26"/>
          <w:szCs w:val="26"/>
        </w:rPr>
        <w:t>crowded</w:t>
      </w:r>
      <w:r w:rsidRPr="00462CC3">
        <w:rPr>
          <w:rStyle w:val="StyleUnderline"/>
          <w:sz w:val="26"/>
          <w:szCs w:val="26"/>
        </w:rPr>
        <w:t xml:space="preserve"> cities. </w:t>
      </w:r>
      <w:r w:rsidRPr="00462CC3">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62CC3">
        <w:rPr>
          <w:rStyle w:val="StyleUnderline"/>
          <w:sz w:val="26"/>
          <w:szCs w:val="26"/>
        </w:rPr>
        <w:t>These</w:t>
      </w:r>
      <w:r w:rsidRPr="00462CC3">
        <w:rPr>
          <w:sz w:val="16"/>
          <w:szCs w:val="26"/>
        </w:rPr>
        <w:t xml:space="preserve"> cities </w:t>
      </w:r>
      <w:r w:rsidRPr="00462CC3">
        <w:rPr>
          <w:rStyle w:val="StyleUnderline"/>
          <w:sz w:val="26"/>
          <w:szCs w:val="26"/>
        </w:rPr>
        <w:t>will be</w:t>
      </w:r>
      <w:r w:rsidRPr="00462CC3">
        <w:rPr>
          <w:sz w:val="16"/>
          <w:szCs w:val="26"/>
        </w:rPr>
        <w:t xml:space="preserve"> ever </w:t>
      </w:r>
      <w:r w:rsidRPr="00462CC3">
        <w:rPr>
          <w:rStyle w:val="StyleUnderline"/>
          <w:sz w:val="26"/>
          <w:szCs w:val="26"/>
        </w:rPr>
        <w:t xml:space="preserve">more vulnerable to </w:t>
      </w:r>
      <w:r w:rsidRPr="00462CC3">
        <w:rPr>
          <w:rStyle w:val="Emphasis"/>
          <w:sz w:val="26"/>
          <w:szCs w:val="26"/>
        </w:rPr>
        <w:t>terror</w:t>
      </w:r>
      <w:r w:rsidRPr="00462CC3">
        <w:rPr>
          <w:rStyle w:val="StyleUnderline"/>
          <w:sz w:val="26"/>
          <w:szCs w:val="26"/>
        </w:rPr>
        <w:t xml:space="preserve">ist attack, </w:t>
      </w:r>
      <w:r w:rsidRPr="00462CC3">
        <w:rPr>
          <w:rStyle w:val="Emphasis"/>
          <w:sz w:val="26"/>
          <w:szCs w:val="26"/>
        </w:rPr>
        <w:t>natural disaster</w:t>
      </w:r>
      <w:r w:rsidRPr="00462CC3">
        <w:rPr>
          <w:rStyle w:val="StyleUnderline"/>
          <w:sz w:val="26"/>
          <w:szCs w:val="26"/>
        </w:rPr>
        <w:t xml:space="preserve">, and other plights that come with overcrowding </w:t>
      </w:r>
      <w:r w:rsidRPr="00462CC3">
        <w:rPr>
          <w:sz w:val="16"/>
          <w:szCs w:val="26"/>
        </w:rPr>
        <w:t xml:space="preserve">and a dearth of jobs that will be fueled by rapid automation and the rise of </w:t>
      </w:r>
      <w:proofErr w:type="spellStart"/>
      <w:r w:rsidRPr="00462CC3">
        <w:rPr>
          <w:sz w:val="16"/>
          <w:szCs w:val="26"/>
        </w:rPr>
        <w:t>artifi</w:t>
      </w:r>
      <w:proofErr w:type="spellEnd"/>
      <w:r w:rsidRPr="00462CC3">
        <w:rPr>
          <w:sz w:val="16"/>
          <w:szCs w:val="26"/>
        </w:rPr>
        <w:t xml:space="preserve"> </w:t>
      </w:r>
      <w:proofErr w:type="spellStart"/>
      <w:r w:rsidRPr="00462CC3">
        <w:rPr>
          <w:sz w:val="16"/>
          <w:szCs w:val="26"/>
        </w:rPr>
        <w:t>cial</w:t>
      </w:r>
      <w:proofErr w:type="spellEnd"/>
      <w:r w:rsidRPr="00462CC3">
        <w:rPr>
          <w:sz w:val="16"/>
          <w:szCs w:val="26"/>
        </w:rPr>
        <w:t xml:space="preserve"> intelligence across the global economy</w:t>
      </w:r>
      <w:r w:rsidRPr="00462CC3">
        <w:rPr>
          <w:rStyle w:val="StyleUnderline"/>
          <w:sz w:val="26"/>
          <w:szCs w:val="26"/>
        </w:rPr>
        <w:t>.</w:t>
      </w:r>
      <w:r w:rsidRPr="00462CC3">
        <w:rPr>
          <w:sz w:val="16"/>
          <w:szCs w:val="26"/>
        </w:rPr>
        <w:t xml:space="preserve"> </w:t>
      </w:r>
      <w:r w:rsidRPr="00462CC3">
        <w:rPr>
          <w:rStyle w:val="StyleUnderline"/>
          <w:sz w:val="26"/>
          <w:szCs w:val="26"/>
        </w:rPr>
        <w:t xml:space="preserve">We are </w:t>
      </w:r>
      <w:r w:rsidRPr="00462CC3">
        <w:rPr>
          <w:sz w:val="16"/>
          <w:szCs w:val="26"/>
        </w:rPr>
        <w:t xml:space="preserve">already </w:t>
      </w:r>
      <w:r w:rsidRPr="00462CC3">
        <w:rPr>
          <w:rStyle w:val="StyleUnderline"/>
          <w:sz w:val="26"/>
          <w:szCs w:val="26"/>
        </w:rPr>
        <w:t xml:space="preserve">rapidly </w:t>
      </w:r>
      <w:r w:rsidRPr="00462CC3">
        <w:rPr>
          <w:rStyle w:val="Emphasis"/>
          <w:sz w:val="26"/>
          <w:szCs w:val="26"/>
        </w:rPr>
        <w:t>running out of water</w:t>
      </w:r>
      <w:r w:rsidRPr="00462CC3">
        <w:rPr>
          <w:rStyle w:val="StyleUnderline"/>
          <w:sz w:val="26"/>
          <w:szCs w:val="26"/>
        </w:rPr>
        <w:t xml:space="preserve"> and </w:t>
      </w:r>
      <w:r w:rsidRPr="00462CC3">
        <w:rPr>
          <w:rStyle w:val="Emphasis"/>
          <w:sz w:val="26"/>
          <w:szCs w:val="26"/>
        </w:rPr>
        <w:t>minerals</w:t>
      </w:r>
      <w:r w:rsidRPr="00462CC3">
        <w:rPr>
          <w:rStyle w:val="StyleUnderline"/>
          <w:sz w:val="26"/>
          <w:szCs w:val="26"/>
        </w:rPr>
        <w:t xml:space="preserve">. </w:t>
      </w:r>
      <w:r w:rsidRPr="00462CC3">
        <w:rPr>
          <w:rStyle w:val="Emphasis"/>
          <w:sz w:val="26"/>
          <w:szCs w:val="26"/>
        </w:rPr>
        <w:t>Climate change</w:t>
      </w:r>
      <w:r w:rsidRPr="00462CC3">
        <w:rPr>
          <w:rStyle w:val="StyleUnderline"/>
          <w:sz w:val="26"/>
          <w:szCs w:val="26"/>
        </w:rPr>
        <w:t xml:space="preserve"> is threatening our very </w:t>
      </w:r>
      <w:r w:rsidRPr="00462CC3">
        <w:rPr>
          <w:rStyle w:val="Emphasis"/>
          <w:sz w:val="26"/>
          <w:szCs w:val="26"/>
        </w:rPr>
        <w:t>existence</w:t>
      </w:r>
      <w:r w:rsidRPr="00462CC3">
        <w:rPr>
          <w:rStyle w:val="StyleUnderline"/>
          <w:sz w:val="26"/>
          <w:szCs w:val="26"/>
        </w:rPr>
        <w:t>.</w:t>
      </w:r>
      <w:r w:rsidRPr="00462CC3">
        <w:rPr>
          <w:sz w:val="16"/>
          <w:szCs w:val="26"/>
        </w:rPr>
        <w:t xml:space="preserve"> Political leaders and even the Pope have cautioned us against inaction. Perhaps the naysayers are right. </w:t>
      </w:r>
      <w:r w:rsidRPr="00462CC3">
        <w:rPr>
          <w:rStyle w:val="Emphasis"/>
          <w:sz w:val="26"/>
          <w:szCs w:val="26"/>
        </w:rPr>
        <w:t>All humanity is at tremendous risk.</w:t>
      </w:r>
      <w:r w:rsidRPr="00462CC3">
        <w:rPr>
          <w:sz w:val="16"/>
          <w:szCs w:val="26"/>
        </w:rPr>
        <w:t xml:space="preserve"> Is there no hope for the future? This book is about hope. We think that there is literally heavenly hope for humanity. But </w:t>
      </w:r>
      <w:r w:rsidRPr="00462CC3">
        <w:rPr>
          <w:rStyle w:val="StyleUnderline"/>
          <w:sz w:val="26"/>
          <w:szCs w:val="26"/>
        </w:rPr>
        <w:t>we</w:t>
      </w:r>
      <w:r w:rsidRPr="00462CC3">
        <w:rPr>
          <w:sz w:val="16"/>
          <w:szCs w:val="26"/>
        </w:rPr>
        <w:t xml:space="preserve"> are not talking here about divine intervention. We are </w:t>
      </w:r>
      <w:r w:rsidRPr="00462CC3">
        <w:rPr>
          <w:rStyle w:val="StyleUnderline"/>
          <w:sz w:val="26"/>
          <w:szCs w:val="26"/>
        </w:rPr>
        <w:t>envision</w:t>
      </w:r>
      <w:r w:rsidRPr="00462CC3">
        <w:rPr>
          <w:sz w:val="16"/>
          <w:szCs w:val="26"/>
        </w:rPr>
        <w:t xml:space="preserve">ing </w:t>
      </w:r>
      <w:r w:rsidRPr="00462CC3">
        <w:rPr>
          <w:rStyle w:val="StyleUnderline"/>
          <w:sz w:val="26"/>
          <w:szCs w:val="26"/>
        </w:rPr>
        <w:t>a new space economy that recognizes</w:t>
      </w:r>
      <w:r w:rsidRPr="00462CC3">
        <w:rPr>
          <w:sz w:val="16"/>
          <w:szCs w:val="26"/>
        </w:rPr>
        <w:t xml:space="preserve"> that </w:t>
      </w:r>
      <w:r w:rsidRPr="00462CC3">
        <w:rPr>
          <w:rStyle w:val="StyleUnderline"/>
          <w:sz w:val="26"/>
          <w:szCs w:val="26"/>
        </w:rPr>
        <w:t xml:space="preserve">there is more water in the skies that all </w:t>
      </w:r>
      <w:r w:rsidRPr="00462CC3">
        <w:rPr>
          <w:rStyle w:val="StyleUnderline"/>
          <w:sz w:val="26"/>
          <w:szCs w:val="26"/>
        </w:rPr>
        <w:lastRenderedPageBreak/>
        <w:t xml:space="preserve">our oceans. </w:t>
      </w:r>
      <w:r w:rsidRPr="00462CC3">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62CC3">
        <w:rPr>
          <w:rStyle w:val="StyleUnderline"/>
          <w:sz w:val="26"/>
          <w:szCs w:val="26"/>
        </w:rPr>
        <w:t xml:space="preserve">The new space frontier can literally </w:t>
      </w:r>
      <w:proofErr w:type="gramStart"/>
      <w:r w:rsidRPr="00462CC3">
        <w:rPr>
          <w:rStyle w:val="StyleUnderline"/>
          <w:sz w:val="26"/>
          <w:szCs w:val="26"/>
        </w:rPr>
        <w:t>open up</w:t>
      </w:r>
      <w:proofErr w:type="gramEnd"/>
      <w:r w:rsidRPr="00462CC3">
        <w:rPr>
          <w:rStyle w:val="StyleUnderline"/>
          <w:sz w:val="26"/>
          <w:szCs w:val="26"/>
        </w:rPr>
        <w:t xml:space="preserve"> a “gold rush in the skies.” </w:t>
      </w:r>
      <w:r w:rsidRPr="00462CC3">
        <w:rPr>
          <w:sz w:val="16"/>
          <w:szCs w:val="26"/>
        </w:rPr>
        <w:t xml:space="preserve">In brief, we think </w:t>
      </w:r>
      <w:r w:rsidRPr="00462CC3">
        <w:rPr>
          <w:rStyle w:val="StyleUnderline"/>
          <w:sz w:val="26"/>
          <w:szCs w:val="26"/>
        </w:rPr>
        <w:t>there is new hope for humanity.</w:t>
      </w:r>
      <w:r w:rsidRPr="00462CC3">
        <w:rPr>
          <w:sz w:val="16"/>
          <w:szCs w:val="26"/>
        </w:rPr>
        <w:t xml:space="preserve"> We see a new a pathway to the future via new ventures in space. For too long, space programs have been seen as a money pit. In the process, </w:t>
      </w:r>
      <w:r w:rsidRPr="00462CC3">
        <w:rPr>
          <w:rStyle w:val="StyleUnderline"/>
          <w:sz w:val="26"/>
          <w:szCs w:val="26"/>
        </w:rPr>
        <w:t>we have overlooked the great abundance available to us in the skies above.</w:t>
      </w:r>
      <w:r w:rsidRPr="00462CC3">
        <w:rPr>
          <w:sz w:val="16"/>
          <w:szCs w:val="26"/>
        </w:rPr>
        <w:t xml:space="preserve"> It is important to recognize </w:t>
      </w:r>
      <w:r w:rsidRPr="00462CC3">
        <w:rPr>
          <w:rStyle w:val="StyleUnderline"/>
          <w:sz w:val="26"/>
          <w:szCs w:val="26"/>
        </w:rPr>
        <w:t>there is already the beginning of a new gold rush in space—a pathway to astral abundance.</w:t>
      </w:r>
      <w:r w:rsidRPr="00462CC3">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62CC3">
        <w:rPr>
          <w:rStyle w:val="StyleUnderline"/>
          <w:sz w:val="26"/>
          <w:szCs w:val="26"/>
        </w:rPr>
        <w:t xml:space="preserve">new pathways to the stars could prove vital to </w:t>
      </w:r>
      <w:r w:rsidRPr="00462CC3">
        <w:rPr>
          <w:rStyle w:val="Emphasis"/>
          <w:sz w:val="26"/>
          <w:szCs w:val="26"/>
        </w:rPr>
        <w:t>human survival</w:t>
      </w:r>
      <w:r w:rsidRPr="00462CC3">
        <w:rPr>
          <w:rStyle w:val="StyleUnderline"/>
          <w:sz w:val="26"/>
          <w:szCs w:val="26"/>
        </w:rPr>
        <w:t xml:space="preserve">. </w:t>
      </w:r>
      <w:r w:rsidRPr="00462CC3">
        <w:rPr>
          <w:sz w:val="16"/>
          <w:szCs w:val="26"/>
        </w:rPr>
        <w:t xml:space="preserve">If one does not believe in spending money to probe the mysteries of the universe then </w:t>
      </w:r>
      <w:proofErr w:type="gramStart"/>
      <w:r w:rsidRPr="00462CC3">
        <w:rPr>
          <w:sz w:val="16"/>
          <w:szCs w:val="26"/>
        </w:rPr>
        <w:t>perhaps</w:t>
      </w:r>
      <w:proofErr w:type="gramEnd"/>
      <w:r w:rsidRPr="00462CC3">
        <w:rPr>
          <w:sz w:val="16"/>
          <w:szCs w:val="26"/>
        </w:rPr>
        <w:t xml:space="preserve"> we can try what might be called “calibrated greed” on for size. One only needs to go to a </w:t>
      </w:r>
      <w:proofErr w:type="spellStart"/>
      <w:r w:rsidRPr="00462CC3">
        <w:rPr>
          <w:sz w:val="16"/>
          <w:szCs w:val="26"/>
        </w:rPr>
        <w:t>cubesat</w:t>
      </w:r>
      <w:proofErr w:type="spellEnd"/>
      <w:r w:rsidRPr="00462CC3">
        <w:rPr>
          <w:sz w:val="16"/>
          <w:szCs w:val="26"/>
        </w:rPr>
        <w:t xml:space="preserve"> workshop, or to Silicon Valley or one of many conferences like the “Disrupt Space” event in Bremen, Germany, held in April 2016 to recognize that </w:t>
      </w:r>
      <w:r w:rsidRPr="00462CC3">
        <w:rPr>
          <w:rStyle w:val="StyleUnderline"/>
          <w:sz w:val="26"/>
          <w:szCs w:val="26"/>
        </w:rPr>
        <w:t>entrepreneurial New Space initiatives are changing everything</w:t>
      </w:r>
      <w:r w:rsidRPr="00462CC3">
        <w:rPr>
          <w:sz w:val="16"/>
          <w:szCs w:val="26"/>
        </w:rPr>
        <w:t xml:space="preserve"> [ </w:t>
      </w:r>
      <w:proofErr w:type="gramStart"/>
      <w:r w:rsidRPr="00462CC3">
        <w:rPr>
          <w:sz w:val="16"/>
          <w:szCs w:val="26"/>
        </w:rPr>
        <w:t>1 ]</w:t>
      </w:r>
      <w:proofErr w:type="gramEnd"/>
      <w:r w:rsidRPr="00462CC3">
        <w:rPr>
          <w:rStyle w:val="StyleUnderline"/>
          <w:sz w:val="26"/>
          <w:szCs w:val="26"/>
        </w:rPr>
        <w:t>.</w:t>
      </w:r>
      <w:r w:rsidRPr="00462CC3">
        <w:rPr>
          <w:sz w:val="16"/>
          <w:szCs w:val="26"/>
        </w:rPr>
        <w:t xml:space="preserve"> In fact, the very </w:t>
      </w:r>
      <w:proofErr w:type="gramStart"/>
      <w:r w:rsidRPr="00462CC3">
        <w:rPr>
          <w:sz w:val="16"/>
          <w:szCs w:val="26"/>
        </w:rPr>
        <w:t>nature</w:t>
      </w:r>
      <w:proofErr w:type="gramEnd"/>
      <w:r w:rsidRPr="00462CC3">
        <w:rPr>
          <w:sz w:val="16"/>
          <w:szCs w:val="26"/>
        </w:rPr>
        <w:t xml:space="preserve"> and dimensions of what outer space activities are today have changed forever. It is no longer your grandfather’s concept of outer space that was once dominated by the big national space agencies. The </w:t>
      </w:r>
      <w:r w:rsidRPr="00462CC3">
        <w:rPr>
          <w:rStyle w:val="StyleUnderline"/>
          <w:sz w:val="26"/>
          <w:szCs w:val="26"/>
        </w:rPr>
        <w:t>entrepreneurs are taking over.</w:t>
      </w:r>
      <w:r w:rsidRPr="00462CC3">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462CC3">
        <w:rPr>
          <w:sz w:val="16"/>
          <w:szCs w:val="26"/>
        </w:rPr>
        <w:t>in order to</w:t>
      </w:r>
      <w:proofErr w:type="gramEnd"/>
      <w:r w:rsidRPr="00462CC3">
        <w:rPr>
          <w:sz w:val="16"/>
          <w:szCs w:val="2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462CC3">
        <w:rPr>
          <w:sz w:val="16"/>
          <w:szCs w:val="26"/>
        </w:rPr>
        <w:t>exobiologists</w:t>
      </w:r>
      <w:proofErr w:type="spellEnd"/>
      <w:r w:rsidRPr="00462CC3">
        <w:rPr>
          <w:sz w:val="16"/>
          <w:szCs w:val="2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462CC3">
        <w:rPr>
          <w:sz w:val="16"/>
          <w:szCs w:val="26"/>
        </w:rPr>
        <w:t>fl</w:t>
      </w:r>
      <w:proofErr w:type="spellEnd"/>
      <w:r w:rsidRPr="00462CC3">
        <w:rPr>
          <w:sz w:val="16"/>
          <w:szCs w:val="2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62CC3">
        <w:rPr>
          <w:rStyle w:val="StyleUnderline"/>
          <w:sz w:val="26"/>
          <w:szCs w:val="26"/>
        </w:rPr>
        <w:t xml:space="preserve">developing </w:t>
      </w:r>
      <w:r w:rsidRPr="00462CC3">
        <w:rPr>
          <w:rStyle w:val="Emphasis"/>
          <w:sz w:val="26"/>
          <w:szCs w:val="26"/>
        </w:rPr>
        <w:t>new tech</w:t>
      </w:r>
      <w:r w:rsidRPr="00462CC3">
        <w:rPr>
          <w:sz w:val="16"/>
          <w:szCs w:val="26"/>
        </w:rPr>
        <w:t>nologies</w:t>
      </w:r>
      <w:r w:rsidRPr="00462CC3">
        <w:rPr>
          <w:rStyle w:val="StyleUnderline"/>
          <w:sz w:val="26"/>
          <w:szCs w:val="26"/>
        </w:rPr>
        <w:t xml:space="preserve"> and establishing space enterprises that can bring the wealth of outer space down to Earth. This is not a pipe </w:t>
      </w:r>
      <w:proofErr w:type="gramStart"/>
      <w:r w:rsidRPr="00462CC3">
        <w:rPr>
          <w:rStyle w:val="StyleUnderline"/>
          <w:sz w:val="26"/>
          <w:szCs w:val="26"/>
        </w:rPr>
        <w:t>dream, but</w:t>
      </w:r>
      <w:proofErr w:type="gramEnd"/>
      <w:r w:rsidRPr="00462CC3">
        <w:rPr>
          <w:rStyle w:val="StyleUnderline"/>
          <w:sz w:val="26"/>
          <w:szCs w:val="26"/>
        </w:rPr>
        <w:t xml:space="preserve"> will increasingly be the </w:t>
      </w:r>
      <w:r w:rsidRPr="00462CC3">
        <w:rPr>
          <w:rStyle w:val="Emphasis"/>
          <w:sz w:val="26"/>
          <w:szCs w:val="26"/>
        </w:rPr>
        <w:t>economic reality</w:t>
      </w:r>
      <w:r w:rsidRPr="00462CC3">
        <w:rPr>
          <w:rStyle w:val="StyleUnderline"/>
          <w:sz w:val="26"/>
          <w:szCs w:val="26"/>
        </w:rPr>
        <w:t xml:space="preserve"> of the 2020s. </w:t>
      </w:r>
      <w:r w:rsidRPr="00462CC3">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462CC3">
        <w:rPr>
          <w:sz w:val="16"/>
          <w:szCs w:val="26"/>
        </w:rPr>
        <w:t>Mars, or</w:t>
      </w:r>
      <w:proofErr w:type="gramEnd"/>
      <w:r w:rsidRPr="00462CC3">
        <w:rPr>
          <w:sz w:val="16"/>
          <w:szCs w:val="26"/>
        </w:rPr>
        <w:t xml:space="preserve"> creating new structures in space to protect our planet from cosmic hazards and even raising Earth’s orbit to escape the rising heat levels of the Sun in millennia to come. </w:t>
      </w:r>
      <w:r w:rsidRPr="00462CC3">
        <w:rPr>
          <w:rStyle w:val="Emphasis"/>
          <w:sz w:val="26"/>
          <w:szCs w:val="26"/>
        </w:rPr>
        <w:t>Some</w:t>
      </w:r>
      <w:r w:rsidRPr="00462CC3">
        <w:rPr>
          <w:sz w:val="16"/>
          <w:szCs w:val="26"/>
        </w:rPr>
        <w:t xml:space="preserve">, of course, </w:t>
      </w:r>
      <w:r w:rsidRPr="00462CC3">
        <w:rPr>
          <w:rStyle w:val="StyleUnderline"/>
          <w:sz w:val="26"/>
          <w:szCs w:val="26"/>
        </w:rPr>
        <w:t xml:space="preserve">will say this is </w:t>
      </w:r>
      <w:r w:rsidRPr="00462CC3">
        <w:rPr>
          <w:rStyle w:val="Emphasis"/>
          <w:sz w:val="26"/>
          <w:szCs w:val="26"/>
        </w:rPr>
        <w:t>sci-fi hogwash</w:t>
      </w:r>
      <w:r w:rsidRPr="00462CC3">
        <w:rPr>
          <w:sz w:val="16"/>
          <w:szCs w:val="26"/>
        </w:rPr>
        <w:t>.</w:t>
      </w:r>
      <w:r w:rsidRPr="00462CC3">
        <w:rPr>
          <w:rStyle w:val="StyleUnderline"/>
          <w:sz w:val="26"/>
          <w:szCs w:val="26"/>
        </w:rPr>
        <w:t xml:space="preserve"> </w:t>
      </w:r>
      <w:r w:rsidRPr="00462CC3">
        <w:rPr>
          <w:sz w:val="16"/>
          <w:szCs w:val="26"/>
        </w:rPr>
        <w:t xml:space="preserve">It can’t be done. We say that </w:t>
      </w:r>
      <w:r w:rsidRPr="00462CC3">
        <w:rPr>
          <w:rStyle w:val="StyleUnderline"/>
          <w:sz w:val="26"/>
          <w:szCs w:val="26"/>
        </w:rPr>
        <w:t>this is what people</w:t>
      </w:r>
      <w:r w:rsidRPr="00462CC3">
        <w:rPr>
          <w:sz w:val="16"/>
          <w:szCs w:val="26"/>
        </w:rPr>
        <w:t xml:space="preserve"> would have </w:t>
      </w:r>
      <w:r w:rsidRPr="00462CC3">
        <w:rPr>
          <w:rStyle w:val="StyleUnderline"/>
          <w:sz w:val="26"/>
          <w:szCs w:val="26"/>
        </w:rPr>
        <w:t>said</w:t>
      </w:r>
      <w:r w:rsidRPr="00462CC3">
        <w:rPr>
          <w:sz w:val="16"/>
          <w:szCs w:val="26"/>
        </w:rPr>
        <w:t xml:space="preserve"> in 1900 </w:t>
      </w:r>
      <w:r w:rsidRPr="00462CC3">
        <w:rPr>
          <w:rStyle w:val="StyleUnderline"/>
          <w:sz w:val="26"/>
          <w:szCs w:val="26"/>
        </w:rPr>
        <w:t xml:space="preserve">about </w:t>
      </w:r>
      <w:r w:rsidRPr="00462CC3">
        <w:rPr>
          <w:sz w:val="16"/>
          <w:szCs w:val="26"/>
        </w:rPr>
        <w:t>air</w:t>
      </w:r>
      <w:r w:rsidRPr="00462CC3">
        <w:rPr>
          <w:rStyle w:val="Emphasis"/>
          <w:sz w:val="26"/>
          <w:szCs w:val="26"/>
        </w:rPr>
        <w:t>planes</w:t>
      </w:r>
      <w:r w:rsidRPr="00462CC3">
        <w:rPr>
          <w:sz w:val="16"/>
          <w:szCs w:val="26"/>
        </w:rPr>
        <w:t xml:space="preserve">, rocket ships, cell phones </w:t>
      </w:r>
      <w:r w:rsidRPr="00462CC3">
        <w:rPr>
          <w:rStyle w:val="StyleUnderline"/>
          <w:sz w:val="26"/>
          <w:szCs w:val="26"/>
        </w:rPr>
        <w:t>and nuclear devices.</w:t>
      </w:r>
      <w:r w:rsidRPr="00462CC3">
        <w:rPr>
          <w:sz w:val="16"/>
          <w:szCs w:val="26"/>
        </w:rPr>
        <w:t xml:space="preserve"> </w:t>
      </w:r>
      <w:r w:rsidRPr="00462CC3">
        <w:rPr>
          <w:rStyle w:val="StyleUnderline"/>
          <w:sz w:val="26"/>
          <w:szCs w:val="26"/>
        </w:rPr>
        <w:t xml:space="preserve">The skeptics </w:t>
      </w:r>
      <w:r w:rsidRPr="00462CC3">
        <w:rPr>
          <w:rStyle w:val="Emphasis"/>
          <w:sz w:val="26"/>
          <w:szCs w:val="26"/>
        </w:rPr>
        <w:t>laughed</w:t>
      </w:r>
      <w:r w:rsidRPr="00462CC3">
        <w:rPr>
          <w:rStyle w:val="StyleUnderline"/>
          <w:sz w:val="26"/>
          <w:szCs w:val="26"/>
        </w:rPr>
        <w:t xml:space="preserve"> at</w:t>
      </w:r>
      <w:r w:rsidRPr="00462CC3">
        <w:rPr>
          <w:sz w:val="16"/>
          <w:szCs w:val="26"/>
        </w:rPr>
        <w:t xml:space="preserve"> </w:t>
      </w:r>
      <w:r w:rsidRPr="00462CC3">
        <w:rPr>
          <w:rStyle w:val="Emphasis"/>
          <w:sz w:val="26"/>
          <w:szCs w:val="26"/>
        </w:rPr>
        <w:t>Columbus</w:t>
      </w:r>
      <w:r w:rsidRPr="00462CC3">
        <w:rPr>
          <w:sz w:val="16"/>
          <w:szCs w:val="26"/>
        </w:rPr>
        <w:t xml:space="preserve"> </w:t>
      </w:r>
      <w:r w:rsidRPr="00462CC3">
        <w:rPr>
          <w:rStyle w:val="StyleUnderline"/>
          <w:sz w:val="26"/>
          <w:szCs w:val="26"/>
        </w:rPr>
        <w:t>and his plan to sail across the oceans</w:t>
      </w:r>
      <w:r w:rsidRPr="00462CC3">
        <w:rPr>
          <w:sz w:val="16"/>
          <w:szCs w:val="26"/>
        </w:rPr>
        <w:t xml:space="preserve"> to discover new worlds</w:t>
      </w:r>
      <w:r w:rsidRPr="00462CC3">
        <w:rPr>
          <w:rStyle w:val="StyleUnderline"/>
          <w:sz w:val="26"/>
          <w:szCs w:val="26"/>
        </w:rPr>
        <w:t>. When</w:t>
      </w:r>
      <w:r w:rsidRPr="00462CC3">
        <w:rPr>
          <w:sz w:val="16"/>
          <w:szCs w:val="26"/>
        </w:rPr>
        <w:t xml:space="preserve"> Thomas Jefferson bought the Louisiana Purchase from France or </w:t>
      </w:r>
      <w:r w:rsidRPr="00462CC3">
        <w:rPr>
          <w:rStyle w:val="StyleUnderline"/>
          <w:sz w:val="26"/>
          <w:szCs w:val="26"/>
        </w:rPr>
        <w:t>Seward bought Alaska, there were plenty of naysayers</w:t>
      </w:r>
      <w:r w:rsidRPr="00462CC3">
        <w:rPr>
          <w:sz w:val="16"/>
          <w:szCs w:val="26"/>
        </w:rPr>
        <w:t xml:space="preserve"> that said such investment in the unknown was an extravagant waste of money</w:t>
      </w:r>
      <w:r w:rsidRPr="00462CC3">
        <w:rPr>
          <w:rStyle w:val="StyleUnderline"/>
          <w:sz w:val="26"/>
          <w:szCs w:val="26"/>
        </w:rPr>
        <w:t xml:space="preserve">. </w:t>
      </w:r>
      <w:r w:rsidRPr="00462CC3">
        <w:rPr>
          <w:sz w:val="16"/>
          <w:szCs w:val="26"/>
        </w:rPr>
        <w:t xml:space="preserve">A healthy skepticism is useful and can play a role in economic and business success. Before one </w:t>
      </w:r>
      <w:r w:rsidRPr="00462CC3">
        <w:rPr>
          <w:sz w:val="16"/>
          <w:szCs w:val="26"/>
        </w:rPr>
        <w:lastRenderedPageBreak/>
        <w:t xml:space="preserve">dismisses the idea of an impending major new space economy and a new gold rush, it </w:t>
      </w:r>
      <w:proofErr w:type="gramStart"/>
      <w:r w:rsidRPr="00462CC3">
        <w:rPr>
          <w:sz w:val="16"/>
          <w:szCs w:val="26"/>
        </w:rPr>
        <w:t>might</w:t>
      </w:r>
      <w:proofErr w:type="gramEnd"/>
      <w:r w:rsidRPr="00462CC3">
        <w:rPr>
          <w:sz w:val="16"/>
          <w:szCs w:val="2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462CC3">
        <w:rPr>
          <w:sz w:val="16"/>
          <w:szCs w:val="26"/>
        </w:rPr>
        <w:t>Viasat</w:t>
      </w:r>
      <w:proofErr w:type="spellEnd"/>
      <w:r w:rsidRPr="00462CC3">
        <w:rPr>
          <w:sz w:val="16"/>
          <w:szCs w:val="26"/>
        </w:rPr>
        <w:t xml:space="preserve"> 2 —a half century later— has an impressive throughput of some 140 Gb/s. Th is means that the relative throughput is nearly 300,000 greater, while its lifetime is some ten times longer (Figs. 1.1 and </w:t>
      </w:r>
      <w:proofErr w:type="gramStart"/>
      <w:r w:rsidRPr="00462CC3">
        <w:rPr>
          <w:sz w:val="16"/>
          <w:szCs w:val="26"/>
        </w:rPr>
        <w:t>1.2 )</w:t>
      </w:r>
      <w:proofErr w:type="gramEnd"/>
      <w:r w:rsidRPr="00462CC3">
        <w:rPr>
          <w:sz w:val="16"/>
          <w:szCs w:val="26"/>
        </w:rPr>
        <w:t xml:space="preserve">. Each new generation of communications satellite has had more power, better antenna systems, improved pointing and stabilization, and an extended lifetime. And the capabilities represented by remote sensing </w:t>
      </w:r>
      <w:proofErr w:type="gramStart"/>
      <w:r w:rsidRPr="00462CC3">
        <w:rPr>
          <w:sz w:val="16"/>
          <w:szCs w:val="26"/>
        </w:rPr>
        <w:t>satellites ,</w:t>
      </w:r>
      <w:proofErr w:type="gramEnd"/>
      <w:r w:rsidRPr="00462CC3">
        <w:rPr>
          <w:sz w:val="16"/>
          <w:szCs w:val="2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462CC3">
        <w:rPr>
          <w:sz w:val="16"/>
          <w:szCs w:val="26"/>
        </w:rPr>
        <w:t>traffi</w:t>
      </w:r>
      <w:proofErr w:type="spellEnd"/>
      <w:r w:rsidRPr="00462CC3">
        <w:rPr>
          <w:sz w:val="16"/>
          <w:szCs w:val="26"/>
        </w:rPr>
        <w:t xml:space="preserve"> c control and management, international banking, </w:t>
      </w:r>
      <w:proofErr w:type="gramStart"/>
      <w:r w:rsidRPr="00462CC3">
        <w:rPr>
          <w:sz w:val="16"/>
          <w:szCs w:val="26"/>
        </w:rPr>
        <w:t>search</w:t>
      </w:r>
      <w:proofErr w:type="gramEnd"/>
      <w:r w:rsidRPr="00462CC3">
        <w:rPr>
          <w:sz w:val="16"/>
          <w:szCs w:val="26"/>
        </w:rPr>
        <w:t xml:space="preserve"> and rescue and much, much more depend on application satellites. Th </w:t>
      </w:r>
      <w:proofErr w:type="spellStart"/>
      <w:r w:rsidRPr="00462CC3">
        <w:rPr>
          <w:sz w:val="16"/>
          <w:szCs w:val="26"/>
        </w:rPr>
        <w:t>ose</w:t>
      </w:r>
      <w:proofErr w:type="spellEnd"/>
      <w:r w:rsidRPr="00462CC3">
        <w:rPr>
          <w:sz w:val="16"/>
          <w:szCs w:val="26"/>
        </w:rPr>
        <w:t xml:space="preserve"> that would doubt the importance of satellites to the global economy might wish to view on You Tube the video “If Th ere Were a Day Without Satellites?” [ </w:t>
      </w:r>
      <w:proofErr w:type="gramStart"/>
      <w:r w:rsidRPr="00462CC3">
        <w:rPr>
          <w:sz w:val="16"/>
          <w:szCs w:val="26"/>
        </w:rPr>
        <w:t>2 ]</w:t>
      </w:r>
      <w:proofErr w:type="gramEnd"/>
      <w:r w:rsidRPr="00462CC3">
        <w:rPr>
          <w:sz w:val="16"/>
          <w:szCs w:val="2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462CC3">
        <w:rPr>
          <w:sz w:val="16"/>
          <w:szCs w:val="26"/>
        </w:rPr>
        <w:t>Of course</w:t>
      </w:r>
      <w:proofErr w:type="gramEnd"/>
      <w:r w:rsidRPr="00462CC3">
        <w:rPr>
          <w:sz w:val="16"/>
          <w:szCs w:val="26"/>
        </w:rPr>
        <w:t xml:space="preserve"> this twenty-fi </w:t>
      </w:r>
      <w:proofErr w:type="spellStart"/>
      <w:r w:rsidRPr="00462CC3">
        <w:rPr>
          <w:sz w:val="16"/>
          <w:szCs w:val="26"/>
        </w:rPr>
        <w:t>rst</w:t>
      </w:r>
      <w:proofErr w:type="spellEnd"/>
      <w:r w:rsidRPr="00462CC3">
        <w:rPr>
          <w:sz w:val="16"/>
          <w:szCs w:val="2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462CC3">
        <w:rPr>
          <w:rStyle w:val="StyleUnderline"/>
          <w:sz w:val="26"/>
          <w:szCs w:val="26"/>
        </w:rPr>
        <w:t>Info</w:t>
      </w:r>
      <w:r w:rsidRPr="00462CC3">
        <w:rPr>
          <w:sz w:val="16"/>
          <w:szCs w:val="26"/>
        </w:rPr>
        <w:t>rmation</w:t>
      </w:r>
      <w:r w:rsidRPr="00462CC3">
        <w:rPr>
          <w:rStyle w:val="StyleUnderline"/>
          <w:sz w:val="26"/>
          <w:szCs w:val="26"/>
        </w:rPr>
        <w:t xml:space="preserve"> technology, robotics, </w:t>
      </w:r>
      <w:r w:rsidRPr="00462CC3">
        <w:rPr>
          <w:rStyle w:val="Emphasis"/>
          <w:sz w:val="26"/>
          <w:szCs w:val="26"/>
        </w:rPr>
        <w:t>a</w:t>
      </w:r>
      <w:r w:rsidRPr="00462CC3">
        <w:rPr>
          <w:rStyle w:val="StyleUnderline"/>
          <w:sz w:val="26"/>
          <w:szCs w:val="26"/>
        </w:rPr>
        <w:t xml:space="preserve">rtificial </w:t>
      </w:r>
      <w:proofErr w:type="gramStart"/>
      <w:r w:rsidRPr="00462CC3">
        <w:rPr>
          <w:rStyle w:val="Emphasis"/>
          <w:sz w:val="26"/>
          <w:szCs w:val="26"/>
        </w:rPr>
        <w:t>i</w:t>
      </w:r>
      <w:r w:rsidRPr="00462CC3">
        <w:rPr>
          <w:rStyle w:val="StyleUnderline"/>
          <w:sz w:val="26"/>
          <w:szCs w:val="26"/>
        </w:rPr>
        <w:t>ntelligence</w:t>
      </w:r>
      <w:proofErr w:type="gramEnd"/>
      <w:r w:rsidRPr="00462CC3">
        <w:rPr>
          <w:rStyle w:val="StyleUnderline"/>
          <w:sz w:val="26"/>
          <w:szCs w:val="26"/>
        </w:rPr>
        <w:t xml:space="preserve"> and commercial space </w:t>
      </w:r>
      <w:r w:rsidRPr="00462CC3">
        <w:rPr>
          <w:sz w:val="16"/>
          <w:szCs w:val="26"/>
        </w:rPr>
        <w:t>travel systems</w:t>
      </w:r>
      <w:r w:rsidRPr="00462CC3">
        <w:rPr>
          <w:rStyle w:val="StyleUnderline"/>
          <w:sz w:val="26"/>
          <w:szCs w:val="26"/>
        </w:rPr>
        <w:t xml:space="preserve"> have </w:t>
      </w:r>
      <w:r w:rsidRPr="00462CC3">
        <w:rPr>
          <w:sz w:val="16"/>
          <w:szCs w:val="26"/>
        </w:rPr>
        <w:t>now</w:t>
      </w:r>
      <w:r w:rsidRPr="00462CC3">
        <w:rPr>
          <w:rStyle w:val="StyleUnderline"/>
          <w:sz w:val="26"/>
          <w:szCs w:val="26"/>
        </w:rPr>
        <w:t xml:space="preserve"> set us on </w:t>
      </w:r>
      <w:r w:rsidRPr="00462CC3">
        <w:rPr>
          <w:sz w:val="16"/>
          <w:szCs w:val="26"/>
        </w:rPr>
        <w:t xml:space="preserve">a </w:t>
      </w:r>
      <w:r w:rsidRPr="00462CC3">
        <w:rPr>
          <w:rStyle w:val="StyleUnderline"/>
          <w:sz w:val="26"/>
          <w:szCs w:val="26"/>
        </w:rPr>
        <w:t xml:space="preserve">course to </w:t>
      </w:r>
      <w:r w:rsidRPr="00462CC3">
        <w:rPr>
          <w:sz w:val="16"/>
          <w:szCs w:val="26"/>
        </w:rPr>
        <w:t>allow us humans to</w:t>
      </w:r>
      <w:r w:rsidRPr="00462CC3">
        <w:rPr>
          <w:rStyle w:val="StyleUnderline"/>
          <w:sz w:val="26"/>
          <w:szCs w:val="26"/>
        </w:rPr>
        <w:t xml:space="preserve"> harvest </w:t>
      </w:r>
      <w:r w:rsidRPr="00462CC3">
        <w:rPr>
          <w:sz w:val="16"/>
          <w:szCs w:val="26"/>
        </w:rPr>
        <w:t>the amazing</w:t>
      </w:r>
      <w:r w:rsidRPr="00462CC3">
        <w:rPr>
          <w:rStyle w:val="StyleUnderline"/>
          <w:sz w:val="26"/>
          <w:szCs w:val="26"/>
        </w:rPr>
        <w:t xml:space="preserve"> riches in the skies—new natural resources, new energy, and</w:t>
      </w:r>
      <w:r w:rsidRPr="00462CC3">
        <w:rPr>
          <w:sz w:val="16"/>
          <w:szCs w:val="26"/>
        </w:rPr>
        <w:t xml:space="preserve"> even totally </w:t>
      </w:r>
      <w:r w:rsidRPr="00462CC3">
        <w:rPr>
          <w:rStyle w:val="StyleUnderline"/>
          <w:sz w:val="26"/>
          <w:szCs w:val="26"/>
        </w:rPr>
        <w:t xml:space="preserve">new ways of looking at the </w:t>
      </w:r>
      <w:r w:rsidRPr="00462CC3">
        <w:rPr>
          <w:rStyle w:val="Emphasis"/>
          <w:sz w:val="26"/>
          <w:szCs w:val="26"/>
        </w:rPr>
        <w:t>purpose of human existence</w:t>
      </w:r>
      <w:r w:rsidRPr="00462CC3">
        <w:rPr>
          <w:rStyle w:val="StyleUnderline"/>
          <w:sz w:val="26"/>
          <w:szCs w:val="26"/>
        </w:rPr>
        <w:t>.</w:t>
      </w:r>
      <w:r w:rsidRPr="00462CC3">
        <w:rPr>
          <w:sz w:val="16"/>
          <w:szCs w:val="26"/>
        </w:rPr>
        <w:t xml:space="preserve"> If we pursue this course steadfastly, it can be the beginning of a New Space renaissance. But </w:t>
      </w:r>
      <w:r w:rsidRPr="00462CC3">
        <w:rPr>
          <w:rStyle w:val="StyleUnderline"/>
          <w:sz w:val="26"/>
          <w:szCs w:val="26"/>
        </w:rPr>
        <w:t xml:space="preserve">if we don’t seek to realize our </w:t>
      </w:r>
      <w:r w:rsidRPr="00462CC3">
        <w:rPr>
          <w:rStyle w:val="Emphasis"/>
          <w:sz w:val="26"/>
          <w:szCs w:val="26"/>
        </w:rPr>
        <w:t>ultimate destiny</w:t>
      </w:r>
      <w:r w:rsidRPr="00462CC3">
        <w:rPr>
          <w:sz w:val="16"/>
          <w:szCs w:val="26"/>
        </w:rPr>
        <w:t xml:space="preserve"> in space, </w:t>
      </w:r>
      <w:r w:rsidRPr="00462CC3">
        <w:rPr>
          <w:rStyle w:val="StyleUnderline"/>
          <w:sz w:val="26"/>
          <w:szCs w:val="26"/>
        </w:rPr>
        <w:t xml:space="preserve">Homo sapiens can end up in the </w:t>
      </w:r>
      <w:r w:rsidRPr="00462CC3">
        <w:rPr>
          <w:rStyle w:val="Emphasis"/>
          <w:sz w:val="26"/>
          <w:szCs w:val="26"/>
        </w:rPr>
        <w:t>dustbin of history</w:t>
      </w:r>
      <w:r w:rsidRPr="00462CC3">
        <w:rPr>
          <w:sz w:val="16"/>
          <w:szCs w:val="26"/>
        </w:rPr>
        <w:t xml:space="preserve">—just </w:t>
      </w:r>
      <w:r w:rsidRPr="00462CC3">
        <w:rPr>
          <w:rStyle w:val="StyleUnderline"/>
          <w:sz w:val="26"/>
          <w:szCs w:val="26"/>
        </w:rPr>
        <w:t xml:space="preserve">like </w:t>
      </w:r>
      <w:r w:rsidRPr="00462CC3">
        <w:rPr>
          <w:sz w:val="16"/>
          <w:szCs w:val="26"/>
        </w:rPr>
        <w:t>literally</w:t>
      </w:r>
      <w:r w:rsidRPr="00462CC3">
        <w:rPr>
          <w:rStyle w:val="StyleUnderline"/>
          <w:sz w:val="26"/>
          <w:szCs w:val="26"/>
        </w:rPr>
        <w:t xml:space="preserve"> </w:t>
      </w:r>
      <w:r w:rsidRPr="00462CC3">
        <w:rPr>
          <w:rStyle w:val="Emphasis"/>
          <w:sz w:val="26"/>
          <w:szCs w:val="26"/>
        </w:rPr>
        <w:t>millions of already failed species</w:t>
      </w:r>
      <w:r w:rsidRPr="00462CC3">
        <w:rPr>
          <w:sz w:val="16"/>
          <w:szCs w:val="26"/>
        </w:rPr>
        <w:t xml:space="preserve">. In each and every one of the five mass extinction events that have occurred over the last 1.5 billion years on Earth, some 50–80 % of all species have gone </w:t>
      </w:r>
      <w:r w:rsidRPr="00462CC3">
        <w:rPr>
          <w:rStyle w:val="StyleUnderline"/>
          <w:sz w:val="26"/>
          <w:szCs w:val="26"/>
        </w:rPr>
        <w:t xml:space="preserve">the way of the </w:t>
      </w:r>
      <w:r w:rsidRPr="00462CC3">
        <w:rPr>
          <w:rStyle w:val="Emphasis"/>
          <w:sz w:val="26"/>
          <w:szCs w:val="26"/>
        </w:rPr>
        <w:t>T. Rex</w:t>
      </w:r>
      <w:r w:rsidRPr="00462CC3">
        <w:rPr>
          <w:rStyle w:val="StyleUnderline"/>
          <w:sz w:val="26"/>
          <w:szCs w:val="26"/>
        </w:rPr>
        <w:t xml:space="preserve">, the </w:t>
      </w:r>
      <w:r w:rsidRPr="00462CC3">
        <w:rPr>
          <w:rStyle w:val="Emphasis"/>
          <w:sz w:val="26"/>
          <w:szCs w:val="26"/>
        </w:rPr>
        <w:t>woolly mammoth</w:t>
      </w:r>
      <w:r w:rsidRPr="00462CC3">
        <w:rPr>
          <w:rStyle w:val="StyleUnderline"/>
          <w:sz w:val="26"/>
          <w:szCs w:val="26"/>
        </w:rPr>
        <w:t xml:space="preserve">, and the </w:t>
      </w:r>
      <w:proofErr w:type="gramStart"/>
      <w:r w:rsidRPr="00462CC3">
        <w:rPr>
          <w:rStyle w:val="Emphasis"/>
          <w:sz w:val="26"/>
          <w:szCs w:val="26"/>
        </w:rPr>
        <w:t>Dodo</w:t>
      </w:r>
      <w:proofErr w:type="gramEnd"/>
      <w:r w:rsidRPr="00462CC3">
        <w:rPr>
          <w:rStyle w:val="Emphasis"/>
          <w:sz w:val="26"/>
          <w:szCs w:val="26"/>
        </w:rPr>
        <w:t xml:space="preserve"> bird</w:t>
      </w:r>
      <w:r w:rsidRPr="00462CC3">
        <w:rPr>
          <w:sz w:val="16"/>
          <w:szCs w:val="26"/>
        </w:rPr>
        <w:t xml:space="preserve"> </w:t>
      </w:r>
      <w:r w:rsidRPr="00462CC3">
        <w:rPr>
          <w:rStyle w:val="StyleUnderline"/>
          <w:sz w:val="26"/>
          <w:szCs w:val="26"/>
        </w:rPr>
        <w:t xml:space="preserve">along with extinct </w:t>
      </w:r>
      <w:r w:rsidRPr="00462CC3">
        <w:rPr>
          <w:rStyle w:val="Emphasis"/>
          <w:sz w:val="26"/>
          <w:szCs w:val="26"/>
        </w:rPr>
        <w:t>ferns</w:t>
      </w:r>
      <w:r w:rsidRPr="00462CC3">
        <w:rPr>
          <w:rStyle w:val="StyleUnderline"/>
          <w:sz w:val="26"/>
          <w:szCs w:val="26"/>
        </w:rPr>
        <w:t xml:space="preserve">, </w:t>
      </w:r>
      <w:r w:rsidRPr="00462CC3">
        <w:rPr>
          <w:rStyle w:val="Emphasis"/>
          <w:sz w:val="26"/>
          <w:szCs w:val="26"/>
        </w:rPr>
        <w:t>grasses</w:t>
      </w:r>
      <w:r w:rsidRPr="00462CC3">
        <w:rPr>
          <w:rStyle w:val="StyleUnderline"/>
          <w:sz w:val="26"/>
          <w:szCs w:val="26"/>
        </w:rPr>
        <w:t xml:space="preserve"> and </w:t>
      </w:r>
      <w:r w:rsidRPr="00462CC3">
        <w:rPr>
          <w:rStyle w:val="Emphasis"/>
          <w:sz w:val="26"/>
          <w:szCs w:val="26"/>
        </w:rPr>
        <w:t>cacti</w:t>
      </w:r>
      <w:r w:rsidRPr="00462CC3">
        <w:rPr>
          <w:rStyle w:val="StyleUnderline"/>
          <w:sz w:val="26"/>
          <w:szCs w:val="26"/>
        </w:rPr>
        <w:t>.</w:t>
      </w:r>
      <w:r w:rsidRPr="00462CC3">
        <w:rPr>
          <w:sz w:val="16"/>
          <w:szCs w:val="26"/>
        </w:rPr>
        <w:t xml:space="preserve"> On the other hand, the best days of </w:t>
      </w:r>
      <w:proofErr w:type="gramStart"/>
      <w:r w:rsidRPr="00462CC3">
        <w:rPr>
          <w:sz w:val="16"/>
          <w:szCs w:val="26"/>
        </w:rPr>
        <w:t>the human race</w:t>
      </w:r>
      <w:proofErr w:type="gramEnd"/>
      <w:r w:rsidRPr="00462CC3">
        <w:rPr>
          <w:sz w:val="16"/>
          <w:szCs w:val="2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462CC3">
        <w:rPr>
          <w:sz w:val="16"/>
          <w:szCs w:val="26"/>
        </w:rPr>
        <w:t>Tsiokovsky</w:t>
      </w:r>
      <w:proofErr w:type="spellEnd"/>
      <w:r w:rsidRPr="00462CC3">
        <w:rPr>
          <w:sz w:val="16"/>
          <w:szCs w:val="26"/>
        </w:rPr>
        <w:t xml:space="preserve">, the Russian astronautics pioneer, who fi </w:t>
      </w:r>
      <w:proofErr w:type="spellStart"/>
      <w:r w:rsidRPr="00462CC3">
        <w:rPr>
          <w:sz w:val="16"/>
          <w:szCs w:val="26"/>
        </w:rPr>
        <w:t>rst</w:t>
      </w:r>
      <w:proofErr w:type="spellEnd"/>
      <w:r w:rsidRPr="00462CC3">
        <w:rPr>
          <w:sz w:val="16"/>
          <w:szCs w:val="26"/>
        </w:rPr>
        <w:t xml:space="preserve"> conceived of practical designs for spaceships, famously said: “A planet is the cradle of mankind, but one cannot live in a cradle forever.” Well before </w:t>
      </w:r>
      <w:proofErr w:type="spellStart"/>
      <w:r w:rsidRPr="00462CC3">
        <w:rPr>
          <w:sz w:val="16"/>
          <w:szCs w:val="26"/>
        </w:rPr>
        <w:t>Tsiokovsky</w:t>
      </w:r>
      <w:proofErr w:type="spellEnd"/>
      <w:r w:rsidRPr="00462CC3">
        <w:rPr>
          <w:sz w:val="16"/>
          <w:szCs w:val="2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462CC3">
        <w:rPr>
          <w:sz w:val="16"/>
          <w:szCs w:val="26"/>
        </w:rPr>
        <w:t>erent</w:t>
      </w:r>
      <w:proofErr w:type="spellEnd"/>
      <w:r w:rsidRPr="00462CC3">
        <w:rPr>
          <w:sz w:val="16"/>
          <w:szCs w:val="2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462CC3">
        <w:rPr>
          <w:sz w:val="16"/>
          <w:szCs w:val="26"/>
        </w:rPr>
        <w:t>ey</w:t>
      </w:r>
      <w:proofErr w:type="spellEnd"/>
      <w:r w:rsidRPr="00462CC3">
        <w:rPr>
          <w:sz w:val="16"/>
          <w:szCs w:val="26"/>
        </w:rPr>
        <w:t xml:space="preserve">, and others, have said that we can, we </w:t>
      </w:r>
      <w:proofErr w:type="gramStart"/>
      <w:r w:rsidRPr="00462CC3">
        <w:rPr>
          <w:sz w:val="16"/>
          <w:szCs w:val="26"/>
        </w:rPr>
        <w:t>should</w:t>
      </w:r>
      <w:proofErr w:type="gramEnd"/>
      <w:r w:rsidRPr="00462CC3">
        <w:rPr>
          <w:sz w:val="16"/>
          <w:szCs w:val="26"/>
        </w:rPr>
        <w:t xml:space="preserve"> and we soon shall go into space and realize the bounty that it can offer to us. Th e New Space enterprise is today indeed being led by those so-called space </w:t>
      </w:r>
      <w:proofErr w:type="gramStart"/>
      <w:r w:rsidRPr="00462CC3">
        <w:rPr>
          <w:sz w:val="16"/>
          <w:szCs w:val="26"/>
        </w:rPr>
        <w:t>billionaires ,</w:t>
      </w:r>
      <w:proofErr w:type="gramEnd"/>
      <w:r w:rsidRPr="00462CC3">
        <w:rPr>
          <w:sz w:val="16"/>
          <w:szCs w:val="26"/>
        </w:rPr>
        <w:t xml:space="preserve"> who have an exciting vision of the future. They and others in the commercial space economy believe that the exploitation of outer space may </w:t>
      </w:r>
      <w:proofErr w:type="gramStart"/>
      <w:r w:rsidRPr="00462CC3">
        <w:rPr>
          <w:sz w:val="16"/>
          <w:szCs w:val="26"/>
        </w:rPr>
        <w:t>open up</w:t>
      </w:r>
      <w:proofErr w:type="gramEnd"/>
      <w:r w:rsidRPr="00462CC3">
        <w:rPr>
          <w:sz w:val="16"/>
          <w:szCs w:val="26"/>
        </w:rPr>
        <w:t xml:space="preserve"> a new golden age of astral abundance. They see outer </w:t>
      </w:r>
      <w:r w:rsidRPr="00462CC3">
        <w:rPr>
          <w:rStyle w:val="StyleUnderline"/>
          <w:sz w:val="26"/>
          <w:szCs w:val="26"/>
        </w:rPr>
        <w:t>space</w:t>
      </w:r>
      <w:r w:rsidRPr="00462CC3">
        <w:rPr>
          <w:sz w:val="16"/>
          <w:szCs w:val="26"/>
        </w:rPr>
        <w:t xml:space="preserve"> as a new frontier that can be a great source of new </w:t>
      </w:r>
      <w:r w:rsidRPr="00462CC3">
        <w:rPr>
          <w:rStyle w:val="StyleUnderline"/>
          <w:sz w:val="26"/>
          <w:szCs w:val="26"/>
        </w:rPr>
        <w:t>materials, energy and</w:t>
      </w:r>
      <w:r w:rsidRPr="00462CC3">
        <w:rPr>
          <w:sz w:val="16"/>
          <w:szCs w:val="26"/>
        </w:rPr>
        <w:t xml:space="preserve"> various forms of new </w:t>
      </w:r>
      <w:r w:rsidRPr="00462CC3">
        <w:rPr>
          <w:rStyle w:val="StyleUnderline"/>
          <w:sz w:val="26"/>
          <w:szCs w:val="26"/>
        </w:rPr>
        <w:t>wealth</w:t>
      </w:r>
      <w:r w:rsidRPr="00462CC3">
        <w:rPr>
          <w:sz w:val="16"/>
          <w:szCs w:val="26"/>
        </w:rPr>
        <w:t xml:space="preserve"> that might even </w:t>
      </w:r>
      <w:r w:rsidRPr="00462CC3">
        <w:rPr>
          <w:rStyle w:val="StyleUnderline"/>
          <w:sz w:val="26"/>
          <w:szCs w:val="26"/>
        </w:rPr>
        <w:t>save us from excesses of the past.</w:t>
      </w:r>
      <w:r w:rsidRPr="00462CC3">
        <w:rPr>
          <w:sz w:val="16"/>
          <w:szCs w:val="26"/>
        </w:rPr>
        <w:t xml:space="preserve"> Th is gold rush in the skies represents a new beginning. We are not talking about expensive new space ventures funded by NASA or other space agencies in Europe, Japan, </w:t>
      </w:r>
      <w:proofErr w:type="gramStart"/>
      <w:r w:rsidRPr="00462CC3">
        <w:rPr>
          <w:sz w:val="16"/>
          <w:szCs w:val="26"/>
        </w:rPr>
        <w:t>China</w:t>
      </w:r>
      <w:proofErr w:type="gramEnd"/>
      <w:r w:rsidRPr="00462CC3">
        <w:rPr>
          <w:sz w:val="16"/>
          <w:szCs w:val="26"/>
        </w:rPr>
        <w:t xml:space="preserve"> or India. No, these </w:t>
      </w:r>
      <w:proofErr w:type="gramStart"/>
      <w:r w:rsidRPr="00462CC3">
        <w:rPr>
          <w:sz w:val="16"/>
          <w:szCs w:val="26"/>
        </w:rPr>
        <w:t>eff</w:t>
      </w:r>
      <w:proofErr w:type="gramEnd"/>
      <w:r w:rsidRPr="00462CC3">
        <w:rPr>
          <w:sz w:val="16"/>
          <w:szCs w:val="26"/>
        </w:rPr>
        <w:t xml:space="preserve"> orts which we and others call New Space are today being forged by imaginative and resourceful commercial entrepreneurs. Th ese twenty-fi </w:t>
      </w:r>
      <w:proofErr w:type="spellStart"/>
      <w:r w:rsidRPr="00462CC3">
        <w:rPr>
          <w:sz w:val="16"/>
          <w:szCs w:val="26"/>
        </w:rPr>
        <w:t>rst</w:t>
      </w:r>
      <w:proofErr w:type="spellEnd"/>
      <w:r w:rsidRPr="00462CC3">
        <w:rPr>
          <w:sz w:val="16"/>
          <w:szCs w:val="2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62CC3">
        <w:rPr>
          <w:rStyle w:val="Emphasis"/>
          <w:sz w:val="26"/>
          <w:szCs w:val="26"/>
        </w:rPr>
        <w:t>bold leaders</w:t>
      </w:r>
      <w:r w:rsidRPr="00462CC3">
        <w:rPr>
          <w:sz w:val="16"/>
          <w:szCs w:val="26"/>
        </w:rPr>
        <w:t xml:space="preserve">, </w:t>
      </w:r>
      <w:r w:rsidRPr="00462CC3">
        <w:rPr>
          <w:rStyle w:val="StyleUnderline"/>
          <w:sz w:val="26"/>
          <w:szCs w:val="26"/>
        </w:rPr>
        <w:t xml:space="preserve">such as </w:t>
      </w:r>
      <w:r w:rsidRPr="00462CC3">
        <w:rPr>
          <w:rStyle w:val="Emphasis"/>
          <w:sz w:val="26"/>
          <w:szCs w:val="26"/>
        </w:rPr>
        <w:t>Paul Allen</w:t>
      </w:r>
      <w:r w:rsidRPr="00462CC3">
        <w:rPr>
          <w:sz w:val="16"/>
          <w:szCs w:val="26"/>
        </w:rPr>
        <w:t xml:space="preserve"> and Sir </w:t>
      </w:r>
      <w:r w:rsidRPr="00462CC3">
        <w:rPr>
          <w:rStyle w:val="Emphasis"/>
          <w:sz w:val="26"/>
          <w:szCs w:val="26"/>
        </w:rPr>
        <w:t>Richard Branson</w:t>
      </w:r>
      <w:r w:rsidRPr="00462CC3">
        <w:rPr>
          <w:sz w:val="16"/>
          <w:szCs w:val="26"/>
        </w:rPr>
        <w:t xml:space="preserve">, plus other space entrepreneurs including </w:t>
      </w:r>
      <w:r w:rsidRPr="00462CC3">
        <w:rPr>
          <w:rStyle w:val="Emphasis"/>
          <w:sz w:val="26"/>
          <w:szCs w:val="26"/>
        </w:rPr>
        <w:t>Jeff Bezos of Amazon</w:t>
      </w:r>
      <w:r w:rsidRPr="00462CC3">
        <w:rPr>
          <w:sz w:val="16"/>
          <w:szCs w:val="26"/>
        </w:rPr>
        <w:t xml:space="preserve"> and </w:t>
      </w:r>
      <w:r w:rsidRPr="00462CC3">
        <w:rPr>
          <w:rStyle w:val="Emphasis"/>
          <w:sz w:val="26"/>
          <w:szCs w:val="26"/>
        </w:rPr>
        <w:t>Blue Origin</w:t>
      </w:r>
      <w:r w:rsidRPr="00462CC3">
        <w:rPr>
          <w:sz w:val="16"/>
          <w:szCs w:val="26"/>
        </w:rPr>
        <w:t xml:space="preserve">, and </w:t>
      </w:r>
      <w:r w:rsidRPr="00462CC3">
        <w:rPr>
          <w:rStyle w:val="Emphasis"/>
          <w:sz w:val="26"/>
          <w:szCs w:val="26"/>
        </w:rPr>
        <w:t>Robert Bigelow</w:t>
      </w:r>
      <w:r w:rsidRPr="00462CC3">
        <w:rPr>
          <w:sz w:val="16"/>
          <w:szCs w:val="26"/>
        </w:rPr>
        <w:t xml:space="preserve">, Chairman of Budget Suites and Bigelow Aerospace, </w:t>
      </w:r>
      <w:r w:rsidRPr="00462CC3">
        <w:rPr>
          <w:rStyle w:val="StyleUnderline"/>
          <w:sz w:val="26"/>
          <w:szCs w:val="26"/>
        </w:rPr>
        <w:t>not only dream of</w:t>
      </w:r>
      <w:r w:rsidRPr="00462CC3">
        <w:rPr>
          <w:sz w:val="16"/>
          <w:szCs w:val="26"/>
        </w:rPr>
        <w:t xml:space="preserve"> their future in </w:t>
      </w:r>
      <w:r w:rsidRPr="00462CC3">
        <w:rPr>
          <w:rStyle w:val="StyleUnderline"/>
          <w:sz w:val="26"/>
          <w:szCs w:val="26"/>
        </w:rPr>
        <w:t xml:space="preserve">the space industry but also have </w:t>
      </w:r>
      <w:r w:rsidRPr="00462CC3">
        <w:rPr>
          <w:rStyle w:val="Emphasis"/>
          <w:sz w:val="26"/>
          <w:szCs w:val="26"/>
        </w:rPr>
        <w:t>billions</w:t>
      </w:r>
      <w:r w:rsidRPr="00462CC3">
        <w:rPr>
          <w:sz w:val="16"/>
          <w:szCs w:val="26"/>
        </w:rPr>
        <w:t xml:space="preserve"> of dollars </w:t>
      </w:r>
      <w:r w:rsidRPr="00462CC3">
        <w:rPr>
          <w:rStyle w:val="StyleUnderline"/>
          <w:sz w:val="26"/>
          <w:szCs w:val="26"/>
        </w:rPr>
        <w:t>in assets.</w:t>
      </w:r>
      <w:r w:rsidRPr="00462CC3">
        <w:rPr>
          <w:sz w:val="16"/>
          <w:szCs w:val="26"/>
        </w:rPr>
        <w:t xml:space="preserve"> These </w:t>
      </w:r>
      <w:r w:rsidRPr="00462CC3">
        <w:rPr>
          <w:rStyle w:val="StyleUnderline"/>
          <w:sz w:val="26"/>
          <w:szCs w:val="26"/>
        </w:rPr>
        <w:t>are the</w:t>
      </w:r>
      <w:r w:rsidRPr="00462CC3">
        <w:rPr>
          <w:sz w:val="16"/>
          <w:szCs w:val="26"/>
        </w:rPr>
        <w:t xml:space="preserve"> </w:t>
      </w:r>
      <w:r w:rsidRPr="00462CC3">
        <w:rPr>
          <w:rStyle w:val="Emphasis"/>
          <w:sz w:val="26"/>
          <w:szCs w:val="26"/>
        </w:rPr>
        <w:t>bright stars of an entirely new industry</w:t>
      </w:r>
      <w:r w:rsidRPr="00462CC3">
        <w:rPr>
          <w:sz w:val="16"/>
          <w:szCs w:val="26"/>
        </w:rPr>
        <w:t xml:space="preserve"> that are leading us into the age of New Space commerce</w:t>
      </w:r>
      <w:r w:rsidRPr="00462CC3">
        <w:rPr>
          <w:rStyle w:val="StyleUnderline"/>
          <w:sz w:val="26"/>
          <w:szCs w:val="26"/>
        </w:rPr>
        <w:t>.</w:t>
      </w:r>
      <w:r w:rsidRPr="00462CC3">
        <w:rPr>
          <w:sz w:val="16"/>
          <w:szCs w:val="26"/>
        </w:rPr>
        <w:t xml:space="preserve"> These </w:t>
      </w:r>
      <w:r w:rsidRPr="00462CC3">
        <w:rPr>
          <w:rStyle w:val="StyleUnderline"/>
          <w:sz w:val="26"/>
          <w:szCs w:val="26"/>
        </w:rPr>
        <w:t>space billionaires</w:t>
      </w:r>
      <w:r w:rsidRPr="00462CC3">
        <w:rPr>
          <w:sz w:val="16"/>
          <w:szCs w:val="26"/>
        </w:rPr>
        <w:t xml:space="preserve">, each in their own way, </w:t>
      </w:r>
      <w:r w:rsidRPr="00462CC3">
        <w:rPr>
          <w:rStyle w:val="StyleUnderline"/>
          <w:sz w:val="26"/>
          <w:szCs w:val="26"/>
        </w:rPr>
        <w:t xml:space="preserve">are proponents of </w:t>
      </w:r>
      <w:r w:rsidRPr="00462CC3">
        <w:rPr>
          <w:sz w:val="16"/>
          <w:szCs w:val="26"/>
        </w:rPr>
        <w:t xml:space="preserve">a new age of </w:t>
      </w:r>
      <w:r w:rsidRPr="00462CC3">
        <w:rPr>
          <w:rStyle w:val="StyleUnderline"/>
          <w:sz w:val="26"/>
          <w:szCs w:val="26"/>
        </w:rPr>
        <w:t xml:space="preserve">astral abundance. Each of them is launching new </w:t>
      </w:r>
      <w:r w:rsidRPr="00462CC3">
        <w:rPr>
          <w:rStyle w:val="StyleUnderline"/>
          <w:sz w:val="26"/>
          <w:szCs w:val="26"/>
        </w:rPr>
        <w:lastRenderedPageBreak/>
        <w:t xml:space="preserve">commercial space industries. </w:t>
      </w:r>
      <w:r w:rsidRPr="00462CC3">
        <w:rPr>
          <w:sz w:val="16"/>
          <w:szCs w:val="26"/>
        </w:rPr>
        <w:t xml:space="preserve">They are literally transforming our vision of tomorrow. </w:t>
      </w:r>
      <w:r w:rsidRPr="00462CC3">
        <w:rPr>
          <w:rStyle w:val="StyleUnderline"/>
          <w:sz w:val="26"/>
          <w:szCs w:val="26"/>
        </w:rPr>
        <w:t>These</w:t>
      </w:r>
      <w:r w:rsidRPr="00462CC3">
        <w:rPr>
          <w:sz w:val="16"/>
          <w:szCs w:val="26"/>
        </w:rPr>
        <w:t xml:space="preserve"> new types of entrepreneurial aerospace companies—the </w:t>
      </w:r>
      <w:r w:rsidRPr="00462CC3">
        <w:rPr>
          <w:rStyle w:val="StyleUnderline"/>
          <w:sz w:val="26"/>
          <w:szCs w:val="26"/>
        </w:rPr>
        <w:t>New Space enterprises</w:t>
      </w:r>
      <w:r w:rsidRPr="00462CC3">
        <w:rPr>
          <w:sz w:val="16"/>
          <w:szCs w:val="26"/>
        </w:rPr>
        <w:t>—</w:t>
      </w:r>
      <w:r w:rsidRPr="00462CC3">
        <w:rPr>
          <w:rStyle w:val="StyleUnderline"/>
          <w:sz w:val="26"/>
          <w:szCs w:val="26"/>
        </w:rPr>
        <w:t>give</w:t>
      </w:r>
      <w:r w:rsidRPr="00462CC3">
        <w:rPr>
          <w:sz w:val="16"/>
          <w:szCs w:val="26"/>
        </w:rPr>
        <w:t xml:space="preserve"> new hope and </w:t>
      </w:r>
      <w:r w:rsidRPr="00462CC3">
        <w:rPr>
          <w:rStyle w:val="StyleUnderline"/>
          <w:sz w:val="26"/>
          <w:szCs w:val="26"/>
        </w:rPr>
        <w:t>new promise of transforming our world</w:t>
      </w:r>
      <w:r w:rsidRPr="00462CC3">
        <w:rPr>
          <w:sz w:val="16"/>
          <w:szCs w:val="26"/>
        </w:rPr>
        <w:t xml:space="preserve"> as we know it today</w:t>
      </w:r>
      <w:r w:rsidRPr="00462CC3">
        <w:rPr>
          <w:rStyle w:val="StyleUnderline"/>
          <w:sz w:val="26"/>
          <w:szCs w:val="26"/>
        </w:rPr>
        <w:t>.</w:t>
      </w:r>
      <w:r w:rsidRPr="00462CC3">
        <w:rPr>
          <w:sz w:val="16"/>
          <w:szCs w:val="26"/>
        </w:rPr>
        <w:t xml:space="preserve"> The New Space Frontier What happens in space in the next few decades, plus corresponding new information technologies and advanced robotics, will change our world forever. These changes will </w:t>
      </w:r>
      <w:proofErr w:type="spellStart"/>
      <w:r w:rsidRPr="00462CC3">
        <w:rPr>
          <w:sz w:val="16"/>
          <w:szCs w:val="26"/>
        </w:rPr>
        <w:t>redefi</w:t>
      </w:r>
      <w:proofErr w:type="spellEnd"/>
      <w:r w:rsidRPr="00462CC3">
        <w:rPr>
          <w:sz w:val="16"/>
          <w:szCs w:val="2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462CC3">
        <w:rPr>
          <w:sz w:val="16"/>
          <w:szCs w:val="26"/>
        </w:rPr>
        <w:t>communications</w:t>
      </w:r>
      <w:proofErr w:type="gramEnd"/>
      <w:r w:rsidRPr="00462CC3">
        <w:rPr>
          <w:sz w:val="16"/>
          <w:szCs w:val="26"/>
        </w:rPr>
        <w:t xml:space="preserve"> and the Internet, then read this book. There are truly riches in the skies.</w:t>
      </w:r>
      <w:r w:rsidRPr="00462CC3">
        <w:rPr>
          <w:rStyle w:val="StyleUnderline"/>
          <w:sz w:val="26"/>
          <w:szCs w:val="26"/>
        </w:rPr>
        <w:t xml:space="preserve"> Near-Earth asteroids </w:t>
      </w:r>
      <w:r w:rsidRPr="00462CC3">
        <w:rPr>
          <w:sz w:val="16"/>
          <w:szCs w:val="26"/>
        </w:rPr>
        <w:t>largely</w:t>
      </w:r>
      <w:r w:rsidRPr="00462CC3">
        <w:rPr>
          <w:rStyle w:val="StyleUnderline"/>
          <w:sz w:val="26"/>
          <w:szCs w:val="26"/>
        </w:rPr>
        <w:t xml:space="preserve"> composed of platinum and </w:t>
      </w:r>
      <w:r w:rsidRPr="00462CC3">
        <w:rPr>
          <w:rStyle w:val="Emphasis"/>
          <w:sz w:val="26"/>
          <w:szCs w:val="26"/>
        </w:rPr>
        <w:t>rare earth metals</w:t>
      </w:r>
      <w:r w:rsidRPr="00462CC3">
        <w:rPr>
          <w:rStyle w:val="StyleUnderline"/>
          <w:sz w:val="26"/>
          <w:szCs w:val="26"/>
        </w:rPr>
        <w:t xml:space="preserve"> have an incredible value. Helium-3 isotopes </w:t>
      </w:r>
      <w:r w:rsidRPr="00462CC3">
        <w:rPr>
          <w:sz w:val="16"/>
          <w:szCs w:val="26"/>
        </w:rPr>
        <w:t>accessible in outer</w:t>
      </w:r>
      <w:r w:rsidRPr="00462CC3">
        <w:rPr>
          <w:rStyle w:val="StyleUnderline"/>
          <w:sz w:val="26"/>
          <w:szCs w:val="26"/>
        </w:rPr>
        <w:t xml:space="preserve"> space could provide </w:t>
      </w:r>
      <w:r w:rsidRPr="00462CC3">
        <w:rPr>
          <w:rStyle w:val="Emphasis"/>
          <w:sz w:val="26"/>
          <w:szCs w:val="26"/>
        </w:rPr>
        <w:t>clean and abundant energy</w:t>
      </w:r>
      <w:r w:rsidRPr="00462CC3">
        <w:rPr>
          <w:rStyle w:val="StyleUnderline"/>
          <w:sz w:val="26"/>
          <w:szCs w:val="26"/>
        </w:rPr>
        <w:t xml:space="preserve">. There is </w:t>
      </w:r>
      <w:r w:rsidRPr="00462CC3">
        <w:rPr>
          <w:sz w:val="16"/>
          <w:szCs w:val="26"/>
        </w:rPr>
        <w:t>far</w:t>
      </w:r>
      <w:r w:rsidRPr="00462CC3">
        <w:rPr>
          <w:rStyle w:val="StyleUnderline"/>
          <w:sz w:val="26"/>
          <w:szCs w:val="26"/>
        </w:rPr>
        <w:t xml:space="preserve"> more water in </w:t>
      </w:r>
      <w:r w:rsidRPr="00462CC3">
        <w:rPr>
          <w:sz w:val="16"/>
          <w:szCs w:val="26"/>
        </w:rPr>
        <w:t>outer</w:t>
      </w:r>
      <w:r w:rsidRPr="00462CC3">
        <w:rPr>
          <w:rStyle w:val="StyleUnderline"/>
          <w:sz w:val="26"/>
          <w:szCs w:val="26"/>
        </w:rPr>
        <w:t xml:space="preserve"> space than </w:t>
      </w:r>
      <w:r w:rsidRPr="00462CC3">
        <w:rPr>
          <w:sz w:val="16"/>
          <w:szCs w:val="26"/>
        </w:rPr>
        <w:t>is</w:t>
      </w:r>
      <w:r w:rsidRPr="00462CC3">
        <w:rPr>
          <w:rStyle w:val="StyleUnderline"/>
          <w:sz w:val="26"/>
          <w:szCs w:val="26"/>
        </w:rPr>
        <w:t xml:space="preserve"> in our oceans. </w:t>
      </w:r>
      <w:r w:rsidRPr="00462CC3">
        <w:rPr>
          <w:sz w:val="16"/>
          <w:szCs w:val="26"/>
        </w:rPr>
        <w:t>In the pages that follow we will explain the potential for a cosmic shift in our global economy, our ecology, and our commercial and legal systems.</w:t>
      </w:r>
      <w:r w:rsidRPr="00462CC3">
        <w:rPr>
          <w:rStyle w:val="StyleUnderline"/>
          <w:sz w:val="26"/>
          <w:szCs w:val="26"/>
        </w:rPr>
        <w:t xml:space="preserve"> These can take place by the end of this century. </w:t>
      </w:r>
      <w:r w:rsidRPr="00462CC3">
        <w:rPr>
          <w:sz w:val="16"/>
          <w:szCs w:val="26"/>
        </w:rPr>
        <w:t xml:space="preserve">And </w:t>
      </w:r>
      <w:r w:rsidRPr="00462CC3">
        <w:rPr>
          <w:rStyle w:val="StyleUnderline"/>
          <w:sz w:val="26"/>
          <w:szCs w:val="26"/>
        </w:rPr>
        <w:t>if these changes do not take place we will be in trouble.</w:t>
      </w:r>
      <w:r w:rsidRPr="00462CC3">
        <w:rPr>
          <w:sz w:val="16"/>
          <w:szCs w:val="26"/>
        </w:rPr>
        <w:t xml:space="preserve"> Our conventional </w:t>
      </w:r>
      <w:proofErr w:type="spellStart"/>
      <w:r w:rsidRPr="00462CC3">
        <w:rPr>
          <w:sz w:val="16"/>
          <w:szCs w:val="26"/>
        </w:rPr>
        <w:t>petro</w:t>
      </w:r>
      <w:proofErr w:type="spellEnd"/>
      <w:r w:rsidRPr="00462CC3">
        <w:rPr>
          <w:sz w:val="16"/>
          <w:szCs w:val="2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462CC3">
        <w:rPr>
          <w:rStyle w:val="StyleUnderline"/>
          <w:sz w:val="26"/>
          <w:szCs w:val="26"/>
        </w:rPr>
        <w:t xml:space="preserve">the struggle between “haves” and “have nots” will grow increasingly </w:t>
      </w:r>
      <w:r w:rsidRPr="00462CC3">
        <w:rPr>
          <w:rStyle w:val="Emphasis"/>
          <w:sz w:val="26"/>
          <w:szCs w:val="26"/>
        </w:rPr>
        <w:t>ugly</w:t>
      </w:r>
      <w:r w:rsidRPr="00462CC3">
        <w:rPr>
          <w:rStyle w:val="StyleUnderline"/>
          <w:sz w:val="26"/>
          <w:szCs w:val="26"/>
        </w:rPr>
        <w:t xml:space="preserve">. A lack of affordable and readily available </w:t>
      </w:r>
      <w:r w:rsidRPr="00462CC3">
        <w:rPr>
          <w:rStyle w:val="Emphasis"/>
          <w:sz w:val="26"/>
          <w:szCs w:val="26"/>
        </w:rPr>
        <w:t>water</w:t>
      </w:r>
      <w:r w:rsidRPr="00462CC3">
        <w:rPr>
          <w:rStyle w:val="StyleUnderline"/>
          <w:sz w:val="26"/>
          <w:szCs w:val="26"/>
        </w:rPr>
        <w:t xml:space="preserve">, natural </w:t>
      </w:r>
      <w:r w:rsidRPr="00462CC3">
        <w:rPr>
          <w:rStyle w:val="Emphasis"/>
          <w:sz w:val="26"/>
          <w:szCs w:val="26"/>
        </w:rPr>
        <w:t>resources</w:t>
      </w:r>
      <w:r w:rsidRPr="00462CC3">
        <w:rPr>
          <w:rStyle w:val="StyleUnderline"/>
          <w:sz w:val="26"/>
          <w:szCs w:val="26"/>
        </w:rPr>
        <w:t xml:space="preserve">, </w:t>
      </w:r>
      <w:r w:rsidRPr="00462CC3">
        <w:rPr>
          <w:rStyle w:val="Emphasis"/>
          <w:sz w:val="26"/>
          <w:szCs w:val="26"/>
        </w:rPr>
        <w:t>food</w:t>
      </w:r>
      <w:r w:rsidRPr="00462CC3">
        <w:rPr>
          <w:rStyle w:val="StyleUnderline"/>
          <w:sz w:val="26"/>
          <w:szCs w:val="26"/>
        </w:rPr>
        <w:t xml:space="preserve">, </w:t>
      </w:r>
      <w:r w:rsidRPr="00462CC3">
        <w:rPr>
          <w:rStyle w:val="Emphasis"/>
          <w:sz w:val="26"/>
          <w:szCs w:val="26"/>
        </w:rPr>
        <w:t>health care</w:t>
      </w:r>
      <w:r w:rsidRPr="00462CC3">
        <w:rPr>
          <w:rStyle w:val="StyleUnderline"/>
          <w:sz w:val="26"/>
          <w:szCs w:val="26"/>
        </w:rPr>
        <w:t xml:space="preserve"> and medical supplies, plus systematic threats to </w:t>
      </w:r>
      <w:r w:rsidRPr="00462CC3">
        <w:rPr>
          <w:rStyle w:val="Emphasis"/>
          <w:sz w:val="26"/>
          <w:szCs w:val="26"/>
        </w:rPr>
        <w:t>urban security</w:t>
      </w:r>
      <w:r w:rsidRPr="00462CC3">
        <w:rPr>
          <w:rStyle w:val="StyleUnderline"/>
          <w:sz w:val="26"/>
          <w:szCs w:val="26"/>
        </w:rPr>
        <w:t xml:space="preserve"> and </w:t>
      </w:r>
      <w:r w:rsidRPr="00462CC3">
        <w:rPr>
          <w:rStyle w:val="Emphasis"/>
          <w:sz w:val="26"/>
          <w:szCs w:val="26"/>
        </w:rPr>
        <w:t>systemic war</w:t>
      </w:r>
      <w:r w:rsidRPr="00462CC3">
        <w:rPr>
          <w:rStyle w:val="StyleUnderline"/>
          <w:sz w:val="26"/>
          <w:szCs w:val="26"/>
        </w:rPr>
        <w:t xml:space="preserve">fare are the alternatives to astral abundance. </w:t>
      </w:r>
      <w:r w:rsidRPr="00462CC3">
        <w:rPr>
          <w:sz w:val="16"/>
          <w:szCs w:val="26"/>
        </w:rPr>
        <w:t xml:space="preserve">The choices between astral abundance and a downward spiral in global standards of living are stark. </w:t>
      </w:r>
      <w:r w:rsidRPr="00462CC3">
        <w:rPr>
          <w:rStyle w:val="StyleUnderline"/>
          <w:sz w:val="26"/>
          <w:szCs w:val="26"/>
        </w:rPr>
        <w:t xml:space="preserve">Within the </w:t>
      </w:r>
      <w:r w:rsidRPr="00462CC3">
        <w:rPr>
          <w:rStyle w:val="Emphasis"/>
          <w:sz w:val="26"/>
          <w:szCs w:val="26"/>
        </w:rPr>
        <w:t>next few decades</w:t>
      </w:r>
      <w:r w:rsidRPr="00462CC3">
        <w:rPr>
          <w:rStyle w:val="StyleUnderline"/>
          <w:sz w:val="26"/>
          <w:szCs w:val="26"/>
        </w:rPr>
        <w:t xml:space="preserve"> these problems will be increasingly real.</w:t>
      </w:r>
      <w:r w:rsidRPr="00462CC3">
        <w:rPr>
          <w:sz w:val="16"/>
          <w:szCs w:val="26"/>
        </w:rPr>
        <w:t xml:space="preserve"> By then </w:t>
      </w:r>
      <w:r w:rsidRPr="00462CC3">
        <w:rPr>
          <w:rStyle w:val="StyleUnderline"/>
          <w:sz w:val="26"/>
          <w:szCs w:val="26"/>
        </w:rPr>
        <w:t xml:space="preserve">the world may almost be </w:t>
      </w:r>
      <w:r w:rsidRPr="00462CC3">
        <w:rPr>
          <w:rStyle w:val="Emphasis"/>
          <w:sz w:val="26"/>
          <w:szCs w:val="26"/>
        </w:rPr>
        <w:t>begging</w:t>
      </w:r>
      <w:r w:rsidRPr="00462CC3">
        <w:rPr>
          <w:rStyle w:val="StyleUnderline"/>
          <w:sz w:val="26"/>
          <w:szCs w:val="26"/>
        </w:rPr>
        <w:t xml:space="preserve"> for new, out of- the-box thinking. </w:t>
      </w:r>
      <w:r w:rsidRPr="00462CC3">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618DD76" w14:textId="77777777" w:rsidR="000B4332" w:rsidRPr="00462CC3" w:rsidRDefault="000B4332" w:rsidP="000B4332"/>
    <w:p w14:paraId="38E0BA5A" w14:textId="4A8BB652" w:rsidR="00DC2069" w:rsidRPr="00462CC3" w:rsidRDefault="00DC2069" w:rsidP="00DC2069">
      <w:pPr>
        <w:pStyle w:val="Heading2"/>
      </w:pPr>
      <w:r w:rsidRPr="00462CC3">
        <w:lastRenderedPageBreak/>
        <w:t>CASE</w:t>
      </w:r>
    </w:p>
    <w:p w14:paraId="6CDE31E4" w14:textId="08E3812B" w:rsidR="000B4332" w:rsidRPr="00462CC3" w:rsidRDefault="000B4332" w:rsidP="000B4332">
      <w:pPr>
        <w:pStyle w:val="Heading3"/>
      </w:pPr>
      <w:r w:rsidRPr="00462CC3">
        <w:lastRenderedPageBreak/>
        <w:t>CAP</w:t>
      </w:r>
    </w:p>
    <w:p w14:paraId="19A30B93" w14:textId="77777777" w:rsidR="00DC2069" w:rsidRPr="00462CC3" w:rsidRDefault="00DC2069" w:rsidP="00DC2069">
      <w:pPr>
        <w:pStyle w:val="Heading4"/>
        <w:rPr>
          <w:rStyle w:val="Style13ptBold"/>
          <w:b/>
        </w:rPr>
      </w:pPr>
      <w:r w:rsidRPr="00462CC3">
        <w:rPr>
          <w:rStyle w:val="Style13ptBold"/>
          <w:b/>
        </w:rPr>
        <w:t>Capitalism is inevitable, adaptive, and alternatives are comparatively worse.</w:t>
      </w:r>
    </w:p>
    <w:p w14:paraId="1EFFC545" w14:textId="77777777" w:rsidR="00DC2069" w:rsidRPr="00462CC3" w:rsidRDefault="00462CC3" w:rsidP="00DC2069">
      <w:pPr>
        <w:spacing w:line="240" w:lineRule="auto"/>
        <w:rPr>
          <w:sz w:val="16"/>
          <w:szCs w:val="26"/>
        </w:rPr>
      </w:pPr>
      <w:hyperlink r:id="rId19" w:tgtFrame="_blank" w:history="1">
        <w:r w:rsidR="00DC2069" w:rsidRPr="00462CC3">
          <w:rPr>
            <w:rStyle w:val="Style13ptBold"/>
            <w:szCs w:val="26"/>
            <w:u w:val="single"/>
          </w:rPr>
          <w:t>Meltzer</w:t>
        </w:r>
      </w:hyperlink>
      <w:r w:rsidR="00DC2069" w:rsidRPr="00462CC3">
        <w:rPr>
          <w:rStyle w:val="Style13ptBold"/>
          <w:szCs w:val="26"/>
          <w:u w:val="single"/>
        </w:rPr>
        <w:t xml:space="preserve"> 09</w:t>
      </w:r>
      <w:r w:rsidR="00DC2069" w:rsidRPr="00462CC3">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20" w:history="1">
        <w:r w:rsidR="00DC2069" w:rsidRPr="00462CC3">
          <w:rPr>
            <w:rStyle w:val="Hyperlink"/>
            <w:sz w:val="16"/>
            <w:szCs w:val="26"/>
          </w:rPr>
          <w:t>http://hiram7.wordpress.com/2009/03/12/there-is-no-better-alternative-than-capitalism/)//</w:t>
        </w:r>
      </w:hyperlink>
      <w:r w:rsidR="00DC2069" w:rsidRPr="00462CC3">
        <w:rPr>
          <w:sz w:val="16"/>
          <w:szCs w:val="26"/>
        </w:rPr>
        <w:t xml:space="preserve"> </w:t>
      </w:r>
    </w:p>
    <w:p w14:paraId="553FAAC0" w14:textId="77777777" w:rsidR="00DC2069" w:rsidRPr="00462CC3" w:rsidRDefault="00DC2069" w:rsidP="00DC2069">
      <w:pPr>
        <w:spacing w:line="240" w:lineRule="auto"/>
        <w:rPr>
          <w:rStyle w:val="StyleUnderline"/>
          <w:sz w:val="26"/>
          <w:szCs w:val="26"/>
        </w:rPr>
      </w:pPr>
      <w:r w:rsidRPr="00462CC3">
        <w:rPr>
          <w:rStyle w:val="StyleUnderline"/>
          <w:b/>
          <w:sz w:val="26"/>
          <w:szCs w:val="26"/>
        </w:rPr>
        <w:t>There is no better alternative than capitalism</w:t>
      </w:r>
      <w:r w:rsidRPr="00462CC3">
        <w:rPr>
          <w:sz w:val="16"/>
          <w:szCs w:val="26"/>
        </w:rPr>
        <w:t xml:space="preserve"> as a social system </w:t>
      </w:r>
      <w:r w:rsidRPr="00462CC3">
        <w:rPr>
          <w:rStyle w:val="StyleUnderline"/>
          <w:b/>
          <w:sz w:val="26"/>
          <w:szCs w:val="26"/>
        </w:rPr>
        <w:t>for providing growth and personal freedom. The alternatives offer less freedom and lower growth. The “better alternatives” that people imagine are almost always someone’s idea of utopia</w:t>
      </w:r>
      <w:r w:rsidRPr="00462CC3">
        <w:rPr>
          <w:rStyle w:val="StyleUnderline"/>
          <w:sz w:val="16"/>
          <w:szCs w:val="26"/>
          <w:u w:val="none"/>
        </w:rPr>
        <w:t xml:space="preserve">. </w:t>
      </w:r>
      <w:r w:rsidRPr="00462CC3">
        <w:rPr>
          <w:sz w:val="16"/>
          <w:szCs w:val="26"/>
        </w:rPr>
        <w:t xml:space="preserve">Libraries are full of books on utopia. </w:t>
      </w:r>
      <w:r w:rsidRPr="00462CC3">
        <w:rPr>
          <w:rStyle w:val="StyleUnderline"/>
          <w:b/>
          <w:sz w:val="26"/>
          <w:szCs w:val="26"/>
        </w:rPr>
        <w:t>Those that have been tried have not survived</w:t>
      </w:r>
      <w:r w:rsidRPr="00462CC3">
        <w:rPr>
          <w:b/>
          <w:sz w:val="16"/>
          <w:szCs w:val="26"/>
        </w:rPr>
        <w:t xml:space="preserve"> </w:t>
      </w:r>
      <w:r w:rsidRPr="00462CC3">
        <w:rPr>
          <w:sz w:val="16"/>
          <w:szCs w:val="26"/>
        </w:rPr>
        <w:t xml:space="preserve">or flourished. </w:t>
      </w:r>
      <w:r w:rsidRPr="00462CC3">
        <w:rPr>
          <w:rStyle w:val="StyleUnderline"/>
          <w:b/>
          <w:sz w:val="26"/>
          <w:szCs w:val="26"/>
        </w:rPr>
        <w:t>The most common reason for failure is that one person or group’s utopian ideal is unsatisfactory for others</w:t>
      </w:r>
      <w:r w:rsidRPr="00462CC3">
        <w:rPr>
          <w:sz w:val="16"/>
          <w:szCs w:val="26"/>
        </w:rPr>
        <w:t xml:space="preserve"> who live subject to its rules. Either the rules </w:t>
      </w:r>
      <w:proofErr w:type="gramStart"/>
      <w:r w:rsidRPr="00462CC3">
        <w:rPr>
          <w:sz w:val="16"/>
          <w:szCs w:val="26"/>
        </w:rPr>
        <w:t>change</w:t>
      </w:r>
      <w:proofErr w:type="gramEnd"/>
      <w:r w:rsidRPr="00462CC3">
        <w:rPr>
          <w:sz w:val="16"/>
          <w:szCs w:val="26"/>
        </w:rPr>
        <w:t xml:space="preserve"> or they are enforced by authorities. Capitalism, particularly democratic capitalism, includes the means for orderly change. </w:t>
      </w:r>
      <w:r w:rsidRPr="00462CC3">
        <w:rPr>
          <w:rStyle w:val="StyleUnderline"/>
          <w:b/>
          <w:sz w:val="26"/>
          <w:szCs w:val="26"/>
        </w:rPr>
        <w:t>Critics of capitalism look for viable alternatives to support</w:t>
      </w:r>
      <w:r w:rsidRPr="00462CC3">
        <w:rPr>
          <w:rStyle w:val="StyleUnderline"/>
          <w:b/>
          <w:sz w:val="16"/>
          <w:szCs w:val="26"/>
          <w:u w:val="none"/>
        </w:rPr>
        <w:t xml:space="preserve">. </w:t>
      </w:r>
      <w:r w:rsidRPr="00462CC3">
        <w:rPr>
          <w:rStyle w:val="StyleUnderline"/>
          <w:b/>
          <w:sz w:val="26"/>
          <w:szCs w:val="26"/>
        </w:rPr>
        <w:t>They do not recognize that</w:t>
      </w:r>
      <w:r w:rsidRPr="00462CC3">
        <w:rPr>
          <w:sz w:val="16"/>
          <w:szCs w:val="26"/>
        </w:rPr>
        <w:t xml:space="preserve">, unlike Socialism, </w:t>
      </w:r>
      <w:r w:rsidRPr="00462CC3">
        <w:rPr>
          <w:rStyle w:val="StyleUnderline"/>
          <w:b/>
          <w:sz w:val="26"/>
          <w:szCs w:val="26"/>
        </w:rPr>
        <w:t>capitalism is adaptive, not rigid. Private ownership of the means of production flourishes in many different cultures</w:t>
      </w:r>
      <w:r w:rsidRPr="00462CC3">
        <w:rPr>
          <w:rStyle w:val="StyleUnderline"/>
          <w:sz w:val="16"/>
          <w:szCs w:val="26"/>
          <w:u w:val="none"/>
        </w:rPr>
        <w:t>.</w:t>
      </w:r>
      <w:r w:rsidRPr="00462CC3">
        <w:rPr>
          <w:sz w:val="16"/>
          <w:szCs w:val="26"/>
        </w:rPr>
        <w:t xml:space="preserve"> Recently </w:t>
      </w:r>
      <w:r w:rsidRPr="00462CC3">
        <w:rPr>
          <w:rStyle w:val="StyleUnderline"/>
          <w:b/>
          <w:sz w:val="26"/>
          <w:szCs w:val="26"/>
        </w:rPr>
        <w:t>critics of capitalism discovered the success of Chinese capitalism as an alternative to American capitalism. Its main feature is mercantilist policies supported by rigid controls on capital</w:t>
      </w:r>
      <w:r w:rsidRPr="00462CC3">
        <w:rPr>
          <w:rStyle w:val="StyleUnderline"/>
          <w:sz w:val="26"/>
          <w:szCs w:val="26"/>
        </w:rPr>
        <w:t>.</w:t>
      </w:r>
      <w:r w:rsidRPr="00462CC3">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462CC3">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7EC9AA9B" w14:textId="77777777" w:rsidR="00DC2069" w:rsidRPr="00462CC3" w:rsidRDefault="00DC2069" w:rsidP="00DC2069"/>
    <w:p w14:paraId="2FD9D46A" w14:textId="77777777" w:rsidR="00DC2069" w:rsidRPr="00462CC3" w:rsidRDefault="00DC2069" w:rsidP="00DC2069">
      <w:pPr>
        <w:pStyle w:val="Heading4"/>
      </w:pPr>
      <w:r w:rsidRPr="00462CC3">
        <w:t xml:space="preserve">Capitalist growth is </w:t>
      </w:r>
      <w:r w:rsidRPr="00462CC3">
        <w:rPr>
          <w:u w:val="single"/>
        </w:rPr>
        <w:t>sustainable</w:t>
      </w:r>
      <w:r w:rsidRPr="00462CC3">
        <w:t xml:space="preserve">. </w:t>
      </w:r>
    </w:p>
    <w:p w14:paraId="52B6AFDD" w14:textId="77777777" w:rsidR="00DC2069" w:rsidRPr="00462CC3" w:rsidRDefault="00DC2069" w:rsidP="00DC2069">
      <w:pPr>
        <w:rPr>
          <w:sz w:val="16"/>
          <w:szCs w:val="26"/>
        </w:rPr>
      </w:pPr>
      <w:r w:rsidRPr="00462CC3">
        <w:rPr>
          <w:sz w:val="16"/>
          <w:szCs w:val="26"/>
        </w:rPr>
        <w:t xml:space="preserve">Rune </w:t>
      </w:r>
      <w:proofErr w:type="spellStart"/>
      <w:r w:rsidRPr="00462CC3">
        <w:rPr>
          <w:b/>
          <w:szCs w:val="26"/>
          <w:u w:val="single"/>
        </w:rPr>
        <w:t>Westergård</w:t>
      </w:r>
      <w:proofErr w:type="spellEnd"/>
      <w:r w:rsidRPr="00462CC3">
        <w:rPr>
          <w:b/>
          <w:szCs w:val="26"/>
          <w:u w:val="single"/>
        </w:rPr>
        <w:t xml:space="preserve"> 18</w:t>
      </w:r>
      <w:r w:rsidRPr="00462CC3">
        <w:rPr>
          <w:sz w:val="16"/>
          <w:szCs w:val="26"/>
        </w:rPr>
        <w:t xml:space="preserve">. Entrepreneur, Engineer and Author, founder of the technical consulting company CITEC. 2018. “Real and Imagined Threats.” One Planet Is Enough, Springer International Publishing, pp. 71–80. </w:t>
      </w:r>
      <w:proofErr w:type="spellStart"/>
      <w:r w:rsidRPr="00462CC3">
        <w:rPr>
          <w:sz w:val="16"/>
          <w:szCs w:val="26"/>
        </w:rPr>
        <w:t>CrossRef</w:t>
      </w:r>
      <w:proofErr w:type="spellEnd"/>
      <w:r w:rsidRPr="00462CC3">
        <w:rPr>
          <w:sz w:val="16"/>
          <w:szCs w:val="26"/>
        </w:rPr>
        <w:t>, doi:10.1007/978-3-319-60913-3_7.</w:t>
      </w:r>
    </w:p>
    <w:p w14:paraId="45858FF5" w14:textId="77777777" w:rsidR="00DC2069" w:rsidRPr="00462CC3" w:rsidRDefault="00DC2069" w:rsidP="00DC2069">
      <w:pPr>
        <w:rPr>
          <w:rStyle w:val="StyleUnderline"/>
          <w:sz w:val="26"/>
          <w:szCs w:val="26"/>
        </w:rPr>
      </w:pPr>
      <w:r w:rsidRPr="00462CC3">
        <w:rPr>
          <w:sz w:val="16"/>
          <w:szCs w:val="26"/>
        </w:rPr>
        <w:t xml:space="preserve">Threatening reports about our ability to create disasters and even exterminate ourselves are not a new idea. A standard example is the British national economist Thomas </w:t>
      </w:r>
      <w:r w:rsidRPr="00462CC3">
        <w:rPr>
          <w:rStyle w:val="Emphasis"/>
          <w:sz w:val="26"/>
          <w:szCs w:val="26"/>
        </w:rPr>
        <w:t>Malthus</w:t>
      </w:r>
      <w:r w:rsidRPr="00462CC3">
        <w:rPr>
          <w:sz w:val="16"/>
          <w:szCs w:val="26"/>
        </w:rPr>
        <w:t xml:space="preserve"> in the early 19th century, who </w:t>
      </w:r>
      <w:r w:rsidRPr="00462CC3">
        <w:rPr>
          <w:rStyle w:val="StyleUnderline"/>
          <w:sz w:val="26"/>
          <w:szCs w:val="26"/>
        </w:rPr>
        <w:t>predicted that population growth would come to a halt because of starvation</w:t>
      </w:r>
      <w:r w:rsidRPr="00462CC3">
        <w:rPr>
          <w:sz w:val="16"/>
          <w:szCs w:val="26"/>
        </w:rPr>
        <w:t xml:space="preserve">. Malthus </w:t>
      </w:r>
      <w:r w:rsidRPr="00462CC3">
        <w:rPr>
          <w:rStyle w:val="StyleUnderline"/>
          <w:sz w:val="26"/>
          <w:szCs w:val="26"/>
        </w:rPr>
        <w:t>calculated that the available food in the world couldn’t feed more than one billion people</w:t>
      </w:r>
      <w:r w:rsidRPr="00462CC3">
        <w:rPr>
          <w:sz w:val="16"/>
          <w:szCs w:val="26"/>
        </w:rPr>
        <w:t xml:space="preserve">. He extrapolated the development from a still picture of his own time and couldn’t fathom that food production would increase tremendously thanks to new knowledge and technology. </w:t>
      </w:r>
      <w:r w:rsidRPr="00462CC3">
        <w:rPr>
          <w:rStyle w:val="StyleUnderline"/>
          <w:sz w:val="26"/>
          <w:szCs w:val="26"/>
        </w:rPr>
        <w:t xml:space="preserve">Our present food production is sufficient for </w:t>
      </w:r>
      <w:r w:rsidRPr="00462CC3">
        <w:rPr>
          <w:rStyle w:val="Emphasis"/>
          <w:sz w:val="26"/>
          <w:szCs w:val="26"/>
        </w:rPr>
        <w:t>seven times as many</w:t>
      </w:r>
      <w:r w:rsidRPr="00462CC3">
        <w:rPr>
          <w:sz w:val="16"/>
          <w:szCs w:val="26"/>
        </w:rPr>
        <w:t xml:space="preserve">. Malthus didn’t pay attention to the fact that we live in a continuously changing </w:t>
      </w:r>
      <w:proofErr w:type="spellStart"/>
      <w:r w:rsidRPr="00462CC3">
        <w:rPr>
          <w:sz w:val="16"/>
          <w:szCs w:val="26"/>
        </w:rPr>
        <w:t>civilisation</w:t>
      </w:r>
      <w:proofErr w:type="spellEnd"/>
      <w:r w:rsidRPr="00462CC3">
        <w:rPr>
          <w:sz w:val="16"/>
          <w:szCs w:val="26"/>
        </w:rPr>
        <w:t xml:space="preserve">, and the same kind of miscalculations are still made today. There are people who have even achieved the status of media superstars by presenting various dystopias and catastrophe scenarios. As early as 1968, Professor Paul </w:t>
      </w:r>
      <w:proofErr w:type="spellStart"/>
      <w:r w:rsidRPr="00462CC3">
        <w:rPr>
          <w:rStyle w:val="Emphasis"/>
          <w:sz w:val="26"/>
          <w:szCs w:val="26"/>
        </w:rPr>
        <w:t>Erlichs</w:t>
      </w:r>
      <w:proofErr w:type="spellEnd"/>
      <w:r w:rsidRPr="00462CC3">
        <w:rPr>
          <w:sz w:val="16"/>
          <w:szCs w:val="26"/>
        </w:rPr>
        <w:t xml:space="preserve"> at Stanford University </w:t>
      </w:r>
      <w:r w:rsidRPr="00462CC3">
        <w:rPr>
          <w:rStyle w:val="StyleUnderline"/>
          <w:sz w:val="26"/>
          <w:szCs w:val="26"/>
        </w:rPr>
        <w:t>published the</w:t>
      </w:r>
      <w:r w:rsidRPr="00462CC3">
        <w:rPr>
          <w:sz w:val="16"/>
          <w:szCs w:val="26"/>
        </w:rPr>
        <w:t xml:space="preserve"> </w:t>
      </w:r>
      <w:r w:rsidRPr="00462CC3">
        <w:rPr>
          <w:sz w:val="16"/>
          <w:szCs w:val="26"/>
        </w:rPr>
        <w:lastRenderedPageBreak/>
        <w:t xml:space="preserve">bestseller The </w:t>
      </w:r>
      <w:r w:rsidRPr="00462CC3">
        <w:rPr>
          <w:rStyle w:val="Emphasis"/>
          <w:sz w:val="26"/>
          <w:szCs w:val="26"/>
        </w:rPr>
        <w:t>Population Bomb</w:t>
      </w:r>
      <w:r w:rsidRPr="00462CC3">
        <w:rPr>
          <w:sz w:val="16"/>
          <w:szCs w:val="26"/>
        </w:rPr>
        <w:t xml:space="preserve">, </w:t>
      </w:r>
      <w:r w:rsidRPr="00462CC3">
        <w:rPr>
          <w:rStyle w:val="StyleUnderline"/>
          <w:sz w:val="26"/>
          <w:szCs w:val="26"/>
        </w:rPr>
        <w:t xml:space="preserve">where he predicted that an imminent population explosion would result in hundreds of millions of </w:t>
      </w:r>
      <w:r w:rsidRPr="00462CC3">
        <w:rPr>
          <w:rStyle w:val="Emphasis"/>
          <w:sz w:val="26"/>
          <w:szCs w:val="26"/>
        </w:rPr>
        <w:t>death</w:t>
      </w:r>
      <w:r w:rsidRPr="00462CC3">
        <w:rPr>
          <w:rStyle w:val="StyleUnderline"/>
          <w:sz w:val="26"/>
          <w:szCs w:val="26"/>
        </w:rPr>
        <w:t>s by starvation</w:t>
      </w:r>
      <w:r w:rsidRPr="00462CC3">
        <w:rPr>
          <w:sz w:val="16"/>
          <w:szCs w:val="26"/>
        </w:rPr>
        <w:t xml:space="preserve"> in the 1970s and 80s. Basically, he made the same mistake as Malthus, </w:t>
      </w:r>
      <w:proofErr w:type="gramStart"/>
      <w:r w:rsidRPr="00462CC3">
        <w:rPr>
          <w:sz w:val="16"/>
          <w:szCs w:val="26"/>
        </w:rPr>
        <w:t>i.e.</w:t>
      </w:r>
      <w:proofErr w:type="gramEnd"/>
      <w:r w:rsidRPr="00462CC3">
        <w:rPr>
          <w:sz w:val="16"/>
          <w:szCs w:val="26"/>
        </w:rPr>
        <w:t xml:space="preserve"> he treated knowledge and technology as if they were static phenomena. The most widely read environment report in the world, </w:t>
      </w:r>
      <w:r w:rsidRPr="00462CC3">
        <w:rPr>
          <w:rStyle w:val="Emphasis"/>
          <w:sz w:val="26"/>
          <w:szCs w:val="26"/>
        </w:rPr>
        <w:t>State of the World</w:t>
      </w:r>
      <w:r w:rsidRPr="00462CC3">
        <w:rPr>
          <w:sz w:val="16"/>
          <w:szCs w:val="26"/>
        </w:rPr>
        <w:t xml:space="preserve">, was a loud whistle-blower when it </w:t>
      </w:r>
      <w:r w:rsidRPr="00462CC3">
        <w:rPr>
          <w:rStyle w:val="StyleUnderline"/>
          <w:sz w:val="26"/>
          <w:szCs w:val="26"/>
        </w:rPr>
        <w:t>was</w:t>
      </w:r>
      <w:r w:rsidRPr="00462CC3">
        <w:rPr>
          <w:sz w:val="16"/>
          <w:szCs w:val="26"/>
        </w:rPr>
        <w:t xml:space="preserve"> first </w:t>
      </w:r>
      <w:r w:rsidRPr="00462CC3">
        <w:rPr>
          <w:rStyle w:val="StyleUnderline"/>
          <w:sz w:val="26"/>
          <w:szCs w:val="26"/>
        </w:rPr>
        <w:t>published in the early 1980s</w:t>
      </w:r>
      <w:r w:rsidRPr="00462CC3">
        <w:rPr>
          <w:sz w:val="16"/>
          <w:szCs w:val="26"/>
        </w:rPr>
        <w:t xml:space="preserve">. The Swedish version, </w:t>
      </w:r>
      <w:proofErr w:type="spellStart"/>
      <w:r w:rsidRPr="00462CC3">
        <w:rPr>
          <w:sz w:val="16"/>
          <w:szCs w:val="26"/>
        </w:rPr>
        <w:t>Tillståndet</w:t>
      </w:r>
      <w:proofErr w:type="spellEnd"/>
      <w:r w:rsidRPr="00462CC3">
        <w:rPr>
          <w:sz w:val="16"/>
          <w:szCs w:val="26"/>
        </w:rPr>
        <w:t xml:space="preserve"> </w:t>
      </w:r>
      <w:proofErr w:type="spellStart"/>
      <w:r w:rsidRPr="00462CC3">
        <w:rPr>
          <w:sz w:val="16"/>
          <w:szCs w:val="26"/>
        </w:rPr>
        <w:t>i</w:t>
      </w:r>
      <w:proofErr w:type="spellEnd"/>
      <w:r w:rsidRPr="00462CC3">
        <w:rPr>
          <w:sz w:val="16"/>
          <w:szCs w:val="26"/>
        </w:rPr>
        <w:t xml:space="preserve"> </w:t>
      </w:r>
      <w:proofErr w:type="spellStart"/>
      <w:r w:rsidRPr="00462CC3">
        <w:rPr>
          <w:sz w:val="16"/>
          <w:szCs w:val="26"/>
        </w:rPr>
        <w:t>världen</w:t>
      </w:r>
      <w:proofErr w:type="spellEnd"/>
      <w:r w:rsidRPr="00462CC3">
        <w:rPr>
          <w:sz w:val="16"/>
          <w:szCs w:val="26"/>
        </w:rPr>
        <w:t xml:space="preserve">, was published yearly from 1984 and some years into the 2000s by the </w:t>
      </w:r>
      <w:proofErr w:type="spellStart"/>
      <w:r w:rsidRPr="00462CC3">
        <w:rPr>
          <w:sz w:val="16"/>
          <w:szCs w:val="26"/>
        </w:rPr>
        <w:t>Worldwatch</w:t>
      </w:r>
      <w:proofErr w:type="spellEnd"/>
      <w:r w:rsidRPr="00462CC3">
        <w:rPr>
          <w:sz w:val="16"/>
          <w:szCs w:val="26"/>
        </w:rPr>
        <w:t xml:space="preserve"> Institute Norden; I still have some of the early issues left. </w:t>
      </w:r>
      <w:r w:rsidRPr="00462CC3">
        <w:rPr>
          <w:rStyle w:val="StyleUnderline"/>
          <w:sz w:val="26"/>
          <w:szCs w:val="26"/>
        </w:rPr>
        <w:t xml:space="preserve">This report contains many valuable observations and suggestions, but also several </w:t>
      </w:r>
      <w:r w:rsidRPr="00462CC3">
        <w:rPr>
          <w:rStyle w:val="Emphasis"/>
          <w:sz w:val="26"/>
          <w:szCs w:val="26"/>
        </w:rPr>
        <w:t>basic analytical mistakes</w:t>
      </w:r>
      <w:r w:rsidRPr="00462CC3">
        <w:rPr>
          <w:sz w:val="16"/>
          <w:szCs w:val="26"/>
        </w:rPr>
        <w:t xml:space="preserve">. In other words, </w:t>
      </w:r>
      <w:r w:rsidRPr="00462CC3">
        <w:rPr>
          <w:rStyle w:val="StyleUnderline"/>
          <w:sz w:val="26"/>
          <w:szCs w:val="26"/>
        </w:rPr>
        <w:t xml:space="preserve">it acts as an eye-opener, but it suffers from being </w:t>
      </w:r>
      <w:r w:rsidRPr="00462CC3">
        <w:rPr>
          <w:rStyle w:val="Emphasis"/>
          <w:sz w:val="26"/>
          <w:szCs w:val="26"/>
        </w:rPr>
        <w:t>tainted by political ideology</w:t>
      </w:r>
      <w:r w:rsidRPr="00462CC3">
        <w:rPr>
          <w:rStyle w:val="StyleUnderline"/>
          <w:sz w:val="26"/>
          <w:szCs w:val="26"/>
        </w:rPr>
        <w:t xml:space="preserve">. </w:t>
      </w:r>
      <w:r w:rsidRPr="00462CC3">
        <w:rPr>
          <w:sz w:val="16"/>
          <w:szCs w:val="26"/>
        </w:rPr>
        <w:t xml:space="preserve">Its main weakness is that </w:t>
      </w:r>
      <w:r w:rsidRPr="00462CC3">
        <w:rPr>
          <w:rStyle w:val="StyleUnderline"/>
          <w:sz w:val="26"/>
          <w:szCs w:val="26"/>
        </w:rPr>
        <w:t xml:space="preserve">it doesn’t take the </w:t>
      </w:r>
      <w:r w:rsidRPr="00462CC3">
        <w:rPr>
          <w:rStyle w:val="Emphasis"/>
          <w:sz w:val="26"/>
          <w:szCs w:val="26"/>
        </w:rPr>
        <w:t>intrinsic driving forces of progress into account</w:t>
      </w:r>
      <w:r w:rsidRPr="00462CC3">
        <w:rPr>
          <w:rStyle w:val="StyleUnderline"/>
          <w:sz w:val="26"/>
          <w:szCs w:val="26"/>
        </w:rPr>
        <w:t xml:space="preserve">. </w:t>
      </w:r>
      <w:r w:rsidRPr="00462CC3">
        <w:rPr>
          <w:sz w:val="16"/>
          <w:szCs w:val="26"/>
        </w:rPr>
        <w:t xml:space="preserve">State of the World was translated into most major languages and is, as already mentioned, the world’s most widely read environmental report. It has affected us all, </w:t>
      </w:r>
      <w:proofErr w:type="gramStart"/>
      <w:r w:rsidRPr="00462CC3">
        <w:rPr>
          <w:sz w:val="16"/>
          <w:szCs w:val="26"/>
        </w:rPr>
        <w:t>directly</w:t>
      </w:r>
      <w:proofErr w:type="gramEnd"/>
      <w:r w:rsidRPr="00462CC3">
        <w:rPr>
          <w:sz w:val="16"/>
          <w:szCs w:val="26"/>
        </w:rPr>
        <w:t xml:space="preserve">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w:t>
      </w:r>
      <w:proofErr w:type="gramStart"/>
      <w:r w:rsidRPr="00462CC3">
        <w:rPr>
          <w:sz w:val="16"/>
          <w:szCs w:val="26"/>
        </w:rPr>
        <w:t>have to</w:t>
      </w:r>
      <w:proofErr w:type="gramEnd"/>
      <w:r w:rsidRPr="00462CC3">
        <w:rPr>
          <w:sz w:val="16"/>
          <w:szCs w:val="26"/>
        </w:rPr>
        <w:t xml:space="preserve">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462CC3">
        <w:rPr>
          <w:rStyle w:val="Emphasis"/>
          <w:sz w:val="26"/>
          <w:szCs w:val="26"/>
        </w:rPr>
        <w:t>Jackson’s</w:t>
      </w:r>
      <w:r w:rsidRPr="00462CC3">
        <w:rPr>
          <w:sz w:val="16"/>
          <w:szCs w:val="26"/>
        </w:rPr>
        <w:t xml:space="preserve"> </w:t>
      </w:r>
      <w:r w:rsidRPr="00462CC3">
        <w:rPr>
          <w:rStyle w:val="StyleUnderline"/>
          <w:sz w:val="26"/>
          <w:szCs w:val="26"/>
        </w:rPr>
        <w:t>book</w:t>
      </w:r>
      <w:r w:rsidRPr="00462CC3">
        <w:rPr>
          <w:sz w:val="16"/>
          <w:szCs w:val="26"/>
        </w:rPr>
        <w:t xml:space="preserve"> </w:t>
      </w:r>
      <w:r w:rsidRPr="00462CC3">
        <w:rPr>
          <w:rStyle w:val="Emphasis"/>
          <w:sz w:val="26"/>
          <w:szCs w:val="26"/>
        </w:rPr>
        <w:t>Prosperity Without Growth</w:t>
      </w:r>
      <w:r w:rsidRPr="00462CC3">
        <w:rPr>
          <w:sz w:val="16"/>
          <w:szCs w:val="26"/>
        </w:rPr>
        <w:t xml:space="preserve"> from 2009, which is one of the most widely read and frequently quoted works in this area. Tim Jackson, who is an economist and professor in sustainable development, </w:t>
      </w:r>
      <w:r w:rsidRPr="00462CC3">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462CC3">
        <w:rPr>
          <w:sz w:val="16"/>
          <w:szCs w:val="26"/>
        </w:rPr>
        <w:t xml:space="preserve">. In other words, we cannot build our hopes that the economy, </w:t>
      </w:r>
      <w:proofErr w:type="gramStart"/>
      <w:r w:rsidRPr="00462CC3">
        <w:rPr>
          <w:sz w:val="16"/>
          <w:szCs w:val="26"/>
        </w:rPr>
        <w:t>technology</w:t>
      </w:r>
      <w:proofErr w:type="gramEnd"/>
      <w:r w:rsidRPr="00462CC3">
        <w:rPr>
          <w:sz w:val="16"/>
          <w:szCs w:val="26"/>
        </w:rPr>
        <w:t xml:space="preserve">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w:t>
      </w:r>
      <w:proofErr w:type="gramStart"/>
      <w:r w:rsidRPr="00462CC3">
        <w:rPr>
          <w:sz w:val="16"/>
          <w:szCs w:val="26"/>
        </w:rPr>
        <w:t>ruthless</w:t>
      </w:r>
      <w:proofErr w:type="gramEnd"/>
      <w:r w:rsidRPr="00462CC3">
        <w:rPr>
          <w:sz w:val="16"/>
          <w:szCs w:val="26"/>
        </w:rPr>
        <w:t xml:space="preserve"> and ultimately weak creature. </w:t>
      </w:r>
      <w:r w:rsidRPr="00462CC3">
        <w:rPr>
          <w:rStyle w:val="StyleUnderline"/>
          <w:sz w:val="26"/>
          <w:szCs w:val="26"/>
        </w:rPr>
        <w:t xml:space="preserve">This attitude may serve a purpose as an eye-opener. But it is </w:t>
      </w:r>
      <w:r w:rsidRPr="00462CC3">
        <w:rPr>
          <w:rStyle w:val="Emphasis"/>
          <w:sz w:val="26"/>
          <w:szCs w:val="26"/>
        </w:rPr>
        <w:t>not very credible, and it may even be counterproductive</w:t>
      </w:r>
      <w:r w:rsidRPr="00462CC3">
        <w:rPr>
          <w:rStyle w:val="StyleUnderline"/>
          <w:sz w:val="26"/>
          <w:szCs w:val="26"/>
        </w:rPr>
        <w:t xml:space="preserve">. Of course, we can see a lot of problems ahead of us; but to solve them, we need the </w:t>
      </w:r>
      <w:r w:rsidRPr="00462CC3">
        <w:rPr>
          <w:rStyle w:val="Emphasis"/>
          <w:sz w:val="26"/>
          <w:szCs w:val="26"/>
        </w:rPr>
        <w:t>correct diagnostics</w:t>
      </w:r>
      <w:r w:rsidRPr="00462CC3">
        <w:rPr>
          <w:rStyle w:val="StyleUnderline"/>
          <w:sz w:val="26"/>
          <w:szCs w:val="26"/>
        </w:rPr>
        <w:t xml:space="preserve"> instead of </w:t>
      </w:r>
      <w:r w:rsidRPr="00462CC3">
        <w:rPr>
          <w:rStyle w:val="Emphasis"/>
          <w:sz w:val="26"/>
          <w:szCs w:val="26"/>
        </w:rPr>
        <w:t xml:space="preserve">dubious doomsday prophesies. </w:t>
      </w:r>
      <w:r w:rsidRPr="00462CC3">
        <w:rPr>
          <w:sz w:val="16"/>
          <w:szCs w:val="26"/>
        </w:rPr>
        <w:t xml:space="preserve">Focus: The Problem </w:t>
      </w:r>
      <w:r w:rsidRPr="00462CC3">
        <w:rPr>
          <w:rStyle w:val="StyleUnderline"/>
          <w:sz w:val="26"/>
          <w:szCs w:val="26"/>
        </w:rPr>
        <w:t xml:space="preserve">Since the focus of attention is so profoundly fixated on the problems in the climate and environmental debate, the progress </w:t>
      </w:r>
      <w:r w:rsidRPr="00462CC3">
        <w:rPr>
          <w:rStyle w:val="Emphasis"/>
          <w:sz w:val="26"/>
          <w:szCs w:val="26"/>
        </w:rPr>
        <w:t>already made</w:t>
      </w:r>
      <w:r w:rsidRPr="00462CC3">
        <w:rPr>
          <w:sz w:val="16"/>
          <w:szCs w:val="26"/>
        </w:rPr>
        <w:t>—and the opportunities at hand—</w:t>
      </w:r>
      <w:r w:rsidRPr="00462CC3">
        <w:rPr>
          <w:rStyle w:val="StyleUnderline"/>
          <w:sz w:val="26"/>
          <w:szCs w:val="26"/>
        </w:rPr>
        <w:t>are</w:t>
      </w:r>
      <w:r w:rsidRPr="00462CC3">
        <w:rPr>
          <w:sz w:val="16"/>
          <w:szCs w:val="26"/>
        </w:rPr>
        <w:t xml:space="preserve"> often </w:t>
      </w:r>
      <w:r w:rsidRPr="00462CC3">
        <w:rPr>
          <w:rStyle w:val="Emphasis"/>
          <w:sz w:val="26"/>
          <w:szCs w:val="26"/>
        </w:rPr>
        <w:t>overshadowed</w:t>
      </w:r>
      <w:r w:rsidRPr="00462CC3">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w:t>
      </w:r>
      <w:proofErr w:type="spellStart"/>
      <w:r w:rsidRPr="00462CC3">
        <w:rPr>
          <w:sz w:val="16"/>
          <w:szCs w:val="26"/>
        </w:rPr>
        <w:t>Dagens</w:t>
      </w:r>
      <w:proofErr w:type="spellEnd"/>
      <w:r w:rsidRPr="00462CC3">
        <w:rPr>
          <w:sz w:val="16"/>
          <w:szCs w:val="26"/>
        </w:rPr>
        <w:t xml:space="preserve"> </w:t>
      </w:r>
      <w:proofErr w:type="spellStart"/>
      <w:r w:rsidRPr="00462CC3">
        <w:rPr>
          <w:sz w:val="16"/>
          <w:szCs w:val="26"/>
        </w:rPr>
        <w:t>Nyheter</w:t>
      </w:r>
      <w:proofErr w:type="spellEnd"/>
      <w:r w:rsidRPr="00462CC3">
        <w:rPr>
          <w:sz w:val="16"/>
          <w:szCs w:val="26"/>
        </w:rPr>
        <w:t xml:space="preserve">,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w:t>
      </w:r>
      <w:proofErr w:type="spellStart"/>
      <w:r w:rsidRPr="00462CC3">
        <w:rPr>
          <w:sz w:val="16"/>
          <w:szCs w:val="26"/>
        </w:rPr>
        <w:t>very</w:t>
      </w:r>
      <w:proofErr w:type="spellEnd"/>
      <w:r w:rsidRPr="00462CC3">
        <w:rPr>
          <w:sz w:val="16"/>
          <w:szCs w:val="26"/>
        </w:rPr>
        <w:t xml:space="preserve">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462CC3">
        <w:rPr>
          <w:rStyle w:val="StyleUnderline"/>
          <w:sz w:val="26"/>
          <w:szCs w:val="26"/>
        </w:rPr>
        <w:t>progress</w:t>
      </w:r>
      <w:r w:rsidRPr="00462CC3">
        <w:rPr>
          <w:sz w:val="16"/>
          <w:szCs w:val="26"/>
        </w:rPr>
        <w:t xml:space="preserve"> </w:t>
      </w:r>
      <w:r w:rsidRPr="00462CC3">
        <w:rPr>
          <w:rStyle w:val="Emphasis"/>
          <w:sz w:val="26"/>
          <w:szCs w:val="26"/>
        </w:rPr>
        <w:t>pessimists</w:t>
      </w:r>
      <w:r w:rsidRPr="00462CC3">
        <w:rPr>
          <w:sz w:val="16"/>
          <w:szCs w:val="26"/>
        </w:rPr>
        <w:t xml:space="preserve"> and, not least the media, think and act. In this case, they </w:t>
      </w:r>
      <w:r w:rsidRPr="00462CC3">
        <w:rPr>
          <w:rStyle w:val="StyleUnderline"/>
          <w:sz w:val="26"/>
          <w:szCs w:val="26"/>
        </w:rPr>
        <w:t xml:space="preserve">focused on a </w:t>
      </w:r>
      <w:r w:rsidRPr="00462CC3">
        <w:rPr>
          <w:rStyle w:val="StyleUnderline"/>
          <w:sz w:val="26"/>
          <w:szCs w:val="26"/>
        </w:rPr>
        <w:lastRenderedPageBreak/>
        <w:t xml:space="preserve">potential </w:t>
      </w:r>
      <w:r w:rsidRPr="00462CC3">
        <w:rPr>
          <w:rStyle w:val="Emphasis"/>
          <w:sz w:val="26"/>
          <w:szCs w:val="26"/>
        </w:rPr>
        <w:t>problem</w:t>
      </w:r>
      <w:r w:rsidRPr="00462CC3">
        <w:rPr>
          <w:sz w:val="16"/>
          <w:szCs w:val="26"/>
        </w:rPr>
        <w:t xml:space="preserve"> associated with LED </w:t>
      </w:r>
      <w:proofErr w:type="gramStart"/>
      <w:r w:rsidRPr="00462CC3">
        <w:rPr>
          <w:sz w:val="16"/>
          <w:szCs w:val="26"/>
        </w:rPr>
        <w:t xml:space="preserve">lighting, </w:t>
      </w:r>
      <w:r w:rsidRPr="00462CC3">
        <w:rPr>
          <w:rStyle w:val="StyleUnderline"/>
          <w:sz w:val="26"/>
          <w:szCs w:val="26"/>
        </w:rPr>
        <w:t>and</w:t>
      </w:r>
      <w:proofErr w:type="gramEnd"/>
      <w:r w:rsidRPr="00462CC3">
        <w:rPr>
          <w:rStyle w:val="StyleUnderline"/>
          <w:sz w:val="26"/>
          <w:szCs w:val="26"/>
        </w:rPr>
        <w:t xml:space="preserve"> </w:t>
      </w:r>
      <w:r w:rsidRPr="00462CC3">
        <w:rPr>
          <w:rStyle w:val="Emphasis"/>
          <w:sz w:val="26"/>
          <w:szCs w:val="26"/>
        </w:rPr>
        <w:t>ignore</w:t>
      </w:r>
      <w:r w:rsidRPr="00462CC3">
        <w:rPr>
          <w:rStyle w:val="StyleUnderline"/>
          <w:sz w:val="26"/>
          <w:szCs w:val="26"/>
        </w:rPr>
        <w:t>d</w:t>
      </w:r>
      <w:r w:rsidRPr="00462CC3">
        <w:rPr>
          <w:sz w:val="16"/>
          <w:szCs w:val="26"/>
        </w:rPr>
        <w:t xml:space="preserve"> the </w:t>
      </w:r>
      <w:r w:rsidRPr="00462CC3">
        <w:rPr>
          <w:rStyle w:val="Emphasis"/>
          <w:sz w:val="26"/>
          <w:szCs w:val="26"/>
        </w:rPr>
        <w:t>tremendous possibilities</w:t>
      </w:r>
      <w:r w:rsidRPr="00462CC3">
        <w:rPr>
          <w:sz w:val="16"/>
          <w:szCs w:val="26"/>
        </w:rPr>
        <w:t xml:space="preserve"> </w:t>
      </w:r>
      <w:r w:rsidRPr="00462CC3">
        <w:rPr>
          <w:rStyle w:val="StyleUnderline"/>
          <w:sz w:val="26"/>
          <w:szCs w:val="26"/>
        </w:rPr>
        <w:t>that</w:t>
      </w:r>
      <w:r w:rsidRPr="00462CC3">
        <w:rPr>
          <w:sz w:val="16"/>
          <w:szCs w:val="26"/>
        </w:rPr>
        <w:t xml:space="preserve"> the </w:t>
      </w:r>
      <w:r w:rsidRPr="00462CC3">
        <w:rPr>
          <w:rStyle w:val="StyleUnderline"/>
          <w:sz w:val="26"/>
          <w:szCs w:val="26"/>
        </w:rPr>
        <w:t xml:space="preserve">new </w:t>
      </w:r>
      <w:r w:rsidRPr="00462CC3">
        <w:rPr>
          <w:rStyle w:val="Emphasis"/>
          <w:sz w:val="26"/>
          <w:szCs w:val="26"/>
        </w:rPr>
        <w:t>tech</w:t>
      </w:r>
      <w:r w:rsidRPr="00462CC3">
        <w:rPr>
          <w:rStyle w:val="StyleUnderline"/>
          <w:sz w:val="26"/>
          <w:szCs w:val="26"/>
        </w:rPr>
        <w:t>nology offered</w:t>
      </w:r>
      <w:r w:rsidRPr="00462CC3">
        <w:rPr>
          <w:sz w:val="16"/>
          <w:szCs w:val="26"/>
        </w:rPr>
        <w:t xml:space="preserve"> to dramatically reduce greenhouse gases and thus spare the eco system (not to mention all the other advantages). </w:t>
      </w:r>
      <w:r w:rsidRPr="00462CC3">
        <w:rPr>
          <w:rStyle w:val="StyleUnderline"/>
          <w:sz w:val="26"/>
          <w:szCs w:val="26"/>
        </w:rPr>
        <w:t xml:space="preserve">Books and reports of the kind mentioned above tell us repeatedly about disasters, threats, problems, </w:t>
      </w:r>
      <w:proofErr w:type="gramStart"/>
      <w:r w:rsidRPr="00462CC3">
        <w:rPr>
          <w:rStyle w:val="StyleUnderline"/>
          <w:sz w:val="26"/>
          <w:szCs w:val="26"/>
        </w:rPr>
        <w:t>collapses</w:t>
      </w:r>
      <w:proofErr w:type="gramEnd"/>
      <w:r w:rsidRPr="00462CC3">
        <w:rPr>
          <w:rStyle w:val="StyleUnderline"/>
          <w:sz w:val="26"/>
          <w:szCs w:val="26"/>
        </w:rPr>
        <w:t xml:space="preserve"> and famines. On the other hand, they are notoriously </w:t>
      </w:r>
      <w:r w:rsidRPr="00462CC3">
        <w:rPr>
          <w:rStyle w:val="Emphasis"/>
          <w:sz w:val="26"/>
          <w:szCs w:val="26"/>
        </w:rPr>
        <w:t>silent</w:t>
      </w:r>
      <w:r w:rsidRPr="00462CC3">
        <w:rPr>
          <w:rStyle w:val="StyleUnderline"/>
          <w:sz w:val="26"/>
          <w:szCs w:val="26"/>
        </w:rPr>
        <w:t xml:space="preserve"> about the great </w:t>
      </w:r>
      <w:r w:rsidRPr="00462CC3">
        <w:rPr>
          <w:rStyle w:val="Emphasis"/>
          <w:sz w:val="26"/>
          <w:szCs w:val="26"/>
        </w:rPr>
        <w:t xml:space="preserve">improvements </w:t>
      </w:r>
      <w:proofErr w:type="gramStart"/>
      <w:r w:rsidRPr="00462CC3">
        <w:rPr>
          <w:rStyle w:val="Emphasis"/>
          <w:sz w:val="26"/>
          <w:szCs w:val="26"/>
        </w:rPr>
        <w:t>actually made</w:t>
      </w:r>
      <w:proofErr w:type="gramEnd"/>
      <w:r w:rsidRPr="00462CC3">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462CC3">
        <w:rPr>
          <w:rStyle w:val="Emphasis"/>
          <w:sz w:val="26"/>
          <w:szCs w:val="26"/>
        </w:rPr>
        <w:t>environment</w:t>
      </w:r>
      <w:r w:rsidRPr="00462CC3">
        <w:rPr>
          <w:sz w:val="16"/>
          <w:szCs w:val="26"/>
        </w:rPr>
        <w:t xml:space="preserve"> </w:t>
      </w:r>
      <w:r w:rsidRPr="00462CC3">
        <w:rPr>
          <w:rStyle w:val="StyleUnderline"/>
          <w:sz w:val="26"/>
          <w:szCs w:val="26"/>
        </w:rPr>
        <w:t xml:space="preserve">means that many people </w:t>
      </w:r>
      <w:r w:rsidRPr="00462CC3">
        <w:rPr>
          <w:rStyle w:val="Emphasis"/>
          <w:sz w:val="26"/>
          <w:szCs w:val="26"/>
        </w:rPr>
        <w:t>believe</w:t>
      </w:r>
      <w:r w:rsidRPr="00462CC3">
        <w:rPr>
          <w:rStyle w:val="StyleUnderline"/>
          <w:sz w:val="26"/>
          <w:szCs w:val="26"/>
        </w:rPr>
        <w:t xml:space="preserve"> that </w:t>
      </w:r>
      <w:r w:rsidRPr="00462CC3">
        <w:rPr>
          <w:rStyle w:val="Emphasis"/>
          <w:sz w:val="26"/>
          <w:szCs w:val="26"/>
        </w:rPr>
        <w:t>too little is being done</w:t>
      </w:r>
      <w:r w:rsidRPr="00462CC3">
        <w:rPr>
          <w:sz w:val="16"/>
          <w:szCs w:val="26"/>
        </w:rPr>
        <w:t xml:space="preserve">, which is quite understandable considering the one-sided nature of the information they are presented with. </w:t>
      </w:r>
      <w:r w:rsidRPr="00462CC3">
        <w:rPr>
          <w:rStyle w:val="StyleUnderline"/>
          <w:sz w:val="26"/>
          <w:szCs w:val="26"/>
        </w:rPr>
        <w:t xml:space="preserve">Alarmist reporting almost always reminds me of pirates: they are </w:t>
      </w:r>
      <w:proofErr w:type="gramStart"/>
      <w:r w:rsidRPr="00462CC3">
        <w:rPr>
          <w:rStyle w:val="StyleUnderline"/>
          <w:sz w:val="26"/>
          <w:szCs w:val="26"/>
        </w:rPr>
        <w:t>unreliable</w:t>
      </w:r>
      <w:proofErr w:type="gramEnd"/>
      <w:r w:rsidRPr="00462CC3">
        <w:rPr>
          <w:rStyle w:val="StyleUnderline"/>
          <w:sz w:val="26"/>
          <w:szCs w:val="26"/>
        </w:rPr>
        <w:t xml:space="preserve"> and half their vision is blocked by their eye patches. It is vital that the media not only one-sidedly focus on the misery without presenting the progress made and suggesting constructive courses of action</w:t>
      </w:r>
      <w:r w:rsidRPr="00462CC3">
        <w:rPr>
          <w:sz w:val="16"/>
          <w:szCs w:val="26"/>
        </w:rPr>
        <w:t xml:space="preserve">. The quality of our decisions in all respects depends on our knowledge, </w:t>
      </w:r>
      <w:proofErr w:type="gramStart"/>
      <w:r w:rsidRPr="00462CC3">
        <w:rPr>
          <w:sz w:val="16"/>
          <w:szCs w:val="26"/>
        </w:rPr>
        <w:t>insight</w:t>
      </w:r>
      <w:proofErr w:type="gramEnd"/>
      <w:r w:rsidRPr="00462CC3">
        <w:rPr>
          <w:sz w:val="16"/>
          <w:szCs w:val="26"/>
        </w:rPr>
        <w:t xml:space="preserve"> and attitude. Real and Imagined Threats Many people are convinced that the climate and environmental problems are growing. It is certainly true that our planet has its limitations, but many of the predictions from alarmist literature have been proven false. </w:t>
      </w:r>
      <w:r w:rsidRPr="00462CC3">
        <w:rPr>
          <w:rStyle w:val="StyleUnderline"/>
          <w:sz w:val="26"/>
          <w:szCs w:val="26"/>
        </w:rPr>
        <w:t>In the 19</w:t>
      </w:r>
      <w:r w:rsidRPr="00462CC3">
        <w:rPr>
          <w:rStyle w:val="Emphasis"/>
          <w:sz w:val="26"/>
          <w:szCs w:val="26"/>
        </w:rPr>
        <w:t>80s</w:t>
      </w:r>
      <w:r w:rsidRPr="00462CC3">
        <w:rPr>
          <w:rStyle w:val="StyleUnderline"/>
          <w:sz w:val="26"/>
          <w:szCs w:val="26"/>
        </w:rPr>
        <w:t xml:space="preserve">, the </w:t>
      </w:r>
      <w:r w:rsidRPr="00462CC3">
        <w:rPr>
          <w:rStyle w:val="Emphasis"/>
          <w:sz w:val="26"/>
          <w:szCs w:val="26"/>
        </w:rPr>
        <w:t>forest dieback</w:t>
      </w:r>
      <w:r w:rsidRPr="00462CC3">
        <w:rPr>
          <w:sz w:val="16"/>
          <w:szCs w:val="26"/>
        </w:rPr>
        <w:t xml:space="preserve"> </w:t>
      </w:r>
      <w:r w:rsidRPr="00462CC3">
        <w:rPr>
          <w:rStyle w:val="StyleUnderline"/>
          <w:sz w:val="26"/>
          <w:szCs w:val="26"/>
        </w:rPr>
        <w:t>was</w:t>
      </w:r>
      <w:r w:rsidRPr="00462CC3">
        <w:rPr>
          <w:sz w:val="16"/>
          <w:szCs w:val="26"/>
        </w:rPr>
        <w:t xml:space="preserve"> a </w:t>
      </w:r>
      <w:r w:rsidRPr="00462CC3">
        <w:rPr>
          <w:rStyle w:val="StyleUnderline"/>
          <w:sz w:val="26"/>
          <w:szCs w:val="26"/>
        </w:rPr>
        <w:t>frequently discussed</w:t>
      </w:r>
      <w:r w:rsidRPr="00462CC3">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462CC3">
        <w:rPr>
          <w:rStyle w:val="StyleUnderline"/>
          <w:sz w:val="26"/>
          <w:szCs w:val="26"/>
        </w:rPr>
        <w:t>But the</w:t>
      </w:r>
      <w:r w:rsidRPr="00462CC3">
        <w:rPr>
          <w:sz w:val="16"/>
          <w:szCs w:val="26"/>
        </w:rPr>
        <w:t xml:space="preserve"> forest </w:t>
      </w:r>
      <w:r w:rsidRPr="00462CC3">
        <w:rPr>
          <w:rStyle w:val="StyleUnderline"/>
          <w:sz w:val="26"/>
          <w:szCs w:val="26"/>
        </w:rPr>
        <w:t>dieback</w:t>
      </w:r>
      <w:r w:rsidRPr="00462CC3">
        <w:rPr>
          <w:sz w:val="16"/>
          <w:szCs w:val="26"/>
        </w:rPr>
        <w:t xml:space="preserve"> </w:t>
      </w:r>
      <w:r w:rsidRPr="00462CC3">
        <w:rPr>
          <w:rStyle w:val="Emphasis"/>
          <w:sz w:val="26"/>
          <w:szCs w:val="26"/>
        </w:rPr>
        <w:t>never happened</w:t>
      </w:r>
      <w:r w:rsidRPr="00462CC3">
        <w:rPr>
          <w:rStyle w:val="StyleUnderline"/>
          <w:sz w:val="26"/>
          <w:szCs w:val="26"/>
        </w:rPr>
        <w:t xml:space="preserve">. On the contrary, the forest area has been </w:t>
      </w:r>
      <w:r w:rsidRPr="00462CC3">
        <w:rPr>
          <w:rStyle w:val="Emphasis"/>
          <w:sz w:val="26"/>
          <w:szCs w:val="26"/>
        </w:rPr>
        <w:t>constantly expanding</w:t>
      </w:r>
      <w:r w:rsidRPr="00462CC3">
        <w:rPr>
          <w:sz w:val="16"/>
          <w:szCs w:val="26"/>
        </w:rPr>
        <w:t xml:space="preserve"> in Europe, </w:t>
      </w:r>
      <w:r w:rsidRPr="00462CC3">
        <w:rPr>
          <w:rStyle w:val="StyleUnderline"/>
          <w:sz w:val="26"/>
          <w:szCs w:val="26"/>
        </w:rPr>
        <w:t xml:space="preserve">even during the entire period when the forest was </w:t>
      </w:r>
      <w:r w:rsidRPr="00462CC3">
        <w:rPr>
          <w:rStyle w:val="Emphasis"/>
          <w:sz w:val="26"/>
          <w:szCs w:val="26"/>
        </w:rPr>
        <w:t>believed to be dying</w:t>
      </w:r>
      <w:r w:rsidRPr="00462CC3">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w:t>
      </w:r>
      <w:proofErr w:type="gramStart"/>
      <w:r w:rsidRPr="00462CC3">
        <w:rPr>
          <w:sz w:val="16"/>
          <w:szCs w:val="26"/>
        </w:rPr>
        <w:t>actually never</w:t>
      </w:r>
      <w:proofErr w:type="gramEnd"/>
      <w:r w:rsidRPr="00462CC3">
        <w:rPr>
          <w:sz w:val="16"/>
          <w:szCs w:val="26"/>
        </w:rPr>
        <w:t xml:space="preserve"> in danger. Others suggest that the emission limitations implemented prevented the disaster. My point is that </w:t>
      </w:r>
      <w:r w:rsidRPr="00462CC3">
        <w:rPr>
          <w:rStyle w:val="StyleUnderline"/>
          <w:sz w:val="26"/>
          <w:szCs w:val="26"/>
        </w:rPr>
        <w:t xml:space="preserve">the environmental catastrophe </w:t>
      </w:r>
      <w:r w:rsidRPr="00462CC3">
        <w:rPr>
          <w:rStyle w:val="Emphasis"/>
          <w:sz w:val="26"/>
          <w:szCs w:val="26"/>
        </w:rPr>
        <w:t>did not happen</w:t>
      </w:r>
      <w:r w:rsidRPr="00462CC3">
        <w:rPr>
          <w:sz w:val="16"/>
          <w:szCs w:val="26"/>
        </w:rPr>
        <w:t xml:space="preserve">. </w:t>
      </w:r>
      <w:proofErr w:type="gramStart"/>
      <w:r w:rsidRPr="00462CC3">
        <w:rPr>
          <w:sz w:val="16"/>
          <w:szCs w:val="26"/>
        </w:rPr>
        <w:t xml:space="preserve">Some </w:t>
      </w:r>
      <w:r w:rsidRPr="00462CC3">
        <w:rPr>
          <w:rStyle w:val="Emphasis"/>
          <w:sz w:val="26"/>
          <w:szCs w:val="26"/>
        </w:rPr>
        <w:t>other</w:t>
      </w:r>
      <w:r w:rsidRPr="00462CC3">
        <w:rPr>
          <w:sz w:val="16"/>
          <w:szCs w:val="26"/>
        </w:rPr>
        <w:t xml:space="preserve"> </w:t>
      </w:r>
      <w:r w:rsidRPr="00462CC3">
        <w:rPr>
          <w:rStyle w:val="StyleUnderline"/>
          <w:sz w:val="26"/>
          <w:szCs w:val="26"/>
        </w:rPr>
        <w:t>environmental problems,</w:t>
      </w:r>
      <w:proofErr w:type="gramEnd"/>
      <w:r w:rsidRPr="00462CC3">
        <w:rPr>
          <w:rStyle w:val="StyleUnderline"/>
          <w:sz w:val="26"/>
          <w:szCs w:val="26"/>
        </w:rPr>
        <w:t xml:space="preserve"> exaggerated or not, that have concerned us during the last decades have also disappeared from the immediate agenda: </w:t>
      </w:r>
      <w:r w:rsidRPr="00462CC3">
        <w:rPr>
          <w:rStyle w:val="Emphasis"/>
          <w:sz w:val="26"/>
          <w:szCs w:val="26"/>
        </w:rPr>
        <w:t>overpopulation</w:t>
      </w:r>
      <w:r w:rsidRPr="00462CC3">
        <w:rPr>
          <w:rStyle w:val="StyleUnderline"/>
          <w:sz w:val="26"/>
          <w:szCs w:val="26"/>
        </w:rPr>
        <w:t xml:space="preserve">, </w:t>
      </w:r>
      <w:r w:rsidRPr="00462CC3">
        <w:rPr>
          <w:rStyle w:val="Emphasis"/>
          <w:sz w:val="26"/>
          <w:szCs w:val="26"/>
        </w:rPr>
        <w:t>DDT</w:t>
      </w:r>
      <w:r w:rsidRPr="00462CC3">
        <w:rPr>
          <w:rStyle w:val="StyleUnderline"/>
          <w:sz w:val="26"/>
          <w:szCs w:val="26"/>
        </w:rPr>
        <w:t xml:space="preserve">, the </w:t>
      </w:r>
      <w:r w:rsidRPr="00462CC3">
        <w:rPr>
          <w:rStyle w:val="Emphasis"/>
          <w:sz w:val="26"/>
          <w:szCs w:val="26"/>
        </w:rPr>
        <w:t>ozone</w:t>
      </w:r>
      <w:r w:rsidRPr="00462CC3">
        <w:rPr>
          <w:rStyle w:val="StyleUnderline"/>
          <w:sz w:val="26"/>
          <w:szCs w:val="26"/>
        </w:rPr>
        <w:t xml:space="preserve"> hole, </w:t>
      </w:r>
      <w:r w:rsidRPr="00462CC3">
        <w:rPr>
          <w:rStyle w:val="Emphasis"/>
          <w:sz w:val="26"/>
          <w:szCs w:val="26"/>
        </w:rPr>
        <w:t>heavy metals</w:t>
      </w:r>
      <w:r w:rsidRPr="00462CC3">
        <w:rPr>
          <w:rStyle w:val="StyleUnderline"/>
          <w:sz w:val="26"/>
          <w:szCs w:val="26"/>
        </w:rPr>
        <w:t xml:space="preserve">, </w:t>
      </w:r>
      <w:r w:rsidRPr="00462CC3">
        <w:rPr>
          <w:rStyle w:val="Emphasis"/>
          <w:sz w:val="26"/>
          <w:szCs w:val="26"/>
        </w:rPr>
        <w:t>lead</w:t>
      </w:r>
      <w:r w:rsidRPr="00462CC3">
        <w:rPr>
          <w:rStyle w:val="StyleUnderline"/>
          <w:sz w:val="26"/>
          <w:szCs w:val="26"/>
        </w:rPr>
        <w:t xml:space="preserve"> poisoning, </w:t>
      </w:r>
      <w:r w:rsidRPr="00462CC3">
        <w:rPr>
          <w:rStyle w:val="Emphasis"/>
          <w:sz w:val="26"/>
          <w:szCs w:val="26"/>
        </w:rPr>
        <w:t>soot</w:t>
      </w:r>
      <w:r w:rsidRPr="00462CC3">
        <w:rPr>
          <w:rStyle w:val="StyleUnderline"/>
          <w:sz w:val="26"/>
          <w:szCs w:val="26"/>
        </w:rPr>
        <w:t xml:space="preserve"> particles, the </w:t>
      </w:r>
      <w:r w:rsidRPr="00462CC3">
        <w:rPr>
          <w:rStyle w:val="Emphasis"/>
          <w:sz w:val="26"/>
          <w:szCs w:val="26"/>
        </w:rPr>
        <w:t>waste mountain</w:t>
      </w:r>
      <w:r w:rsidRPr="00462CC3">
        <w:rPr>
          <w:rStyle w:val="StyleUnderline"/>
          <w:sz w:val="26"/>
          <w:szCs w:val="26"/>
        </w:rPr>
        <w:t xml:space="preserve">, and the </w:t>
      </w:r>
      <w:r w:rsidRPr="00462CC3">
        <w:rPr>
          <w:rStyle w:val="Emphasis"/>
          <w:sz w:val="26"/>
          <w:szCs w:val="26"/>
        </w:rPr>
        <w:t>acid</w:t>
      </w:r>
      <w:r w:rsidRPr="00462CC3">
        <w:rPr>
          <w:rStyle w:val="StyleUnderline"/>
          <w:sz w:val="26"/>
          <w:szCs w:val="26"/>
        </w:rPr>
        <w:t xml:space="preserve">ification of our </w:t>
      </w:r>
      <w:r w:rsidRPr="00462CC3">
        <w:rPr>
          <w:rStyle w:val="Emphasis"/>
          <w:sz w:val="26"/>
          <w:szCs w:val="26"/>
        </w:rPr>
        <w:t>lakes</w:t>
      </w:r>
      <w:r w:rsidRPr="00462CC3">
        <w:rPr>
          <w:sz w:val="16"/>
          <w:szCs w:val="26"/>
        </w:rPr>
        <w:t xml:space="preserve">. Unfortunately, some environmental problems, like soot particles and waste, </w:t>
      </w:r>
      <w:proofErr w:type="gramStart"/>
      <w:r w:rsidRPr="00462CC3">
        <w:rPr>
          <w:sz w:val="16"/>
          <w:szCs w:val="26"/>
        </w:rPr>
        <w:t>still remain</w:t>
      </w:r>
      <w:proofErr w:type="gramEnd"/>
      <w:r w:rsidRPr="00462CC3">
        <w:rPr>
          <w:sz w:val="16"/>
          <w:szCs w:val="26"/>
        </w:rPr>
        <w:t xml:space="preserve"> in some areas, especially in poorer countries, where there are other, even worse problems that have yet to be resolved. The conclusion is, however, that </w:t>
      </w:r>
      <w:r w:rsidRPr="00462CC3">
        <w:rPr>
          <w:rStyle w:val="StyleUnderline"/>
          <w:sz w:val="26"/>
          <w:szCs w:val="26"/>
        </w:rPr>
        <w:t xml:space="preserve">we and our society in most cases have </w:t>
      </w:r>
      <w:r w:rsidRPr="00462CC3">
        <w:rPr>
          <w:rStyle w:val="Emphasis"/>
          <w:sz w:val="26"/>
          <w:szCs w:val="26"/>
        </w:rPr>
        <w:t>handled threatening situations quite well</w:t>
      </w:r>
      <w:r w:rsidRPr="00462CC3">
        <w:rPr>
          <w:rStyle w:val="StyleUnderline"/>
          <w:sz w:val="26"/>
          <w:szCs w:val="26"/>
        </w:rPr>
        <w:t>.</w:t>
      </w:r>
      <w:r w:rsidRPr="00462CC3">
        <w:rPr>
          <w:sz w:val="16"/>
          <w:szCs w:val="26"/>
        </w:rPr>
        <w:t xml:space="preserve"> </w:t>
      </w:r>
      <w:r w:rsidRPr="00462CC3">
        <w:rPr>
          <w:rStyle w:val="StyleUnderline"/>
          <w:sz w:val="26"/>
          <w:szCs w:val="26"/>
        </w:rPr>
        <w:t>When alarming symptoms are noted, scientists and other experts are summoned, and we act according to their diagnoses</w:t>
      </w:r>
      <w:r w:rsidRPr="00462CC3">
        <w:rPr>
          <w:sz w:val="16"/>
          <w:szCs w:val="26"/>
        </w:rPr>
        <w:t xml:space="preserve">. It is no big deal that the diagnoses are sometimes wrong, </w:t>
      </w:r>
      <w:proofErr w:type="gramStart"/>
      <w:r w:rsidRPr="00462CC3">
        <w:rPr>
          <w:sz w:val="16"/>
          <w:szCs w:val="26"/>
        </w:rPr>
        <w:t>as long as</w:t>
      </w:r>
      <w:proofErr w:type="gramEnd"/>
      <w:r w:rsidRPr="00462CC3">
        <w:rPr>
          <w:sz w:val="16"/>
          <w:szCs w:val="26"/>
        </w:rPr>
        <w:t xml:space="preserve"> the side effects are not too severe. </w:t>
      </w:r>
      <w:r w:rsidRPr="00462CC3">
        <w:rPr>
          <w:rStyle w:val="StyleUnderline"/>
          <w:sz w:val="26"/>
          <w:szCs w:val="26"/>
        </w:rPr>
        <w:t xml:space="preserve">The main thing is that we do our best to avoid disasters, and </w:t>
      </w:r>
      <w:proofErr w:type="gramStart"/>
      <w:r w:rsidRPr="00462CC3">
        <w:rPr>
          <w:rStyle w:val="StyleUnderline"/>
          <w:sz w:val="26"/>
          <w:szCs w:val="26"/>
        </w:rPr>
        <w:t>on the whole</w:t>
      </w:r>
      <w:proofErr w:type="gramEnd"/>
      <w:r w:rsidRPr="00462CC3">
        <w:rPr>
          <w:rStyle w:val="StyleUnderline"/>
          <w:sz w:val="26"/>
          <w:szCs w:val="26"/>
        </w:rPr>
        <w:t xml:space="preserve">, humankind has </w:t>
      </w:r>
      <w:r w:rsidRPr="00462CC3">
        <w:rPr>
          <w:rStyle w:val="Emphasis"/>
          <w:sz w:val="26"/>
          <w:szCs w:val="26"/>
        </w:rPr>
        <w:t>succeeded rather well this far</w:t>
      </w:r>
      <w:r w:rsidRPr="00462CC3">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w:t>
      </w:r>
      <w:proofErr w:type="gramStart"/>
      <w:r w:rsidRPr="00462CC3">
        <w:rPr>
          <w:sz w:val="16"/>
          <w:szCs w:val="26"/>
        </w:rPr>
        <w:t>have to</w:t>
      </w:r>
      <w:proofErr w:type="gramEnd"/>
      <w:r w:rsidRPr="00462CC3">
        <w:rPr>
          <w:sz w:val="16"/>
          <w:szCs w:val="26"/>
        </w:rPr>
        <w:t xml:space="preserve">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w:t>
      </w:r>
      <w:proofErr w:type="gramStart"/>
      <w:r w:rsidRPr="00462CC3">
        <w:rPr>
          <w:sz w:val="16"/>
          <w:szCs w:val="26"/>
        </w:rPr>
        <w:t>funding</w:t>
      </w:r>
      <w:proofErr w:type="gramEnd"/>
      <w:r w:rsidRPr="00462CC3">
        <w:rPr>
          <w:sz w:val="16"/>
          <w:szCs w:val="26"/>
        </w:rPr>
        <w:t xml:space="preserve"> and create </w:t>
      </w:r>
      <w:proofErr w:type="spellStart"/>
      <w:r w:rsidRPr="00462CC3">
        <w:rPr>
          <w:sz w:val="16"/>
          <w:szCs w:val="26"/>
        </w:rPr>
        <w:t>behavioural</w:t>
      </w:r>
      <w:proofErr w:type="spellEnd"/>
      <w:r w:rsidRPr="00462CC3">
        <w:rPr>
          <w:sz w:val="16"/>
          <w:szCs w:val="26"/>
        </w:rPr>
        <w:t xml:space="preserve"> changes, we will have to live with that. The most </w:t>
      </w:r>
      <w:r w:rsidRPr="00462CC3">
        <w:rPr>
          <w:sz w:val="16"/>
          <w:szCs w:val="26"/>
        </w:rPr>
        <w:lastRenderedPageBreak/>
        <w:t xml:space="preserve">important thing to remember in this context is that the actions shouldn’t cause more harm than the original problem itself. The risk with exaggerated threat and misery reporting is that it may inspire an over-reaction based on misleading diagnoses, or the opposite—a </w:t>
      </w:r>
      <w:proofErr w:type="spellStart"/>
      <w:r w:rsidRPr="00462CC3">
        <w:rPr>
          <w:sz w:val="16"/>
          <w:szCs w:val="26"/>
        </w:rPr>
        <w:t>paralysing</w:t>
      </w:r>
      <w:proofErr w:type="spellEnd"/>
      <w:r w:rsidRPr="00462CC3">
        <w:rPr>
          <w:sz w:val="16"/>
          <w:szCs w:val="26"/>
        </w:rPr>
        <w:t xml:space="preserve">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w:t>
      </w:r>
      <w:proofErr w:type="spellStart"/>
      <w:r w:rsidRPr="00462CC3">
        <w:rPr>
          <w:sz w:val="16"/>
          <w:szCs w:val="26"/>
        </w:rPr>
        <w:t>civilisation</w:t>
      </w:r>
      <w:proofErr w:type="spellEnd"/>
      <w:r w:rsidRPr="00462CC3">
        <w:rPr>
          <w:sz w:val="16"/>
          <w:szCs w:val="26"/>
        </w:rPr>
        <w:t xml:space="preserve">—a short-sighted over-exploitation and rape of nature. Easter Island is another popular example. However, in my opinion it is both worthless and irresponsible to judge the world situation of today by copying the outcome of earlier cultural </w:t>
      </w:r>
      <w:proofErr w:type="spellStart"/>
      <w:r w:rsidRPr="00462CC3">
        <w:rPr>
          <w:sz w:val="16"/>
          <w:szCs w:val="26"/>
        </w:rPr>
        <w:t>endeavours</w:t>
      </w:r>
      <w:proofErr w:type="spellEnd"/>
      <w:r w:rsidRPr="00462CC3">
        <w:rPr>
          <w:sz w:val="16"/>
          <w:szCs w:val="26"/>
        </w:rPr>
        <w:t xml:space="preserve"> in history. The inhabitants of the Inca empire and Easter Island didn’t have anything even remotely comparable with the </w:t>
      </w:r>
      <w:proofErr w:type="spellStart"/>
      <w:r w:rsidRPr="00462CC3">
        <w:rPr>
          <w:sz w:val="16"/>
          <w:szCs w:val="26"/>
        </w:rPr>
        <w:t>organisations</w:t>
      </w:r>
      <w:proofErr w:type="spellEnd"/>
      <w:r w:rsidRPr="00462CC3">
        <w:rPr>
          <w:sz w:val="16"/>
          <w:szCs w:val="26"/>
        </w:rPr>
        <w:t xml:space="preserve">, technology, </w:t>
      </w:r>
      <w:proofErr w:type="gramStart"/>
      <w:r w:rsidRPr="00462CC3">
        <w:rPr>
          <w:sz w:val="16"/>
          <w:szCs w:val="26"/>
        </w:rPr>
        <w:t>medicine</w:t>
      </w:r>
      <w:proofErr w:type="gramEnd"/>
      <w:r w:rsidRPr="00462CC3">
        <w:rPr>
          <w:sz w:val="16"/>
          <w:szCs w:val="26"/>
        </w:rPr>
        <w:t xml:space="preserve"> or general knowledge of today. It would be like comparing a case of appendicitis in the past to a case today. In pre-modern times, it was a fatal condition. </w:t>
      </w:r>
      <w:proofErr w:type="gramStart"/>
      <w:r w:rsidRPr="00462CC3">
        <w:rPr>
          <w:sz w:val="16"/>
          <w:szCs w:val="26"/>
        </w:rPr>
        <w:t>In this day and age</w:t>
      </w:r>
      <w:proofErr w:type="gramEnd"/>
      <w:r w:rsidRPr="00462CC3">
        <w:rPr>
          <w:sz w:val="16"/>
          <w:szCs w:val="26"/>
        </w:rPr>
        <w:t xml:space="preserve">, it is cured by a simple routine operation. </w:t>
      </w:r>
      <w:r w:rsidRPr="00462CC3">
        <w:rPr>
          <w:rStyle w:val="StyleUnderline"/>
          <w:sz w:val="26"/>
          <w:szCs w:val="26"/>
        </w:rPr>
        <w:t xml:space="preserve">Today, humankind is conscious of the climate changes and other ecological challenges. And we also </w:t>
      </w:r>
      <w:r w:rsidRPr="00462CC3">
        <w:rPr>
          <w:rStyle w:val="Emphasis"/>
          <w:sz w:val="26"/>
          <w:szCs w:val="26"/>
        </w:rPr>
        <w:t>have the knowledge and resources needed to act</w:t>
      </w:r>
      <w:r w:rsidRPr="00462CC3">
        <w:rPr>
          <w:rStyle w:val="StyleUnderline"/>
          <w:sz w:val="26"/>
          <w:szCs w:val="26"/>
        </w:rPr>
        <w:t xml:space="preserve">. </w:t>
      </w:r>
      <w:r w:rsidRPr="00462CC3">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w:t>
      </w:r>
      <w:proofErr w:type="gramStart"/>
      <w:r w:rsidRPr="00462CC3">
        <w:rPr>
          <w:sz w:val="16"/>
          <w:szCs w:val="26"/>
        </w:rPr>
        <w:t>more or less randomly</w:t>
      </w:r>
      <w:proofErr w:type="gramEnd"/>
      <w:r w:rsidRPr="00462CC3">
        <w:rPr>
          <w:sz w:val="16"/>
          <w:szCs w:val="26"/>
        </w:rPr>
        <w:t xml:space="preserve"> by the media. There are of course </w:t>
      </w:r>
      <w:proofErr w:type="gramStart"/>
      <w:r w:rsidRPr="00462CC3">
        <w:rPr>
          <w:sz w:val="16"/>
          <w:szCs w:val="26"/>
        </w:rPr>
        <w:t>many different kinds of</w:t>
      </w:r>
      <w:proofErr w:type="gramEnd"/>
      <w:r w:rsidRPr="00462CC3">
        <w:rPr>
          <w:sz w:val="16"/>
          <w:szCs w:val="26"/>
        </w:rPr>
        <w:t xml:space="preserve"> alarmism— everything from well-founded research reports to exaggerated prophesies of doom. It is far from simple to separate the wheat from the chaff. The </w:t>
      </w:r>
      <w:r w:rsidRPr="00462CC3">
        <w:rPr>
          <w:rStyle w:val="StyleUnderline"/>
          <w:sz w:val="26"/>
          <w:szCs w:val="26"/>
        </w:rPr>
        <w:t xml:space="preserve">actions taken against ozone depletion, lead emissions and the toxic chemical, dioxin, are all </w:t>
      </w:r>
      <w:r w:rsidRPr="00462CC3">
        <w:rPr>
          <w:rStyle w:val="Emphasis"/>
          <w:sz w:val="26"/>
          <w:szCs w:val="26"/>
        </w:rPr>
        <w:t>examples</w:t>
      </w:r>
      <w:r w:rsidRPr="00462CC3">
        <w:rPr>
          <w:rStyle w:val="StyleUnderline"/>
          <w:sz w:val="26"/>
          <w:szCs w:val="26"/>
        </w:rPr>
        <w:t xml:space="preserve"> of how </w:t>
      </w:r>
      <w:r w:rsidRPr="00462CC3">
        <w:rPr>
          <w:rStyle w:val="Emphasis"/>
          <w:sz w:val="26"/>
          <w:szCs w:val="26"/>
        </w:rPr>
        <w:t>research</w:t>
      </w:r>
      <w:r w:rsidRPr="00462CC3">
        <w:rPr>
          <w:rStyle w:val="StyleUnderline"/>
          <w:sz w:val="26"/>
          <w:szCs w:val="26"/>
        </w:rPr>
        <w:t xml:space="preserve"> has shown the way to successful results.</w:t>
      </w:r>
      <w:r w:rsidRPr="00462CC3">
        <w:rPr>
          <w:sz w:val="16"/>
          <w:szCs w:val="26"/>
        </w:rPr>
        <w:t xml:space="preserve"> Today, </w:t>
      </w:r>
      <w:r w:rsidRPr="00462CC3">
        <w:rPr>
          <w:rStyle w:val="StyleUnderline"/>
          <w:sz w:val="26"/>
          <w:szCs w:val="26"/>
        </w:rPr>
        <w:t xml:space="preserve">greenhouse gas emissions </w:t>
      </w:r>
      <w:r w:rsidRPr="00462CC3">
        <w:rPr>
          <w:rStyle w:val="Emphasis"/>
          <w:sz w:val="26"/>
          <w:szCs w:val="26"/>
        </w:rPr>
        <w:t>top the list</w:t>
      </w:r>
      <w:r w:rsidRPr="00462CC3">
        <w:rPr>
          <w:rStyle w:val="StyleUnderline"/>
          <w:sz w:val="26"/>
          <w:szCs w:val="26"/>
        </w:rPr>
        <w:t xml:space="preserve"> of issues deserving our gravest attention, as it is a global phenomenon—just as the depletion of the ozone layer once was. There are also a considerable number of </w:t>
      </w:r>
      <w:r w:rsidRPr="00462CC3">
        <w:rPr>
          <w:rStyle w:val="Emphasis"/>
          <w:sz w:val="26"/>
          <w:szCs w:val="26"/>
        </w:rPr>
        <w:t>local</w:t>
      </w:r>
      <w:r w:rsidRPr="00462CC3">
        <w:rPr>
          <w:rStyle w:val="StyleUnderline"/>
          <w:sz w:val="26"/>
          <w:szCs w:val="26"/>
        </w:rPr>
        <w:t xml:space="preserve"> environmental problems</w:t>
      </w:r>
      <w:r w:rsidRPr="00462CC3">
        <w:rPr>
          <w:sz w:val="16"/>
          <w:szCs w:val="26"/>
        </w:rPr>
        <w:t xml:space="preserve">, such as drought, air pollution, forest depletion and overfishing. All of these are real threats that </w:t>
      </w:r>
      <w:proofErr w:type="gramStart"/>
      <w:r w:rsidRPr="00462CC3">
        <w:rPr>
          <w:sz w:val="16"/>
          <w:szCs w:val="26"/>
        </w:rPr>
        <w:t>have to</w:t>
      </w:r>
      <w:proofErr w:type="gramEnd"/>
      <w:r w:rsidRPr="00462CC3">
        <w:rPr>
          <w:sz w:val="16"/>
          <w:szCs w:val="26"/>
        </w:rPr>
        <w:t xml:space="preserve"> be acted upon, even though they are not global. However, I am always disturbed when a single global environmental issue is bundled with an assortment of several local issues, rather like a simplified trademark advertisement for the negative consequences of </w:t>
      </w:r>
      <w:proofErr w:type="spellStart"/>
      <w:r w:rsidRPr="00462CC3">
        <w:rPr>
          <w:sz w:val="16"/>
          <w:szCs w:val="26"/>
        </w:rPr>
        <w:t>civilisation</w:t>
      </w:r>
      <w:proofErr w:type="spellEnd"/>
      <w:r w:rsidRPr="00462CC3">
        <w:rPr>
          <w:sz w:val="16"/>
          <w:szCs w:val="26"/>
        </w:rPr>
        <w:t xml:space="preserve">.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w:t>
      </w:r>
      <w:proofErr w:type="gramStart"/>
      <w:r w:rsidRPr="00462CC3">
        <w:rPr>
          <w:sz w:val="16"/>
          <w:szCs w:val="26"/>
        </w:rPr>
        <w:t>on the whole</w:t>
      </w:r>
      <w:proofErr w:type="gramEnd"/>
      <w:r w:rsidRPr="00462CC3">
        <w:rPr>
          <w:sz w:val="16"/>
          <w:szCs w:val="26"/>
        </w:rPr>
        <w:t xml:space="preserv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w:t>
      </w:r>
      <w:proofErr w:type="spellStart"/>
      <w:r w:rsidRPr="00462CC3">
        <w:rPr>
          <w:sz w:val="16"/>
          <w:szCs w:val="26"/>
        </w:rPr>
        <w:t>materialise</w:t>
      </w:r>
      <w:proofErr w:type="spellEnd"/>
      <w:r w:rsidRPr="00462CC3">
        <w:rPr>
          <w:sz w:val="16"/>
          <w:szCs w:val="26"/>
        </w:rPr>
        <w:t xml:space="preserve">. Instead, it would be far better to explore, research and discuss each dimension separately. </w:t>
      </w:r>
      <w:r w:rsidRPr="00462CC3">
        <w:rPr>
          <w:rStyle w:val="StyleUnderline"/>
          <w:sz w:val="26"/>
          <w:szCs w:val="26"/>
        </w:rPr>
        <w:t xml:space="preserve">What Is the </w:t>
      </w:r>
      <w:r w:rsidRPr="00462CC3">
        <w:rPr>
          <w:rStyle w:val="Emphasis"/>
          <w:sz w:val="26"/>
          <w:szCs w:val="26"/>
        </w:rPr>
        <w:t xml:space="preserve">Real State of the Planet? </w:t>
      </w:r>
      <w:r w:rsidRPr="00462CC3">
        <w:rPr>
          <w:rStyle w:val="StyleUnderline"/>
          <w:sz w:val="26"/>
          <w:szCs w:val="26"/>
        </w:rPr>
        <w:t xml:space="preserve">It is easy to </w:t>
      </w:r>
      <w:proofErr w:type="spellStart"/>
      <w:r w:rsidRPr="00462CC3">
        <w:rPr>
          <w:rStyle w:val="Emphasis"/>
          <w:sz w:val="26"/>
          <w:szCs w:val="26"/>
        </w:rPr>
        <w:t>generalise</w:t>
      </w:r>
      <w:proofErr w:type="spellEnd"/>
      <w:r w:rsidRPr="00462CC3">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462CC3">
        <w:rPr>
          <w:rStyle w:val="Emphasis"/>
          <w:sz w:val="26"/>
          <w:szCs w:val="26"/>
        </w:rPr>
        <w:t>• Are fish becoming extinct?</w:t>
      </w:r>
      <w:r w:rsidRPr="00462CC3">
        <w:rPr>
          <w:sz w:val="16"/>
          <w:szCs w:val="26"/>
        </w:rPr>
        <w:t xml:space="preserve"> </w:t>
      </w:r>
      <w:r w:rsidRPr="00462CC3">
        <w:rPr>
          <w:rStyle w:val="StyleUnderline"/>
          <w:sz w:val="26"/>
          <w:szCs w:val="26"/>
        </w:rPr>
        <w:t xml:space="preserve">It is true that overfishing occurs in many places, which is, of course, unsustainable. However, this is not an unavoidable threat to the world’s </w:t>
      </w:r>
      <w:r w:rsidRPr="00462CC3">
        <w:rPr>
          <w:rStyle w:val="Emphasis"/>
          <w:sz w:val="26"/>
          <w:szCs w:val="26"/>
        </w:rPr>
        <w:t>total food resources</w:t>
      </w:r>
      <w:r w:rsidRPr="00462CC3">
        <w:rPr>
          <w:sz w:val="16"/>
          <w:szCs w:val="26"/>
        </w:rPr>
        <w:t xml:space="preserve">. Fortunately, </w:t>
      </w:r>
      <w:r w:rsidRPr="00462CC3">
        <w:rPr>
          <w:rStyle w:val="StyleUnderline"/>
          <w:sz w:val="26"/>
          <w:szCs w:val="26"/>
        </w:rPr>
        <w:t xml:space="preserve">there are several examples of fish stocks that have either </w:t>
      </w:r>
      <w:r w:rsidRPr="00462CC3">
        <w:rPr>
          <w:rStyle w:val="Emphasis"/>
          <w:sz w:val="26"/>
          <w:szCs w:val="26"/>
        </w:rPr>
        <w:t>recovered</w:t>
      </w:r>
      <w:r w:rsidRPr="00462CC3">
        <w:rPr>
          <w:rStyle w:val="StyleUnderline"/>
          <w:sz w:val="26"/>
          <w:szCs w:val="26"/>
        </w:rPr>
        <w:t xml:space="preserve"> or </w:t>
      </w:r>
      <w:r w:rsidRPr="00462CC3">
        <w:rPr>
          <w:rStyle w:val="Emphasis"/>
          <w:sz w:val="26"/>
          <w:szCs w:val="26"/>
        </w:rPr>
        <w:t>started to replenish</w:t>
      </w:r>
      <w:r w:rsidRPr="00462CC3">
        <w:rPr>
          <w:rStyle w:val="StyleUnderline"/>
          <w:sz w:val="26"/>
          <w:szCs w:val="26"/>
        </w:rPr>
        <w:t xml:space="preserve"> once the fishing effort has been eased. </w:t>
      </w:r>
      <w:r w:rsidRPr="00462CC3">
        <w:rPr>
          <w:rStyle w:val="Emphasis"/>
          <w:sz w:val="26"/>
          <w:szCs w:val="26"/>
        </w:rPr>
        <w:t>• Is the air being poisoned?</w:t>
      </w:r>
      <w:r w:rsidRPr="00462CC3">
        <w:rPr>
          <w:sz w:val="16"/>
          <w:szCs w:val="26"/>
        </w:rPr>
        <w:t xml:space="preserve"> </w:t>
      </w:r>
      <w:r w:rsidRPr="00462CC3">
        <w:rPr>
          <w:rStyle w:val="StyleUnderline"/>
          <w:sz w:val="26"/>
          <w:szCs w:val="26"/>
        </w:rPr>
        <w:t xml:space="preserve">Many are convinced that the air we breathe is becoming dirtier all the time. But that </w:t>
      </w:r>
      <w:r w:rsidRPr="00462CC3">
        <w:rPr>
          <w:rStyle w:val="Emphasis"/>
          <w:sz w:val="26"/>
          <w:szCs w:val="26"/>
        </w:rPr>
        <w:t>isn’t true</w:t>
      </w:r>
      <w:r w:rsidRPr="00462CC3">
        <w:rPr>
          <w:sz w:val="16"/>
          <w:szCs w:val="26"/>
        </w:rPr>
        <w:t xml:space="preserve">, at least not in the Western world. From the year 1990, </w:t>
      </w:r>
      <w:r w:rsidRPr="00462CC3">
        <w:rPr>
          <w:rStyle w:val="StyleUnderline"/>
          <w:sz w:val="26"/>
          <w:szCs w:val="26"/>
        </w:rPr>
        <w:t xml:space="preserve">emissions of </w:t>
      </w:r>
      <w:proofErr w:type="spellStart"/>
      <w:r w:rsidRPr="00462CC3">
        <w:rPr>
          <w:rStyle w:val="Emphasis"/>
          <w:sz w:val="26"/>
          <w:szCs w:val="26"/>
        </w:rPr>
        <w:t>sulphur</w:t>
      </w:r>
      <w:proofErr w:type="spellEnd"/>
      <w:r w:rsidRPr="00462CC3">
        <w:rPr>
          <w:rStyle w:val="Emphasis"/>
          <w:sz w:val="26"/>
          <w:szCs w:val="26"/>
        </w:rPr>
        <w:t xml:space="preserve"> dioxide</w:t>
      </w:r>
      <w:r w:rsidRPr="00462CC3">
        <w:rPr>
          <w:sz w:val="16"/>
          <w:szCs w:val="26"/>
        </w:rPr>
        <w:t xml:space="preserve"> </w:t>
      </w:r>
      <w:r w:rsidRPr="00462CC3">
        <w:rPr>
          <w:rStyle w:val="StyleUnderline"/>
          <w:sz w:val="26"/>
          <w:szCs w:val="26"/>
        </w:rPr>
        <w:t xml:space="preserve">have been </w:t>
      </w:r>
      <w:r w:rsidRPr="00462CC3">
        <w:rPr>
          <w:rStyle w:val="Emphasis"/>
          <w:sz w:val="26"/>
          <w:szCs w:val="26"/>
        </w:rPr>
        <w:t>reduced</w:t>
      </w:r>
      <w:r w:rsidRPr="00462CC3">
        <w:rPr>
          <w:sz w:val="16"/>
          <w:szCs w:val="26"/>
        </w:rPr>
        <w:t xml:space="preserve"> </w:t>
      </w:r>
      <w:r w:rsidRPr="00462CC3">
        <w:rPr>
          <w:rStyle w:val="StyleUnderline"/>
          <w:sz w:val="26"/>
          <w:szCs w:val="26"/>
        </w:rPr>
        <w:t xml:space="preserve">by 80%, nitrogen oxides by 44%, volatile organic substances by 55%, and carbon monoxide by 62%. Despite these dramatic improvements, 64% of Europeans believe that pollution is increasing. </w:t>
      </w:r>
      <w:r w:rsidRPr="00462CC3">
        <w:rPr>
          <w:rStyle w:val="Emphasis"/>
          <w:sz w:val="26"/>
          <w:szCs w:val="26"/>
        </w:rPr>
        <w:t>• Are the forests dying?</w:t>
      </w:r>
      <w:r w:rsidRPr="00462CC3">
        <w:rPr>
          <w:sz w:val="16"/>
          <w:szCs w:val="26"/>
        </w:rPr>
        <w:t xml:space="preserve"> It is a general belief that the forests in the developed countries are dwindling. But </w:t>
      </w:r>
      <w:r w:rsidRPr="00462CC3">
        <w:rPr>
          <w:rStyle w:val="StyleUnderline"/>
          <w:sz w:val="26"/>
          <w:szCs w:val="26"/>
        </w:rPr>
        <w:t xml:space="preserve">that isn’t true; on the contrary, </w:t>
      </w:r>
      <w:r w:rsidRPr="00462CC3">
        <w:rPr>
          <w:rStyle w:val="StyleUnderline"/>
          <w:sz w:val="26"/>
          <w:szCs w:val="26"/>
        </w:rPr>
        <w:lastRenderedPageBreak/>
        <w:t xml:space="preserve">the wooded areas are </w:t>
      </w:r>
      <w:r w:rsidRPr="00462CC3">
        <w:rPr>
          <w:rStyle w:val="Emphasis"/>
          <w:sz w:val="26"/>
          <w:szCs w:val="26"/>
        </w:rPr>
        <w:t>expanding</w:t>
      </w:r>
      <w:r w:rsidRPr="00462CC3">
        <w:rPr>
          <w:sz w:val="16"/>
          <w:szCs w:val="26"/>
        </w:rPr>
        <w:t xml:space="preserve">. However, the forests are decreasing in the poor countries, where forestry and farming are still major sources of income, as they once were in the </w:t>
      </w:r>
      <w:proofErr w:type="spellStart"/>
      <w:r w:rsidRPr="00462CC3">
        <w:rPr>
          <w:sz w:val="16"/>
          <w:szCs w:val="26"/>
        </w:rPr>
        <w:t>industrialised</w:t>
      </w:r>
      <w:proofErr w:type="spellEnd"/>
      <w:r w:rsidRPr="00462CC3">
        <w:rPr>
          <w:sz w:val="16"/>
          <w:szCs w:val="26"/>
        </w:rPr>
        <w:t xml:space="preserve"> countries. </w:t>
      </w:r>
      <w:r w:rsidRPr="00462CC3">
        <w:rPr>
          <w:rStyle w:val="Emphasis"/>
          <w:sz w:val="26"/>
          <w:szCs w:val="26"/>
        </w:rPr>
        <w:t>• Are we drowning in waste?</w:t>
      </w:r>
      <w:r w:rsidRPr="00462CC3">
        <w:rPr>
          <w:sz w:val="16"/>
          <w:szCs w:val="26"/>
        </w:rPr>
        <w:t xml:space="preserve"> </w:t>
      </w:r>
      <w:r w:rsidRPr="00462CC3">
        <w:rPr>
          <w:rStyle w:val="StyleUnderline"/>
          <w:sz w:val="26"/>
          <w:szCs w:val="26"/>
        </w:rPr>
        <w:t xml:space="preserve">There are many who believe that we are surrounded by constantly growing mountains of waste. In the developed countries, the truth is that increasing amounts of waste are being </w:t>
      </w:r>
      <w:r w:rsidRPr="00462CC3">
        <w:rPr>
          <w:rStyle w:val="Emphasis"/>
          <w:sz w:val="26"/>
          <w:szCs w:val="26"/>
        </w:rPr>
        <w:t>recycled</w:t>
      </w:r>
      <w:r w:rsidRPr="00462CC3">
        <w:rPr>
          <w:rStyle w:val="StyleUnderline"/>
          <w:sz w:val="26"/>
          <w:szCs w:val="26"/>
        </w:rPr>
        <w:t xml:space="preserve"> and the </w:t>
      </w:r>
      <w:r w:rsidRPr="00462CC3">
        <w:rPr>
          <w:rStyle w:val="Emphasis"/>
          <w:sz w:val="26"/>
          <w:szCs w:val="26"/>
        </w:rPr>
        <w:t>landfills are decreasing. • Will there be enough phosphorus?</w:t>
      </w:r>
      <w:r w:rsidRPr="00462CC3">
        <w:rPr>
          <w:sz w:val="16"/>
          <w:szCs w:val="26"/>
        </w:rPr>
        <w:t xml:space="preserve"> </w:t>
      </w:r>
      <w:r w:rsidRPr="00462CC3">
        <w:rPr>
          <w:rStyle w:val="StyleUnderline"/>
          <w:sz w:val="26"/>
          <w:szCs w:val="26"/>
        </w:rPr>
        <w:t>Phosphorus is an important nutrient in farming, extracted from phosphate ore</w:t>
      </w:r>
      <w:r w:rsidRPr="00462CC3">
        <w:rPr>
          <w:sz w:val="16"/>
          <w:szCs w:val="26"/>
        </w:rPr>
        <w:t xml:space="preserve">. Many scientists fear that the finite natural resource of phosphate ore will become depleted in the future, which may </w:t>
      </w:r>
      <w:proofErr w:type="spellStart"/>
      <w:r w:rsidRPr="00462CC3">
        <w:rPr>
          <w:sz w:val="16"/>
          <w:szCs w:val="26"/>
        </w:rPr>
        <w:t>jeopardise</w:t>
      </w:r>
      <w:proofErr w:type="spellEnd"/>
      <w:r w:rsidRPr="00462CC3">
        <w:rPr>
          <w:sz w:val="16"/>
          <w:szCs w:val="26"/>
        </w:rPr>
        <w:t xml:space="preserve"> the world’s food supply. But </w:t>
      </w:r>
      <w:r w:rsidRPr="00462CC3">
        <w:rPr>
          <w:rStyle w:val="StyleUnderline"/>
          <w:sz w:val="26"/>
          <w:szCs w:val="26"/>
        </w:rPr>
        <w:t xml:space="preserve">there are </w:t>
      </w:r>
      <w:r w:rsidRPr="00462CC3">
        <w:rPr>
          <w:rStyle w:val="Emphasis"/>
          <w:sz w:val="26"/>
          <w:szCs w:val="26"/>
        </w:rPr>
        <w:t>already working solutions</w:t>
      </w:r>
      <w:r w:rsidRPr="00462CC3">
        <w:rPr>
          <w:sz w:val="16"/>
          <w:szCs w:val="26"/>
        </w:rPr>
        <w:t xml:space="preserve"> for this problem, </w:t>
      </w:r>
      <w:r w:rsidRPr="00462CC3">
        <w:rPr>
          <w:rStyle w:val="StyleUnderline"/>
          <w:sz w:val="26"/>
          <w:szCs w:val="26"/>
        </w:rPr>
        <w:t>such as by reclaiming phosphorus through digestion residues and sewage sludge</w:t>
      </w:r>
      <w:r w:rsidRPr="00462CC3">
        <w:rPr>
          <w:sz w:val="16"/>
          <w:szCs w:val="26"/>
        </w:rPr>
        <w:t xml:space="preserve">. </w:t>
      </w:r>
      <w:r w:rsidRPr="00462CC3">
        <w:rPr>
          <w:rStyle w:val="StyleUnderline"/>
          <w:sz w:val="26"/>
          <w:szCs w:val="26"/>
        </w:rPr>
        <w:t xml:space="preserve">There are also </w:t>
      </w:r>
      <w:r w:rsidRPr="00462CC3">
        <w:rPr>
          <w:rStyle w:val="Emphasis"/>
          <w:sz w:val="26"/>
          <w:szCs w:val="26"/>
        </w:rPr>
        <w:t>tech</w:t>
      </w:r>
      <w:r w:rsidRPr="00462CC3">
        <w:rPr>
          <w:rStyle w:val="StyleUnderline"/>
          <w:sz w:val="26"/>
          <w:szCs w:val="26"/>
        </w:rPr>
        <w:t xml:space="preserve">nological </w:t>
      </w:r>
      <w:r w:rsidRPr="00462CC3">
        <w:rPr>
          <w:rStyle w:val="Emphasis"/>
          <w:sz w:val="26"/>
          <w:szCs w:val="26"/>
        </w:rPr>
        <w:t>solutions</w:t>
      </w:r>
      <w:r w:rsidRPr="00462CC3">
        <w:rPr>
          <w:rStyle w:val="StyleUnderline"/>
          <w:sz w:val="26"/>
          <w:szCs w:val="26"/>
        </w:rPr>
        <w:t xml:space="preserve"> for the chemical </w:t>
      </w:r>
      <w:r w:rsidRPr="00462CC3">
        <w:rPr>
          <w:rStyle w:val="Emphasis"/>
          <w:sz w:val="26"/>
          <w:szCs w:val="26"/>
        </w:rPr>
        <w:t>extract</w:t>
      </w:r>
      <w:r w:rsidRPr="00462CC3">
        <w:rPr>
          <w:rStyle w:val="StyleUnderline"/>
          <w:sz w:val="26"/>
          <w:szCs w:val="26"/>
        </w:rPr>
        <w:t>ion of phosphorus from polluted water—the remediation of lakes and rainwater by removing phosphorus is already a common procedure</w:t>
      </w:r>
      <w:r w:rsidRPr="00462CC3">
        <w:rPr>
          <w:sz w:val="16"/>
          <w:szCs w:val="26"/>
        </w:rPr>
        <w:t xml:space="preserve">. Here </w:t>
      </w:r>
      <w:r w:rsidRPr="00462CC3">
        <w:rPr>
          <w:rStyle w:val="StyleUnderline"/>
          <w:sz w:val="26"/>
          <w:szCs w:val="26"/>
        </w:rPr>
        <w:t xml:space="preserve">we achieve a win-win situation—phosphorus is collected while </w:t>
      </w:r>
      <w:r w:rsidRPr="00462CC3">
        <w:rPr>
          <w:rStyle w:val="Emphasis"/>
          <w:sz w:val="26"/>
          <w:szCs w:val="26"/>
        </w:rPr>
        <w:t>preventing the eutrophication of lakes. • Will there be enough energy to go around?</w:t>
      </w:r>
      <w:r w:rsidRPr="00462CC3">
        <w:rPr>
          <w:sz w:val="16"/>
          <w:szCs w:val="26"/>
        </w:rPr>
        <w:t xml:space="preserve"> </w:t>
      </w:r>
      <w:r w:rsidRPr="00462CC3">
        <w:rPr>
          <w:rStyle w:val="StyleUnderline"/>
          <w:sz w:val="26"/>
          <w:szCs w:val="26"/>
        </w:rPr>
        <w:t>A common statement is that the earth’s population is too large, and that we consume too much energy with respect to the climate</w:t>
      </w:r>
      <w:r w:rsidRPr="00462CC3">
        <w:rPr>
          <w:sz w:val="16"/>
          <w:szCs w:val="26"/>
        </w:rPr>
        <w:t xml:space="preserve">. This is one of those issues where we </w:t>
      </w:r>
      <w:proofErr w:type="gramStart"/>
      <w:r w:rsidRPr="00462CC3">
        <w:rPr>
          <w:sz w:val="16"/>
          <w:szCs w:val="26"/>
        </w:rPr>
        <w:t>have to</w:t>
      </w:r>
      <w:proofErr w:type="gramEnd"/>
      <w:r w:rsidRPr="00462CC3">
        <w:rPr>
          <w:sz w:val="16"/>
          <w:szCs w:val="26"/>
        </w:rPr>
        <w:t xml:space="preserve"> think in terms of symptoms, diagnoses, and medication. The symptoms are there for all to </w:t>
      </w:r>
      <w:proofErr w:type="gramStart"/>
      <w:r w:rsidRPr="00462CC3">
        <w:rPr>
          <w:sz w:val="16"/>
          <w:szCs w:val="26"/>
        </w:rPr>
        <w:t>see:</w:t>
      </w:r>
      <w:proofErr w:type="gramEnd"/>
      <w:r w:rsidRPr="00462CC3">
        <w:rPr>
          <w:sz w:val="16"/>
          <w:szCs w:val="26"/>
        </w:rPr>
        <w:t xml:space="preserve"> climate change. On the other hand, </w:t>
      </w:r>
      <w:r w:rsidRPr="00462CC3">
        <w:rPr>
          <w:rStyle w:val="StyleUnderline"/>
          <w:sz w:val="26"/>
          <w:szCs w:val="26"/>
        </w:rPr>
        <w:t xml:space="preserve">the diagnosis that we consume too much energy is </w:t>
      </w:r>
      <w:r w:rsidRPr="00462CC3">
        <w:rPr>
          <w:rStyle w:val="Emphasis"/>
          <w:sz w:val="26"/>
          <w:szCs w:val="26"/>
        </w:rPr>
        <w:t>wrong</w:t>
      </w:r>
      <w:r w:rsidRPr="00462CC3">
        <w:rPr>
          <w:sz w:val="16"/>
          <w:szCs w:val="26"/>
        </w:rPr>
        <w:t xml:space="preserve">. </w:t>
      </w:r>
      <w:r w:rsidRPr="00462CC3">
        <w:rPr>
          <w:rStyle w:val="StyleUnderline"/>
          <w:sz w:val="26"/>
          <w:szCs w:val="26"/>
        </w:rPr>
        <w:t xml:space="preserve">The correct diagnosis is that we are not using the </w:t>
      </w:r>
      <w:r w:rsidRPr="00462CC3">
        <w:rPr>
          <w:rStyle w:val="Emphasis"/>
          <w:sz w:val="26"/>
          <w:szCs w:val="26"/>
        </w:rPr>
        <w:t xml:space="preserve">right </w:t>
      </w:r>
      <w:proofErr w:type="gramStart"/>
      <w:r w:rsidRPr="00462CC3">
        <w:rPr>
          <w:rStyle w:val="Emphasis"/>
          <w:sz w:val="26"/>
          <w:szCs w:val="26"/>
        </w:rPr>
        <w:t>technology</w:t>
      </w:r>
      <w:r w:rsidRPr="00462CC3">
        <w:rPr>
          <w:sz w:val="16"/>
          <w:szCs w:val="26"/>
        </w:rPr>
        <w:t>;</w:t>
      </w:r>
      <w:proofErr w:type="gramEnd"/>
      <w:r w:rsidRPr="00462CC3">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462CC3">
        <w:rPr>
          <w:rStyle w:val="StyleUnderline"/>
          <w:sz w:val="26"/>
          <w:szCs w:val="26"/>
        </w:rPr>
        <w:t xml:space="preserve">the remedy will be to use a different medication than a diagnosis based on “the wrong technology”. </w:t>
      </w:r>
      <w:r w:rsidRPr="00462CC3">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w:t>
      </w:r>
      <w:proofErr w:type="spellStart"/>
      <w:r w:rsidRPr="00462CC3">
        <w:rPr>
          <w:sz w:val="16"/>
          <w:szCs w:val="26"/>
        </w:rPr>
        <w:t>Gapminder</w:t>
      </w:r>
      <w:proofErr w:type="spellEnd"/>
      <w:r w:rsidRPr="00462CC3">
        <w:rPr>
          <w:sz w:val="16"/>
          <w:szCs w:val="26"/>
        </w:rPr>
        <w:t xml:space="preserve"> and Novus in Sweden. </w:t>
      </w:r>
      <w:r w:rsidRPr="00462CC3">
        <w:rPr>
          <w:rStyle w:val="StyleUnderline"/>
          <w:sz w:val="26"/>
          <w:szCs w:val="26"/>
        </w:rPr>
        <w:t xml:space="preserve">One of the questions asked was </w:t>
      </w:r>
      <w:r w:rsidRPr="00462CC3">
        <w:rPr>
          <w:rStyle w:val="Emphasis"/>
          <w:sz w:val="26"/>
          <w:szCs w:val="26"/>
        </w:rPr>
        <w:t>whether CO2 emissions per capita and year had increased or decreased</w:t>
      </w:r>
      <w:r w:rsidRPr="00462CC3">
        <w:rPr>
          <w:sz w:val="16"/>
          <w:szCs w:val="26"/>
        </w:rPr>
        <w:t xml:space="preserve"> in the world during the last 40 years. </w:t>
      </w:r>
      <w:r w:rsidRPr="00462CC3">
        <w:rPr>
          <w:rStyle w:val="StyleUnderline"/>
          <w:sz w:val="26"/>
          <w:szCs w:val="26"/>
        </w:rPr>
        <w:t xml:space="preserve">The surveyed group was large and representative </w:t>
      </w:r>
      <w:proofErr w:type="gramStart"/>
      <w:r w:rsidRPr="00462CC3">
        <w:rPr>
          <w:rStyle w:val="StyleUnderline"/>
          <w:sz w:val="26"/>
          <w:szCs w:val="26"/>
        </w:rPr>
        <w:t>in order to</w:t>
      </w:r>
      <w:proofErr w:type="gramEnd"/>
      <w:r w:rsidRPr="00462CC3">
        <w:rPr>
          <w:rStyle w:val="StyleUnderline"/>
          <w:sz w:val="26"/>
          <w:szCs w:val="26"/>
        </w:rPr>
        <w:t xml:space="preserve"> give a fairly accurate picture of the common opinion. No less than 90% believed that CO2 emissions had increased. </w:t>
      </w:r>
      <w:r w:rsidRPr="00462CC3">
        <w:rPr>
          <w:rStyle w:val="Emphasis"/>
          <w:sz w:val="26"/>
          <w:szCs w:val="26"/>
        </w:rPr>
        <w:t xml:space="preserve">The truth is that they haven’t increased at all. </w:t>
      </w:r>
      <w:r w:rsidRPr="00462CC3">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462CC3">
        <w:rPr>
          <w:rStyle w:val="StyleUnderline"/>
          <w:sz w:val="26"/>
          <w:szCs w:val="26"/>
        </w:rPr>
        <w:t xml:space="preserve">The flow of </w:t>
      </w:r>
      <w:r w:rsidRPr="00462CC3">
        <w:rPr>
          <w:rStyle w:val="Emphasis"/>
          <w:sz w:val="26"/>
          <w:szCs w:val="26"/>
        </w:rPr>
        <w:t>innovation</w:t>
      </w:r>
      <w:r w:rsidRPr="00462CC3">
        <w:rPr>
          <w:rStyle w:val="StyleUnderline"/>
          <w:sz w:val="26"/>
          <w:szCs w:val="26"/>
        </w:rPr>
        <w:t xml:space="preserve">s in the climate and environmental areas is </w:t>
      </w:r>
      <w:r w:rsidRPr="00462CC3">
        <w:rPr>
          <w:rStyle w:val="Emphasis"/>
          <w:sz w:val="26"/>
          <w:szCs w:val="26"/>
        </w:rPr>
        <w:t>accelerating rapidly</w:t>
      </w:r>
      <w:r w:rsidRPr="00462CC3">
        <w:rPr>
          <w:rStyle w:val="StyleUnderline"/>
          <w:sz w:val="26"/>
          <w:szCs w:val="26"/>
        </w:rPr>
        <w:t xml:space="preserve">. </w:t>
      </w:r>
    </w:p>
    <w:p w14:paraId="2FF083EB" w14:textId="77777777" w:rsidR="00DC2069" w:rsidRPr="00462CC3" w:rsidRDefault="00DC2069" w:rsidP="00DC2069"/>
    <w:p w14:paraId="0F70F35D" w14:textId="77777777" w:rsidR="00DC2069" w:rsidRPr="00462CC3" w:rsidRDefault="00DC2069" w:rsidP="00DC2069">
      <w:pPr>
        <w:pStyle w:val="Heading4"/>
        <w:rPr>
          <w:rFonts w:cs="Arial"/>
        </w:rPr>
      </w:pPr>
      <w:r w:rsidRPr="00462CC3">
        <w:rPr>
          <w:rFonts w:cs="Arial"/>
        </w:rPr>
        <w:lastRenderedPageBreak/>
        <w:t xml:space="preserve">Destruction of cap </w:t>
      </w:r>
      <w:proofErr w:type="spellStart"/>
      <w:proofErr w:type="gramStart"/>
      <w:r w:rsidRPr="00462CC3">
        <w:rPr>
          <w:rFonts w:cs="Arial"/>
        </w:rPr>
        <w:t>cant</w:t>
      </w:r>
      <w:proofErr w:type="spellEnd"/>
      <w:proofErr w:type="gramEnd"/>
      <w:r w:rsidRPr="00462CC3">
        <w:rPr>
          <w:rFonts w:cs="Arial"/>
        </w:rPr>
        <w:t xml:space="preserve"> overcome all systems of </w:t>
      </w:r>
      <w:proofErr w:type="spellStart"/>
      <w:r w:rsidRPr="00462CC3">
        <w:rPr>
          <w:rFonts w:cs="Arial"/>
        </w:rPr>
        <w:t>neolib</w:t>
      </w:r>
      <w:proofErr w:type="spellEnd"/>
      <w:r w:rsidRPr="00462CC3">
        <w:rPr>
          <w:rFonts w:cs="Arial"/>
        </w:rPr>
        <w:t xml:space="preserve"> - crises cause elites to </w:t>
      </w:r>
      <w:r w:rsidRPr="00462CC3">
        <w:rPr>
          <w:rFonts w:cs="Arial"/>
          <w:u w:val="single"/>
        </w:rPr>
        <w:t>double down</w:t>
      </w:r>
      <w:r w:rsidRPr="00462CC3">
        <w:rPr>
          <w:rFonts w:cs="Arial"/>
        </w:rPr>
        <w:t xml:space="preserve"> on </w:t>
      </w:r>
      <w:r w:rsidRPr="00462CC3">
        <w:rPr>
          <w:rFonts w:cs="Arial"/>
          <w:u w:val="single"/>
        </w:rPr>
        <w:t>austerity</w:t>
      </w:r>
      <w:r w:rsidRPr="00462CC3">
        <w:rPr>
          <w:rFonts w:cs="Arial"/>
        </w:rPr>
        <w:t xml:space="preserve"> measures and </w:t>
      </w:r>
      <w:r w:rsidRPr="00462CC3">
        <w:rPr>
          <w:rFonts w:cs="Arial"/>
          <w:u w:val="single"/>
        </w:rPr>
        <w:t>structural adjustment</w:t>
      </w:r>
      <w:r w:rsidRPr="00462CC3">
        <w:rPr>
          <w:rFonts w:cs="Arial"/>
        </w:rPr>
        <w:t xml:space="preserve"> that hasten privatization.</w:t>
      </w:r>
    </w:p>
    <w:p w14:paraId="7B34DF05" w14:textId="77777777" w:rsidR="00DC2069" w:rsidRPr="00462CC3" w:rsidRDefault="00DC2069" w:rsidP="00DC2069">
      <w:pPr>
        <w:rPr>
          <w:b/>
          <w:sz w:val="16"/>
          <w:szCs w:val="26"/>
        </w:rPr>
      </w:pPr>
      <w:r w:rsidRPr="00462CC3">
        <w:rPr>
          <w:rStyle w:val="Style13ptBold"/>
          <w:szCs w:val="26"/>
          <w:u w:val="single"/>
        </w:rPr>
        <w:t>Peck and Theodore 19</w:t>
      </w:r>
      <w:r w:rsidRPr="00462CC3">
        <w:rPr>
          <w:rStyle w:val="Style13ptBold"/>
          <w:sz w:val="16"/>
          <w:szCs w:val="26"/>
        </w:rPr>
        <w:t xml:space="preserve"> </w:t>
      </w:r>
      <w:r w:rsidRPr="00462CC3">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365CB169" w14:textId="77777777" w:rsidR="00DC2069" w:rsidRPr="00462CC3" w:rsidRDefault="00DC2069" w:rsidP="00DC2069">
      <w:pPr>
        <w:rPr>
          <w:sz w:val="18"/>
          <w:szCs w:val="18"/>
        </w:rPr>
      </w:pPr>
      <w:r w:rsidRPr="00462CC3">
        <w:rPr>
          <w:sz w:val="18"/>
          <w:szCs w:val="18"/>
        </w:rPr>
        <w:t>--Always assumed to be on its last legs but comes back - 2008 seen as comprehensive repudiation but still kicking</w:t>
      </w:r>
    </w:p>
    <w:p w14:paraId="1D0EE6E2" w14:textId="77777777" w:rsidR="00DC2069" w:rsidRPr="00462CC3" w:rsidRDefault="00DC2069" w:rsidP="00DC2069">
      <w:pPr>
        <w:rPr>
          <w:sz w:val="18"/>
          <w:szCs w:val="18"/>
        </w:rPr>
      </w:pPr>
      <w:r w:rsidRPr="00462CC3">
        <w:rPr>
          <w:sz w:val="18"/>
          <w:szCs w:val="18"/>
        </w:rPr>
        <w:t xml:space="preserve">--“No alternative” is the reigning ideology – solution was austerity measures, </w:t>
      </w:r>
      <w:proofErr w:type="spellStart"/>
      <w:r w:rsidRPr="00462CC3">
        <w:rPr>
          <w:sz w:val="18"/>
          <w:szCs w:val="18"/>
        </w:rPr>
        <w:t>taax</w:t>
      </w:r>
      <w:proofErr w:type="spellEnd"/>
      <w:r w:rsidRPr="00462CC3">
        <w:rPr>
          <w:sz w:val="18"/>
          <w:szCs w:val="18"/>
        </w:rPr>
        <w:t xml:space="preserve"> cuts, structural </w:t>
      </w:r>
      <w:proofErr w:type="spellStart"/>
      <w:r w:rsidRPr="00462CC3">
        <w:rPr>
          <w:sz w:val="18"/>
          <w:szCs w:val="18"/>
        </w:rPr>
        <w:t>adjsmtnet</w:t>
      </w:r>
      <w:proofErr w:type="spellEnd"/>
      <w:r w:rsidRPr="00462CC3">
        <w:rPr>
          <w:sz w:val="18"/>
          <w:szCs w:val="18"/>
        </w:rPr>
        <w:t xml:space="preserve"> across the global South, challenges to public service provision/social security/healthcare, and financial elites got bailed out/deregulated</w:t>
      </w:r>
    </w:p>
    <w:p w14:paraId="5FBC287E" w14:textId="77777777" w:rsidR="00DC2069" w:rsidRPr="00462CC3" w:rsidRDefault="00DC2069" w:rsidP="00DC2069">
      <w:pPr>
        <w:rPr>
          <w:sz w:val="18"/>
          <w:szCs w:val="18"/>
        </w:rPr>
      </w:pPr>
      <w:r w:rsidRPr="00462CC3">
        <w:rPr>
          <w:sz w:val="18"/>
          <w:szCs w:val="18"/>
        </w:rPr>
        <w:t xml:space="preserve">--Changes come and go – Dodd Frank and liquidity shock requirements got repealed – </w:t>
      </w:r>
      <w:proofErr w:type="spellStart"/>
      <w:r w:rsidRPr="00462CC3">
        <w:rPr>
          <w:sz w:val="18"/>
          <w:szCs w:val="18"/>
        </w:rPr>
        <w:t>Syrizas</w:t>
      </w:r>
      <w:proofErr w:type="spellEnd"/>
      <w:r w:rsidRPr="00462CC3">
        <w:rPr>
          <w:sz w:val="18"/>
          <w:szCs w:val="18"/>
        </w:rPr>
        <w:t xml:space="preserve"> in Greece still got austerity medicine and then wrecked in 2019 election by conservatives</w:t>
      </w:r>
    </w:p>
    <w:p w14:paraId="506A530C" w14:textId="77777777" w:rsidR="00DC2069" w:rsidRPr="00462CC3" w:rsidRDefault="00DC2069" w:rsidP="00DC2069">
      <w:pPr>
        <w:rPr>
          <w:sz w:val="16"/>
          <w:szCs w:val="26"/>
        </w:rPr>
      </w:pPr>
      <w:r w:rsidRPr="00462CC3">
        <w:rPr>
          <w:sz w:val="16"/>
          <w:szCs w:val="26"/>
        </w:rPr>
        <w:t xml:space="preserve">That </w:t>
      </w:r>
      <w:r w:rsidRPr="00462CC3">
        <w:rPr>
          <w:rStyle w:val="StyleUnderline"/>
          <w:sz w:val="26"/>
          <w:szCs w:val="26"/>
        </w:rPr>
        <w:t xml:space="preserve">neoliberalism remains </w:t>
      </w:r>
      <w:r w:rsidRPr="00462CC3">
        <w:rPr>
          <w:sz w:val="16"/>
          <w:szCs w:val="26"/>
        </w:rPr>
        <w:t xml:space="preserve">a circulating if contestable term, </w:t>
      </w:r>
      <w:r w:rsidRPr="00462CC3">
        <w:rPr>
          <w:rStyle w:val="StyleUnderline"/>
          <w:sz w:val="26"/>
          <w:szCs w:val="26"/>
        </w:rPr>
        <w:t>after decades</w:t>
      </w:r>
      <w:r w:rsidRPr="00462CC3">
        <w:rPr>
          <w:sz w:val="16"/>
          <w:szCs w:val="26"/>
        </w:rPr>
        <w:t xml:space="preserve"> of fitful and fickle usage, </w:t>
      </w:r>
      <w:r w:rsidRPr="00462CC3">
        <w:rPr>
          <w:rStyle w:val="StyleUnderline"/>
          <w:sz w:val="26"/>
          <w:szCs w:val="26"/>
        </w:rPr>
        <w:t>might be considered an achievement of sorts</w:t>
      </w:r>
      <w:r w:rsidRPr="00462CC3">
        <w:rPr>
          <w:sz w:val="16"/>
          <w:szCs w:val="26"/>
        </w:rPr>
        <w:t xml:space="preserve">. Repeatedly </w:t>
      </w:r>
      <w:r w:rsidRPr="00462CC3">
        <w:rPr>
          <w:rStyle w:val="Emphasis"/>
          <w:sz w:val="26"/>
          <w:szCs w:val="26"/>
        </w:rPr>
        <w:t>disowned</w:t>
      </w:r>
      <w:r w:rsidRPr="00462CC3">
        <w:rPr>
          <w:sz w:val="16"/>
          <w:szCs w:val="26"/>
        </w:rPr>
        <w:t xml:space="preserve">, </w:t>
      </w:r>
      <w:r w:rsidRPr="00462CC3">
        <w:rPr>
          <w:rStyle w:val="Emphasis"/>
          <w:sz w:val="26"/>
          <w:szCs w:val="26"/>
        </w:rPr>
        <w:t>denigrated</w:t>
      </w:r>
      <w:r w:rsidRPr="00462CC3">
        <w:rPr>
          <w:sz w:val="16"/>
          <w:szCs w:val="26"/>
        </w:rPr>
        <w:t xml:space="preserve">, and </w:t>
      </w:r>
      <w:r w:rsidRPr="00462CC3">
        <w:rPr>
          <w:rStyle w:val="Emphasis"/>
          <w:sz w:val="26"/>
          <w:szCs w:val="26"/>
        </w:rPr>
        <w:t>dismissed</w:t>
      </w:r>
      <w:r w:rsidRPr="00462CC3">
        <w:rPr>
          <w:sz w:val="16"/>
          <w:szCs w:val="26"/>
        </w:rPr>
        <w:t xml:space="preserve">, </w:t>
      </w:r>
      <w:r w:rsidRPr="00462CC3">
        <w:rPr>
          <w:rStyle w:val="StyleUnderline"/>
          <w:sz w:val="26"/>
          <w:szCs w:val="26"/>
        </w:rPr>
        <w:t xml:space="preserve">it nevertheless </w:t>
      </w:r>
      <w:r w:rsidRPr="00462CC3">
        <w:rPr>
          <w:rStyle w:val="Emphasis"/>
          <w:sz w:val="26"/>
          <w:szCs w:val="26"/>
        </w:rPr>
        <w:t>refuses to go away</w:t>
      </w:r>
      <w:r w:rsidRPr="00462CC3">
        <w:rPr>
          <w:sz w:val="16"/>
          <w:szCs w:val="26"/>
        </w:rPr>
        <w:t xml:space="preserve">— at least circumstantial evidence, perhaps, that there is indeed “some there </w:t>
      </w:r>
      <w:proofErr w:type="spellStart"/>
      <w:r w:rsidRPr="00462CC3">
        <w:rPr>
          <w:sz w:val="16"/>
          <w:szCs w:val="26"/>
        </w:rPr>
        <w:t>there</w:t>
      </w:r>
      <w:proofErr w:type="spellEnd"/>
      <w:r w:rsidRPr="00462CC3">
        <w:rPr>
          <w:sz w:val="16"/>
          <w:szCs w:val="26"/>
        </w:rPr>
        <w:t xml:space="preserve">.” This is not the place to revisit the extended genealogy of this troubled signifier and its contested historical geography (see Peck 2010; Cahill et al. 2018), except to observe that </w:t>
      </w:r>
      <w:r w:rsidRPr="00462CC3">
        <w:rPr>
          <w:rStyle w:val="StyleUnderline"/>
          <w:sz w:val="26"/>
          <w:szCs w:val="26"/>
        </w:rPr>
        <w:t>its turbulent fortunes</w:t>
      </w:r>
      <w:r w:rsidRPr="00462CC3">
        <w:rPr>
          <w:sz w:val="16"/>
          <w:szCs w:val="26"/>
        </w:rPr>
        <w:t xml:space="preserve">, perhaps especially in the period </w:t>
      </w:r>
      <w:r w:rsidRPr="00462CC3">
        <w:rPr>
          <w:rStyle w:val="StyleUnderline"/>
          <w:sz w:val="26"/>
          <w:szCs w:val="26"/>
        </w:rPr>
        <w:t>since</w:t>
      </w:r>
      <w:r w:rsidRPr="00462CC3">
        <w:rPr>
          <w:sz w:val="16"/>
          <w:szCs w:val="26"/>
        </w:rPr>
        <w:t xml:space="preserve"> the Wall Street crash of </w:t>
      </w:r>
      <w:r w:rsidRPr="00462CC3">
        <w:rPr>
          <w:rStyle w:val="StyleUnderline"/>
          <w:sz w:val="26"/>
          <w:szCs w:val="26"/>
        </w:rPr>
        <w:t>2008, have been revealing, while</w:t>
      </w:r>
      <w:r w:rsidRPr="00462CC3">
        <w:rPr>
          <w:sz w:val="16"/>
          <w:szCs w:val="26"/>
        </w:rPr>
        <w:t xml:space="preserve"> at the same time </w:t>
      </w:r>
      <w:r w:rsidRPr="00462CC3">
        <w:rPr>
          <w:rStyle w:val="StyleUnderline"/>
          <w:sz w:val="26"/>
          <w:szCs w:val="26"/>
        </w:rPr>
        <w:t>adding new layers of mystification and puzzlement</w:t>
      </w:r>
      <w:r w:rsidRPr="00462CC3">
        <w:rPr>
          <w:sz w:val="16"/>
          <w:szCs w:val="26"/>
        </w:rPr>
        <w:t xml:space="preserve"> to what has been a never-less-than-checkered history. What was to be a particularly </w:t>
      </w:r>
      <w:proofErr w:type="spellStart"/>
      <w:r w:rsidRPr="00462CC3">
        <w:rPr>
          <w:sz w:val="16"/>
          <w:szCs w:val="26"/>
        </w:rPr>
        <w:t>heavyhanded</w:t>
      </w:r>
      <w:proofErr w:type="spellEnd"/>
      <w:r w:rsidRPr="00462CC3">
        <w:rPr>
          <w:sz w:val="16"/>
          <w:szCs w:val="26"/>
        </w:rPr>
        <w:t xml:space="preserve"> reboot of this history began in the thick of that last crisis, a little over a decade ago. Perhaps unsurprisingly, </w:t>
      </w:r>
      <w:r w:rsidRPr="00462CC3">
        <w:rPr>
          <w:rStyle w:val="StyleUnderline"/>
          <w:sz w:val="26"/>
          <w:szCs w:val="26"/>
        </w:rPr>
        <w:t>the Wall Street crash was</w:t>
      </w:r>
      <w:r w:rsidRPr="00462CC3">
        <w:rPr>
          <w:sz w:val="16"/>
          <w:szCs w:val="26"/>
        </w:rPr>
        <w:t xml:space="preserve"> at the time </w:t>
      </w:r>
      <w:r w:rsidRPr="00462CC3">
        <w:rPr>
          <w:rStyle w:val="StyleUnderline"/>
          <w:sz w:val="26"/>
          <w:szCs w:val="26"/>
        </w:rPr>
        <w:t xml:space="preserve">widely interpreted as both a </w:t>
      </w:r>
      <w:r w:rsidRPr="00462CC3">
        <w:rPr>
          <w:rStyle w:val="Emphasis"/>
          <w:sz w:val="26"/>
          <w:szCs w:val="26"/>
        </w:rPr>
        <w:t>comprehensive repudiation</w:t>
      </w:r>
      <w:r w:rsidRPr="00462CC3">
        <w:rPr>
          <w:rStyle w:val="StyleUnderline"/>
          <w:sz w:val="26"/>
          <w:szCs w:val="26"/>
        </w:rPr>
        <w:t xml:space="preserve"> and a system failure of neoliberalism by</w:t>
      </w:r>
      <w:r w:rsidRPr="00462CC3">
        <w:rPr>
          <w:sz w:val="16"/>
          <w:szCs w:val="26"/>
        </w:rPr>
        <w:t xml:space="preserve"> key figures on </w:t>
      </w:r>
      <w:r w:rsidRPr="00462CC3">
        <w:rPr>
          <w:rStyle w:val="StyleUnderline"/>
          <w:sz w:val="26"/>
          <w:szCs w:val="26"/>
        </w:rPr>
        <w:t>the left</w:t>
      </w:r>
      <w:r w:rsidRPr="00462CC3">
        <w:rPr>
          <w:sz w:val="16"/>
          <w:szCs w:val="26"/>
        </w:rPr>
        <w:t xml:space="preserve">, from Eric Hobsbawm to Naomi Klein, </w:t>
      </w:r>
      <w:r w:rsidRPr="00462CC3">
        <w:rPr>
          <w:rStyle w:val="StyleUnderline"/>
          <w:sz w:val="26"/>
          <w:szCs w:val="26"/>
        </w:rPr>
        <w:t>who read the moment as terminal for</w:t>
      </w:r>
      <w:r w:rsidRPr="00462CC3">
        <w:rPr>
          <w:sz w:val="16"/>
          <w:szCs w:val="26"/>
        </w:rPr>
        <w:t xml:space="preserve"> the rolling project of financial deregulation and for </w:t>
      </w:r>
      <w:r w:rsidRPr="00462CC3">
        <w:rPr>
          <w:rStyle w:val="StyleUnderline"/>
          <w:sz w:val="26"/>
          <w:szCs w:val="26"/>
        </w:rPr>
        <w:t>the small-state consensus more generally</w:t>
      </w:r>
      <w:r w:rsidRPr="00462CC3">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462CC3">
        <w:rPr>
          <w:rStyle w:val="StyleUnderline"/>
          <w:sz w:val="26"/>
          <w:szCs w:val="26"/>
        </w:rPr>
        <w:t>A common refrain</w:t>
      </w:r>
      <w:r w:rsidRPr="00462CC3">
        <w:rPr>
          <w:sz w:val="16"/>
          <w:szCs w:val="26"/>
        </w:rPr>
        <w:t xml:space="preserve"> across much of the commentary at the time, when real economies around the world and the credibility of those charged with their stewardship were both in freefall, </w:t>
      </w:r>
      <w:r w:rsidRPr="00462CC3">
        <w:rPr>
          <w:rStyle w:val="StyleUnderline"/>
          <w:sz w:val="26"/>
          <w:szCs w:val="26"/>
        </w:rPr>
        <w:t>was that the much-maligned state would be</w:t>
      </w:r>
      <w:r w:rsidRPr="00462CC3">
        <w:rPr>
          <w:sz w:val="16"/>
          <w:szCs w:val="26"/>
        </w:rPr>
        <w:t xml:space="preserve"> (had to be) </w:t>
      </w:r>
      <w:r w:rsidRPr="00462CC3">
        <w:rPr>
          <w:rStyle w:val="StyleUnderline"/>
          <w:sz w:val="26"/>
          <w:szCs w:val="26"/>
        </w:rPr>
        <w:t>making a comeback</w:t>
      </w:r>
      <w:r w:rsidRPr="00462CC3">
        <w:rPr>
          <w:sz w:val="16"/>
          <w:szCs w:val="26"/>
        </w:rPr>
        <w:t xml:space="preserve">—in its own way echoing the arch-neoliberal conceits of governmental withdrawal and free-market governance, as if the state had ever really gone away. Projects of </w:t>
      </w:r>
      <w:proofErr w:type="spellStart"/>
      <w:r w:rsidRPr="00462CC3">
        <w:rPr>
          <w:sz w:val="16"/>
          <w:szCs w:val="26"/>
        </w:rPr>
        <w:t>neoliberalization</w:t>
      </w:r>
      <w:proofErr w:type="spellEnd"/>
      <w:r w:rsidRPr="00462CC3">
        <w:rPr>
          <w:sz w:val="16"/>
          <w:szCs w:val="26"/>
        </w:rPr>
        <w:t xml:space="preserve">, it has been </w:t>
      </w:r>
      <w:proofErr w:type="gramStart"/>
      <w:r w:rsidRPr="00462CC3">
        <w:rPr>
          <w:sz w:val="16"/>
          <w:szCs w:val="26"/>
        </w:rPr>
        <w:t>fairly clear</w:t>
      </w:r>
      <w:proofErr w:type="gramEnd"/>
      <w:r w:rsidRPr="00462CC3">
        <w:rPr>
          <w:sz w:val="16"/>
          <w:szCs w:val="26"/>
        </w:rPr>
        <w:t xml:space="preserve"> all along to those willing to see, have never been synonymous with a simple diminution, or withdrawal, of the state, but instead have been variously concerned with its capture and reuse, albeit in the context of a generalized assault on social-welfarist or </w:t>
      </w:r>
      <w:proofErr w:type="spellStart"/>
      <w:r w:rsidRPr="00462CC3">
        <w:rPr>
          <w:sz w:val="16"/>
          <w:szCs w:val="26"/>
        </w:rPr>
        <w:t>leftarm</w:t>
      </w:r>
      <w:proofErr w:type="spellEnd"/>
      <w:r w:rsidRPr="00462CC3">
        <w:rPr>
          <w:sz w:val="16"/>
          <w:szCs w:val="26"/>
        </w:rPr>
        <w:t xml:space="preserve">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1A00D512" w14:textId="77777777" w:rsidR="00DC2069" w:rsidRPr="00462CC3" w:rsidRDefault="00DC2069" w:rsidP="00DC2069">
      <w:pPr>
        <w:rPr>
          <w:sz w:val="16"/>
          <w:szCs w:val="26"/>
        </w:rPr>
      </w:pPr>
      <w:r w:rsidRPr="00462CC3">
        <w:rPr>
          <w:rStyle w:val="StyleUnderline"/>
          <w:sz w:val="26"/>
          <w:szCs w:val="26"/>
        </w:rPr>
        <w:t xml:space="preserve">What followed certainly </w:t>
      </w:r>
      <w:r w:rsidRPr="00462CC3">
        <w:rPr>
          <w:rStyle w:val="Emphasis"/>
          <w:sz w:val="26"/>
          <w:szCs w:val="26"/>
        </w:rPr>
        <w:t>did not align with the script</w:t>
      </w:r>
      <w:r w:rsidRPr="00462CC3">
        <w:rPr>
          <w:sz w:val="16"/>
          <w:szCs w:val="26"/>
        </w:rPr>
        <w:t xml:space="preserve"> </w:t>
      </w:r>
      <w:r w:rsidRPr="00462CC3">
        <w:rPr>
          <w:rStyle w:val="StyleUnderline"/>
          <w:sz w:val="26"/>
          <w:szCs w:val="26"/>
        </w:rPr>
        <w:t xml:space="preserve">of a terminal, </w:t>
      </w:r>
      <w:r w:rsidRPr="00462CC3">
        <w:rPr>
          <w:rStyle w:val="Emphasis"/>
          <w:sz w:val="26"/>
          <w:szCs w:val="26"/>
        </w:rPr>
        <w:t>once-and-for-all collapse of neoliberalism</w:t>
      </w:r>
      <w:r w:rsidRPr="00462CC3">
        <w:rPr>
          <w:sz w:val="16"/>
          <w:szCs w:val="26"/>
        </w:rPr>
        <w:t xml:space="preserve"> represented (again, somewhat misleadingly) as a </w:t>
      </w:r>
      <w:proofErr w:type="spellStart"/>
      <w:r w:rsidRPr="00462CC3">
        <w:rPr>
          <w:sz w:val="16"/>
          <w:szCs w:val="26"/>
        </w:rPr>
        <w:t>bracketable</w:t>
      </w:r>
      <w:proofErr w:type="spellEnd"/>
      <w:r w:rsidRPr="00462CC3">
        <w:rPr>
          <w:sz w:val="16"/>
          <w:szCs w:val="26"/>
        </w:rPr>
        <w:t xml:space="preserve"> “era” of free-market governance. </w:t>
      </w:r>
      <w:r w:rsidRPr="00462CC3">
        <w:rPr>
          <w:rStyle w:val="StyleUnderline"/>
          <w:sz w:val="26"/>
          <w:szCs w:val="26"/>
        </w:rPr>
        <w:t>As if to affirm Thatcher’s premature dismissal that there was “no alternative” to market rule, what followed in the wake of the financial crisis was</w:t>
      </w:r>
      <w:r w:rsidRPr="00462CC3">
        <w:rPr>
          <w:sz w:val="16"/>
          <w:szCs w:val="26"/>
        </w:rPr>
        <w:t xml:space="preserve">, far from a retreat of neoliberalism, more like </w:t>
      </w:r>
      <w:r w:rsidRPr="00462CC3">
        <w:rPr>
          <w:rStyle w:val="Emphasis"/>
          <w:sz w:val="26"/>
          <w:szCs w:val="26"/>
        </w:rPr>
        <w:t>an audacious exercise in doubling down</w:t>
      </w:r>
      <w:r w:rsidRPr="00462CC3">
        <w:rPr>
          <w:sz w:val="16"/>
          <w:szCs w:val="26"/>
        </w:rPr>
        <w:t xml:space="preserve">. </w:t>
      </w:r>
      <w:proofErr w:type="spellStart"/>
      <w:r w:rsidRPr="00462CC3">
        <w:rPr>
          <w:rStyle w:val="StyleUnderline"/>
          <w:sz w:val="26"/>
          <w:szCs w:val="26"/>
        </w:rPr>
        <w:t>Longterm</w:t>
      </w:r>
      <w:proofErr w:type="spellEnd"/>
      <w:r w:rsidRPr="00462CC3">
        <w:rPr>
          <w:rStyle w:val="StyleUnderline"/>
          <w:sz w:val="26"/>
          <w:szCs w:val="26"/>
        </w:rPr>
        <w:t xml:space="preserve"> </w:t>
      </w:r>
      <w:r w:rsidRPr="00462CC3">
        <w:rPr>
          <w:rStyle w:val="Emphasis"/>
          <w:sz w:val="26"/>
          <w:szCs w:val="26"/>
        </w:rPr>
        <w:lastRenderedPageBreak/>
        <w:t>austerity</w:t>
      </w:r>
      <w:r w:rsidRPr="00462CC3">
        <w:rPr>
          <w:rStyle w:val="StyleUnderline"/>
          <w:sz w:val="26"/>
          <w:szCs w:val="26"/>
        </w:rPr>
        <w:t xml:space="preserve"> measures were (re)imposed in nations rich and poor</w:t>
      </w:r>
      <w:r w:rsidRPr="00462CC3">
        <w:rPr>
          <w:sz w:val="16"/>
          <w:szCs w:val="26"/>
        </w:rPr>
        <w:t xml:space="preserve">, including those countries once regarded as the tutelary “heartlands” of the project, and its proving grounds, the United </w:t>
      </w:r>
      <w:proofErr w:type="gramStart"/>
      <w:r w:rsidRPr="00462CC3">
        <w:rPr>
          <w:sz w:val="16"/>
          <w:szCs w:val="26"/>
        </w:rPr>
        <w:t>States</w:t>
      </w:r>
      <w:proofErr w:type="gramEnd"/>
      <w:r w:rsidRPr="00462CC3">
        <w:rPr>
          <w:sz w:val="16"/>
          <w:szCs w:val="26"/>
        </w:rPr>
        <w:t xml:space="preserve"> and the United Kingdom. A new generation of </w:t>
      </w:r>
      <w:r w:rsidRPr="00462CC3">
        <w:rPr>
          <w:rStyle w:val="Emphasis"/>
          <w:sz w:val="26"/>
          <w:szCs w:val="26"/>
        </w:rPr>
        <w:t>structural adjustment</w:t>
      </w:r>
      <w:r w:rsidRPr="00462CC3">
        <w:rPr>
          <w:sz w:val="16"/>
          <w:szCs w:val="26"/>
        </w:rPr>
        <w:t xml:space="preserve"> </w:t>
      </w:r>
      <w:r w:rsidRPr="00462CC3">
        <w:rPr>
          <w:rStyle w:val="StyleUnderline"/>
          <w:sz w:val="26"/>
          <w:szCs w:val="26"/>
        </w:rPr>
        <w:t>programs targeted</w:t>
      </w:r>
      <w:r w:rsidRPr="00462CC3">
        <w:rPr>
          <w:sz w:val="16"/>
          <w:szCs w:val="26"/>
        </w:rPr>
        <w:t xml:space="preserve"> not only populations across </w:t>
      </w:r>
      <w:r w:rsidRPr="00462CC3">
        <w:rPr>
          <w:rStyle w:val="StyleUnderline"/>
          <w:sz w:val="26"/>
          <w:szCs w:val="26"/>
        </w:rPr>
        <w:t>the global South</w:t>
      </w:r>
      <w:r w:rsidRPr="00462CC3">
        <w:rPr>
          <w:sz w:val="16"/>
          <w:szCs w:val="26"/>
        </w:rPr>
        <w:t xml:space="preserve"> but also </w:t>
      </w:r>
      <w:r w:rsidRPr="00462CC3">
        <w:rPr>
          <w:rStyle w:val="StyleUnderline"/>
          <w:sz w:val="26"/>
          <w:szCs w:val="26"/>
        </w:rPr>
        <w:t>Greece, Detroit, and elsewhere</w:t>
      </w:r>
      <w:r w:rsidRPr="00462CC3">
        <w:rPr>
          <w:sz w:val="16"/>
          <w:szCs w:val="26"/>
        </w:rPr>
        <w:t xml:space="preserve">. </w:t>
      </w:r>
      <w:r w:rsidRPr="00462CC3">
        <w:rPr>
          <w:rStyle w:val="StyleUnderline"/>
          <w:sz w:val="26"/>
          <w:szCs w:val="26"/>
        </w:rPr>
        <w:t>There were sustained</w:t>
      </w:r>
      <w:r w:rsidRPr="00462CC3">
        <w:rPr>
          <w:sz w:val="16"/>
          <w:szCs w:val="26"/>
        </w:rPr>
        <w:t xml:space="preserve">, if scattergun, </w:t>
      </w:r>
      <w:r w:rsidRPr="00462CC3">
        <w:rPr>
          <w:rStyle w:val="StyleUnderline"/>
          <w:sz w:val="26"/>
          <w:szCs w:val="26"/>
        </w:rPr>
        <w:t>assaults on many of the old targets</w:t>
      </w:r>
      <w:r w:rsidRPr="00462CC3">
        <w:rPr>
          <w:sz w:val="16"/>
          <w:szCs w:val="26"/>
        </w:rPr>
        <w:t>—</w:t>
      </w:r>
      <w:r w:rsidRPr="00462CC3">
        <w:rPr>
          <w:rStyle w:val="StyleUnderline"/>
          <w:sz w:val="26"/>
          <w:szCs w:val="26"/>
        </w:rPr>
        <w:t>public services, public budgets, and public servants</w:t>
      </w:r>
      <w:r w:rsidRPr="00462CC3">
        <w:rPr>
          <w:sz w:val="16"/>
          <w:szCs w:val="26"/>
        </w:rPr>
        <w:t xml:space="preserve">; social movements and labor unions; </w:t>
      </w:r>
      <w:r w:rsidRPr="00462CC3">
        <w:rPr>
          <w:rStyle w:val="StyleUnderline"/>
          <w:sz w:val="26"/>
          <w:szCs w:val="26"/>
        </w:rPr>
        <w:t>social security, socialized healthcare, and public-education systems</w:t>
      </w:r>
      <w:r w:rsidRPr="00462CC3">
        <w:rPr>
          <w:sz w:val="16"/>
          <w:szCs w:val="26"/>
        </w:rPr>
        <w:t xml:space="preserve">; and undeserving classes, the poor, and racialized others. And all the while, </w:t>
      </w:r>
      <w:r w:rsidRPr="00462CC3">
        <w:rPr>
          <w:rStyle w:val="Emphasis"/>
          <w:sz w:val="26"/>
          <w:szCs w:val="26"/>
        </w:rPr>
        <w:t>financial and corporate elites got away with slaps on the wrist,</w:t>
      </w:r>
      <w:r w:rsidRPr="00462CC3">
        <w:rPr>
          <w:sz w:val="16"/>
          <w:szCs w:val="26"/>
        </w:rPr>
        <w:t xml:space="preserve"> if that, only to be </w:t>
      </w:r>
      <w:r w:rsidRPr="00462CC3">
        <w:rPr>
          <w:rStyle w:val="StyleUnderline"/>
          <w:sz w:val="26"/>
          <w:szCs w:val="26"/>
        </w:rPr>
        <w:t>compensated</w:t>
      </w:r>
      <w:r w:rsidRPr="00462CC3">
        <w:rPr>
          <w:sz w:val="16"/>
          <w:szCs w:val="26"/>
        </w:rPr>
        <w:t xml:space="preserve"> in due course </w:t>
      </w:r>
      <w:r w:rsidRPr="00462CC3">
        <w:rPr>
          <w:rStyle w:val="StyleUnderline"/>
          <w:sz w:val="26"/>
          <w:szCs w:val="26"/>
        </w:rPr>
        <w:t>with yet more deregulation and further rounds of tax cuts</w:t>
      </w:r>
      <w:r w:rsidRPr="00462CC3">
        <w:rPr>
          <w:sz w:val="16"/>
          <w:szCs w:val="26"/>
        </w:rPr>
        <w:t xml:space="preserve">. </w:t>
      </w:r>
      <w:r w:rsidRPr="00462CC3">
        <w:rPr>
          <w:rStyle w:val="StyleUnderline"/>
          <w:sz w:val="26"/>
          <w:szCs w:val="26"/>
        </w:rPr>
        <w:t xml:space="preserve">This </w:t>
      </w:r>
      <w:r w:rsidRPr="00462CC3">
        <w:rPr>
          <w:rStyle w:val="Emphasis"/>
          <w:sz w:val="26"/>
          <w:szCs w:val="26"/>
        </w:rPr>
        <w:t>unapologetic mutation</w:t>
      </w:r>
      <w:r w:rsidRPr="00462CC3">
        <w:rPr>
          <w:rStyle w:val="StyleUnderline"/>
          <w:sz w:val="26"/>
          <w:szCs w:val="26"/>
        </w:rPr>
        <w:t xml:space="preserve"> of late neoliberalism, </w:t>
      </w:r>
      <w:r w:rsidRPr="00462CC3">
        <w:rPr>
          <w:rStyle w:val="Emphasis"/>
          <w:sz w:val="26"/>
          <w:szCs w:val="26"/>
        </w:rPr>
        <w:t>back</w:t>
      </w:r>
      <w:r w:rsidRPr="00462CC3">
        <w:rPr>
          <w:rStyle w:val="StyleUnderline"/>
          <w:sz w:val="26"/>
          <w:szCs w:val="26"/>
        </w:rPr>
        <w:t xml:space="preserve"> as it were </w:t>
      </w:r>
      <w:r w:rsidRPr="00462CC3">
        <w:rPr>
          <w:rStyle w:val="Emphasis"/>
          <w:sz w:val="26"/>
          <w:szCs w:val="26"/>
        </w:rPr>
        <w:t>from its own grave</w:t>
      </w:r>
      <w:r w:rsidRPr="00462CC3">
        <w:rPr>
          <w:sz w:val="16"/>
          <w:szCs w:val="26"/>
        </w:rPr>
        <w:t xml:space="preserve">, may have been shorn of anything approaching credible claims to moral leadership and intellectual authority, but </w:t>
      </w:r>
      <w:r w:rsidRPr="00462CC3">
        <w:rPr>
          <w:rStyle w:val="StyleUnderline"/>
          <w:sz w:val="26"/>
          <w:szCs w:val="26"/>
        </w:rPr>
        <w:t>in this reconstituted form</w:t>
      </w:r>
      <w:r w:rsidRPr="00462CC3">
        <w:rPr>
          <w:sz w:val="16"/>
          <w:szCs w:val="26"/>
        </w:rPr>
        <w:t xml:space="preserve"> it </w:t>
      </w:r>
      <w:r w:rsidRPr="00462CC3">
        <w:rPr>
          <w:rStyle w:val="StyleUnderline"/>
          <w:sz w:val="26"/>
          <w:szCs w:val="26"/>
        </w:rPr>
        <w:t>would present a yet more brutal face in its dogged defenses of political power and institutional dominance</w:t>
      </w:r>
      <w:r w:rsidRPr="00462CC3">
        <w:rPr>
          <w:sz w:val="16"/>
          <w:szCs w:val="26"/>
        </w:rPr>
        <w:t xml:space="preserve">, soon to be </w:t>
      </w:r>
      <w:r w:rsidRPr="00462CC3">
        <w:rPr>
          <w:rStyle w:val="StyleUnderline"/>
          <w:sz w:val="26"/>
          <w:szCs w:val="26"/>
        </w:rPr>
        <w:t>coupled with brazen reassertions of the manifestly dubious case for corporate liberty, financial freedom, and social-state retrenchment</w:t>
      </w:r>
      <w:r w:rsidRPr="00462CC3">
        <w:rPr>
          <w:sz w:val="16"/>
          <w:szCs w:val="26"/>
        </w:rPr>
        <w:t>.</w:t>
      </w:r>
    </w:p>
    <w:p w14:paraId="2CFAC19F" w14:textId="77777777" w:rsidR="00DC2069" w:rsidRPr="00462CC3" w:rsidRDefault="00DC2069" w:rsidP="00DC2069"/>
    <w:p w14:paraId="6D63B014" w14:textId="77777777" w:rsidR="00DC2069" w:rsidRPr="00462CC3" w:rsidRDefault="00DC2069" w:rsidP="00DC2069"/>
    <w:p w14:paraId="2466D266" w14:textId="77777777" w:rsidR="00DC2069" w:rsidRPr="00462CC3" w:rsidRDefault="00DC2069" w:rsidP="00DC2069">
      <w:pPr>
        <w:pStyle w:val="Heading4"/>
        <w:rPr>
          <w:lang w:eastAsia="ko-KR"/>
        </w:rPr>
      </w:pPr>
      <w:r w:rsidRPr="00462CC3">
        <w:rPr>
          <w:lang w:eastAsia="ko-KR"/>
        </w:rPr>
        <w:t>Cap solves war – no root cause.</w:t>
      </w:r>
    </w:p>
    <w:p w14:paraId="17A25286" w14:textId="77777777" w:rsidR="00DC2069" w:rsidRPr="00462CC3" w:rsidRDefault="00DC2069" w:rsidP="00DC2069">
      <w:pPr>
        <w:rPr>
          <w:b/>
          <w:sz w:val="16"/>
          <w:szCs w:val="26"/>
        </w:rPr>
      </w:pPr>
      <w:r w:rsidRPr="00462CC3">
        <w:rPr>
          <w:rStyle w:val="Style13ptBold"/>
          <w:szCs w:val="26"/>
          <w:u w:val="single"/>
        </w:rPr>
        <w:t>Gartzke 05</w:t>
      </w:r>
      <w:r w:rsidRPr="00462CC3">
        <w:rPr>
          <w:rStyle w:val="Style13ptBold"/>
          <w:sz w:val="16"/>
          <w:szCs w:val="26"/>
        </w:rPr>
        <w:t xml:space="preserve"> </w:t>
      </w:r>
      <w:r w:rsidRPr="00462CC3">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49448C63" w14:textId="77777777" w:rsidR="00DC2069" w:rsidRPr="00462CC3" w:rsidRDefault="00DC2069" w:rsidP="00DC2069">
      <w:pPr>
        <w:pStyle w:val="Cards"/>
        <w:ind w:left="0"/>
        <w:rPr>
          <w:sz w:val="16"/>
          <w:szCs w:val="26"/>
          <w:lang w:eastAsia="ko-KR"/>
        </w:rPr>
      </w:pPr>
      <w:r w:rsidRPr="00462CC3">
        <w:rPr>
          <w:szCs w:val="26"/>
          <w:u w:val="single"/>
          <w:lang w:eastAsia="ko-KR"/>
        </w:rPr>
        <w:t>With terrorism achieving "global reach" and conflict raging</w:t>
      </w:r>
      <w:r w:rsidRPr="00462CC3">
        <w:rPr>
          <w:sz w:val="16"/>
          <w:szCs w:val="26"/>
          <w:lang w:eastAsia="ko-KR"/>
        </w:rPr>
        <w:t xml:space="preserve"> </w:t>
      </w:r>
      <w:r w:rsidRPr="00462CC3">
        <w:rPr>
          <w:szCs w:val="26"/>
          <w:u w:val="single"/>
          <w:lang w:eastAsia="ko-KR"/>
        </w:rPr>
        <w:t>in Africa and the Middle East,</w:t>
      </w:r>
      <w:r w:rsidRPr="00462CC3">
        <w:rPr>
          <w:sz w:val="16"/>
          <w:szCs w:val="26"/>
          <w:lang w:eastAsia="ko-KR"/>
        </w:rPr>
        <w:t xml:space="preserve"> </w:t>
      </w:r>
      <w:r w:rsidRPr="00462CC3">
        <w:rPr>
          <w:szCs w:val="26"/>
          <w:u w:val="single"/>
          <w:lang w:eastAsia="ko-KR"/>
        </w:rPr>
        <w:t>you may have missed a startling fact</w:t>
      </w:r>
      <w:r w:rsidRPr="00462CC3">
        <w:rPr>
          <w:sz w:val="16"/>
          <w:szCs w:val="26"/>
          <w:lang w:eastAsia="ko-KR"/>
        </w:rPr>
        <w:t xml:space="preserve"> - </w:t>
      </w:r>
      <w:r w:rsidRPr="00462CC3">
        <w:rPr>
          <w:szCs w:val="26"/>
          <w:u w:val="single"/>
          <w:lang w:eastAsia="ko-KR"/>
        </w:rPr>
        <w:t>we are living in remarkably peaceable times</w:t>
      </w:r>
      <w:r w:rsidRPr="00462CC3">
        <w:rPr>
          <w:sz w:val="16"/>
          <w:szCs w:val="26"/>
          <w:lang w:eastAsia="ko-KR"/>
        </w:rPr>
        <w:t xml:space="preserve">. </w:t>
      </w:r>
      <w:r w:rsidRPr="00462CC3">
        <w:rPr>
          <w:szCs w:val="26"/>
          <w:u w:val="single"/>
          <w:lang w:eastAsia="ko-KR"/>
        </w:rPr>
        <w:t xml:space="preserve">For </w:t>
      </w:r>
      <w:r w:rsidRPr="00462CC3">
        <w:rPr>
          <w:b/>
          <w:szCs w:val="26"/>
          <w:u w:val="thick"/>
          <w:lang w:eastAsia="ko-KR"/>
        </w:rPr>
        <w:t>six decades</w:t>
      </w:r>
      <w:r w:rsidRPr="00462CC3">
        <w:rPr>
          <w:szCs w:val="26"/>
          <w:u w:val="single"/>
          <w:lang w:eastAsia="ko-KR"/>
        </w:rPr>
        <w:t>, developed nations have not fought each other</w:t>
      </w:r>
      <w:r w:rsidRPr="00462CC3">
        <w:rPr>
          <w:sz w:val="16"/>
          <w:szCs w:val="26"/>
          <w:lang w:eastAsia="ko-KR"/>
        </w:rPr>
        <w:t xml:space="preserve">. France and the United States may chafe, but the resulting conflict pitted </w:t>
      </w:r>
      <w:proofErr w:type="spellStart"/>
      <w:r w:rsidRPr="00462CC3">
        <w:rPr>
          <w:sz w:val="16"/>
          <w:szCs w:val="26"/>
          <w:lang w:eastAsia="ko-KR"/>
        </w:rPr>
        <w:t>french</w:t>
      </w:r>
      <w:proofErr w:type="spellEnd"/>
      <w:r w:rsidRPr="00462CC3">
        <w:rPr>
          <w:sz w:val="16"/>
          <w:szCs w:val="26"/>
          <w:lang w:eastAsia="ko-KR"/>
        </w:rPr>
        <w:t xml:space="preserve"> fries against "freedom fries," rather than French soldiers against U.S. "freedom fighters." Tony Blair and Jacques Chirac had a nasty spat over the EU, but the English aren't going to storm Calais any time soon. </w:t>
      </w:r>
      <w:r w:rsidRPr="00462CC3">
        <w:rPr>
          <w:szCs w:val="26"/>
          <w:u w:val="single"/>
          <w:lang w:eastAsia="ko-KR"/>
        </w:rPr>
        <w:t>The present peace is unusual</w:t>
      </w:r>
      <w:r w:rsidRPr="00462CC3">
        <w:rPr>
          <w:sz w:val="16"/>
          <w:szCs w:val="26"/>
          <w:lang w:eastAsia="ko-KR"/>
        </w:rPr>
        <w:t xml:space="preserve">. </w:t>
      </w:r>
      <w:r w:rsidRPr="00462CC3">
        <w:rPr>
          <w:szCs w:val="26"/>
          <w:u w:val="single"/>
          <w:lang w:eastAsia="ko-KR"/>
        </w:rPr>
        <w:t xml:space="preserve">Historically, powerful nations are the most war prone. The conventional wisdom is that democracy fosters </w:t>
      </w:r>
      <w:proofErr w:type="gramStart"/>
      <w:r w:rsidRPr="00462CC3">
        <w:rPr>
          <w:szCs w:val="26"/>
          <w:u w:val="single"/>
          <w:lang w:eastAsia="ko-KR"/>
        </w:rPr>
        <w:t>peace</w:t>
      </w:r>
      <w:proofErr w:type="gramEnd"/>
      <w:r w:rsidRPr="00462CC3">
        <w:rPr>
          <w:szCs w:val="26"/>
          <w:u w:val="single"/>
          <w:lang w:eastAsia="ko-KR"/>
        </w:rPr>
        <w:t xml:space="preserve"> but this claim fails scrutiny. It is based on statistical studies that show democracies typically don't fight other democracies</w:t>
      </w:r>
      <w:r w:rsidRPr="00462CC3">
        <w:rPr>
          <w:sz w:val="16"/>
          <w:szCs w:val="26"/>
          <w:lang w:eastAsia="ko-KR"/>
        </w:rPr>
        <w:t xml:space="preserve">. Yet, the same studies show that democratic nations go to war about as much as other nations overall. And </w:t>
      </w:r>
      <w:r w:rsidRPr="00462CC3">
        <w:rPr>
          <w:szCs w:val="26"/>
          <w:u w:val="single"/>
          <w:lang w:eastAsia="ko-KR"/>
        </w:rPr>
        <w:t>more recent research makes clear that only the affluent democracies are less likely to fight each other</w:t>
      </w:r>
      <w:r w:rsidRPr="00462CC3">
        <w:rPr>
          <w:sz w:val="16"/>
          <w:szCs w:val="26"/>
          <w:lang w:eastAsia="ko-KR"/>
        </w:rPr>
        <w:t xml:space="preserve">. Poor democracies behave much like non-democracies when it comes to war and lesser forms of conflict. </w:t>
      </w:r>
      <w:r w:rsidRPr="00462CC3">
        <w:rPr>
          <w:szCs w:val="26"/>
          <w:u w:val="single"/>
          <w:lang w:eastAsia="ko-KR"/>
        </w:rPr>
        <w:t xml:space="preserve">A more powerful explanation is emerging from newer, and older, </w:t>
      </w:r>
      <w:r w:rsidRPr="00462CC3">
        <w:rPr>
          <w:b/>
          <w:szCs w:val="26"/>
          <w:u w:val="thick"/>
          <w:lang w:eastAsia="ko-KR"/>
        </w:rPr>
        <w:t>empirical research</w:t>
      </w:r>
      <w:r w:rsidRPr="00462CC3">
        <w:rPr>
          <w:szCs w:val="26"/>
          <w:u w:val="single"/>
          <w:lang w:eastAsia="ko-KR"/>
        </w:rPr>
        <w:t xml:space="preserve"> - the "capitalist peace.</w:t>
      </w:r>
      <w:r w:rsidRPr="00462CC3">
        <w:rPr>
          <w:sz w:val="16"/>
          <w:szCs w:val="26"/>
          <w:lang w:eastAsia="ko-KR"/>
        </w:rPr>
        <w:t xml:space="preserve">" As predicted by Montesquieu, Adam Smith, Norman Angell and others, </w:t>
      </w:r>
      <w:r w:rsidRPr="00462CC3">
        <w:rPr>
          <w:szCs w:val="26"/>
          <w:u w:val="single"/>
          <w:lang w:eastAsia="ko-KR"/>
        </w:rPr>
        <w:t>nations with high levels of economic freedom</w:t>
      </w:r>
      <w:r w:rsidRPr="00462CC3">
        <w:rPr>
          <w:sz w:val="16"/>
          <w:szCs w:val="26"/>
          <w:lang w:eastAsia="ko-KR"/>
        </w:rPr>
        <w:t xml:space="preserve"> not only fight each other less, they </w:t>
      </w:r>
      <w:r w:rsidRPr="00462CC3">
        <w:rPr>
          <w:szCs w:val="26"/>
          <w:u w:val="single"/>
          <w:lang w:eastAsia="ko-KR"/>
        </w:rPr>
        <w:t>go to war less often, period</w:t>
      </w:r>
      <w:r w:rsidRPr="00462CC3">
        <w:rPr>
          <w:sz w:val="16"/>
          <w:szCs w:val="26"/>
          <w:lang w:eastAsia="ko-KR"/>
        </w:rPr>
        <w:t>. Economic freedom is a measure of the depth of free market institutions or, put another way, of capitalism. The "</w:t>
      </w:r>
      <w:r w:rsidRPr="00462CC3">
        <w:rPr>
          <w:szCs w:val="26"/>
          <w:u w:val="single"/>
          <w:lang w:eastAsia="ko-KR"/>
        </w:rPr>
        <w:t>democratic peace" is a mirage created by the overlap between economic and political freedom. Democracy and economic freedom typically co-exist</w:t>
      </w:r>
      <w:r w:rsidRPr="00462CC3">
        <w:rPr>
          <w:sz w:val="16"/>
          <w:szCs w:val="26"/>
          <w:lang w:eastAsia="ko-KR"/>
        </w:rPr>
        <w:t xml:space="preserve">. </w:t>
      </w:r>
      <w:r w:rsidRPr="00462CC3">
        <w:rPr>
          <w:szCs w:val="26"/>
          <w:u w:val="single"/>
          <w:lang w:eastAsia="ko-KR"/>
        </w:rPr>
        <w:t>Thus, if economic freedom causes peace, then statistically democracy will also appear to cause peace</w:t>
      </w:r>
      <w:r w:rsidRPr="00462CC3">
        <w:rPr>
          <w:sz w:val="16"/>
          <w:szCs w:val="26"/>
          <w:lang w:eastAsia="ko-KR"/>
        </w:rPr>
        <w:t xml:space="preserve">. When democracy and economic freedom are both included in a statistical model, the results reveal that </w:t>
      </w:r>
      <w:r w:rsidRPr="00462CC3">
        <w:rPr>
          <w:szCs w:val="26"/>
          <w:u w:val="single"/>
          <w:lang w:eastAsia="ko-KR"/>
        </w:rPr>
        <w:t xml:space="preserve">economic freedom is considerably </w:t>
      </w:r>
      <w:r w:rsidRPr="00462CC3">
        <w:rPr>
          <w:szCs w:val="26"/>
          <w:u w:val="single"/>
          <w:lang w:eastAsia="ko-KR"/>
        </w:rPr>
        <w:lastRenderedPageBreak/>
        <w:t>more potent in encouraging peace than democracy</w:t>
      </w:r>
      <w:r w:rsidRPr="00462CC3">
        <w:rPr>
          <w:b/>
          <w:szCs w:val="26"/>
          <w:u w:val="thick"/>
          <w:lang w:eastAsia="ko-KR"/>
        </w:rPr>
        <w:t>, 50 times more potent</w:t>
      </w:r>
      <w:r w:rsidRPr="00462CC3">
        <w:rPr>
          <w:sz w:val="16"/>
          <w:szCs w:val="26"/>
          <w:lang w:eastAsia="ko-KR"/>
        </w:rPr>
        <w:t xml:space="preserve">, in fact, </w:t>
      </w:r>
      <w:r w:rsidRPr="00462CC3">
        <w:rPr>
          <w:szCs w:val="26"/>
          <w:u w:val="single"/>
          <w:lang w:eastAsia="ko-KR"/>
        </w:rPr>
        <w:t>according to</w:t>
      </w:r>
      <w:r w:rsidRPr="00462CC3">
        <w:rPr>
          <w:sz w:val="16"/>
          <w:szCs w:val="26"/>
          <w:lang w:eastAsia="ko-KR"/>
        </w:rPr>
        <w:t xml:space="preserve"> my own </w:t>
      </w:r>
      <w:r w:rsidRPr="00462CC3">
        <w:rPr>
          <w:szCs w:val="26"/>
          <w:u w:val="single"/>
          <w:lang w:eastAsia="ko-KR"/>
        </w:rPr>
        <w:t>research</w:t>
      </w:r>
      <w:r w:rsidRPr="00462CC3">
        <w:rPr>
          <w:sz w:val="16"/>
          <w:szCs w:val="26"/>
          <w:lang w:eastAsia="ko-KR"/>
        </w:rPr>
        <w:t xml:space="preserve">. </w:t>
      </w:r>
      <w:r w:rsidRPr="00462CC3">
        <w:rPr>
          <w:szCs w:val="26"/>
          <w:u w:val="single"/>
          <w:lang w:eastAsia="ko-KR"/>
        </w:rPr>
        <w:t xml:space="preserve">Economic freedom is highly </w:t>
      </w:r>
      <w:r w:rsidRPr="00462CC3">
        <w:rPr>
          <w:b/>
          <w:szCs w:val="26"/>
          <w:u w:val="thick"/>
          <w:lang w:eastAsia="ko-KR"/>
        </w:rPr>
        <w:t>statistically significant</w:t>
      </w:r>
      <w:r w:rsidRPr="00462CC3">
        <w:rPr>
          <w:sz w:val="16"/>
          <w:szCs w:val="26"/>
          <w:lang w:eastAsia="ko-KR"/>
        </w:rPr>
        <w:t xml:space="preserve"> (at the one-per-cent level). Democracy does not have a measurable impact, while </w:t>
      </w:r>
      <w:r w:rsidRPr="00462CC3">
        <w:rPr>
          <w:szCs w:val="26"/>
          <w:u w:val="single"/>
          <w:lang w:eastAsia="ko-KR"/>
        </w:rPr>
        <w:t xml:space="preserve">nations with very low levels of economic freedom are </w:t>
      </w:r>
      <w:r w:rsidRPr="00462CC3">
        <w:rPr>
          <w:b/>
          <w:szCs w:val="26"/>
          <w:u w:val="thick"/>
          <w:lang w:eastAsia="ko-KR"/>
        </w:rPr>
        <w:t>14 times more prone</w:t>
      </w:r>
      <w:r w:rsidRPr="00462CC3">
        <w:rPr>
          <w:szCs w:val="26"/>
          <w:u w:val="single"/>
          <w:lang w:eastAsia="ko-KR"/>
        </w:rPr>
        <w:t xml:space="preserve"> to conflict than those with very high levels</w:t>
      </w:r>
      <w:r w:rsidRPr="00462CC3">
        <w:rPr>
          <w:sz w:val="16"/>
          <w:szCs w:val="26"/>
          <w:lang w:eastAsia="ko-KR"/>
        </w:rPr>
        <w:t xml:space="preserve">. </w:t>
      </w:r>
      <w:proofErr w:type="gramStart"/>
      <w:r w:rsidRPr="00462CC3">
        <w:rPr>
          <w:sz w:val="16"/>
          <w:szCs w:val="26"/>
          <w:lang w:eastAsia="ko-KR"/>
        </w:rPr>
        <w:t>But,</w:t>
      </w:r>
      <w:proofErr w:type="gramEnd"/>
      <w:r w:rsidRPr="00462CC3">
        <w:rPr>
          <w:sz w:val="16"/>
          <w:szCs w:val="26"/>
          <w:lang w:eastAsia="ko-KR"/>
        </w:rPr>
        <w:t xml:space="preserve"> </w:t>
      </w:r>
      <w:r w:rsidRPr="00462CC3">
        <w:rPr>
          <w:szCs w:val="26"/>
          <w:u w:val="single"/>
          <w:lang w:eastAsia="ko-KR"/>
        </w:rPr>
        <w:t xml:space="preserve">why would free markets cause peace? Capitalism is not only an immense generator of prosperity; it is also a revolutionary source of economic, </w:t>
      </w:r>
      <w:proofErr w:type="gramStart"/>
      <w:r w:rsidRPr="00462CC3">
        <w:rPr>
          <w:szCs w:val="26"/>
          <w:u w:val="single"/>
          <w:lang w:eastAsia="ko-KR"/>
        </w:rPr>
        <w:t>social</w:t>
      </w:r>
      <w:proofErr w:type="gramEnd"/>
      <w:r w:rsidRPr="00462CC3">
        <w:rPr>
          <w:szCs w:val="26"/>
          <w:u w:val="single"/>
          <w:lang w:eastAsia="ko-KR"/>
        </w:rPr>
        <w:t xml:space="preserve"> and political change</w:t>
      </w:r>
      <w:r w:rsidRPr="00462CC3">
        <w:rPr>
          <w:sz w:val="16"/>
          <w:szCs w:val="26"/>
          <w:lang w:eastAsia="ko-KR"/>
        </w:rPr>
        <w:t xml:space="preserve">. Wealth no longer arises primarily through land or control of natural resources. New Kind of Wealth </w:t>
      </w:r>
      <w:r w:rsidRPr="00462CC3">
        <w:rPr>
          <w:szCs w:val="26"/>
          <w:u w:val="single"/>
          <w:lang w:eastAsia="ko-KR"/>
        </w:rPr>
        <w:t>Prosperity in modern societies is created by market competition and</w:t>
      </w:r>
      <w:r w:rsidRPr="00462CC3">
        <w:rPr>
          <w:sz w:val="16"/>
          <w:szCs w:val="26"/>
          <w:lang w:eastAsia="ko-KR"/>
        </w:rPr>
        <w:t xml:space="preserve"> the </w:t>
      </w:r>
      <w:r w:rsidRPr="00462CC3">
        <w:rPr>
          <w:szCs w:val="26"/>
          <w:u w:val="single"/>
          <w:lang w:eastAsia="ko-KR"/>
        </w:rPr>
        <w:t>efficient production</w:t>
      </w:r>
      <w:r w:rsidRPr="00462CC3">
        <w:rPr>
          <w:sz w:val="16"/>
          <w:szCs w:val="26"/>
          <w:lang w:eastAsia="ko-KR"/>
        </w:rPr>
        <w:t xml:space="preserve"> that arises from it. </w:t>
      </w:r>
      <w:r w:rsidRPr="00462CC3">
        <w:rPr>
          <w:szCs w:val="26"/>
          <w:u w:val="single"/>
          <w:lang w:eastAsia="ko-KR"/>
        </w:rPr>
        <w:t>This new kind of wealth is hard for nations to "steal" through conquest</w:t>
      </w:r>
      <w:r w:rsidRPr="00462CC3">
        <w:rPr>
          <w:sz w:val="16"/>
          <w:szCs w:val="26"/>
          <w:lang w:eastAsia="ko-KR"/>
        </w:rPr>
        <w:t xml:space="preserve">. </w:t>
      </w:r>
      <w:r w:rsidRPr="00462CC3">
        <w:rPr>
          <w:szCs w:val="26"/>
          <w:u w:val="single"/>
          <w:lang w:eastAsia="ko-KR"/>
        </w:rPr>
        <w:t>In days of old,</w:t>
      </w:r>
      <w:r w:rsidRPr="00462CC3">
        <w:rPr>
          <w:sz w:val="16"/>
          <w:szCs w:val="26"/>
          <w:lang w:eastAsia="ko-KR"/>
        </w:rPr>
        <w:t xml:space="preserve"> when the English did occasionally storm Calais, nobles dreamed of wealth and power in conquered lands, while visions of booty danced in the heads of peasant soldiers. </w:t>
      </w:r>
      <w:r w:rsidRPr="00462CC3">
        <w:rPr>
          <w:szCs w:val="26"/>
          <w:u w:val="single"/>
          <w:lang w:eastAsia="ko-KR"/>
        </w:rPr>
        <w:t>Victory in war meant new property</w:t>
      </w:r>
      <w:r w:rsidRPr="00462CC3">
        <w:rPr>
          <w:sz w:val="16"/>
          <w:szCs w:val="26"/>
          <w:lang w:eastAsia="ko-KR"/>
        </w:rPr>
        <w:t xml:space="preserve">. </w:t>
      </w:r>
      <w:r w:rsidRPr="00462CC3">
        <w:rPr>
          <w:szCs w:val="26"/>
          <w:u w:val="single"/>
          <w:lang w:eastAsia="ko-KR"/>
        </w:rPr>
        <w:t>In a free market economy, war destroys immense wealth for victor and loser</w:t>
      </w:r>
      <w:r w:rsidRPr="00462CC3">
        <w:rPr>
          <w:sz w:val="16"/>
          <w:szCs w:val="26"/>
          <w:lang w:eastAsia="ko-KR"/>
        </w:rPr>
        <w:t xml:space="preserve"> </w:t>
      </w:r>
      <w:r w:rsidRPr="00462CC3">
        <w:rPr>
          <w:szCs w:val="26"/>
          <w:u w:val="single"/>
          <w:lang w:eastAsia="ko-KR"/>
        </w:rPr>
        <w:t>alike</w:t>
      </w:r>
      <w:r w:rsidRPr="00462CC3">
        <w:rPr>
          <w:sz w:val="16"/>
          <w:szCs w:val="26"/>
          <w:lang w:eastAsia="ko-KR"/>
        </w:rPr>
        <w:t xml:space="preserve">. Even if capital stock is restored, </w:t>
      </w:r>
      <w:r w:rsidRPr="00462CC3">
        <w:rPr>
          <w:szCs w:val="26"/>
          <w:u w:val="single"/>
          <w:lang w:eastAsia="ko-KR"/>
        </w:rPr>
        <w:t>efficient production requires property rights and free decisions by market participants that are difficult</w:t>
      </w:r>
      <w:r w:rsidRPr="00462CC3">
        <w:rPr>
          <w:sz w:val="16"/>
          <w:szCs w:val="26"/>
          <w:lang w:eastAsia="ko-KR"/>
        </w:rPr>
        <w:t xml:space="preserve"> </w:t>
      </w:r>
      <w:r w:rsidRPr="00462CC3">
        <w:rPr>
          <w:szCs w:val="26"/>
          <w:u w:val="single"/>
          <w:lang w:eastAsia="ko-KR"/>
        </w:rPr>
        <w:t>or impossible to co-ordinate to the victor's advantage.</w:t>
      </w:r>
      <w:r w:rsidRPr="00462CC3">
        <w:rPr>
          <w:sz w:val="16"/>
          <w:szCs w:val="26"/>
          <w:lang w:eastAsia="ko-KR"/>
        </w:rPr>
        <w:t xml:space="preserve"> The Iraqi war, despite Iraq's immense oil wealth, will not be a money-maker for the United States. Economic freedom is not a guarantee of peace. Other factors, like ideology or the perceived need for </w:t>
      </w:r>
      <w:proofErr w:type="spellStart"/>
      <w:r w:rsidRPr="00462CC3">
        <w:rPr>
          <w:sz w:val="16"/>
          <w:szCs w:val="26"/>
          <w:lang w:eastAsia="ko-KR"/>
        </w:rPr>
        <w:t>self-defence</w:t>
      </w:r>
      <w:proofErr w:type="spellEnd"/>
      <w:r w:rsidRPr="00462CC3">
        <w:rPr>
          <w:sz w:val="16"/>
          <w:szCs w:val="26"/>
          <w:lang w:eastAsia="ko-KR"/>
        </w:rPr>
        <w:t xml:space="preserve">, can still result in violence. But, where economic freedom has taken hold, it has made war less likely. </w:t>
      </w:r>
      <w:r w:rsidRPr="00462CC3">
        <w:rPr>
          <w:szCs w:val="26"/>
          <w:u w:val="single"/>
          <w:lang w:eastAsia="ko-KR"/>
        </w:rPr>
        <w:t>Research on the capitalist peace has profound implications in today's world</w:t>
      </w:r>
      <w:r w:rsidRPr="00462CC3">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462CC3">
        <w:rPr>
          <w:szCs w:val="26"/>
          <w:u w:val="single"/>
          <w:lang w:eastAsia="ko-KR"/>
        </w:rPr>
        <w:t xml:space="preserve">Everyone approves of democracy, but "capitalism" is often a dirty word. </w:t>
      </w:r>
      <w:r w:rsidRPr="00462CC3">
        <w:rPr>
          <w:sz w:val="16"/>
          <w:szCs w:val="26"/>
          <w:lang w:eastAsia="ko-KR"/>
        </w:rPr>
        <w:t xml:space="preserve">However, in recent decades, an increasing number of people have rediscovered the economic virtues of the "invisible hand" of free markets. </w:t>
      </w:r>
      <w:r w:rsidRPr="00462CC3">
        <w:rPr>
          <w:szCs w:val="26"/>
          <w:u w:val="single"/>
          <w:lang w:eastAsia="ko-KR"/>
        </w:rPr>
        <w:t xml:space="preserve">We now have an additional benefit of economic freedom - </w:t>
      </w:r>
      <w:r w:rsidRPr="00462CC3">
        <w:rPr>
          <w:b/>
          <w:szCs w:val="26"/>
          <w:u w:val="thick"/>
          <w:lang w:eastAsia="ko-KR"/>
        </w:rPr>
        <w:t>international peace</w:t>
      </w:r>
      <w:r w:rsidRPr="00462CC3">
        <w:rPr>
          <w:sz w:val="16"/>
          <w:szCs w:val="26"/>
          <w:lang w:eastAsia="ko-KR"/>
        </w:rPr>
        <w:t xml:space="preserve">. The actual presence of peace in much of the world sets this era apart from others. </w:t>
      </w:r>
      <w:r w:rsidRPr="00462CC3">
        <w:rPr>
          <w:szCs w:val="26"/>
          <w:u w:val="single"/>
          <w:lang w:eastAsia="ko-KR"/>
        </w:rPr>
        <w:t xml:space="preserve">The empirical basis for optimistic claims - about either democracy or capitalism - </w:t>
      </w:r>
      <w:r w:rsidRPr="00462CC3">
        <w:rPr>
          <w:b/>
          <w:szCs w:val="26"/>
          <w:u w:val="thick"/>
          <w:lang w:eastAsia="ko-KR"/>
        </w:rPr>
        <w:t>can be tested and refined</w:t>
      </w:r>
      <w:r w:rsidRPr="00462CC3">
        <w:rPr>
          <w:sz w:val="16"/>
          <w:szCs w:val="26"/>
          <w:lang w:eastAsia="ko-KR"/>
        </w:rPr>
        <w:t xml:space="preserve">. </w:t>
      </w:r>
      <w:r w:rsidRPr="00462CC3">
        <w:rPr>
          <w:szCs w:val="26"/>
          <w:u w:val="single"/>
          <w:lang w:eastAsia="ko-KR"/>
        </w:rPr>
        <w:t>The way forward is to capitalize on the capitalist peace, to deepen its roots and extend it to more countries through expanding markets, development, and a common sense of international purpose</w:t>
      </w:r>
      <w:r w:rsidRPr="00462CC3">
        <w:rPr>
          <w:sz w:val="16"/>
          <w:szCs w:val="26"/>
          <w:lang w:eastAsia="ko-KR"/>
        </w:rPr>
        <w:t>. The risk today is that faulty analysis and anti-market activists may distract the developed nations from this historic opportunity.</w:t>
      </w:r>
    </w:p>
    <w:p w14:paraId="65CA8429" w14:textId="77777777" w:rsidR="00DC2069" w:rsidRPr="00462CC3" w:rsidRDefault="00DC2069" w:rsidP="00DC2069"/>
    <w:p w14:paraId="22BCF1F2" w14:textId="77777777" w:rsidR="00DC2069" w:rsidRPr="00462CC3" w:rsidRDefault="00DC2069" w:rsidP="00DC2069">
      <w:pPr>
        <w:keepNext/>
        <w:keepLines/>
        <w:spacing w:before="40" w:after="0"/>
        <w:outlineLvl w:val="3"/>
        <w:rPr>
          <w:rFonts w:eastAsia="MS Gothic" w:cs="Arial"/>
          <w:b/>
          <w:iCs/>
          <w:szCs w:val="26"/>
        </w:rPr>
      </w:pPr>
      <w:r w:rsidRPr="00462CC3">
        <w:rPr>
          <w:rFonts w:eastAsia="MS Gothic" w:cs="Arial"/>
          <w:b/>
          <w:iCs/>
          <w:szCs w:val="26"/>
        </w:rPr>
        <w:t>Capitalism leads to successful space operations—4 reasons.</w:t>
      </w:r>
    </w:p>
    <w:p w14:paraId="459A843D" w14:textId="77777777" w:rsidR="00DC2069" w:rsidRPr="00462CC3" w:rsidRDefault="00DC2069" w:rsidP="00DC2069">
      <w:pPr>
        <w:rPr>
          <w:rFonts w:eastAsia="Cambria"/>
          <w:sz w:val="16"/>
          <w:szCs w:val="26"/>
        </w:rPr>
      </w:pPr>
      <w:r w:rsidRPr="00462CC3">
        <w:rPr>
          <w:rFonts w:eastAsia="Cambria"/>
          <w:b/>
          <w:bCs/>
          <w:szCs w:val="26"/>
          <w:u w:val="single"/>
        </w:rPr>
        <w:t>Zimmerman 17</w:t>
      </w:r>
      <w:r w:rsidRPr="00462CC3">
        <w:rPr>
          <w:rFonts w:eastAsia="Cambria"/>
          <w:sz w:val="16"/>
          <w:szCs w:val="26"/>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w:t>
      </w:r>
      <w:proofErr w:type="gramStart"/>
      <w:r w:rsidRPr="00462CC3">
        <w:rPr>
          <w:rFonts w:eastAsia="Cambria"/>
          <w:sz w:val="16"/>
          <w:szCs w:val="26"/>
        </w:rPr>
        <w:t>general public</w:t>
      </w:r>
      <w:proofErr w:type="gramEnd"/>
      <w:r w:rsidRPr="00462CC3">
        <w:rPr>
          <w:rFonts w:eastAsia="Cambria"/>
          <w:sz w:val="16"/>
          <w:szCs w:val="26"/>
        </w:rPr>
        <w:t>.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53D00242" w14:textId="77777777" w:rsidR="00DC2069" w:rsidRPr="00462CC3" w:rsidRDefault="00DC2069" w:rsidP="00DC2069">
      <w:pPr>
        <w:rPr>
          <w:rFonts w:eastAsia="Cambria"/>
          <w:b/>
          <w:szCs w:val="26"/>
          <w:u w:val="single"/>
        </w:rPr>
      </w:pPr>
      <w:r w:rsidRPr="00462CC3">
        <w:rPr>
          <w:rFonts w:eastAsia="Cambria"/>
          <w:b/>
          <w:szCs w:val="26"/>
          <w:u w:val="single"/>
        </w:rPr>
        <w:t>It is essential for any nation that wishes to thrive and compete on the world stage to have a successful and flourishing aerospace industry, centered on the capability of putting humans and payloads into space affordably and frequently.</w:t>
      </w:r>
      <w:r w:rsidRPr="00462CC3">
        <w:rPr>
          <w:rFonts w:eastAsia="Cambria"/>
          <w:sz w:val="14"/>
          <w:szCs w:val="26"/>
        </w:rPr>
        <w:t xml:space="preserve"> This is a bipartisan position held by elected officials from both American political parties since the Soviet launch of the Sputnik satellite in 1957.  </w:t>
      </w:r>
      <w:r w:rsidRPr="00462CC3">
        <w:rPr>
          <w:rFonts w:eastAsia="Cambria"/>
          <w:b/>
          <w:szCs w:val="26"/>
          <w:u w:val="single"/>
        </w:rPr>
        <w:t xml:space="preserve">The reasons for this are straightforward: Military strength: For strategic reasons, the military must have the capability of launching </w:t>
      </w:r>
      <w:r w:rsidRPr="00462CC3">
        <w:rPr>
          <w:rFonts w:eastAsia="Cambria"/>
          <w:b/>
          <w:szCs w:val="26"/>
          <w:u w:val="single"/>
        </w:rPr>
        <w:lastRenderedPageBreak/>
        <w:t>satellites into orbit for the purpose of surveillance and reconnaissance. In addition, the country’s missile technology must be state-of-the-art to make this data gathering as effective as possible. A healthy aerospace industry is the only way to achieve both. Natural resources: The resources in space – raw materials from asteroids and the planets as well as energy from the Sun – are there for the taking.</w:t>
      </w:r>
      <w:r w:rsidRPr="00462CC3">
        <w:rPr>
          <w:rFonts w:eastAsia="Cambria"/>
          <w:sz w:val="14"/>
          <w:szCs w:val="26"/>
        </w:rPr>
        <w:t xml:space="preserve"> Other nations are striving to obtain those resources and the wealth those assets will provide for their citizens. </w:t>
      </w:r>
      <w:r w:rsidRPr="00462CC3">
        <w:rPr>
          <w:rFonts w:eastAsia="Cambria"/>
          <w:b/>
          <w:szCs w:val="26"/>
          <w:u w:val="single"/>
        </w:rPr>
        <w:t>Without direct access to those resources, American society will have less opportunity for growth and prosperity</w:t>
      </w:r>
      <w:r w:rsidRPr="00462CC3">
        <w:rPr>
          <w:rFonts w:eastAsia="Cambria"/>
          <w:sz w:val="14"/>
          <w:szCs w:val="26"/>
        </w:rPr>
        <w:t xml:space="preserve">, and the country will eventually fall behind as a major power. </w:t>
      </w:r>
      <w:r w:rsidRPr="00462CC3">
        <w:rPr>
          <w:rFonts w:eastAsia="Cambria"/>
          <w:b/>
          <w:szCs w:val="26"/>
          <w:u w:val="single"/>
        </w:rPr>
        <w:t>Economic growth: A thriving aerospace industry helps fuel the U.S. economy. It develops cutting-edge technology in fields such as computer design, materials research, and miniaturization that drives innovation and invention in every other field. National prestige:</w:t>
      </w:r>
      <w:r w:rsidRPr="00462CC3">
        <w:rPr>
          <w:rFonts w:eastAsia="Cambria"/>
          <w:sz w:val="14"/>
          <w:szCs w:val="26"/>
        </w:rPr>
        <w:t xml:space="preserve"> Even if the previous three reasons did not exist, </w:t>
      </w:r>
      <w:r w:rsidRPr="00462CC3">
        <w:rPr>
          <w:rFonts w:eastAsia="Cambria"/>
          <w:b/>
          <w:szCs w:val="26"/>
          <w:u w:val="single"/>
        </w:rPr>
        <w:t>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w:t>
      </w:r>
    </w:p>
    <w:p w14:paraId="6DF37F9B" w14:textId="77777777" w:rsidR="00DC2069" w:rsidRPr="00462CC3" w:rsidRDefault="00DC2069" w:rsidP="00DC2069">
      <w:pPr>
        <w:rPr>
          <w:rFonts w:eastAsia="Cambria"/>
          <w:sz w:val="14"/>
          <w:szCs w:val="26"/>
        </w:rPr>
      </w:pPr>
    </w:p>
    <w:p w14:paraId="31735126" w14:textId="77777777" w:rsidR="00DC2069" w:rsidRPr="00462CC3" w:rsidRDefault="00DC2069" w:rsidP="00DC2069">
      <w:pPr>
        <w:keepNext/>
        <w:keepLines/>
        <w:spacing w:before="40" w:after="0"/>
        <w:outlineLvl w:val="3"/>
        <w:rPr>
          <w:rFonts w:eastAsia="MS Gothic" w:cs="Arial"/>
          <w:b/>
          <w:iCs/>
          <w:szCs w:val="26"/>
          <w:u w:val="single"/>
        </w:rPr>
      </w:pPr>
      <w:r w:rsidRPr="00462CC3">
        <w:rPr>
          <w:rFonts w:eastAsia="MS Gothic" w:cs="Arial"/>
          <w:b/>
          <w:iCs/>
          <w:szCs w:val="26"/>
        </w:rPr>
        <w:t xml:space="preserve">Mars colony is </w:t>
      </w:r>
      <w:r w:rsidRPr="00462CC3">
        <w:rPr>
          <w:rFonts w:eastAsia="MS Gothic" w:cs="Arial"/>
          <w:b/>
          <w:iCs/>
          <w:szCs w:val="26"/>
          <w:u w:val="single"/>
        </w:rPr>
        <w:t>feasible</w:t>
      </w:r>
      <w:r w:rsidRPr="00462CC3">
        <w:rPr>
          <w:rFonts w:eastAsia="MS Gothic" w:cs="Arial"/>
          <w:b/>
          <w:iCs/>
          <w:szCs w:val="26"/>
        </w:rPr>
        <w:t xml:space="preserve">, solves a </w:t>
      </w:r>
      <w:r w:rsidRPr="00462CC3">
        <w:rPr>
          <w:rFonts w:eastAsia="MS Gothic" w:cs="Arial"/>
          <w:b/>
          <w:iCs/>
          <w:szCs w:val="26"/>
          <w:u w:val="single"/>
        </w:rPr>
        <w:t>laundry list</w:t>
      </w:r>
      <w:r w:rsidRPr="00462CC3">
        <w:rPr>
          <w:rFonts w:eastAsia="MS Gothic" w:cs="Arial"/>
          <w:b/>
          <w:iCs/>
          <w:szCs w:val="26"/>
        </w:rPr>
        <w:t xml:space="preserve"> of extinction scenarios, and </w:t>
      </w:r>
      <w:r w:rsidRPr="00462CC3">
        <w:rPr>
          <w:rFonts w:eastAsia="MS Gothic" w:cs="Arial"/>
          <w:b/>
          <w:iCs/>
          <w:szCs w:val="26"/>
          <w:u w:val="single"/>
        </w:rPr>
        <w:t>ends war on Earth</w:t>
      </w:r>
      <w:r w:rsidRPr="00462CC3">
        <w:rPr>
          <w:rFonts w:eastAsia="MS Gothic" w:cs="Arial"/>
          <w:b/>
          <w:iCs/>
          <w:szCs w:val="26"/>
        </w:rPr>
        <w:t>.</w:t>
      </w:r>
    </w:p>
    <w:p w14:paraId="2FFCF1C0" w14:textId="77777777" w:rsidR="00DC2069" w:rsidRPr="00462CC3" w:rsidRDefault="00DC2069" w:rsidP="00DC2069">
      <w:pPr>
        <w:rPr>
          <w:rFonts w:eastAsia="Cambria"/>
          <w:sz w:val="16"/>
          <w:szCs w:val="26"/>
        </w:rPr>
      </w:pPr>
      <w:r w:rsidRPr="00462CC3">
        <w:rPr>
          <w:rFonts w:eastAsia="Cambria"/>
          <w:b/>
          <w:bCs/>
          <w:szCs w:val="26"/>
          <w:u w:val="single"/>
        </w:rPr>
        <w:t>Davies 10</w:t>
      </w:r>
      <w:r w:rsidRPr="00462CC3">
        <w:rPr>
          <w:rFonts w:eastAsia="Cambria"/>
          <w:sz w:val="16"/>
          <w:szCs w:val="26"/>
        </w:rPr>
        <w:t xml:space="preserve"> – Dirk Schulze-</w:t>
      </w:r>
      <w:proofErr w:type="spellStart"/>
      <w:r w:rsidRPr="00462CC3">
        <w:rPr>
          <w:rFonts w:eastAsia="Cambria"/>
          <w:sz w:val="16"/>
          <w:szCs w:val="26"/>
        </w:rPr>
        <w:t>Makuch</w:t>
      </w:r>
      <w:proofErr w:type="spellEnd"/>
      <w:r w:rsidRPr="00462CC3">
        <w:rPr>
          <w:rFonts w:eastAsia="Cambria"/>
          <w:sz w:val="16"/>
          <w:szCs w:val="26"/>
        </w:rPr>
        <w:t>,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15D32F84" w14:textId="77777777" w:rsidR="00DC2069" w:rsidRPr="00462CC3" w:rsidRDefault="00DC2069" w:rsidP="00DC2069">
      <w:pPr>
        <w:rPr>
          <w:rFonts w:eastAsia="Cambria"/>
          <w:sz w:val="16"/>
          <w:szCs w:val="26"/>
        </w:rPr>
      </w:pPr>
      <w:r w:rsidRPr="00462CC3">
        <w:rPr>
          <w:rFonts w:eastAsia="Cambria"/>
          <w:sz w:val="16"/>
          <w:szCs w:val="26"/>
        </w:rPr>
        <w:t xml:space="preserve">There are </w:t>
      </w:r>
      <w:r w:rsidRPr="00462CC3">
        <w:rPr>
          <w:rFonts w:eastAsia="Cambria"/>
          <w:b/>
          <w:szCs w:val="26"/>
          <w:u w:val="single"/>
        </w:rPr>
        <w:t>several reasons</w:t>
      </w:r>
      <w:r w:rsidRPr="00462CC3">
        <w:rPr>
          <w:rFonts w:eastAsia="Cambria"/>
          <w:sz w:val="16"/>
          <w:szCs w:val="26"/>
        </w:rPr>
        <w:t xml:space="preserve"> that </w:t>
      </w:r>
      <w:r w:rsidRPr="00462CC3">
        <w:rPr>
          <w:rFonts w:eastAsia="Cambria"/>
          <w:b/>
          <w:szCs w:val="26"/>
          <w:u w:val="single"/>
        </w:rPr>
        <w:t>motivate</w:t>
      </w:r>
      <w:r w:rsidRPr="00462CC3">
        <w:rPr>
          <w:rFonts w:eastAsia="Cambria"/>
          <w:sz w:val="16"/>
          <w:szCs w:val="26"/>
        </w:rPr>
        <w:t xml:space="preserve"> the </w:t>
      </w:r>
      <w:r w:rsidRPr="00462CC3">
        <w:rPr>
          <w:rFonts w:eastAsia="Cambria"/>
          <w:b/>
          <w:szCs w:val="26"/>
          <w:u w:val="single"/>
        </w:rPr>
        <w:t>establishment of a permanent Mars colony. We are a vulnerable species</w:t>
      </w:r>
      <w:r w:rsidRPr="00462CC3">
        <w:rPr>
          <w:rFonts w:eastAsia="Cambria"/>
          <w:sz w:val="16"/>
          <w:szCs w:val="26"/>
        </w:rPr>
        <w:t xml:space="preserve"> living in a part of the galaxy where </w:t>
      </w:r>
      <w:r w:rsidRPr="00462CC3">
        <w:rPr>
          <w:rFonts w:eastAsia="Cambria"/>
          <w:b/>
          <w:szCs w:val="26"/>
          <w:u w:val="single"/>
        </w:rPr>
        <w:t xml:space="preserve">cosmic events such as </w:t>
      </w:r>
      <w:r w:rsidRPr="00462CC3">
        <w:rPr>
          <w:rFonts w:eastAsia="Cambria"/>
          <w:b/>
          <w:iCs/>
          <w:szCs w:val="26"/>
          <w:u w:val="single"/>
          <w:bdr w:val="single" w:sz="8" w:space="0" w:color="auto"/>
        </w:rPr>
        <w:t>major asteroid</w:t>
      </w:r>
      <w:r w:rsidRPr="00462CC3">
        <w:rPr>
          <w:rFonts w:eastAsia="Cambria"/>
          <w:b/>
          <w:szCs w:val="26"/>
          <w:u w:val="single"/>
        </w:rPr>
        <w:t xml:space="preserve"> and </w:t>
      </w:r>
      <w:r w:rsidRPr="00462CC3">
        <w:rPr>
          <w:rFonts w:eastAsia="Cambria"/>
          <w:b/>
          <w:iCs/>
          <w:szCs w:val="26"/>
          <w:u w:val="single"/>
          <w:bdr w:val="single" w:sz="8" w:space="0" w:color="auto"/>
        </w:rPr>
        <w:t>comet impacts</w:t>
      </w:r>
      <w:r w:rsidRPr="00462CC3">
        <w:rPr>
          <w:rFonts w:eastAsia="Cambria"/>
          <w:b/>
          <w:szCs w:val="26"/>
          <w:u w:val="single"/>
        </w:rPr>
        <w:t xml:space="preserve"> and </w:t>
      </w:r>
      <w:r w:rsidRPr="00462CC3">
        <w:rPr>
          <w:rFonts w:eastAsia="Cambria"/>
          <w:b/>
          <w:iCs/>
          <w:szCs w:val="26"/>
          <w:u w:val="single"/>
          <w:bdr w:val="single" w:sz="8" w:space="0" w:color="auto"/>
        </w:rPr>
        <w:t>supernova explosions</w:t>
      </w:r>
      <w:r w:rsidRPr="00462CC3">
        <w:rPr>
          <w:rFonts w:eastAsia="Cambria"/>
          <w:b/>
          <w:szCs w:val="26"/>
          <w:u w:val="single"/>
        </w:rPr>
        <w:t xml:space="preserve"> pose a significant threat to life on Earth</w:t>
      </w:r>
      <w:r w:rsidRPr="00462CC3">
        <w:rPr>
          <w:rFonts w:eastAsia="Cambria"/>
          <w:sz w:val="16"/>
          <w:szCs w:val="26"/>
        </w:rPr>
        <w:t xml:space="preserve">, especially to human life. </w:t>
      </w:r>
      <w:r w:rsidRPr="00462CC3">
        <w:rPr>
          <w:rFonts w:eastAsia="Cambria"/>
          <w:b/>
          <w:szCs w:val="26"/>
          <w:u w:val="single"/>
        </w:rPr>
        <w:t>There are</w:t>
      </w:r>
      <w:r w:rsidRPr="00462CC3">
        <w:rPr>
          <w:rFonts w:eastAsia="Cambria"/>
          <w:sz w:val="16"/>
          <w:szCs w:val="26"/>
        </w:rPr>
        <w:t xml:space="preserve"> also </w:t>
      </w:r>
      <w:r w:rsidRPr="00462CC3">
        <w:rPr>
          <w:rFonts w:eastAsia="Cambria"/>
          <w:b/>
          <w:szCs w:val="26"/>
          <w:u w:val="single"/>
        </w:rPr>
        <w:t xml:space="preserve">more </w:t>
      </w:r>
      <w:r w:rsidRPr="00462CC3">
        <w:rPr>
          <w:rFonts w:eastAsia="Cambria"/>
          <w:b/>
          <w:iCs/>
          <w:szCs w:val="26"/>
          <w:u w:val="single"/>
          <w:bdr w:val="single" w:sz="8" w:space="0" w:color="auto"/>
        </w:rPr>
        <w:t>immediate</w:t>
      </w:r>
      <w:r w:rsidRPr="00462CC3">
        <w:rPr>
          <w:rFonts w:eastAsia="Cambria"/>
          <w:b/>
          <w:szCs w:val="26"/>
          <w:u w:val="single"/>
        </w:rPr>
        <w:t xml:space="preserve"> threats to</w:t>
      </w:r>
      <w:r w:rsidRPr="00462CC3">
        <w:rPr>
          <w:rFonts w:eastAsia="Cambria"/>
          <w:sz w:val="16"/>
          <w:szCs w:val="26"/>
        </w:rPr>
        <w:t xml:space="preserve"> our culture, if not our </w:t>
      </w:r>
      <w:r w:rsidRPr="00462CC3">
        <w:rPr>
          <w:rFonts w:eastAsia="Cambria"/>
          <w:b/>
          <w:iCs/>
          <w:szCs w:val="26"/>
          <w:u w:val="single"/>
          <w:bdr w:val="single" w:sz="8" w:space="0" w:color="auto"/>
        </w:rPr>
        <w:t>survival</w:t>
      </w:r>
      <w:r w:rsidRPr="00462CC3">
        <w:rPr>
          <w:rFonts w:eastAsia="Cambria"/>
          <w:b/>
          <w:szCs w:val="26"/>
          <w:u w:val="single"/>
        </w:rPr>
        <w:t xml:space="preserve"> as a species. These include </w:t>
      </w:r>
      <w:r w:rsidRPr="00462CC3">
        <w:rPr>
          <w:rFonts w:eastAsia="Cambria"/>
          <w:b/>
          <w:iCs/>
          <w:szCs w:val="26"/>
          <w:u w:val="single"/>
          <w:bdr w:val="single" w:sz="8" w:space="0" w:color="auto"/>
        </w:rPr>
        <w:t>global pandemics</w:t>
      </w:r>
      <w:r w:rsidRPr="00462CC3">
        <w:rPr>
          <w:rFonts w:eastAsia="Cambria"/>
          <w:b/>
          <w:szCs w:val="26"/>
          <w:u w:val="single"/>
        </w:rPr>
        <w:t xml:space="preserve">, </w:t>
      </w:r>
      <w:r w:rsidRPr="00462CC3">
        <w:rPr>
          <w:rFonts w:eastAsia="Cambria"/>
          <w:b/>
          <w:iCs/>
          <w:szCs w:val="26"/>
          <w:u w:val="single"/>
          <w:bdr w:val="single" w:sz="8" w:space="0" w:color="auto"/>
        </w:rPr>
        <w:t>nuclear or biological warfare</w:t>
      </w:r>
      <w:r w:rsidRPr="00462CC3">
        <w:rPr>
          <w:rFonts w:eastAsia="Cambria"/>
          <w:b/>
          <w:szCs w:val="26"/>
          <w:u w:val="single"/>
        </w:rPr>
        <w:t xml:space="preserve">, </w:t>
      </w:r>
      <w:r w:rsidRPr="00462CC3">
        <w:rPr>
          <w:rFonts w:eastAsia="Cambria"/>
          <w:b/>
          <w:iCs/>
          <w:szCs w:val="26"/>
          <w:u w:val="single"/>
          <w:bdr w:val="single" w:sz="8" w:space="0" w:color="auto"/>
        </w:rPr>
        <w:t>runaway global warming</w:t>
      </w:r>
      <w:r w:rsidRPr="00462CC3">
        <w:rPr>
          <w:rFonts w:eastAsia="Cambria"/>
          <w:b/>
          <w:szCs w:val="26"/>
          <w:u w:val="single"/>
        </w:rPr>
        <w:t xml:space="preserve">, </w:t>
      </w:r>
      <w:r w:rsidRPr="00462CC3">
        <w:rPr>
          <w:rFonts w:eastAsia="Cambria"/>
          <w:b/>
          <w:iCs/>
          <w:szCs w:val="26"/>
          <w:u w:val="single"/>
          <w:bdr w:val="single" w:sz="8" w:space="0" w:color="auto"/>
        </w:rPr>
        <w:t>sudden ecological collapse</w:t>
      </w:r>
      <w:r w:rsidRPr="00462CC3">
        <w:rPr>
          <w:rFonts w:eastAsia="Cambria"/>
          <w:b/>
          <w:szCs w:val="26"/>
          <w:u w:val="single"/>
        </w:rPr>
        <w:t xml:space="preserve"> and </w:t>
      </w:r>
      <w:proofErr w:type="spellStart"/>
      <w:r w:rsidRPr="00462CC3">
        <w:rPr>
          <w:rFonts w:eastAsia="Cambria"/>
          <w:b/>
          <w:iCs/>
          <w:szCs w:val="26"/>
          <w:u w:val="single"/>
          <w:bdr w:val="single" w:sz="8" w:space="0" w:color="auto"/>
        </w:rPr>
        <w:t>supervolcanoes</w:t>
      </w:r>
      <w:proofErr w:type="spellEnd"/>
      <w:r w:rsidRPr="00462CC3">
        <w:rPr>
          <w:rFonts w:eastAsia="Cambria"/>
          <w:sz w:val="16"/>
          <w:szCs w:val="26"/>
        </w:rPr>
        <w:t xml:space="preserve"> (Rees 2004). </w:t>
      </w:r>
      <w:r w:rsidRPr="00462CC3">
        <w:rPr>
          <w:rFonts w:eastAsia="Cambria"/>
          <w:b/>
          <w:szCs w:val="26"/>
          <w:u w:val="single"/>
        </w:rPr>
        <w:t>Thus</w:t>
      </w:r>
      <w:r w:rsidRPr="00462CC3">
        <w:rPr>
          <w:rFonts w:eastAsia="Cambria"/>
          <w:sz w:val="16"/>
          <w:szCs w:val="26"/>
        </w:rPr>
        <w:t xml:space="preserve">, the </w:t>
      </w:r>
      <w:r w:rsidRPr="00462CC3">
        <w:rPr>
          <w:rFonts w:eastAsia="Cambria"/>
          <w:b/>
          <w:szCs w:val="26"/>
          <w:u w:val="single"/>
        </w:rPr>
        <w:t>colonization</w:t>
      </w:r>
      <w:r w:rsidRPr="00462CC3">
        <w:rPr>
          <w:rFonts w:eastAsia="Cambria"/>
          <w:sz w:val="16"/>
          <w:szCs w:val="26"/>
        </w:rPr>
        <w:t xml:space="preserve"> of other worlds </w:t>
      </w:r>
      <w:r w:rsidRPr="00462CC3">
        <w:rPr>
          <w:rFonts w:eastAsia="Cambria"/>
          <w:b/>
          <w:szCs w:val="26"/>
          <w:u w:val="single"/>
        </w:rPr>
        <w:t>is a must if the human species is to survive</w:t>
      </w:r>
      <w:r w:rsidRPr="00462CC3">
        <w:rPr>
          <w:rFonts w:eastAsia="Cambria"/>
          <w:sz w:val="16"/>
          <w:szCs w:val="26"/>
        </w:rPr>
        <w:t xml:space="preserve"> for the long term. The first potential colonization targets would be asteroids, the Moon and Mars. The </w:t>
      </w:r>
      <w:r w:rsidRPr="00462CC3">
        <w:rPr>
          <w:rFonts w:eastAsia="Cambria"/>
          <w:b/>
          <w:szCs w:val="26"/>
          <w:u w:val="single"/>
        </w:rPr>
        <w:t>Moon</w:t>
      </w:r>
      <w:r w:rsidRPr="00462CC3">
        <w:rPr>
          <w:rFonts w:eastAsia="Cambria"/>
          <w:sz w:val="16"/>
          <w:szCs w:val="26"/>
        </w:rPr>
        <w:t xml:space="preserve"> is the closest object and does provide some shelter (e.g., lava tube caves), but in all other respects </w:t>
      </w:r>
      <w:r w:rsidRPr="00462CC3">
        <w:rPr>
          <w:rFonts w:eastAsia="Cambria"/>
          <w:b/>
          <w:szCs w:val="26"/>
          <w:u w:val="single"/>
        </w:rPr>
        <w:t>falls short compared to</w:t>
      </w:r>
      <w:r w:rsidRPr="00462CC3">
        <w:rPr>
          <w:rFonts w:eastAsia="Cambria"/>
          <w:sz w:val="16"/>
          <w:szCs w:val="26"/>
        </w:rPr>
        <w:t xml:space="preserve"> the variety of </w:t>
      </w:r>
      <w:r w:rsidRPr="00462CC3">
        <w:rPr>
          <w:rFonts w:eastAsia="Cambria"/>
          <w:b/>
          <w:szCs w:val="26"/>
          <w:u w:val="single"/>
        </w:rPr>
        <w:t xml:space="preserve">resources available on Mars. The latter is true for asteroids as well. Mars is </w:t>
      </w:r>
      <w:r w:rsidRPr="00462CC3">
        <w:rPr>
          <w:rFonts w:eastAsia="Cambria"/>
          <w:b/>
          <w:iCs/>
          <w:szCs w:val="26"/>
          <w:u w:val="single"/>
          <w:bdr w:val="single" w:sz="8" w:space="0" w:color="auto"/>
        </w:rPr>
        <w:t>by far the most promising</w:t>
      </w:r>
      <w:r w:rsidRPr="00462CC3">
        <w:rPr>
          <w:rFonts w:eastAsia="Cambria"/>
          <w:b/>
          <w:szCs w:val="26"/>
          <w:u w:val="single"/>
        </w:rPr>
        <w:t xml:space="preserve"> for</w:t>
      </w:r>
      <w:r w:rsidRPr="00462CC3">
        <w:rPr>
          <w:rFonts w:eastAsia="Cambria"/>
          <w:sz w:val="16"/>
          <w:szCs w:val="26"/>
        </w:rPr>
        <w:t xml:space="preserve"> sustained </w:t>
      </w:r>
      <w:r w:rsidRPr="00462CC3">
        <w:rPr>
          <w:rFonts w:eastAsia="Cambria"/>
          <w:b/>
          <w:szCs w:val="26"/>
          <w:u w:val="single"/>
        </w:rPr>
        <w:t>colonization</w:t>
      </w:r>
      <w:r w:rsidRPr="00462CC3">
        <w:rPr>
          <w:rFonts w:eastAsia="Cambria"/>
          <w:sz w:val="16"/>
          <w:szCs w:val="26"/>
        </w:rPr>
        <w:t xml:space="preserve"> and development, </w:t>
      </w:r>
      <w:r w:rsidRPr="00462CC3">
        <w:rPr>
          <w:rFonts w:eastAsia="Cambria"/>
          <w:b/>
          <w:szCs w:val="26"/>
          <w:u w:val="single"/>
        </w:rPr>
        <w:t xml:space="preserve">because it is similar in many respects to Earth and, crucially, possesses a </w:t>
      </w:r>
      <w:r w:rsidRPr="00462CC3">
        <w:rPr>
          <w:rFonts w:eastAsia="Cambria"/>
          <w:b/>
          <w:iCs/>
          <w:szCs w:val="26"/>
          <w:u w:val="single"/>
          <w:bdr w:val="single" w:sz="8" w:space="0" w:color="auto"/>
        </w:rPr>
        <w:t>moderate surface gravity</w:t>
      </w:r>
      <w:r w:rsidRPr="00462CC3">
        <w:rPr>
          <w:rFonts w:eastAsia="Cambria"/>
          <w:b/>
          <w:szCs w:val="26"/>
          <w:u w:val="single"/>
        </w:rPr>
        <w:t xml:space="preserve">, an </w:t>
      </w:r>
      <w:r w:rsidRPr="00462CC3">
        <w:rPr>
          <w:rFonts w:eastAsia="Cambria"/>
          <w:b/>
          <w:iCs/>
          <w:szCs w:val="26"/>
          <w:u w:val="single"/>
          <w:bdr w:val="single" w:sz="8" w:space="0" w:color="auto"/>
        </w:rPr>
        <w:t>atmosphere</w:t>
      </w:r>
      <w:r w:rsidRPr="00462CC3">
        <w:rPr>
          <w:rFonts w:eastAsia="Cambria"/>
          <w:b/>
          <w:szCs w:val="26"/>
          <w:u w:val="single"/>
        </w:rPr>
        <w:t xml:space="preserve">, </w:t>
      </w:r>
      <w:r w:rsidRPr="00462CC3">
        <w:rPr>
          <w:rFonts w:eastAsia="Cambria"/>
          <w:b/>
          <w:iCs/>
          <w:szCs w:val="26"/>
          <w:u w:val="single"/>
          <w:bdr w:val="single" w:sz="8" w:space="0" w:color="auto"/>
        </w:rPr>
        <w:t xml:space="preserve">abundant </w:t>
      </w:r>
      <w:proofErr w:type="gramStart"/>
      <w:r w:rsidRPr="00462CC3">
        <w:rPr>
          <w:rFonts w:eastAsia="Cambria"/>
          <w:b/>
          <w:iCs/>
          <w:szCs w:val="26"/>
          <w:u w:val="single"/>
          <w:bdr w:val="single" w:sz="8" w:space="0" w:color="auto"/>
        </w:rPr>
        <w:t>water</w:t>
      </w:r>
      <w:proofErr w:type="gramEnd"/>
      <w:r w:rsidRPr="00462CC3">
        <w:rPr>
          <w:rFonts w:eastAsia="Cambria"/>
          <w:b/>
          <w:iCs/>
          <w:szCs w:val="26"/>
          <w:u w:val="single"/>
          <w:bdr w:val="single" w:sz="8" w:space="0" w:color="auto"/>
        </w:rPr>
        <w:t xml:space="preserve"> and carbon dioxide</w:t>
      </w:r>
      <w:r w:rsidRPr="00462CC3">
        <w:rPr>
          <w:rFonts w:eastAsia="Cambria"/>
          <w:b/>
          <w:szCs w:val="26"/>
          <w:u w:val="single"/>
        </w:rPr>
        <w:t xml:space="preserve">, together with a range of </w:t>
      </w:r>
      <w:r w:rsidRPr="00462CC3">
        <w:rPr>
          <w:rFonts w:eastAsia="Cambria"/>
          <w:b/>
          <w:iCs/>
          <w:szCs w:val="26"/>
          <w:u w:val="single"/>
          <w:bdr w:val="single" w:sz="8" w:space="0" w:color="auto"/>
        </w:rPr>
        <w:t>essential minerals</w:t>
      </w:r>
      <w:r w:rsidRPr="00462CC3">
        <w:rPr>
          <w:rFonts w:eastAsia="Cambria"/>
          <w:b/>
          <w:szCs w:val="26"/>
          <w:u w:val="single"/>
        </w:rPr>
        <w:t>. Mars is</w:t>
      </w:r>
      <w:r w:rsidRPr="00462CC3">
        <w:rPr>
          <w:rFonts w:eastAsia="Cambria"/>
          <w:sz w:val="16"/>
          <w:szCs w:val="26"/>
        </w:rPr>
        <w:t xml:space="preserve"> our </w:t>
      </w:r>
      <w:r w:rsidRPr="00462CC3">
        <w:rPr>
          <w:rFonts w:eastAsia="Cambria"/>
          <w:b/>
          <w:szCs w:val="26"/>
          <w:u w:val="single"/>
        </w:rPr>
        <w:t>second closest planetary neighbor (after Venus)</w:t>
      </w:r>
      <w:r w:rsidRPr="00462CC3">
        <w:rPr>
          <w:rFonts w:eastAsia="Cambria"/>
          <w:sz w:val="16"/>
          <w:szCs w:val="26"/>
        </w:rPr>
        <w:t xml:space="preserve"> and a trip to Mars at the most favorable launch option takes about six months with current chemical rocket technology. In addition to </w:t>
      </w:r>
      <w:r w:rsidRPr="00462CC3">
        <w:rPr>
          <w:rFonts w:eastAsia="Cambria"/>
          <w:b/>
          <w:szCs w:val="26"/>
          <w:u w:val="single"/>
        </w:rPr>
        <w:t xml:space="preserve">offering humanity a </w:t>
      </w:r>
      <w:r w:rsidRPr="00462CC3">
        <w:rPr>
          <w:rFonts w:eastAsia="Cambria"/>
          <w:b/>
          <w:iCs/>
          <w:szCs w:val="26"/>
          <w:u w:val="single"/>
          <w:bdr w:val="single" w:sz="8" w:space="0" w:color="auto"/>
        </w:rPr>
        <w:t>"lifeboat"</w:t>
      </w:r>
      <w:r w:rsidRPr="00462CC3">
        <w:rPr>
          <w:rFonts w:eastAsia="Cambria"/>
          <w:b/>
          <w:szCs w:val="26"/>
          <w:u w:val="single"/>
        </w:rPr>
        <w:t xml:space="preserve"> in the event of a mega-catastrophe, a Mars colony is attractive</w:t>
      </w:r>
      <w:r w:rsidRPr="00462CC3">
        <w:rPr>
          <w:rFonts w:eastAsia="Cambria"/>
          <w:sz w:val="16"/>
          <w:szCs w:val="26"/>
        </w:rPr>
        <w:t xml:space="preserve"> for other reasons. Astrobiologists agree that there is a fair probability that Mars hosts, or once hosted, microbial life, perhaps deep beneath the surface (Lederberg and Sagan 1962; Levin 2010; Levin and </w:t>
      </w:r>
      <w:proofErr w:type="spellStart"/>
      <w:r w:rsidRPr="00462CC3">
        <w:rPr>
          <w:rFonts w:eastAsia="Cambria"/>
          <w:sz w:val="16"/>
          <w:szCs w:val="26"/>
        </w:rPr>
        <w:t>Straat</w:t>
      </w:r>
      <w:proofErr w:type="spellEnd"/>
      <w:r w:rsidRPr="00462CC3">
        <w:rPr>
          <w:rFonts w:eastAsia="Cambria"/>
          <w:sz w:val="16"/>
          <w:szCs w:val="26"/>
        </w:rPr>
        <w:t xml:space="preserve"> 1977, 1981; McKay and Stoker 1989; McKay et al. 1996; Baker et al. 2005; Schulze-</w:t>
      </w:r>
      <w:proofErr w:type="spellStart"/>
      <w:r w:rsidRPr="00462CC3">
        <w:rPr>
          <w:rFonts w:eastAsia="Cambria"/>
          <w:sz w:val="16"/>
          <w:szCs w:val="26"/>
        </w:rPr>
        <w:t>Makuch</w:t>
      </w:r>
      <w:proofErr w:type="spellEnd"/>
      <w:r w:rsidRPr="00462CC3">
        <w:rPr>
          <w:rFonts w:eastAsia="Cambria"/>
          <w:sz w:val="16"/>
          <w:szCs w:val="26"/>
        </w:rPr>
        <w:t xml:space="preserve"> et al. 2005, 2008, Darling and Schulze-</w:t>
      </w:r>
      <w:proofErr w:type="spellStart"/>
      <w:r w:rsidRPr="00462CC3">
        <w:rPr>
          <w:rFonts w:eastAsia="Cambria"/>
          <w:sz w:val="16"/>
          <w:szCs w:val="26"/>
        </w:rPr>
        <w:t>Makuch</w:t>
      </w:r>
      <w:proofErr w:type="spellEnd"/>
      <w:r w:rsidRPr="00462CC3">
        <w:rPr>
          <w:rFonts w:eastAsia="Cambria"/>
          <w:sz w:val="16"/>
          <w:szCs w:val="26"/>
        </w:rPr>
        <w:t xml:space="preserve"> 2010; </w:t>
      </w:r>
      <w:proofErr w:type="spellStart"/>
      <w:r w:rsidRPr="00462CC3">
        <w:rPr>
          <w:rFonts w:eastAsia="Cambria"/>
          <w:sz w:val="16"/>
          <w:szCs w:val="26"/>
        </w:rPr>
        <w:t>Wierzchos</w:t>
      </w:r>
      <w:proofErr w:type="spellEnd"/>
      <w:r w:rsidRPr="00462CC3">
        <w:rPr>
          <w:rFonts w:eastAsia="Cambria"/>
          <w:sz w:val="16"/>
          <w:szCs w:val="26"/>
        </w:rPr>
        <w:t xml:space="preserve"> et al. 2010; Mahaney and </w:t>
      </w:r>
      <w:proofErr w:type="spellStart"/>
      <w:r w:rsidRPr="00462CC3">
        <w:rPr>
          <w:rFonts w:eastAsia="Cambria"/>
          <w:sz w:val="16"/>
          <w:szCs w:val="26"/>
        </w:rPr>
        <w:t>Dohm</w:t>
      </w:r>
      <w:proofErr w:type="spellEnd"/>
      <w:r w:rsidRPr="00462CC3">
        <w:rPr>
          <w:rFonts w:eastAsia="Cambria"/>
          <w:sz w:val="16"/>
          <w:szCs w:val="26"/>
        </w:rPr>
        <w:t xml:space="preserve">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462CC3">
        <w:rPr>
          <w:rFonts w:eastAsia="Cambria"/>
          <w:b/>
          <w:szCs w:val="26"/>
          <w:u w:val="single"/>
        </w:rPr>
        <w:t xml:space="preserve">establishing a permanent multicultural and multinational human </w:t>
      </w:r>
      <w:r w:rsidRPr="00462CC3">
        <w:rPr>
          <w:rFonts w:eastAsia="Cambria"/>
          <w:b/>
          <w:szCs w:val="26"/>
          <w:u w:val="single"/>
        </w:rPr>
        <w:lastRenderedPageBreak/>
        <w:t xml:space="preserve">presence on another world would have </w:t>
      </w:r>
      <w:r w:rsidRPr="00462CC3">
        <w:rPr>
          <w:rFonts w:eastAsia="Cambria"/>
          <w:b/>
          <w:iCs/>
          <w:szCs w:val="26"/>
          <w:u w:val="single"/>
          <w:bdr w:val="single" w:sz="8" w:space="0" w:color="auto"/>
        </w:rPr>
        <w:t>major beneficial political and social implications for Earth</w:t>
      </w:r>
      <w:r w:rsidRPr="00462CC3">
        <w:rPr>
          <w:rFonts w:eastAsia="Cambria"/>
          <w:b/>
          <w:szCs w:val="26"/>
          <w:u w:val="single"/>
        </w:rPr>
        <w:t xml:space="preserve">, and serve as a </w:t>
      </w:r>
      <w:r w:rsidRPr="00462CC3">
        <w:rPr>
          <w:rFonts w:eastAsia="Cambria"/>
          <w:b/>
          <w:iCs/>
          <w:szCs w:val="26"/>
          <w:u w:val="single"/>
          <w:bdr w:val="single" w:sz="8" w:space="0" w:color="auto"/>
        </w:rPr>
        <w:t>strong unifying and uplifting theme</w:t>
      </w:r>
      <w:r w:rsidRPr="00462CC3">
        <w:rPr>
          <w:rFonts w:eastAsia="Cambria"/>
          <w:b/>
          <w:szCs w:val="26"/>
          <w:u w:val="single"/>
        </w:rPr>
        <w:t xml:space="preserve"> for all humanity</w:t>
      </w:r>
      <w:r w:rsidRPr="00462CC3">
        <w:rPr>
          <w:rFonts w:eastAsia="Cambria"/>
          <w:sz w:val="16"/>
          <w:szCs w:val="26"/>
        </w:rPr>
        <w:t>.</w:t>
      </w:r>
    </w:p>
    <w:p w14:paraId="61D2897B" w14:textId="77777777" w:rsidR="00DC2069" w:rsidRPr="00462CC3" w:rsidRDefault="00DC2069" w:rsidP="00DC2069">
      <w:pPr>
        <w:rPr>
          <w:rFonts w:eastAsia="Cambria"/>
          <w:sz w:val="16"/>
          <w:szCs w:val="26"/>
        </w:rPr>
      </w:pPr>
    </w:p>
    <w:p w14:paraId="64F12C2B" w14:textId="77777777" w:rsidR="00DC2069" w:rsidRPr="00462CC3" w:rsidRDefault="00DC2069" w:rsidP="00DC2069">
      <w:pPr>
        <w:autoSpaceDE w:val="0"/>
        <w:autoSpaceDN w:val="0"/>
        <w:adjustRightInd w:val="0"/>
        <w:spacing w:after="0" w:line="240" w:lineRule="auto"/>
        <w:rPr>
          <w:rFonts w:ascii="AppleSystemUIFontBold" w:hAnsi="AppleSystemUIFontBold" w:cs="AppleSystemUIFontBold"/>
          <w:b/>
          <w:bCs/>
          <w:sz w:val="34"/>
          <w:szCs w:val="34"/>
        </w:rPr>
      </w:pPr>
    </w:p>
    <w:p w14:paraId="53D15226" w14:textId="6BE07621" w:rsidR="00DC2069" w:rsidRPr="00462CC3" w:rsidRDefault="00DC2069" w:rsidP="00DC2069">
      <w:pPr>
        <w:rPr>
          <w:rFonts w:eastAsia="Cambria"/>
          <w:szCs w:val="26"/>
          <w:u w:val="single"/>
        </w:rPr>
      </w:pPr>
      <w:r w:rsidRPr="00462CC3">
        <w:t xml:space="preserve">.  </w:t>
      </w:r>
    </w:p>
    <w:p w14:paraId="38EBA6AA" w14:textId="77777777" w:rsidR="00DC2069" w:rsidRPr="00462CC3" w:rsidRDefault="00DC2069" w:rsidP="00DC2069">
      <w:pPr>
        <w:pStyle w:val="Heading4"/>
      </w:pPr>
      <w:r w:rsidRPr="00462CC3">
        <w:t>Capitalism is sustainable and humanity’s only hope against catastrophic climate change.</w:t>
      </w:r>
    </w:p>
    <w:p w14:paraId="4365A365" w14:textId="77777777" w:rsidR="00DC2069" w:rsidRPr="00462CC3" w:rsidRDefault="00DC2069" w:rsidP="00DC2069">
      <w:pPr>
        <w:rPr>
          <w:rFonts w:ascii="Helvetica" w:hAnsi="Helvetica" w:cs="Helvetica"/>
          <w:bCs/>
          <w:color w:val="FFFFFF"/>
          <w:sz w:val="16"/>
          <w:szCs w:val="26"/>
        </w:rPr>
      </w:pPr>
      <w:r w:rsidRPr="00462CC3">
        <w:rPr>
          <w:sz w:val="16"/>
          <w:szCs w:val="26"/>
        </w:rPr>
        <w:t xml:space="preserve">Shi-Ling </w:t>
      </w:r>
      <w:r w:rsidRPr="00462CC3">
        <w:rPr>
          <w:rStyle w:val="Style13ptBold"/>
          <w:szCs w:val="26"/>
          <w:u w:val="single"/>
        </w:rPr>
        <w:t>Hsu 21</w:t>
      </w:r>
      <w:r w:rsidRPr="00462CC3">
        <w:rPr>
          <w:sz w:val="16"/>
          <w:szCs w:val="26"/>
        </w:rPr>
        <w:t xml:space="preserve">, </w:t>
      </w:r>
      <w:proofErr w:type="spellStart"/>
      <w:r w:rsidRPr="00462CC3">
        <w:rPr>
          <w:sz w:val="16"/>
          <w:szCs w:val="26"/>
        </w:rPr>
        <w:t>D'Alemberte</w:t>
      </w:r>
      <w:proofErr w:type="spellEnd"/>
      <w:r w:rsidRPr="00462CC3">
        <w:rPr>
          <w:sz w:val="16"/>
          <w:szCs w:val="26"/>
        </w:rPr>
        <w:t xml:space="preserve"> Professor of Law at the Florida State University College of Law, Sept 2021, Capitalism and the Environment, Cambridge University Press, p. 50-52</w:t>
      </w:r>
    </w:p>
    <w:p w14:paraId="2D3A3927" w14:textId="77777777" w:rsidR="00DC2069" w:rsidRPr="00462CC3" w:rsidRDefault="00DC2069" w:rsidP="00DC2069">
      <w:pPr>
        <w:rPr>
          <w:sz w:val="16"/>
          <w:szCs w:val="26"/>
        </w:rPr>
      </w:pPr>
      <w:r w:rsidRPr="00462CC3">
        <w:rPr>
          <w:sz w:val="16"/>
          <w:szCs w:val="26"/>
        </w:rPr>
        <w:t xml:space="preserve">2.8 CHOOSING CAPITALISM TO SAVE THE ENVIRONMENT: LARGE-SCALE DEPLOYMENT Finally, a third reason that </w:t>
      </w:r>
      <w:r w:rsidRPr="00462CC3">
        <w:rPr>
          <w:rStyle w:val="StyleUnderline"/>
          <w:sz w:val="26"/>
          <w:szCs w:val="26"/>
        </w:rPr>
        <w:t xml:space="preserve">capitalism is </w:t>
      </w:r>
      <w:r w:rsidRPr="00462CC3">
        <w:rPr>
          <w:rStyle w:val="Emphasis"/>
          <w:sz w:val="26"/>
          <w:szCs w:val="26"/>
        </w:rPr>
        <w:t>suited to</w:t>
      </w:r>
      <w:r w:rsidRPr="00462CC3">
        <w:rPr>
          <w:rStyle w:val="StyleUnderline"/>
          <w:sz w:val="26"/>
          <w:szCs w:val="26"/>
        </w:rPr>
        <w:t xml:space="preserve"> the job of </w:t>
      </w:r>
      <w:r w:rsidRPr="00462CC3">
        <w:rPr>
          <w:rStyle w:val="Emphasis"/>
          <w:sz w:val="26"/>
          <w:szCs w:val="26"/>
        </w:rPr>
        <w:t>environmental restoration</w:t>
      </w:r>
      <w:r w:rsidRPr="00462CC3">
        <w:rPr>
          <w:sz w:val="16"/>
          <w:szCs w:val="26"/>
        </w:rPr>
        <w:t xml:space="preserve"> </w:t>
      </w:r>
      <w:r w:rsidRPr="00462CC3">
        <w:rPr>
          <w:rStyle w:val="StyleUnderline"/>
          <w:sz w:val="26"/>
          <w:szCs w:val="26"/>
        </w:rPr>
        <w:t>and</w:t>
      </w:r>
      <w:r w:rsidRPr="00462CC3">
        <w:rPr>
          <w:sz w:val="16"/>
          <w:szCs w:val="26"/>
        </w:rPr>
        <w:t xml:space="preserve"> </w:t>
      </w:r>
      <w:r w:rsidRPr="00462CC3">
        <w:rPr>
          <w:rStyle w:val="Emphasis"/>
          <w:sz w:val="26"/>
          <w:szCs w:val="26"/>
        </w:rPr>
        <w:t>protection</w:t>
      </w:r>
      <w:r w:rsidRPr="00462CC3">
        <w:rPr>
          <w:sz w:val="16"/>
          <w:szCs w:val="26"/>
        </w:rPr>
        <w:t xml:space="preserve"> </w:t>
      </w:r>
      <w:r w:rsidRPr="00462CC3">
        <w:rPr>
          <w:rStyle w:val="StyleUnderline"/>
          <w:sz w:val="26"/>
          <w:szCs w:val="26"/>
        </w:rPr>
        <w:t xml:space="preserve">is its ability to </w:t>
      </w:r>
      <w:r w:rsidRPr="00462CC3">
        <w:rPr>
          <w:rStyle w:val="Emphasis"/>
          <w:sz w:val="26"/>
          <w:szCs w:val="26"/>
        </w:rPr>
        <w:t>undertake</w:t>
      </w:r>
      <w:r w:rsidRPr="00462CC3">
        <w:rPr>
          <w:sz w:val="16"/>
          <w:szCs w:val="26"/>
        </w:rPr>
        <w:t xml:space="preserve"> </w:t>
      </w:r>
      <w:r w:rsidRPr="00462CC3">
        <w:rPr>
          <w:rStyle w:val="StyleUnderline"/>
          <w:sz w:val="26"/>
          <w:szCs w:val="26"/>
        </w:rPr>
        <w:t>and complete</w:t>
      </w:r>
      <w:r w:rsidRPr="00462CC3">
        <w:rPr>
          <w:sz w:val="16"/>
          <w:szCs w:val="26"/>
        </w:rPr>
        <w:t xml:space="preserve"> </w:t>
      </w:r>
      <w:r w:rsidRPr="00462CC3">
        <w:rPr>
          <w:rStyle w:val="Emphasis"/>
          <w:sz w:val="26"/>
          <w:szCs w:val="26"/>
        </w:rPr>
        <w:t>projects at very large scales</w:t>
      </w:r>
      <w:r w:rsidRPr="00462CC3">
        <w:rPr>
          <w:sz w:val="16"/>
          <w:szCs w:val="26"/>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462CC3">
        <w:rPr>
          <w:rStyle w:val="Emphasis"/>
          <w:sz w:val="26"/>
          <w:szCs w:val="26"/>
        </w:rPr>
        <w:t>greenhouse gas emissions</w:t>
      </w:r>
      <w:r w:rsidRPr="00462CC3">
        <w:rPr>
          <w:sz w:val="16"/>
          <w:szCs w:val="26"/>
        </w:rPr>
        <w:t xml:space="preserve"> may </w:t>
      </w:r>
      <w:r w:rsidRPr="00462CC3">
        <w:rPr>
          <w:rStyle w:val="Emphasis"/>
          <w:sz w:val="26"/>
          <w:szCs w:val="26"/>
        </w:rPr>
        <w:t>already</w:t>
      </w:r>
      <w:r w:rsidRPr="00462CC3">
        <w:rPr>
          <w:sz w:val="16"/>
          <w:szCs w:val="26"/>
        </w:rPr>
        <w:t xml:space="preserve"> have </w:t>
      </w:r>
      <w:r w:rsidRPr="00462CC3">
        <w:rPr>
          <w:rStyle w:val="Emphasis"/>
          <w:sz w:val="26"/>
          <w:szCs w:val="26"/>
        </w:rPr>
        <w:t>passed a threshold</w:t>
      </w:r>
      <w:r w:rsidRPr="00462CC3">
        <w:rPr>
          <w:sz w:val="16"/>
          <w:szCs w:val="26"/>
        </w:rPr>
        <w:t xml:space="preserve"> </w:t>
      </w:r>
      <w:r w:rsidRPr="00462CC3">
        <w:rPr>
          <w:rStyle w:val="StyleUnderline"/>
          <w:sz w:val="26"/>
          <w:szCs w:val="26"/>
        </w:rPr>
        <w:t>for</w:t>
      </w:r>
      <w:r w:rsidRPr="00462CC3">
        <w:rPr>
          <w:sz w:val="16"/>
          <w:szCs w:val="26"/>
        </w:rPr>
        <w:t xml:space="preserve"> </w:t>
      </w:r>
      <w:r w:rsidRPr="00462CC3">
        <w:rPr>
          <w:rStyle w:val="Emphasis"/>
          <w:sz w:val="26"/>
          <w:szCs w:val="26"/>
        </w:rPr>
        <w:t>catastrophic climate change</w:t>
      </w:r>
      <w:r w:rsidRPr="00462CC3">
        <w:rPr>
          <w:sz w:val="16"/>
          <w:szCs w:val="26"/>
        </w:rPr>
        <w:t xml:space="preserve">, </w:t>
      </w:r>
      <w:r w:rsidRPr="00462CC3">
        <w:rPr>
          <w:rStyle w:val="Emphasis"/>
          <w:sz w:val="26"/>
          <w:szCs w:val="26"/>
        </w:rPr>
        <w:t>technology is</w:t>
      </w:r>
      <w:r w:rsidRPr="00462CC3">
        <w:rPr>
          <w:sz w:val="16"/>
          <w:szCs w:val="26"/>
        </w:rPr>
        <w:t xml:space="preserve"> almost certainly </w:t>
      </w:r>
      <w:r w:rsidRPr="00462CC3">
        <w:rPr>
          <w:rStyle w:val="Emphasis"/>
          <w:sz w:val="26"/>
          <w:szCs w:val="26"/>
        </w:rPr>
        <w:t>needed</w:t>
      </w:r>
      <w:r w:rsidRPr="00462CC3">
        <w:rPr>
          <w:sz w:val="16"/>
          <w:szCs w:val="26"/>
        </w:rPr>
        <w:t xml:space="preserve"> </w:t>
      </w:r>
      <w:r w:rsidRPr="00462CC3">
        <w:rPr>
          <w:rStyle w:val="StyleUnderline"/>
          <w:sz w:val="26"/>
          <w:szCs w:val="26"/>
        </w:rPr>
        <w:t>to chemically</w:t>
      </w:r>
      <w:r w:rsidRPr="00462CC3">
        <w:rPr>
          <w:sz w:val="16"/>
          <w:szCs w:val="26"/>
        </w:rPr>
        <w:t xml:space="preserve"> </w:t>
      </w:r>
      <w:r w:rsidRPr="00462CC3">
        <w:rPr>
          <w:rStyle w:val="Emphasis"/>
          <w:sz w:val="26"/>
          <w:szCs w:val="26"/>
        </w:rPr>
        <w:t>capture carbon dioxide</w:t>
      </w:r>
      <w:r w:rsidRPr="00462CC3">
        <w:rPr>
          <w:sz w:val="16"/>
          <w:szCs w:val="26"/>
        </w:rPr>
        <w:t xml:space="preserve"> </w:t>
      </w:r>
      <w:r w:rsidRPr="00462CC3">
        <w:rPr>
          <w:rStyle w:val="StyleUnderline"/>
          <w:sz w:val="26"/>
          <w:szCs w:val="26"/>
        </w:rPr>
        <w:t>from ambient air.</w:t>
      </w:r>
      <w:r w:rsidRPr="00462CC3">
        <w:rPr>
          <w:sz w:val="16"/>
          <w:szCs w:val="26"/>
        </w:rPr>
        <w:t xml:space="preserve"> But carbon dioxide is only about 0.15% of ambient air by molecular weight, and </w:t>
      </w:r>
      <w:r w:rsidRPr="00462CC3">
        <w:rPr>
          <w:rStyle w:val="StyleUnderline"/>
          <w:sz w:val="26"/>
          <w:szCs w:val="26"/>
        </w:rPr>
        <w:t xml:space="preserve">a tremendous amount of </w:t>
      </w:r>
      <w:r w:rsidRPr="00462CC3">
        <w:rPr>
          <w:sz w:val="16"/>
          <w:szCs w:val="26"/>
        </w:rPr>
        <w:t xml:space="preserve">ambient </w:t>
      </w:r>
      <w:r w:rsidRPr="00462CC3">
        <w:rPr>
          <w:rStyle w:val="StyleUnderline"/>
          <w:sz w:val="26"/>
          <w:szCs w:val="26"/>
        </w:rPr>
        <w:t>air must be processed just to capture a small amount of carbon dioxide</w:t>
      </w:r>
      <w:r w:rsidRPr="00462CC3">
        <w:rPr>
          <w:sz w:val="16"/>
          <w:szCs w:val="26"/>
        </w:rPr>
        <w:t>. This technology has often been referred to as "</w:t>
      </w:r>
      <w:r w:rsidRPr="00462CC3">
        <w:rPr>
          <w:rStyle w:val="Emphasis"/>
          <w:sz w:val="26"/>
          <w:szCs w:val="26"/>
        </w:rPr>
        <w:t>direct air capture</w:t>
      </w:r>
      <w:r w:rsidRPr="00462CC3">
        <w:rPr>
          <w:sz w:val="16"/>
          <w:szCs w:val="26"/>
        </w:rPr>
        <w:t xml:space="preserve">," or "carbon removal." </w:t>
      </w:r>
      <w:r w:rsidRPr="00462CC3">
        <w:rPr>
          <w:rStyle w:val="StyleUnderline"/>
          <w:sz w:val="26"/>
          <w:szCs w:val="26"/>
        </w:rPr>
        <w:t>Given that</w:t>
      </w:r>
      <w:r w:rsidRPr="00462CC3">
        <w:rPr>
          <w:sz w:val="16"/>
          <w:szCs w:val="26"/>
        </w:rPr>
        <w:t xml:space="preserve"> inherent </w:t>
      </w:r>
      <w:r w:rsidRPr="00462CC3">
        <w:rPr>
          <w:rStyle w:val="StyleUnderline"/>
          <w:sz w:val="26"/>
          <w:szCs w:val="26"/>
        </w:rPr>
        <w:t xml:space="preserve">limitation, direct air capture technology must be deployed </w:t>
      </w:r>
      <w:r w:rsidRPr="00462CC3">
        <w:rPr>
          <w:rStyle w:val="Emphasis"/>
          <w:sz w:val="26"/>
          <w:szCs w:val="26"/>
        </w:rPr>
        <w:t>at vast scales</w:t>
      </w:r>
      <w:r w:rsidRPr="00462CC3">
        <w:rPr>
          <w:sz w:val="16"/>
          <w:szCs w:val="26"/>
        </w:rPr>
        <w:t xml:space="preserve"> </w:t>
      </w:r>
      <w:proofErr w:type="gramStart"/>
      <w:r w:rsidRPr="00462CC3">
        <w:rPr>
          <w:sz w:val="16"/>
          <w:szCs w:val="26"/>
        </w:rPr>
        <w:t>in order to</w:t>
      </w:r>
      <w:proofErr w:type="gramEnd"/>
      <w:r w:rsidRPr="00462CC3">
        <w:rPr>
          <w:sz w:val="16"/>
          <w:szCs w:val="26"/>
        </w:rPr>
        <w:t xml:space="preserve"> make any appreciable difference in greenhouse gas concentrations. There is certainly no guarantee that direct air capture will be a silver bullet. But </w:t>
      </w:r>
      <w:r w:rsidRPr="00462CC3">
        <w:rPr>
          <w:rStyle w:val="StyleUnderline"/>
          <w:sz w:val="26"/>
          <w:szCs w:val="26"/>
        </w:rPr>
        <w:t>if it is to be an effectual item on a menu of survival techniques, it will more assuredly</w:t>
      </w:r>
      <w:r w:rsidRPr="00462CC3">
        <w:rPr>
          <w:sz w:val="16"/>
          <w:szCs w:val="26"/>
        </w:rPr>
        <w:t xml:space="preserve"> </w:t>
      </w:r>
      <w:r w:rsidRPr="00462CC3">
        <w:rPr>
          <w:rStyle w:val="Emphasis"/>
          <w:sz w:val="26"/>
          <w:szCs w:val="26"/>
        </w:rPr>
        <w:t>be accomplished under the</w:t>
      </w:r>
      <w:r w:rsidRPr="00462CC3">
        <w:rPr>
          <w:sz w:val="16"/>
          <w:szCs w:val="26"/>
        </w:rPr>
        <w:t xml:space="preserve"> incentives of a </w:t>
      </w:r>
      <w:r w:rsidRPr="00462CC3">
        <w:rPr>
          <w:rStyle w:val="Emphasis"/>
          <w:sz w:val="26"/>
          <w:szCs w:val="26"/>
        </w:rPr>
        <w:t>capitalist economy</w:t>
      </w:r>
      <w:r w:rsidRPr="00462CC3">
        <w:rPr>
          <w:sz w:val="16"/>
          <w:szCs w:val="26"/>
        </w:rPr>
        <w:t xml:space="preserve">. </w:t>
      </w:r>
      <w:r w:rsidRPr="00462CC3">
        <w:rPr>
          <w:rStyle w:val="StyleUnderline"/>
          <w:sz w:val="26"/>
          <w:szCs w:val="26"/>
        </w:rPr>
        <w:t>Capitalism might</w:t>
      </w:r>
      <w:r w:rsidRPr="00462CC3">
        <w:rPr>
          <w:sz w:val="16"/>
          <w:szCs w:val="26"/>
        </w:rPr>
        <w:t xml:space="preserve"> also </w:t>
      </w:r>
      <w:r w:rsidRPr="00462CC3">
        <w:rPr>
          <w:rStyle w:val="StyleUnderline"/>
          <w:sz w:val="26"/>
          <w:szCs w:val="26"/>
        </w:rPr>
        <w:t>help with the looming crisis of climate change by helping to</w:t>
      </w:r>
      <w:r w:rsidRPr="00462CC3">
        <w:rPr>
          <w:sz w:val="16"/>
          <w:szCs w:val="26"/>
        </w:rPr>
        <w:t xml:space="preserve"> </w:t>
      </w:r>
      <w:r w:rsidRPr="00462CC3">
        <w:rPr>
          <w:rStyle w:val="Emphasis"/>
          <w:sz w:val="26"/>
          <w:szCs w:val="26"/>
        </w:rPr>
        <w:t>ensure the supply of</w:t>
      </w:r>
      <w:r w:rsidRPr="00462CC3">
        <w:rPr>
          <w:sz w:val="16"/>
          <w:szCs w:val="26"/>
        </w:rPr>
        <w:t xml:space="preserve"> vital life staples such as </w:t>
      </w:r>
      <w:r w:rsidRPr="00462CC3">
        <w:rPr>
          <w:rStyle w:val="Emphasis"/>
          <w:sz w:val="26"/>
          <w:szCs w:val="26"/>
        </w:rPr>
        <w:t>food, water</w:t>
      </w:r>
      <w:r w:rsidRPr="00462CC3">
        <w:rPr>
          <w:sz w:val="16"/>
          <w:szCs w:val="26"/>
        </w:rPr>
        <w:t xml:space="preserve">, </w:t>
      </w:r>
      <w:r w:rsidRPr="00462CC3">
        <w:rPr>
          <w:rStyle w:val="StyleUnderline"/>
          <w:sz w:val="26"/>
          <w:szCs w:val="26"/>
        </w:rPr>
        <w:t>and other basic needs in future shortages</w:t>
      </w:r>
      <w:r w:rsidRPr="00462CC3">
        <w:rPr>
          <w:sz w:val="16"/>
          <w:szCs w:val="26"/>
        </w:rPr>
        <w:t xml:space="preserve"> </w:t>
      </w:r>
      <w:r w:rsidRPr="00462CC3">
        <w:rPr>
          <w:rStyle w:val="StyleUnderline"/>
          <w:sz w:val="26"/>
          <w:szCs w:val="26"/>
        </w:rPr>
        <w:t>caused by climate-change</w:t>
      </w:r>
      <w:r w:rsidRPr="00462CC3">
        <w:rPr>
          <w:sz w:val="16"/>
          <w:szCs w:val="26"/>
        </w:rPr>
        <w:t xml:space="preserve">. </w:t>
      </w:r>
      <w:r w:rsidRPr="00462CC3">
        <w:rPr>
          <w:rStyle w:val="StyleUnderline"/>
          <w:sz w:val="26"/>
          <w:szCs w:val="26"/>
        </w:rPr>
        <w:t>In a climate-changed future, there is the</w:t>
      </w:r>
      <w:r w:rsidRPr="00462CC3">
        <w:rPr>
          <w:sz w:val="16"/>
          <w:szCs w:val="26"/>
        </w:rPr>
        <w:t xml:space="preserve"> distinct </w:t>
      </w:r>
      <w:r w:rsidRPr="00462CC3">
        <w:rPr>
          <w:rStyle w:val="StyleUnderline"/>
          <w:sz w:val="26"/>
          <w:szCs w:val="26"/>
        </w:rPr>
        <w:t>possibility that supplies of vital life staples may run short</w:t>
      </w:r>
      <w:r w:rsidRPr="00462CC3">
        <w:rPr>
          <w:sz w:val="16"/>
          <w:szCs w:val="26"/>
        </w:rPr>
        <w:t xml:space="preserve">, possibly for long periods of time. </w:t>
      </w:r>
      <w:r w:rsidRPr="00462CC3">
        <w:rPr>
          <w:rStyle w:val="StyleUnderline"/>
          <w:sz w:val="26"/>
          <w:szCs w:val="26"/>
        </w:rPr>
        <w:t>Droughts are projected</w:t>
      </w:r>
      <w:r w:rsidRPr="00462CC3">
        <w:rPr>
          <w:sz w:val="16"/>
          <w:szCs w:val="26"/>
        </w:rPr>
        <w:t xml:space="preserve"> to last longer, with water supplies and growing conditions increasingly precarious. </w:t>
      </w:r>
      <w:r w:rsidRPr="00462CC3">
        <w:rPr>
          <w:rStyle w:val="StyleUnderline"/>
          <w:sz w:val="26"/>
          <w:szCs w:val="26"/>
        </w:rPr>
        <w:t>Capitalist enterprise could</w:t>
      </w:r>
      <w:r w:rsidRPr="00462CC3">
        <w:rPr>
          <w:sz w:val="16"/>
          <w:szCs w:val="26"/>
        </w:rPr>
        <w:t xml:space="preserve">, </w:t>
      </w:r>
      <w:proofErr w:type="gramStart"/>
      <w:r w:rsidRPr="00462CC3">
        <w:rPr>
          <w:sz w:val="16"/>
          <w:szCs w:val="26"/>
        </w:rPr>
        <w:t>first of all</w:t>
      </w:r>
      <w:proofErr w:type="gramEnd"/>
      <w:r w:rsidRPr="00462CC3">
        <w:rPr>
          <w:sz w:val="16"/>
          <w:szCs w:val="26"/>
        </w:rPr>
        <w:t xml:space="preserve">, </w:t>
      </w:r>
      <w:r w:rsidRPr="00462CC3">
        <w:rPr>
          <w:rStyle w:val="StyleUnderline"/>
          <w:sz w:val="26"/>
          <w:szCs w:val="26"/>
        </w:rPr>
        <w:t>provide the</w:t>
      </w:r>
      <w:r w:rsidRPr="00462CC3">
        <w:rPr>
          <w:sz w:val="16"/>
          <w:szCs w:val="26"/>
        </w:rPr>
        <w:t xml:space="preserve"> </w:t>
      </w:r>
      <w:r w:rsidRPr="00462CC3">
        <w:rPr>
          <w:rStyle w:val="Emphasis"/>
          <w:sz w:val="26"/>
          <w:szCs w:val="26"/>
        </w:rPr>
        <w:t>impetus to</w:t>
      </w:r>
      <w:r w:rsidRPr="00462CC3">
        <w:rPr>
          <w:rStyle w:val="StyleUnderline"/>
          <w:sz w:val="26"/>
          <w:szCs w:val="26"/>
        </w:rPr>
        <w:t xml:space="preserve"> finally </w:t>
      </w:r>
      <w:r w:rsidRPr="00462CC3">
        <w:rPr>
          <w:rStyle w:val="Emphasis"/>
          <w:sz w:val="26"/>
          <w:szCs w:val="26"/>
        </w:rPr>
        <w:t>reform</w:t>
      </w:r>
      <w:r w:rsidRPr="00462CC3">
        <w:rPr>
          <w:sz w:val="16"/>
          <w:szCs w:val="26"/>
        </w:rPr>
        <w:t xml:space="preserve"> a dizzying multitude of </w:t>
      </w:r>
      <w:r w:rsidRPr="00462CC3">
        <w:rPr>
          <w:rStyle w:val="Emphasis"/>
          <w:sz w:val="26"/>
          <w:szCs w:val="26"/>
        </w:rPr>
        <w:t>price distortions</w:t>
      </w:r>
      <w:r w:rsidRPr="00462CC3">
        <w:rPr>
          <w:sz w:val="16"/>
          <w:szCs w:val="26"/>
        </w:rPr>
        <w:t xml:space="preserve"> </w:t>
      </w:r>
      <w:r w:rsidRPr="00462CC3">
        <w:rPr>
          <w:rStyle w:val="StyleUnderline"/>
          <w:sz w:val="26"/>
          <w:szCs w:val="26"/>
        </w:rPr>
        <w:t>that plague water supply and agriculture</w:t>
      </w:r>
      <w:r w:rsidRPr="00462CC3">
        <w:rPr>
          <w:sz w:val="16"/>
          <w:szCs w:val="26"/>
        </w:rPr>
        <w:t xml:space="preserve"> worldwide. Second, </w:t>
      </w:r>
      <w:r w:rsidRPr="00462CC3">
        <w:rPr>
          <w:rStyle w:val="Emphasis"/>
          <w:sz w:val="26"/>
          <w:szCs w:val="26"/>
        </w:rPr>
        <w:t>capitalist enterprise</w:t>
      </w:r>
      <w:r w:rsidRPr="00462CC3">
        <w:rPr>
          <w:sz w:val="16"/>
          <w:szCs w:val="26"/>
        </w:rPr>
        <w:t xml:space="preserve"> </w:t>
      </w:r>
      <w:r w:rsidRPr="00462CC3">
        <w:rPr>
          <w:rStyle w:val="StyleUnderline"/>
          <w:sz w:val="26"/>
          <w:szCs w:val="26"/>
        </w:rPr>
        <w:t>can</w:t>
      </w:r>
      <w:r w:rsidRPr="00462CC3">
        <w:rPr>
          <w:sz w:val="16"/>
          <w:szCs w:val="26"/>
        </w:rPr>
        <w:t xml:space="preserve"> </w:t>
      </w:r>
      <w:r w:rsidRPr="00462CC3">
        <w:rPr>
          <w:rStyle w:val="Emphasis"/>
          <w:sz w:val="26"/>
          <w:szCs w:val="26"/>
        </w:rPr>
        <w:t>undertake scale production</w:t>
      </w:r>
      <w:r w:rsidRPr="00462CC3">
        <w:rPr>
          <w:sz w:val="16"/>
          <w:szCs w:val="26"/>
        </w:rPr>
        <w:t xml:space="preserve"> </w:t>
      </w:r>
      <w:r w:rsidRPr="00462CC3">
        <w:rPr>
          <w:rStyle w:val="StyleUnderline"/>
          <w:sz w:val="26"/>
          <w:szCs w:val="26"/>
        </w:rPr>
        <w:t>of some emergent technologies that might alleviate shortages.</w:t>
      </w:r>
      <w:r w:rsidRPr="00462CC3">
        <w:rPr>
          <w:sz w:val="16"/>
          <w:szCs w:val="26"/>
        </w:rPr>
        <w:t xml:space="preserve"> </w:t>
      </w:r>
      <w:r w:rsidRPr="00462CC3">
        <w:rPr>
          <w:rStyle w:val="Emphasis"/>
          <w:sz w:val="26"/>
          <w:szCs w:val="26"/>
        </w:rPr>
        <w:t>Desalination technology</w:t>
      </w:r>
      <w:r w:rsidRPr="00462CC3">
        <w:rPr>
          <w:sz w:val="16"/>
          <w:szCs w:val="26"/>
        </w:rPr>
        <w:t xml:space="preserve"> </w:t>
      </w:r>
      <w:r w:rsidRPr="00462CC3">
        <w:rPr>
          <w:rStyle w:val="StyleUnderline"/>
          <w:sz w:val="26"/>
          <w:szCs w:val="26"/>
        </w:rPr>
        <w:t>can convert salty seawater into</w:t>
      </w:r>
      <w:r w:rsidRPr="00462CC3">
        <w:rPr>
          <w:sz w:val="16"/>
          <w:szCs w:val="26"/>
        </w:rPr>
        <w:t xml:space="preserve"> drinkable </w:t>
      </w:r>
      <w:r w:rsidRPr="00462CC3">
        <w:rPr>
          <w:rStyle w:val="StyleUnderline"/>
          <w:sz w:val="26"/>
          <w:szCs w:val="26"/>
        </w:rPr>
        <w:t>freshwater</w:t>
      </w:r>
      <w:r w:rsidRPr="00462CC3">
        <w:rPr>
          <w:sz w:val="16"/>
          <w:szCs w:val="26"/>
        </w:rPr>
        <w:t xml:space="preserve">.54 </w:t>
      </w:r>
      <w:proofErr w:type="gramStart"/>
      <w:r w:rsidRPr="00462CC3">
        <w:rPr>
          <w:sz w:val="16"/>
          <w:szCs w:val="26"/>
        </w:rPr>
        <w:t>A number of</w:t>
      </w:r>
      <w:proofErr w:type="gramEnd"/>
      <w:r w:rsidRPr="00462CC3">
        <w:rPr>
          <w:sz w:val="16"/>
          <w:szCs w:val="26"/>
        </w:rPr>
        <w:t xml:space="preserve"> environmental and economic issues need to be solved to deploy these technologies at large scales, but </w:t>
      </w:r>
      <w:r w:rsidRPr="00462CC3">
        <w:rPr>
          <w:rStyle w:val="StyleUnderline"/>
          <w:sz w:val="26"/>
          <w:szCs w:val="26"/>
        </w:rPr>
        <w:t>in a crisis</w:t>
      </w:r>
      <w:r w:rsidRPr="00462CC3">
        <w:rPr>
          <w:sz w:val="16"/>
          <w:szCs w:val="26"/>
        </w:rPr>
        <w:t xml:space="preserve">, </w:t>
      </w:r>
      <w:r w:rsidRPr="00462CC3">
        <w:rPr>
          <w:rStyle w:val="Emphasis"/>
          <w:sz w:val="26"/>
          <w:szCs w:val="26"/>
        </w:rPr>
        <w:t>solutions will</w:t>
      </w:r>
      <w:r w:rsidRPr="00462CC3">
        <w:rPr>
          <w:rStyle w:val="StyleUnderline"/>
          <w:sz w:val="26"/>
          <w:szCs w:val="26"/>
        </w:rPr>
        <w:t xml:space="preserve"> be more </w:t>
      </w:r>
      <w:r w:rsidRPr="00462CC3">
        <w:rPr>
          <w:rStyle w:val="Emphasis"/>
          <w:sz w:val="26"/>
          <w:szCs w:val="26"/>
        </w:rPr>
        <w:t>likely to present themselves</w:t>
      </w:r>
      <w:r w:rsidRPr="00462CC3">
        <w:rPr>
          <w:sz w:val="16"/>
          <w:szCs w:val="26"/>
        </w:rPr>
        <w:t xml:space="preserve">. </w:t>
      </w:r>
      <w:r w:rsidRPr="00462CC3">
        <w:rPr>
          <w:rStyle w:val="StyleUnderline"/>
          <w:sz w:val="26"/>
          <w:szCs w:val="26"/>
        </w:rPr>
        <w:t>A technology that is already being adopted</w:t>
      </w:r>
      <w:r w:rsidRPr="00462CC3">
        <w:rPr>
          <w:sz w:val="16"/>
          <w:szCs w:val="26"/>
        </w:rPr>
        <w:t xml:space="preserve"> to produce food </w:t>
      </w:r>
      <w:r w:rsidRPr="00462CC3">
        <w:rPr>
          <w:rStyle w:val="StyleUnderline"/>
          <w:sz w:val="26"/>
          <w:szCs w:val="26"/>
        </w:rPr>
        <w:t>is the modernized version of old-fashioned greenhouses.</w:t>
      </w:r>
      <w:r w:rsidRPr="00462CC3">
        <w:rPr>
          <w:sz w:val="16"/>
          <w:szCs w:val="2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w:t>
      </w:r>
      <w:r w:rsidRPr="00462CC3">
        <w:rPr>
          <w:sz w:val="16"/>
          <w:szCs w:val="26"/>
        </w:rPr>
        <w:lastRenderedPageBreak/>
        <w:t xml:space="preserve">energy </w:t>
      </w:r>
      <w:proofErr w:type="gramStart"/>
      <w:r w:rsidRPr="00462CC3">
        <w:rPr>
          <w:sz w:val="16"/>
          <w:szCs w:val="26"/>
        </w:rPr>
        <w:t>green-houses</w:t>
      </w:r>
      <w:proofErr w:type="gramEnd"/>
      <w:r w:rsidRPr="00462CC3">
        <w:rPr>
          <w:sz w:val="16"/>
          <w:szCs w:val="2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462CC3">
        <w:rPr>
          <w:rStyle w:val="StyleUnderline"/>
          <w:sz w:val="26"/>
          <w:szCs w:val="26"/>
        </w:rPr>
        <w:t>Sustained shortages in a climate-changed future might require that a</w:t>
      </w:r>
      <w:r w:rsidRPr="00462CC3">
        <w:rPr>
          <w:sz w:val="16"/>
          <w:szCs w:val="26"/>
        </w:rPr>
        <w:t xml:space="preserve"> </w:t>
      </w:r>
      <w:r w:rsidRPr="00462CC3">
        <w:rPr>
          <w:rStyle w:val="Emphasis"/>
          <w:sz w:val="26"/>
          <w:szCs w:val="26"/>
        </w:rPr>
        <w:t>capitalist</w:t>
      </w:r>
      <w:r w:rsidRPr="00462CC3">
        <w:rPr>
          <w:sz w:val="16"/>
          <w:szCs w:val="26"/>
        </w:rPr>
        <w:t xml:space="preserve"> </w:t>
      </w:r>
      <w:r w:rsidRPr="00462CC3">
        <w:rPr>
          <w:rStyle w:val="StyleUnderline"/>
          <w:sz w:val="26"/>
          <w:szCs w:val="26"/>
        </w:rPr>
        <w:t xml:space="preserve">take hold of </w:t>
      </w:r>
      <w:r w:rsidRPr="00462CC3">
        <w:rPr>
          <w:rStyle w:val="Emphasis"/>
          <w:sz w:val="26"/>
          <w:szCs w:val="26"/>
        </w:rPr>
        <w:t>greenhouse growing and expand production</w:t>
      </w:r>
      <w:r w:rsidRPr="00462CC3">
        <w:rPr>
          <w:sz w:val="16"/>
          <w:szCs w:val="26"/>
        </w:rPr>
        <w:t xml:space="preserve"> </w:t>
      </w:r>
      <w:r w:rsidRPr="00462CC3">
        <w:rPr>
          <w:rStyle w:val="Emphasis"/>
          <w:sz w:val="26"/>
          <w:szCs w:val="26"/>
        </w:rPr>
        <w:t>to feed the masses</w:t>
      </w:r>
      <w:r w:rsidRPr="00462CC3">
        <w:rPr>
          <w:sz w:val="16"/>
          <w:szCs w:val="26"/>
        </w:rPr>
        <w:t xml:space="preserve"> </w:t>
      </w:r>
      <w:r w:rsidRPr="00462CC3">
        <w:rPr>
          <w:rStyle w:val="StyleUnderline"/>
          <w:sz w:val="26"/>
          <w:szCs w:val="26"/>
        </w:rPr>
        <w:t>that might otherwise revolt</w:t>
      </w:r>
      <w:r w:rsidRPr="00462CC3">
        <w:rPr>
          <w:sz w:val="16"/>
          <w:szCs w:val="26"/>
        </w:rPr>
        <w:t xml:space="preserve">. 2.9 </w:t>
      </w:r>
      <w:r w:rsidRPr="00462CC3">
        <w:rPr>
          <w:rStyle w:val="Emphasis"/>
          <w:sz w:val="26"/>
          <w:szCs w:val="26"/>
        </w:rPr>
        <w:t>CHOOSE CAPITALISM</w:t>
      </w:r>
      <w:r w:rsidRPr="00462CC3">
        <w:rPr>
          <w:sz w:val="16"/>
          <w:szCs w:val="26"/>
        </w:rPr>
        <w:t xml:space="preserve"> </w:t>
      </w:r>
      <w:r w:rsidRPr="00462CC3">
        <w:rPr>
          <w:rStyle w:val="StyleUnderline"/>
          <w:sz w:val="26"/>
          <w:szCs w:val="26"/>
        </w:rPr>
        <w:t>Clearly, the job</w:t>
      </w:r>
      <w:r w:rsidRPr="00462CC3">
        <w:rPr>
          <w:sz w:val="16"/>
          <w:szCs w:val="26"/>
        </w:rPr>
        <w:t xml:space="preserve"> in front of humankind </w:t>
      </w:r>
      <w:r w:rsidRPr="00462CC3">
        <w:rPr>
          <w:rStyle w:val="StyleUnderline"/>
          <w:sz w:val="26"/>
          <w:szCs w:val="26"/>
        </w:rPr>
        <w:t>is enormous, complex, and many-faceted</w:t>
      </w:r>
      <w:r w:rsidRPr="00462CC3">
        <w:rPr>
          <w:sz w:val="16"/>
          <w:szCs w:val="26"/>
        </w:rPr>
        <w:t xml:space="preserve">. The best hope is to be able to identify certain human impacts that are clearly harmful to the global environment, and to disincentivize them. Getting back to notions of institutions in capitalism, </w:t>
      </w:r>
      <w:r w:rsidRPr="00462CC3">
        <w:rPr>
          <w:rStyle w:val="StyleUnderline"/>
          <w:sz w:val="26"/>
          <w:szCs w:val="26"/>
        </w:rPr>
        <w:t>what is crucial is aligning the right incentives with profit-making activity</w:t>
      </w:r>
      <w:r w:rsidRPr="00462CC3">
        <w:rPr>
          <w:sz w:val="16"/>
          <w:szCs w:val="26"/>
        </w:rPr>
        <w:t xml:space="preserve">. </w:t>
      </w:r>
      <w:r w:rsidRPr="00462CC3">
        <w:rPr>
          <w:rStyle w:val="StyleUnderline"/>
          <w:sz w:val="26"/>
          <w:szCs w:val="26"/>
        </w:rPr>
        <w:t xml:space="preserve">What capitalism does </w:t>
      </w:r>
      <w:r w:rsidRPr="00462CC3">
        <w:rPr>
          <w:rStyle w:val="Emphasis"/>
          <w:sz w:val="26"/>
          <w:szCs w:val="26"/>
        </w:rPr>
        <w:t>so well</w:t>
      </w:r>
      <w:r w:rsidRPr="00462CC3">
        <w:rPr>
          <w:sz w:val="16"/>
          <w:szCs w:val="26"/>
        </w:rPr>
        <w:t xml:space="preserve"> — beyond human comprehension — </w:t>
      </w:r>
      <w:r w:rsidRPr="00462CC3">
        <w:rPr>
          <w:rStyle w:val="Emphasis"/>
          <w:sz w:val="26"/>
          <w:szCs w:val="26"/>
        </w:rPr>
        <w:t>is coordinate activity</w:t>
      </w:r>
      <w:r w:rsidRPr="00462CC3">
        <w:rPr>
          <w:sz w:val="16"/>
          <w:szCs w:val="26"/>
        </w:rPr>
        <w:t xml:space="preserve"> </w:t>
      </w:r>
      <w:r w:rsidRPr="00462CC3">
        <w:rPr>
          <w:rStyle w:val="StyleUnderline"/>
          <w:sz w:val="26"/>
          <w:szCs w:val="26"/>
        </w:rPr>
        <w:t>and</w:t>
      </w:r>
      <w:r w:rsidRPr="00462CC3">
        <w:rPr>
          <w:sz w:val="16"/>
          <w:szCs w:val="26"/>
        </w:rPr>
        <w:t xml:space="preserve"> </w:t>
      </w:r>
      <w:r w:rsidRPr="00462CC3">
        <w:rPr>
          <w:rStyle w:val="Emphasis"/>
          <w:sz w:val="26"/>
          <w:szCs w:val="26"/>
        </w:rPr>
        <w:t>send broad signals about scarcity</w:t>
      </w:r>
      <w:r w:rsidRPr="00462CC3">
        <w:rPr>
          <w:sz w:val="16"/>
          <w:szCs w:val="26"/>
        </w:rPr>
        <w:t xml:space="preserve">. </w:t>
      </w:r>
      <w:r w:rsidRPr="00462CC3">
        <w:rPr>
          <w:rStyle w:val="StyleUnderline"/>
          <w:sz w:val="26"/>
          <w:szCs w:val="26"/>
        </w:rPr>
        <w:t>Information about a wide variety of environmental phenomena is</w:t>
      </w:r>
      <w:r w:rsidRPr="00462CC3">
        <w:rPr>
          <w:sz w:val="16"/>
          <w:szCs w:val="26"/>
        </w:rPr>
        <w:t xml:space="preserve"> extremely </w:t>
      </w:r>
      <w:r w:rsidRPr="00462CC3">
        <w:rPr>
          <w:rStyle w:val="StyleUnderline"/>
          <w:sz w:val="26"/>
          <w:szCs w:val="26"/>
        </w:rPr>
        <w:t>difficult to collect and process</w:t>
      </w:r>
      <w:r w:rsidRPr="00462CC3">
        <w:rPr>
          <w:sz w:val="16"/>
          <w:szCs w:val="26"/>
        </w:rPr>
        <w:t xml:space="preserve">. If a set of environmental taxes can help establish a network of environ-mental prices, then an unfathomably large and complex machinery will have been set in motion in the right direction. Also, </w:t>
      </w:r>
      <w:r w:rsidRPr="00462CC3">
        <w:rPr>
          <w:rStyle w:val="StyleUnderline"/>
          <w:sz w:val="26"/>
          <w:szCs w:val="26"/>
        </w:rPr>
        <w:t>because of the need for new scientific solutions</w:t>
      </w:r>
      <w:r w:rsidRPr="00462CC3">
        <w:rPr>
          <w:sz w:val="16"/>
          <w:szCs w:val="26"/>
        </w:rPr>
        <w:t xml:space="preserve"> to this daunting list of problems</w:t>
      </w:r>
      <w:r w:rsidRPr="00462CC3">
        <w:rPr>
          <w:rStyle w:val="Emphasis"/>
          <w:sz w:val="26"/>
          <w:szCs w:val="26"/>
        </w:rPr>
        <w:t>, new science and technology is desperately needed</w:t>
      </w:r>
      <w:r w:rsidRPr="00462CC3">
        <w:rPr>
          <w:sz w:val="16"/>
          <w:szCs w:val="26"/>
        </w:rPr>
        <w:t xml:space="preserve">. </w:t>
      </w:r>
      <w:r w:rsidRPr="00462CC3">
        <w:rPr>
          <w:rStyle w:val="Emphasis"/>
          <w:sz w:val="26"/>
          <w:szCs w:val="26"/>
        </w:rPr>
        <w:t>Capitalism is tried and true</w:t>
      </w:r>
      <w:r w:rsidRPr="00462CC3">
        <w:rPr>
          <w:sz w:val="16"/>
          <w:szCs w:val="26"/>
        </w:rPr>
        <w:t xml:space="preserve"> </w:t>
      </w:r>
      <w:r w:rsidRPr="00462CC3">
        <w:rPr>
          <w:rStyle w:val="StyleUnderline"/>
          <w:sz w:val="26"/>
          <w:szCs w:val="26"/>
        </w:rPr>
        <w:t xml:space="preserve">in terms of </w:t>
      </w:r>
      <w:r w:rsidRPr="00462CC3">
        <w:rPr>
          <w:rStyle w:val="Emphasis"/>
          <w:sz w:val="26"/>
          <w:szCs w:val="26"/>
        </w:rPr>
        <w:t>producing innovation</w:t>
      </w:r>
      <w:r w:rsidRPr="00462CC3">
        <w:rPr>
          <w:sz w:val="16"/>
          <w:szCs w:val="26"/>
        </w:rPr>
        <w:t xml:space="preserve">. </w:t>
      </w:r>
      <w:proofErr w:type="gramStart"/>
      <w:r w:rsidRPr="00462CC3">
        <w:rPr>
          <w:sz w:val="16"/>
          <w:szCs w:val="26"/>
        </w:rPr>
        <w:t>Again</w:t>
      </w:r>
      <w:proofErr w:type="gramEnd"/>
      <w:r w:rsidRPr="00462CC3">
        <w:rPr>
          <w:sz w:val="16"/>
          <w:szCs w:val="26"/>
        </w:rPr>
        <w:t xml:space="preserve"> drawing upon the study of institutions, it is not so much that individuals need a profit-motive in order to tinker, but </w:t>
      </w:r>
      <w:r w:rsidRPr="00462CC3">
        <w:rPr>
          <w:rStyle w:val="StyleUnderline"/>
          <w:sz w:val="26"/>
          <w:szCs w:val="26"/>
        </w:rPr>
        <w:t xml:space="preserve">the prospect of </w:t>
      </w:r>
      <w:r w:rsidRPr="00462CC3">
        <w:rPr>
          <w:rStyle w:val="Emphasis"/>
          <w:sz w:val="26"/>
          <w:szCs w:val="26"/>
        </w:rPr>
        <w:t>profit-making has to be present</w:t>
      </w:r>
      <w:r w:rsidRPr="00462CC3">
        <w:rPr>
          <w:rStyle w:val="StyleUnderline"/>
          <w:sz w:val="26"/>
          <w:szCs w:val="26"/>
        </w:rPr>
        <w:t xml:space="preserve"> in order for institutions</w:t>
      </w:r>
      <w:r w:rsidRPr="00462CC3">
        <w:rPr>
          <w:sz w:val="16"/>
          <w:szCs w:val="26"/>
        </w:rPr>
        <w:t xml:space="preserve">, including corporations, </w:t>
      </w:r>
      <w:r w:rsidRPr="00462CC3">
        <w:rPr>
          <w:rStyle w:val="StyleUnderline"/>
          <w:sz w:val="26"/>
          <w:szCs w:val="26"/>
        </w:rPr>
        <w:t>to devote resources, attention, and energy towards the development of solutions</w:t>
      </w:r>
      <w:r w:rsidRPr="00462CC3">
        <w:rPr>
          <w:sz w:val="16"/>
          <w:szCs w:val="2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462CC3">
        <w:rPr>
          <w:rStyle w:val="Emphasis"/>
          <w:sz w:val="26"/>
          <w:szCs w:val="26"/>
        </w:rPr>
        <w:t>the scale of needed change is profound</w:t>
      </w:r>
      <w:r w:rsidRPr="00462CC3">
        <w:rPr>
          <w:sz w:val="16"/>
          <w:szCs w:val="26"/>
        </w:rPr>
        <w:t xml:space="preserve">. </w:t>
      </w:r>
      <w:r w:rsidRPr="00462CC3">
        <w:rPr>
          <w:rStyle w:val="StyleUnderline"/>
          <w:sz w:val="26"/>
          <w:szCs w:val="26"/>
        </w:rPr>
        <w:t>Huge networks of infrastructure</w:t>
      </w:r>
      <w:r w:rsidRPr="00462CC3">
        <w:rPr>
          <w:sz w:val="16"/>
          <w:szCs w:val="26"/>
        </w:rPr>
        <w:t xml:space="preserve"> centered upon a fossil fuel-centered economy </w:t>
      </w:r>
      <w:r w:rsidRPr="00462CC3">
        <w:rPr>
          <w:rStyle w:val="StyleUnderline"/>
          <w:sz w:val="26"/>
          <w:szCs w:val="26"/>
        </w:rPr>
        <w:t>must</w:t>
      </w:r>
      <w:r w:rsidRPr="00462CC3">
        <w:rPr>
          <w:sz w:val="16"/>
          <w:szCs w:val="26"/>
        </w:rPr>
        <w:t xml:space="preserve"> somehow </w:t>
      </w:r>
      <w:r w:rsidRPr="00462CC3">
        <w:rPr>
          <w:rStyle w:val="StyleUnderline"/>
          <w:sz w:val="26"/>
          <w:szCs w:val="26"/>
        </w:rPr>
        <w:t>be replaced or adapted</w:t>
      </w:r>
      <w:r w:rsidRPr="00462CC3">
        <w:rPr>
          <w:sz w:val="16"/>
          <w:szCs w:val="26"/>
        </w:rPr>
        <w:t xml:space="preserve"> to new ways of generating, transmitting, consuming, and storing energy. </w:t>
      </w:r>
      <w:r w:rsidRPr="00462CC3">
        <w:rPr>
          <w:rStyle w:val="StyleUnderline"/>
          <w:sz w:val="26"/>
          <w:szCs w:val="26"/>
        </w:rPr>
        <w:t>A global system of feeding seven billion humans</w:t>
      </w:r>
      <w:r w:rsidRPr="00462CC3">
        <w:rPr>
          <w:sz w:val="16"/>
          <w:szCs w:val="26"/>
        </w:rPr>
        <w:t xml:space="preserve"> (and counting), unsustainable on its face, </w:t>
      </w:r>
      <w:r w:rsidRPr="00462CC3">
        <w:rPr>
          <w:rStyle w:val="StyleUnderline"/>
          <w:sz w:val="26"/>
          <w:szCs w:val="26"/>
        </w:rPr>
        <w:t>must be morphed into something else that</w:t>
      </w:r>
      <w:r w:rsidRPr="00462CC3">
        <w:rPr>
          <w:sz w:val="16"/>
          <w:szCs w:val="26"/>
        </w:rPr>
        <w:t xml:space="preserve"> can fill that huge role. </w:t>
      </w:r>
      <w:r w:rsidRPr="00462CC3">
        <w:rPr>
          <w:rStyle w:val="StyleUnderline"/>
          <w:sz w:val="26"/>
          <w:szCs w:val="26"/>
        </w:rPr>
        <w:t>About a billion and a half cars and trucks</w:t>
      </w:r>
      <w:r w:rsidRPr="00462CC3">
        <w:rPr>
          <w:sz w:val="16"/>
          <w:szCs w:val="26"/>
        </w:rPr>
        <w:t xml:space="preserve"> in the world </w:t>
      </w:r>
      <w:r w:rsidRPr="00462CC3">
        <w:rPr>
          <w:rStyle w:val="StyleUnderline"/>
          <w:sz w:val="26"/>
          <w:szCs w:val="26"/>
        </w:rPr>
        <w:t>must</w:t>
      </w:r>
      <w:r w:rsidRPr="00462CC3">
        <w:rPr>
          <w:sz w:val="16"/>
          <w:szCs w:val="26"/>
        </w:rPr>
        <w:t xml:space="preserve">, over time, </w:t>
      </w:r>
      <w:r w:rsidRPr="00462CC3">
        <w:rPr>
          <w:rStyle w:val="StyleUnderline"/>
          <w:sz w:val="26"/>
          <w:szCs w:val="26"/>
        </w:rPr>
        <w:t>be swapped out</w:t>
      </w:r>
      <w:r w:rsidRPr="00462CC3">
        <w:rPr>
          <w:sz w:val="16"/>
          <w:szCs w:val="26"/>
        </w:rPr>
        <w:t xml:space="preserve"> for vehicles that must be dramatically different. </w:t>
      </w:r>
      <w:r w:rsidRPr="00462CC3">
        <w:rPr>
          <w:rStyle w:val="StyleUnderline"/>
          <w:sz w:val="26"/>
          <w:szCs w:val="26"/>
        </w:rPr>
        <w:t xml:space="preserve">This is a daunting to-do </w:t>
      </w:r>
      <w:proofErr w:type="gramStart"/>
      <w:r w:rsidRPr="00462CC3">
        <w:rPr>
          <w:rStyle w:val="StyleUnderline"/>
          <w:sz w:val="26"/>
          <w:szCs w:val="26"/>
        </w:rPr>
        <w:t>list</w:t>
      </w:r>
      <w:r w:rsidRPr="00462CC3">
        <w:rPr>
          <w:sz w:val="16"/>
          <w:szCs w:val="26"/>
        </w:rPr>
        <w:t xml:space="preserve">, </w:t>
      </w:r>
      <w:r w:rsidRPr="00462CC3">
        <w:rPr>
          <w:rStyle w:val="Emphasis"/>
          <w:sz w:val="26"/>
          <w:szCs w:val="26"/>
        </w:rPr>
        <w:t>but</w:t>
      </w:r>
      <w:proofErr w:type="gramEnd"/>
      <w:r w:rsidRPr="00462CC3">
        <w:rPr>
          <w:rStyle w:val="Emphasis"/>
          <w:sz w:val="26"/>
          <w:szCs w:val="26"/>
        </w:rPr>
        <w:t xml:space="preserve"> look</w:t>
      </w:r>
      <w:r w:rsidRPr="00462CC3">
        <w:rPr>
          <w:sz w:val="16"/>
          <w:szCs w:val="26"/>
        </w:rPr>
        <w:t xml:space="preserve"> a bit more </w:t>
      </w:r>
      <w:r w:rsidRPr="00462CC3">
        <w:rPr>
          <w:rStyle w:val="Emphasis"/>
          <w:sz w:val="26"/>
          <w:szCs w:val="26"/>
        </w:rPr>
        <w:t>carefully</w:t>
      </w:r>
      <w:r w:rsidRPr="00462CC3">
        <w:rPr>
          <w:sz w:val="16"/>
          <w:szCs w:val="26"/>
        </w:rPr>
        <w:t xml:space="preserve"> among the gloomy news. Elon </w:t>
      </w:r>
      <w:r w:rsidRPr="00462CC3">
        <w:rPr>
          <w:rStyle w:val="StyleUnderline"/>
          <w:sz w:val="26"/>
          <w:szCs w:val="26"/>
        </w:rPr>
        <w:t>Musk</w:t>
      </w:r>
      <w:r w:rsidRPr="00462CC3">
        <w:rPr>
          <w:sz w:val="16"/>
          <w:szCs w:val="26"/>
        </w:rPr>
        <w:t xml:space="preserve">, a freewheeling, pot-smoking entrepreneur </w:t>
      </w:r>
      <w:r w:rsidRPr="00462CC3">
        <w:rPr>
          <w:rStyle w:val="StyleUnderline"/>
          <w:sz w:val="26"/>
          <w:szCs w:val="26"/>
        </w:rPr>
        <w:t>shows signs of breaking into not one, but two industries</w:t>
      </w:r>
      <w:r w:rsidRPr="00462CC3">
        <w:rPr>
          <w:sz w:val="16"/>
          <w:szCs w:val="26"/>
        </w:rPr>
        <w:t xml:space="preserve"> dominated by behemoths with political power. Thanks to California emissions standards, </w:t>
      </w:r>
      <w:r w:rsidRPr="00462CC3">
        <w:rPr>
          <w:rStyle w:val="StyleUnderline"/>
          <w:sz w:val="26"/>
          <w:szCs w:val="26"/>
        </w:rPr>
        <w:t>automobile manufacturers have developed cars that emit a fraction of what they did</w:t>
      </w:r>
      <w:r w:rsidRPr="00462CC3">
        <w:rPr>
          <w:sz w:val="16"/>
          <w:szCs w:val="26"/>
        </w:rPr>
        <w:t xml:space="preserve"> less than a generation ago. </w:t>
      </w:r>
      <w:r w:rsidRPr="00462CC3">
        <w:rPr>
          <w:rStyle w:val="StyleUnderline"/>
          <w:sz w:val="26"/>
          <w:szCs w:val="26"/>
        </w:rPr>
        <w:t>Hybrid electric vehicles have</w:t>
      </w:r>
      <w:r w:rsidRPr="00462CC3">
        <w:rPr>
          <w:sz w:val="16"/>
          <w:szCs w:val="26"/>
        </w:rPr>
        <w:t xml:space="preserve"> thoroughly </w:t>
      </w:r>
      <w:r w:rsidRPr="00462CC3">
        <w:rPr>
          <w:rStyle w:val="StyleUnderline"/>
          <w:sz w:val="26"/>
          <w:szCs w:val="26"/>
        </w:rPr>
        <w:t>penetrated an American market that powerful American politicians had tried to cordon off</w:t>
      </w:r>
      <w:r w:rsidRPr="00462CC3">
        <w:rPr>
          <w:sz w:val="16"/>
          <w:szCs w:val="26"/>
        </w:rPr>
        <w:t xml:space="preserve"> for American manufacturers only. </w:t>
      </w:r>
      <w:r w:rsidRPr="00462CC3">
        <w:rPr>
          <w:rStyle w:val="StyleUnderline"/>
          <w:sz w:val="26"/>
          <w:szCs w:val="26"/>
        </w:rPr>
        <w:t>At least two companies have developed meat substitutes that are</w:t>
      </w:r>
      <w:r w:rsidRPr="00462CC3">
        <w:rPr>
          <w:sz w:val="16"/>
          <w:szCs w:val="26"/>
        </w:rPr>
        <w:t xml:space="preserve"> now widely judged to be </w:t>
      </w:r>
      <w:r w:rsidRPr="00462CC3">
        <w:rPr>
          <w:rStyle w:val="StyleUnderline"/>
          <w:sz w:val="26"/>
          <w:szCs w:val="26"/>
        </w:rPr>
        <w:t xml:space="preserve">indistinguishable from </w:t>
      </w:r>
      <w:proofErr w:type="gramStart"/>
      <w:r w:rsidRPr="00462CC3">
        <w:rPr>
          <w:rStyle w:val="StyleUnderline"/>
          <w:sz w:val="26"/>
          <w:szCs w:val="26"/>
        </w:rPr>
        <w:t>meat</w:t>
      </w:r>
      <w:r w:rsidRPr="00462CC3">
        <w:rPr>
          <w:sz w:val="16"/>
          <w:szCs w:val="26"/>
        </w:rPr>
        <w:t>, and</w:t>
      </w:r>
      <w:proofErr w:type="gramEnd"/>
      <w:r w:rsidRPr="00462CC3">
        <w:rPr>
          <w:sz w:val="16"/>
          <w:szCs w:val="26"/>
        </w:rPr>
        <w:t xml:space="preserve"> have established product outposts in the ancient power centers of fast food, McDonald's and Burger King. The tiny country of </w:t>
      </w:r>
      <w:r w:rsidRPr="00462CC3">
        <w:rPr>
          <w:rStyle w:val="StyleUnderline"/>
          <w:sz w:val="26"/>
          <w:szCs w:val="26"/>
        </w:rPr>
        <w:t>the Netherlands</w:t>
      </w:r>
      <w:r w:rsidRPr="00462CC3">
        <w:rPr>
          <w:sz w:val="16"/>
          <w:szCs w:val="26"/>
        </w:rPr>
        <w:t xml:space="preserve">, about half the size of West Virginia, </w:t>
      </w:r>
      <w:r w:rsidRPr="00462CC3">
        <w:rPr>
          <w:rStyle w:val="StyleUnderline"/>
          <w:sz w:val="26"/>
          <w:szCs w:val="26"/>
        </w:rPr>
        <w:t>exports almost as much food as the U</w:t>
      </w:r>
      <w:r w:rsidRPr="00462CC3">
        <w:rPr>
          <w:sz w:val="16"/>
          <w:szCs w:val="26"/>
        </w:rPr>
        <w:t xml:space="preserve">nited </w:t>
      </w:r>
      <w:r w:rsidRPr="00462CC3">
        <w:rPr>
          <w:rStyle w:val="StyleUnderline"/>
          <w:sz w:val="26"/>
          <w:szCs w:val="26"/>
        </w:rPr>
        <w:t>S</w:t>
      </w:r>
      <w:r w:rsidRPr="00462CC3">
        <w:rPr>
          <w:sz w:val="16"/>
          <w:szCs w:val="26"/>
        </w:rPr>
        <w:t xml:space="preserve">tates, able to ship fresh produce all the way to Africa. At bottom, </w:t>
      </w:r>
      <w:proofErr w:type="gramStart"/>
      <w:r w:rsidRPr="00462CC3">
        <w:rPr>
          <w:rStyle w:val="Emphasis"/>
          <w:sz w:val="26"/>
          <w:szCs w:val="26"/>
        </w:rPr>
        <w:t>all of</w:t>
      </w:r>
      <w:proofErr w:type="gramEnd"/>
      <w:r w:rsidRPr="00462CC3">
        <w:rPr>
          <w:rStyle w:val="Emphasis"/>
          <w:sz w:val="26"/>
          <w:szCs w:val="26"/>
        </w:rPr>
        <w:t xml:space="preserve"> these accomplishments</w:t>
      </w:r>
      <w:r w:rsidRPr="00462CC3">
        <w:rPr>
          <w:sz w:val="16"/>
          <w:szCs w:val="26"/>
        </w:rPr>
        <w:t xml:space="preserve"> and thousands more </w:t>
      </w:r>
      <w:r w:rsidRPr="00462CC3">
        <w:rPr>
          <w:rStyle w:val="Emphasis"/>
          <w:sz w:val="26"/>
          <w:szCs w:val="26"/>
        </w:rPr>
        <w:t>are</w:t>
      </w:r>
      <w:r w:rsidRPr="00462CC3">
        <w:rPr>
          <w:sz w:val="16"/>
          <w:szCs w:val="26"/>
        </w:rPr>
        <w:t xml:space="preserve"> and were </w:t>
      </w:r>
      <w:r w:rsidRPr="00462CC3">
        <w:rPr>
          <w:rStyle w:val="Emphasis"/>
          <w:sz w:val="26"/>
          <w:szCs w:val="26"/>
        </w:rPr>
        <w:t>capitalist in nature.</w:t>
      </w:r>
      <w:r w:rsidRPr="00462CC3">
        <w:rPr>
          <w:sz w:val="16"/>
          <w:szCs w:val="26"/>
        </w:rPr>
        <w:t xml:space="preserve"> While they collectively </w:t>
      </w:r>
      <w:proofErr w:type="spellStart"/>
      <w:r w:rsidRPr="00462CC3">
        <w:rPr>
          <w:sz w:val="16"/>
          <w:szCs w:val="26"/>
        </w:rPr>
        <w:t>repre</w:t>
      </w:r>
      <w:proofErr w:type="spellEnd"/>
      <w:r w:rsidRPr="00462CC3">
        <w:rPr>
          <w:sz w:val="16"/>
          <w:szCs w:val="26"/>
        </w:rPr>
        <w:t xml:space="preserve">-sent a trifle of what still needs to be accomplished, </w:t>
      </w:r>
      <w:r w:rsidRPr="00462CC3">
        <w:rPr>
          <w:rStyle w:val="StyleUnderline"/>
          <w:sz w:val="26"/>
          <w:szCs w:val="26"/>
        </w:rPr>
        <w:t>they were also undertaken without the correct incentives in place, and</w:t>
      </w:r>
      <w:r w:rsidRPr="00462CC3">
        <w:rPr>
          <w:sz w:val="16"/>
          <w:szCs w:val="26"/>
        </w:rPr>
        <w:t xml:space="preserve"> thus also </w:t>
      </w:r>
      <w:r w:rsidRPr="00462CC3">
        <w:rPr>
          <w:rStyle w:val="StyleUnderline"/>
          <w:sz w:val="26"/>
          <w:szCs w:val="26"/>
        </w:rPr>
        <w:t>represent the</w:t>
      </w:r>
      <w:r w:rsidRPr="00462CC3">
        <w:rPr>
          <w:sz w:val="16"/>
          <w:szCs w:val="26"/>
        </w:rPr>
        <w:t xml:space="preserve"> tremendous </w:t>
      </w:r>
      <w:r w:rsidRPr="00462CC3">
        <w:rPr>
          <w:rStyle w:val="Emphasis"/>
          <w:sz w:val="26"/>
          <w:szCs w:val="26"/>
        </w:rPr>
        <w:t>promise of capitalism</w:t>
      </w:r>
      <w:r w:rsidRPr="00462CC3">
        <w:rPr>
          <w:sz w:val="16"/>
          <w:szCs w:val="26"/>
        </w:rPr>
        <w:t>.</w:t>
      </w:r>
    </w:p>
    <w:p w14:paraId="2DAF5061" w14:textId="77777777" w:rsidR="00DC2069" w:rsidRPr="00462CC3" w:rsidRDefault="00DC2069" w:rsidP="00DC2069">
      <w:pPr>
        <w:rPr>
          <w:szCs w:val="26"/>
        </w:rPr>
      </w:pPr>
    </w:p>
    <w:p w14:paraId="39AB7075" w14:textId="77777777" w:rsidR="00DC2069" w:rsidRPr="00462CC3" w:rsidRDefault="00DC2069" w:rsidP="00DC2069"/>
    <w:p w14:paraId="0105FC78" w14:textId="77777777" w:rsidR="00DC2069" w:rsidRPr="00462CC3" w:rsidRDefault="00DC2069" w:rsidP="00DC2069">
      <w:pPr>
        <w:pStyle w:val="Heading4"/>
      </w:pPr>
      <w:r w:rsidRPr="00462CC3">
        <w:t xml:space="preserve">Growth forces </w:t>
      </w:r>
      <w:r w:rsidRPr="00462CC3">
        <w:rPr>
          <w:u w:val="single"/>
        </w:rPr>
        <w:t>structural changes</w:t>
      </w:r>
      <w:r w:rsidRPr="00462CC3">
        <w:t xml:space="preserve"> that solve environmental damage. </w:t>
      </w:r>
    </w:p>
    <w:p w14:paraId="5DB33167" w14:textId="77777777" w:rsidR="00DC2069" w:rsidRPr="00462CC3" w:rsidRDefault="00DC2069" w:rsidP="00DC2069">
      <w:pPr>
        <w:rPr>
          <w:sz w:val="14"/>
          <w:szCs w:val="26"/>
        </w:rPr>
      </w:pPr>
      <w:proofErr w:type="spellStart"/>
      <w:r w:rsidRPr="00462CC3">
        <w:rPr>
          <w:sz w:val="14"/>
          <w:szCs w:val="26"/>
        </w:rPr>
        <w:t>Faik</w:t>
      </w:r>
      <w:proofErr w:type="spellEnd"/>
      <w:r w:rsidRPr="00462CC3">
        <w:rPr>
          <w:sz w:val="14"/>
          <w:szCs w:val="26"/>
        </w:rPr>
        <w:t xml:space="preserve"> </w:t>
      </w:r>
      <w:proofErr w:type="spellStart"/>
      <w:r w:rsidRPr="00462CC3">
        <w:rPr>
          <w:b/>
          <w:bCs/>
          <w:szCs w:val="26"/>
          <w:u w:val="single"/>
        </w:rPr>
        <w:t>Bilgili</w:t>
      </w:r>
      <w:proofErr w:type="spellEnd"/>
      <w:r w:rsidRPr="00462CC3">
        <w:rPr>
          <w:b/>
          <w:bCs/>
          <w:szCs w:val="26"/>
          <w:u w:val="single"/>
        </w:rPr>
        <w:t xml:space="preserve"> et al. 16</w:t>
      </w:r>
      <w:r w:rsidRPr="00462CC3">
        <w:rPr>
          <w:sz w:val="14"/>
          <w:szCs w:val="26"/>
        </w:rPr>
        <w:t xml:space="preserve">. **PhD in Economics, The City University of </w:t>
      </w:r>
      <w:proofErr w:type="gramStart"/>
      <w:r w:rsidRPr="00462CC3">
        <w:rPr>
          <w:sz w:val="14"/>
          <w:szCs w:val="26"/>
        </w:rPr>
        <w:t>New York</w:t>
      </w:r>
      <w:proofErr w:type="gramEnd"/>
      <w:r w:rsidRPr="00462CC3">
        <w:rPr>
          <w:sz w:val="14"/>
          <w:szCs w:val="26"/>
        </w:rPr>
        <w:t xml:space="preserve"> and Istanbul University; professor of Economics, </w:t>
      </w:r>
      <w:proofErr w:type="spellStart"/>
      <w:r w:rsidRPr="00462CC3">
        <w:rPr>
          <w:sz w:val="14"/>
          <w:szCs w:val="26"/>
        </w:rPr>
        <w:t>Erciyes</w:t>
      </w:r>
      <w:proofErr w:type="spellEnd"/>
      <w:r w:rsidRPr="00462CC3">
        <w:rPr>
          <w:sz w:val="14"/>
          <w:szCs w:val="26"/>
        </w:rPr>
        <w:t xml:space="preserve"> University, Turkey. ** </w:t>
      </w:r>
      <w:proofErr w:type="spellStart"/>
      <w:r w:rsidRPr="00462CC3">
        <w:rPr>
          <w:sz w:val="14"/>
          <w:szCs w:val="26"/>
        </w:rPr>
        <w:t>Emrah</w:t>
      </w:r>
      <w:proofErr w:type="spellEnd"/>
      <w:r w:rsidRPr="00462CC3">
        <w:rPr>
          <w:sz w:val="14"/>
          <w:szCs w:val="26"/>
        </w:rPr>
        <w:t xml:space="preserve"> </w:t>
      </w:r>
      <w:proofErr w:type="spellStart"/>
      <w:r w:rsidRPr="00462CC3">
        <w:rPr>
          <w:sz w:val="14"/>
          <w:szCs w:val="26"/>
        </w:rPr>
        <w:t>Kocak</w:t>
      </w:r>
      <w:proofErr w:type="spellEnd"/>
      <w:r w:rsidRPr="00462CC3">
        <w:rPr>
          <w:sz w:val="14"/>
          <w:szCs w:val="26"/>
        </w:rPr>
        <w:t xml:space="preserve">, Researcher, </w:t>
      </w:r>
      <w:proofErr w:type="spellStart"/>
      <w:r w:rsidRPr="00462CC3">
        <w:rPr>
          <w:sz w:val="14"/>
          <w:szCs w:val="26"/>
        </w:rPr>
        <w:t>Evran</w:t>
      </w:r>
      <w:proofErr w:type="spellEnd"/>
      <w:r w:rsidRPr="00462CC3">
        <w:rPr>
          <w:sz w:val="14"/>
          <w:szCs w:val="26"/>
        </w:rPr>
        <w:t xml:space="preserve"> University. **</w:t>
      </w:r>
      <w:proofErr w:type="spellStart"/>
      <w:r w:rsidRPr="00462CC3">
        <w:rPr>
          <w:sz w:val="14"/>
          <w:szCs w:val="26"/>
        </w:rPr>
        <w:t>Ümit</w:t>
      </w:r>
      <w:proofErr w:type="spellEnd"/>
      <w:r w:rsidRPr="00462CC3">
        <w:rPr>
          <w:sz w:val="14"/>
          <w:szCs w:val="26"/>
        </w:rPr>
        <w:t xml:space="preserve"> </w:t>
      </w:r>
      <w:proofErr w:type="spellStart"/>
      <w:r w:rsidRPr="00462CC3">
        <w:rPr>
          <w:sz w:val="14"/>
          <w:szCs w:val="26"/>
        </w:rPr>
        <w:t>Bulut</w:t>
      </w:r>
      <w:proofErr w:type="spellEnd"/>
      <w:r w:rsidRPr="00462CC3">
        <w:rPr>
          <w:sz w:val="14"/>
          <w:szCs w:val="26"/>
        </w:rPr>
        <w:t xml:space="preserve">, PhD in Economics, Gazi University and Professor of Economics, Ahi </w:t>
      </w:r>
      <w:proofErr w:type="spellStart"/>
      <w:r w:rsidRPr="00462CC3">
        <w:rPr>
          <w:sz w:val="14"/>
          <w:szCs w:val="26"/>
        </w:rPr>
        <w:t>Evran</w:t>
      </w:r>
      <w:proofErr w:type="spellEnd"/>
      <w:r w:rsidRPr="00462CC3">
        <w:rPr>
          <w:sz w:val="14"/>
          <w:szCs w:val="26"/>
        </w:rPr>
        <w:t xml:space="preserve"> University. “The dynamic impact of renewable energy consumption on CO2 emissions: A revisited Environmental Kuznets Curve approach.” </w:t>
      </w:r>
      <w:r w:rsidRPr="00462CC3">
        <w:rPr>
          <w:i/>
          <w:sz w:val="14"/>
          <w:szCs w:val="26"/>
        </w:rPr>
        <w:t xml:space="preserve">Renewable and Sustainable Energy Reviews </w:t>
      </w:r>
      <w:r w:rsidRPr="00462CC3">
        <w:rPr>
          <w:sz w:val="14"/>
          <w:szCs w:val="26"/>
        </w:rPr>
        <w:t>54(Feb): 838-9. Emory Libraries.</w:t>
      </w:r>
    </w:p>
    <w:p w14:paraId="3E7B23E5" w14:textId="77777777" w:rsidR="00DC2069" w:rsidRPr="00462CC3" w:rsidRDefault="00DC2069" w:rsidP="00DC2069">
      <w:pPr>
        <w:rPr>
          <w:sz w:val="16"/>
          <w:szCs w:val="26"/>
        </w:rPr>
      </w:pPr>
      <w:r w:rsidRPr="00462CC3">
        <w:rPr>
          <w:sz w:val="16"/>
          <w:szCs w:val="26"/>
        </w:rPr>
        <w:t>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462CC3">
        <w:rPr>
          <w:sz w:val="16"/>
          <w:szCs w:val="26"/>
        </w:rPr>
        <w:t>Torras</w:t>
      </w:r>
      <w:proofErr w:type="spellEnd"/>
      <w:r w:rsidRPr="00462CC3">
        <w:rPr>
          <w:sz w:val="16"/>
          <w:szCs w:val="26"/>
        </w:rPr>
        <w:t xml:space="preserve"> and Boyce [11], </w:t>
      </w:r>
      <w:proofErr w:type="spellStart"/>
      <w:r w:rsidRPr="00462CC3">
        <w:rPr>
          <w:sz w:val="16"/>
          <w:szCs w:val="26"/>
        </w:rPr>
        <w:t>Dinda</w:t>
      </w:r>
      <w:proofErr w:type="spellEnd"/>
      <w:r w:rsidRPr="00462CC3">
        <w:rPr>
          <w:sz w:val="16"/>
          <w:szCs w:val="26"/>
        </w:rPr>
        <w:t xml:space="preserve"> [2], </w:t>
      </w:r>
      <w:proofErr w:type="spellStart"/>
      <w:r w:rsidRPr="00462CC3">
        <w:rPr>
          <w:sz w:val="16"/>
          <w:szCs w:val="26"/>
        </w:rPr>
        <w:t>Prieur</w:t>
      </w:r>
      <w:proofErr w:type="spellEnd"/>
      <w:r w:rsidRPr="00462CC3">
        <w:rPr>
          <w:sz w:val="16"/>
          <w:szCs w:val="26"/>
        </w:rPr>
        <w:t xml:space="preserve"> [12]). </w:t>
      </w:r>
      <w:r w:rsidRPr="00462CC3">
        <w:rPr>
          <w:rStyle w:val="StyleUnderline"/>
          <w:sz w:val="26"/>
          <w:szCs w:val="26"/>
        </w:rPr>
        <w:t xml:space="preserve">The structural effect states that the economy will have a structural transformation, and </w:t>
      </w:r>
      <w:r w:rsidRPr="00462CC3">
        <w:rPr>
          <w:rStyle w:val="Emphasis"/>
          <w:sz w:val="26"/>
          <w:szCs w:val="26"/>
        </w:rPr>
        <w:t>economic growth will affect environment positively</w:t>
      </w:r>
      <w:r w:rsidRPr="00462CC3">
        <w:rPr>
          <w:rStyle w:val="StyleUnderline"/>
          <w:sz w:val="26"/>
          <w:szCs w:val="26"/>
        </w:rPr>
        <w:t xml:space="preserve"> along with continuation of growth</w:t>
      </w:r>
      <w:r w:rsidRPr="00462CC3">
        <w:rPr>
          <w:sz w:val="16"/>
          <w:szCs w:val="26"/>
        </w:rPr>
        <w:t xml:space="preserve">. In other words, </w:t>
      </w:r>
      <w:r w:rsidRPr="00462CC3">
        <w:rPr>
          <w:rStyle w:val="StyleUnderline"/>
          <w:sz w:val="26"/>
          <w:szCs w:val="26"/>
        </w:rPr>
        <w:t>as national production grows the structure of economy changes</w:t>
      </w:r>
      <w:r w:rsidRPr="00462CC3">
        <w:rPr>
          <w:sz w:val="16"/>
          <w:szCs w:val="26"/>
        </w:rPr>
        <w:t xml:space="preserve">, and </w:t>
      </w:r>
      <w:r w:rsidRPr="00462CC3">
        <w:rPr>
          <w:rStyle w:val="StyleUnderline"/>
          <w:sz w:val="26"/>
          <w:szCs w:val="26"/>
        </w:rPr>
        <w:t>the share of less polluting economic activities increases gradually</w:t>
      </w:r>
      <w:r w:rsidRPr="00462CC3">
        <w:rPr>
          <w:sz w:val="16"/>
          <w:szCs w:val="26"/>
        </w:rPr>
        <w:t xml:space="preserve">. Besides, </w:t>
      </w:r>
      <w:r w:rsidRPr="00462CC3">
        <w:rPr>
          <w:rStyle w:val="StyleUnderline"/>
          <w:sz w:val="26"/>
          <w:szCs w:val="26"/>
        </w:rPr>
        <w:t>an economy experiences a transition from capital-intensive industrial sectors to service sector and reaches technology-intensive knowledge economy</w:t>
      </w:r>
      <w:r w:rsidRPr="00462CC3">
        <w:rPr>
          <w:sz w:val="16"/>
          <w:szCs w:val="26"/>
        </w:rPr>
        <w:t xml:space="preserve"> (the final stage of the structural change). </w:t>
      </w:r>
      <w:proofErr w:type="gramStart"/>
      <w:r w:rsidRPr="00462CC3">
        <w:rPr>
          <w:sz w:val="16"/>
          <w:szCs w:val="26"/>
        </w:rPr>
        <w:t xml:space="preserve">Due to the fact </w:t>
      </w:r>
      <w:r w:rsidRPr="00462CC3">
        <w:rPr>
          <w:rStyle w:val="StyleUnderline"/>
          <w:sz w:val="26"/>
          <w:szCs w:val="26"/>
        </w:rPr>
        <w:t>that</w:t>
      </w:r>
      <w:proofErr w:type="gramEnd"/>
      <w:r w:rsidRPr="00462CC3">
        <w:rPr>
          <w:rStyle w:val="StyleUnderline"/>
          <w:sz w:val="26"/>
          <w:szCs w:val="26"/>
        </w:rPr>
        <w:t xml:space="preserve"> technology-intensive sectors utilize fewer natural sources, the impact of these sectors on environmental pollution will be less</w:t>
      </w:r>
      <w:r w:rsidRPr="00462CC3">
        <w:rPr>
          <w:sz w:val="16"/>
          <w:szCs w:val="26"/>
        </w:rPr>
        <w:t xml:space="preserve">. The last channel of the growth process is the technological effect channel. </w:t>
      </w:r>
      <w:r w:rsidRPr="00462CC3">
        <w:rPr>
          <w:rStyle w:val="StyleUnderline"/>
          <w:sz w:val="26"/>
          <w:szCs w:val="26"/>
        </w:rPr>
        <w:t>Since a high-income economy can allocate more resources for research and development expenditures, the new technological processes will emerge</w:t>
      </w:r>
      <w:r w:rsidRPr="00462CC3">
        <w:rPr>
          <w:sz w:val="16"/>
          <w:szCs w:val="26"/>
        </w:rPr>
        <w:t xml:space="preserve">. Thus, </w:t>
      </w:r>
      <w:r w:rsidRPr="00462CC3">
        <w:rPr>
          <w:rStyle w:val="StyleUnderline"/>
          <w:sz w:val="26"/>
          <w:szCs w:val="26"/>
        </w:rPr>
        <w:t xml:space="preserve">the country will </w:t>
      </w:r>
      <w:r w:rsidRPr="00462CC3">
        <w:rPr>
          <w:rStyle w:val="Emphasis"/>
          <w:sz w:val="26"/>
          <w:szCs w:val="26"/>
        </w:rPr>
        <w:t>replace old and dirty technologies with new and clean technologies</w:t>
      </w:r>
      <w:r w:rsidRPr="00462CC3">
        <w:rPr>
          <w:rStyle w:val="StyleUnderline"/>
          <w:sz w:val="26"/>
          <w:szCs w:val="26"/>
        </w:rPr>
        <w:t>, and environmental quality will deepen</w:t>
      </w:r>
      <w:r w:rsidRPr="00462CC3">
        <w:rPr>
          <w:sz w:val="16"/>
          <w:szCs w:val="26"/>
        </w:rPr>
        <w:t xml:space="preserve"> (</w:t>
      </w:r>
      <w:proofErr w:type="spellStart"/>
      <w:r w:rsidRPr="00462CC3">
        <w:rPr>
          <w:sz w:val="16"/>
          <w:szCs w:val="26"/>
        </w:rPr>
        <w:t>Borghesi</w:t>
      </w:r>
      <w:proofErr w:type="spellEnd"/>
      <w:r w:rsidRPr="00462CC3">
        <w:rPr>
          <w:sz w:val="16"/>
          <w:szCs w:val="26"/>
        </w:rPr>
        <w:t xml:space="preserve"> [13], </w:t>
      </w:r>
      <w:proofErr w:type="spellStart"/>
      <w:r w:rsidRPr="00462CC3">
        <w:rPr>
          <w:sz w:val="16"/>
          <w:szCs w:val="26"/>
        </w:rPr>
        <w:t>Copelan</w:t>
      </w:r>
      <w:proofErr w:type="spellEnd"/>
      <w:r w:rsidRPr="00462CC3">
        <w:rPr>
          <w:sz w:val="16"/>
          <w:szCs w:val="26"/>
        </w:rPr>
        <w:t xml:space="preserve"> and Taylor [14]). Consequently, </w:t>
      </w:r>
      <w:r w:rsidRPr="00462CC3">
        <w:rPr>
          <w:rStyle w:val="StyleUnderline"/>
          <w:sz w:val="26"/>
          <w:szCs w:val="26"/>
        </w:rPr>
        <w:t>environmental pollution</w:t>
      </w:r>
      <w:r w:rsidRPr="00462CC3">
        <w:rPr>
          <w:sz w:val="16"/>
          <w:szCs w:val="26"/>
        </w:rPr>
        <w:t xml:space="preserve"> initially increases and later </w:t>
      </w:r>
      <w:r w:rsidRPr="00462CC3">
        <w:rPr>
          <w:rStyle w:val="StyleUnderline"/>
          <w:sz w:val="26"/>
          <w:szCs w:val="26"/>
        </w:rPr>
        <w:t xml:space="preserve">decreases as a result of scale, structural and technological effect emerging along with growth </w:t>
      </w:r>
      <w:proofErr w:type="spellStart"/>
      <w:proofErr w:type="gramStart"/>
      <w:r w:rsidRPr="00462CC3">
        <w:rPr>
          <w:rStyle w:val="StyleUnderline"/>
          <w:sz w:val="26"/>
          <w:szCs w:val="26"/>
        </w:rPr>
        <w:t>path</w:t>
      </w:r>
      <w:r w:rsidRPr="00462CC3">
        <w:rPr>
          <w:sz w:val="16"/>
          <w:szCs w:val="26"/>
        </w:rPr>
        <w:t>.Some</w:t>
      </w:r>
      <w:proofErr w:type="spellEnd"/>
      <w:proofErr w:type="gramEnd"/>
      <w:r w:rsidRPr="00462CC3">
        <w:rPr>
          <w:sz w:val="16"/>
          <w:szCs w:val="26"/>
        </w:rPr>
        <w:t xml:space="preserve"> studies of EKC hypothesis consider income elasticity of clean environment demand (Beckerman [15], Selden and Song [16], McConnel [17], </w:t>
      </w:r>
      <w:proofErr w:type="spellStart"/>
      <w:r w:rsidRPr="00462CC3">
        <w:rPr>
          <w:sz w:val="16"/>
          <w:szCs w:val="26"/>
        </w:rPr>
        <w:t>Panayotou</w:t>
      </w:r>
      <w:proofErr w:type="spellEnd"/>
      <w:r w:rsidRPr="00462CC3">
        <w:rPr>
          <w:sz w:val="16"/>
          <w:szCs w:val="26"/>
        </w:rPr>
        <w:t xml:space="preserve"> [18], Carson et al. [19], Brock and Taylor [20]). Accordingly, the share of low-income people’s expenditures for food and </w:t>
      </w:r>
      <w:proofErr w:type="gramStart"/>
      <w:r w:rsidRPr="00462CC3">
        <w:rPr>
          <w:sz w:val="16"/>
          <w:szCs w:val="26"/>
        </w:rPr>
        <w:t>basic necessities</w:t>
      </w:r>
      <w:proofErr w:type="gramEnd"/>
      <w:r w:rsidRPr="00462CC3">
        <w:rPr>
          <w:sz w:val="16"/>
          <w:szCs w:val="26"/>
        </w:rPr>
        <w:t xml:space="preserve"> is higher than that of high-income societies’ expenditures for the same type of commodities (Engel’s Law). </w:t>
      </w:r>
      <w:r w:rsidRPr="00462CC3">
        <w:rPr>
          <w:rStyle w:val="StyleUnderline"/>
          <w:sz w:val="26"/>
          <w:szCs w:val="26"/>
        </w:rPr>
        <w:t>As income level and life standards rise in conjunction with economic growth, the societies’ demand for clean environment advances</w:t>
      </w:r>
      <w:r w:rsidRPr="00462CC3">
        <w:rPr>
          <w:sz w:val="16"/>
          <w:szCs w:val="26"/>
        </w:rPr>
        <w:t xml:space="preserve">. Besides, </w:t>
      </w:r>
      <w:r w:rsidRPr="00462CC3">
        <w:rPr>
          <w:rStyle w:val="StyleUnderline"/>
          <w:sz w:val="26"/>
          <w:szCs w:val="26"/>
        </w:rPr>
        <w:t>societies make often pressure on policy makers to protect the environment through new regulations</w:t>
      </w:r>
      <w:r w:rsidRPr="00462CC3">
        <w:rPr>
          <w:sz w:val="16"/>
          <w:szCs w:val="26"/>
        </w:rPr>
        <w:t xml:space="preserve">. One might argue that, because of these reasons, clean environment is a luxury </w:t>
      </w:r>
      <w:proofErr w:type="gramStart"/>
      <w:r w:rsidRPr="00462CC3">
        <w:rPr>
          <w:sz w:val="16"/>
          <w:szCs w:val="26"/>
        </w:rPr>
        <w:t>commodity</w:t>
      </w:r>
      <w:proofErr w:type="gramEnd"/>
      <w:r w:rsidRPr="00462CC3">
        <w:rPr>
          <w:sz w:val="16"/>
          <w:szCs w:val="26"/>
        </w:rPr>
        <w:t xml:space="preserve"> and the </w:t>
      </w:r>
      <w:r w:rsidRPr="00462CC3">
        <w:rPr>
          <w:rStyle w:val="StyleUnderline"/>
          <w:sz w:val="26"/>
          <w:szCs w:val="26"/>
        </w:rPr>
        <w:t xml:space="preserve">demand elasticity of clean environment is higher than unity </w:t>
      </w:r>
      <w:r w:rsidRPr="00462CC3">
        <w:rPr>
          <w:sz w:val="16"/>
          <w:szCs w:val="26"/>
        </w:rPr>
        <w:t>(</w:t>
      </w:r>
      <w:proofErr w:type="spellStart"/>
      <w:r w:rsidRPr="00462CC3">
        <w:rPr>
          <w:sz w:val="16"/>
          <w:szCs w:val="26"/>
        </w:rPr>
        <w:t>Dinda</w:t>
      </w:r>
      <w:proofErr w:type="spellEnd"/>
      <w:r w:rsidRPr="00462CC3">
        <w:rPr>
          <w:sz w:val="16"/>
          <w:szCs w:val="26"/>
        </w:rPr>
        <w:t xml:space="preserve"> [2]).</w:t>
      </w:r>
    </w:p>
    <w:p w14:paraId="151CE794" w14:textId="77777777" w:rsidR="00DC2069" w:rsidRPr="00462CC3" w:rsidRDefault="00DC2069" w:rsidP="00DC2069"/>
    <w:p w14:paraId="4CA712D9" w14:textId="77777777" w:rsidR="00DC2069" w:rsidRPr="00462CC3" w:rsidRDefault="00DC2069" w:rsidP="00DC2069">
      <w:pPr>
        <w:pStyle w:val="Heading4"/>
        <w:rPr>
          <w:u w:val="single"/>
        </w:rPr>
      </w:pPr>
      <w:r w:rsidRPr="00462CC3">
        <w:t xml:space="preserve">No extinction – it takes 12 degrees </w:t>
      </w:r>
      <w:r w:rsidRPr="00462CC3">
        <w:rPr>
          <w:u w:val="single"/>
        </w:rPr>
        <w:t>without adaptation</w:t>
      </w:r>
    </w:p>
    <w:p w14:paraId="408AF4CF" w14:textId="77777777" w:rsidR="00DC2069" w:rsidRPr="00462CC3" w:rsidRDefault="00DC2069" w:rsidP="00DC2069">
      <w:pPr>
        <w:rPr>
          <w:sz w:val="16"/>
          <w:szCs w:val="26"/>
        </w:rPr>
      </w:pPr>
      <w:r w:rsidRPr="00462CC3">
        <w:rPr>
          <w:rStyle w:val="Style13ptBold"/>
          <w:szCs w:val="26"/>
          <w:u w:val="single"/>
        </w:rPr>
        <w:t>Farquhar et al. 17</w:t>
      </w:r>
      <w:r w:rsidRPr="00462CC3">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w:t>
      </w:r>
      <w:r w:rsidRPr="00462CC3">
        <w:rPr>
          <w:sz w:val="16"/>
          <w:szCs w:val="26"/>
        </w:rPr>
        <w:lastRenderedPageBreak/>
        <w:t>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2DDE8B35" w14:textId="77777777" w:rsidR="00DC2069" w:rsidRPr="00462CC3" w:rsidRDefault="00DC2069" w:rsidP="00DC2069">
      <w:pPr>
        <w:rPr>
          <w:sz w:val="16"/>
          <w:szCs w:val="26"/>
        </w:rPr>
      </w:pPr>
      <w:r w:rsidRPr="00462CC3">
        <w:rPr>
          <w:rStyle w:val="StyleUnderline"/>
          <w:sz w:val="26"/>
          <w:szCs w:val="26"/>
        </w:rPr>
        <w:t xml:space="preserve">The most likely levels of global warming are </w:t>
      </w:r>
      <w:r w:rsidRPr="00462CC3">
        <w:rPr>
          <w:rStyle w:val="Emphasis"/>
          <w:sz w:val="26"/>
          <w:szCs w:val="26"/>
        </w:rPr>
        <w:t>very unlikely to cause human extinction.</w:t>
      </w:r>
      <w:r w:rsidRPr="00462CC3">
        <w:rPr>
          <w:sz w:val="16"/>
          <w:szCs w:val="26"/>
        </w:rPr>
        <w:t xml:space="preserve">15 The </w:t>
      </w:r>
      <w:r w:rsidRPr="00462CC3">
        <w:rPr>
          <w:rStyle w:val="StyleUnderline"/>
          <w:sz w:val="26"/>
          <w:szCs w:val="26"/>
        </w:rPr>
        <w:t>existential risks of climate change instead stem from tail risk</w:t>
      </w:r>
      <w:r w:rsidRPr="00462CC3">
        <w:rPr>
          <w:sz w:val="16"/>
          <w:szCs w:val="26"/>
        </w:rPr>
        <w:t xml:space="preserve"> climate change – </w:t>
      </w:r>
      <w:r w:rsidRPr="00462CC3">
        <w:rPr>
          <w:rStyle w:val="Emphasis"/>
          <w:sz w:val="26"/>
          <w:szCs w:val="26"/>
        </w:rPr>
        <w:t>the low probability of extreme levels of warming</w:t>
      </w:r>
      <w:r w:rsidRPr="00462CC3">
        <w:rPr>
          <w:sz w:val="16"/>
          <w:szCs w:val="26"/>
        </w:rPr>
        <w:t xml:space="preserve"> – and interaction with other sources of risk. It is impossible to say with confidence at what point global warming would become severe enough to pose an existential threat. </w:t>
      </w:r>
      <w:r w:rsidRPr="00462CC3">
        <w:rPr>
          <w:rStyle w:val="StyleUnderline"/>
          <w:sz w:val="26"/>
          <w:szCs w:val="26"/>
        </w:rPr>
        <w:t>Research has suggested that warming of</w:t>
      </w:r>
      <w:r w:rsidRPr="00462CC3">
        <w:rPr>
          <w:sz w:val="16"/>
          <w:szCs w:val="26"/>
        </w:rPr>
        <w:t xml:space="preserve"> 11-</w:t>
      </w:r>
      <w:r w:rsidRPr="00462CC3">
        <w:rPr>
          <w:rStyle w:val="Emphasis"/>
          <w:sz w:val="26"/>
          <w:szCs w:val="26"/>
        </w:rPr>
        <w:t>12°C would render most of the planet uninhabitable</w:t>
      </w:r>
      <w:r w:rsidRPr="00462CC3">
        <w:rPr>
          <w:sz w:val="16"/>
          <w:szCs w:val="26"/>
        </w:rPr>
        <w:t xml:space="preserve">,16 and would completely devastate agriculture.17 This would pose an extreme threat to human </w:t>
      </w:r>
      <w:proofErr w:type="spellStart"/>
      <w:r w:rsidRPr="00462CC3">
        <w:rPr>
          <w:sz w:val="16"/>
          <w:szCs w:val="26"/>
        </w:rPr>
        <w:t>civilisation</w:t>
      </w:r>
      <w:proofErr w:type="spellEnd"/>
      <w:r w:rsidRPr="00462CC3">
        <w:rPr>
          <w:sz w:val="16"/>
          <w:szCs w:val="26"/>
        </w:rPr>
        <w:t xml:space="preserve"> as we know it.18 </w:t>
      </w:r>
      <w:r w:rsidRPr="00462CC3">
        <w:rPr>
          <w:rStyle w:val="StyleUnderline"/>
          <w:sz w:val="26"/>
          <w:szCs w:val="26"/>
        </w:rPr>
        <w:t>Warming of around 7°C or more could potentially produce conflict and instability</w:t>
      </w:r>
      <w:r w:rsidRPr="00462CC3">
        <w:rPr>
          <w:sz w:val="16"/>
          <w:szCs w:val="26"/>
        </w:rPr>
        <w:t xml:space="preserve"> on such a scale that the indirect effects could be an existential risk, </w:t>
      </w:r>
      <w:r w:rsidRPr="00462CC3">
        <w:rPr>
          <w:rStyle w:val="StyleUnderline"/>
          <w:sz w:val="26"/>
          <w:szCs w:val="26"/>
        </w:rPr>
        <w:t>although it is extremely uncertain how likely such scenarios are</w:t>
      </w:r>
      <w:r w:rsidRPr="00462CC3">
        <w:rPr>
          <w:sz w:val="16"/>
          <w:szCs w:val="26"/>
        </w:rPr>
        <w:t xml:space="preserve">.19 Moreover, </w:t>
      </w:r>
      <w:r w:rsidRPr="00462CC3">
        <w:rPr>
          <w:rStyle w:val="StyleUnderline"/>
          <w:sz w:val="26"/>
          <w:szCs w:val="26"/>
        </w:rPr>
        <w:t xml:space="preserve">the timescales over which such changes might happen could mean that </w:t>
      </w:r>
      <w:r w:rsidRPr="00462CC3">
        <w:rPr>
          <w:rStyle w:val="Emphasis"/>
          <w:sz w:val="26"/>
          <w:szCs w:val="26"/>
        </w:rPr>
        <w:t>humanity is able to adapt enough to avoid extinction in even</w:t>
      </w:r>
      <w:r w:rsidRPr="00462CC3">
        <w:rPr>
          <w:rStyle w:val="StyleUnderline"/>
          <w:sz w:val="26"/>
          <w:szCs w:val="26"/>
        </w:rPr>
        <w:t xml:space="preserve"> very </w:t>
      </w:r>
      <w:r w:rsidRPr="00462CC3">
        <w:rPr>
          <w:rStyle w:val="Emphasis"/>
          <w:sz w:val="26"/>
          <w:szCs w:val="26"/>
        </w:rPr>
        <w:t>extreme scenarios</w:t>
      </w:r>
      <w:r w:rsidRPr="00462CC3">
        <w:rPr>
          <w:sz w:val="16"/>
          <w:szCs w:val="26"/>
        </w:rPr>
        <w:t xml:space="preserve">. The </w:t>
      </w:r>
      <w:r w:rsidRPr="00462CC3">
        <w:rPr>
          <w:rStyle w:val="StyleUnderline"/>
          <w:sz w:val="26"/>
          <w:szCs w:val="26"/>
        </w:rPr>
        <w:t>probability of these levels of warming depends on eventual greenhouse gas concentrations</w:t>
      </w:r>
      <w:r w:rsidRPr="00462CC3">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462CC3">
        <w:rPr>
          <w:rStyle w:val="Emphasis"/>
          <w:sz w:val="26"/>
          <w:szCs w:val="26"/>
        </w:rPr>
        <w:t>the probability of eventual warming of 6°C is around 10%,</w:t>
      </w:r>
      <w:r w:rsidRPr="00462CC3">
        <w:rPr>
          <w:rStyle w:val="StyleUnderline"/>
          <w:sz w:val="26"/>
          <w:szCs w:val="26"/>
        </w:rPr>
        <w:t>23 and of 10°C is around 3%.</w:t>
      </w:r>
      <w:r w:rsidRPr="00462CC3">
        <w:rPr>
          <w:sz w:val="16"/>
          <w:szCs w:val="26"/>
        </w:rPr>
        <w:t xml:space="preserve">24 These estimates are of course highly uncertain. </w:t>
      </w:r>
      <w:r w:rsidRPr="00462CC3">
        <w:rPr>
          <w:rStyle w:val="StyleUnderline"/>
          <w:sz w:val="26"/>
          <w:szCs w:val="26"/>
        </w:rPr>
        <w:t xml:space="preserve">It is likely that </w:t>
      </w:r>
      <w:r w:rsidRPr="00462CC3">
        <w:rPr>
          <w:rStyle w:val="Emphasis"/>
          <w:sz w:val="26"/>
          <w:szCs w:val="26"/>
        </w:rPr>
        <w:t xml:space="preserve">the world will </w:t>
      </w:r>
      <w:proofErr w:type="gramStart"/>
      <w:r w:rsidRPr="00462CC3">
        <w:rPr>
          <w:rStyle w:val="Emphasis"/>
          <w:sz w:val="26"/>
          <w:szCs w:val="26"/>
        </w:rPr>
        <w:t>take action</w:t>
      </w:r>
      <w:proofErr w:type="gramEnd"/>
      <w:r w:rsidRPr="00462CC3">
        <w:rPr>
          <w:rStyle w:val="StyleUnderline"/>
          <w:sz w:val="26"/>
          <w:szCs w:val="26"/>
        </w:rPr>
        <w:t xml:space="preserve"> against climate change once it begins to impose large costs on human society, long before there is warming of 10°C</w:t>
      </w:r>
      <w:r w:rsidRPr="00462CC3">
        <w:rPr>
          <w:sz w:val="16"/>
          <w:szCs w:val="26"/>
        </w:rPr>
        <w:t xml:space="preserve">. Unfortunately, there is significant inertia in the climate system: there is a </w:t>
      </w:r>
      <w:proofErr w:type="gramStart"/>
      <w:r w:rsidRPr="00462CC3">
        <w:rPr>
          <w:sz w:val="16"/>
          <w:szCs w:val="26"/>
        </w:rPr>
        <w:t>25 to 50 year</w:t>
      </w:r>
      <w:proofErr w:type="gramEnd"/>
      <w:r w:rsidRPr="00462CC3">
        <w:rPr>
          <w:sz w:val="16"/>
          <w:szCs w:val="2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2AED1A11" w14:textId="77777777" w:rsidR="00DC2069" w:rsidRPr="00462CC3" w:rsidRDefault="00DC2069" w:rsidP="00DC2069">
      <w:pPr>
        <w:rPr>
          <w:sz w:val="16"/>
          <w:szCs w:val="26"/>
        </w:rPr>
      </w:pPr>
    </w:p>
    <w:p w14:paraId="6E67D912" w14:textId="77777777" w:rsidR="00DC2069" w:rsidRPr="00462CC3" w:rsidRDefault="00DC2069" w:rsidP="00DC2069">
      <w:pPr>
        <w:pStyle w:val="Heading4"/>
      </w:pPr>
      <w:r w:rsidRPr="00462CC3">
        <w:t>Best science proves no warming impact.</w:t>
      </w:r>
    </w:p>
    <w:p w14:paraId="20FF699F" w14:textId="77777777" w:rsidR="00DC2069" w:rsidRPr="00462CC3" w:rsidRDefault="00DC2069" w:rsidP="00DC2069">
      <w:pPr>
        <w:rPr>
          <w:b/>
          <w:sz w:val="16"/>
          <w:szCs w:val="26"/>
        </w:rPr>
      </w:pPr>
      <w:r w:rsidRPr="00462CC3">
        <w:rPr>
          <w:rStyle w:val="Style13ptBold"/>
          <w:szCs w:val="26"/>
          <w:u w:val="single"/>
        </w:rPr>
        <w:t>Idso et al.18</w:t>
      </w:r>
      <w:r w:rsidRPr="00462CC3">
        <w:rPr>
          <w:rStyle w:val="Style13ptBold"/>
          <w:sz w:val="16"/>
          <w:szCs w:val="26"/>
        </w:rPr>
        <w:t xml:space="preserve"> </w:t>
      </w:r>
      <w:r w:rsidRPr="00462CC3">
        <w:rPr>
          <w:sz w:val="16"/>
          <w:szCs w:val="26"/>
        </w:rPr>
        <w:t xml:space="preserve">(Craig, </w:t>
      </w:r>
      <w:proofErr w:type="spellStart"/>
      <w:r w:rsidRPr="00462CC3">
        <w:rPr>
          <w:sz w:val="16"/>
          <w:szCs w:val="26"/>
        </w:rPr>
        <w:t>Geography@ArizonaState</w:t>
      </w:r>
      <w:proofErr w:type="spellEnd"/>
      <w:r w:rsidRPr="00462CC3">
        <w:rPr>
          <w:sz w:val="16"/>
          <w:szCs w:val="26"/>
        </w:rPr>
        <w:t xml:space="preserve">, David Legates, </w:t>
      </w:r>
      <w:proofErr w:type="spellStart"/>
      <w:r w:rsidRPr="00462CC3">
        <w:rPr>
          <w:sz w:val="16"/>
          <w:szCs w:val="26"/>
        </w:rPr>
        <w:t>Climatology@Delaware</w:t>
      </w:r>
      <w:proofErr w:type="spellEnd"/>
      <w:r w:rsidRPr="00462CC3">
        <w:rPr>
          <w:sz w:val="16"/>
          <w:szCs w:val="26"/>
        </w:rPr>
        <w:t xml:space="preserve">, </w:t>
      </w:r>
      <w:proofErr w:type="spellStart"/>
      <w:r w:rsidRPr="00462CC3">
        <w:rPr>
          <w:sz w:val="16"/>
          <w:szCs w:val="26"/>
        </w:rPr>
        <w:t>ProfClimatology@Deleware</w:t>
      </w:r>
      <w:proofErr w:type="spellEnd"/>
      <w:r w:rsidRPr="00462CC3">
        <w:rPr>
          <w:sz w:val="16"/>
          <w:szCs w:val="26"/>
        </w:rPr>
        <w:t xml:space="preserve">, Fred Singer, </w:t>
      </w:r>
      <w:proofErr w:type="spellStart"/>
      <w:r w:rsidRPr="00462CC3">
        <w:rPr>
          <w:sz w:val="16"/>
          <w:szCs w:val="26"/>
        </w:rPr>
        <w:t>Physics@Princeton</w:t>
      </w:r>
      <w:proofErr w:type="spellEnd"/>
      <w:r w:rsidRPr="00462CC3">
        <w:rPr>
          <w:sz w:val="16"/>
          <w:szCs w:val="26"/>
        </w:rPr>
        <w:t xml:space="preserve">, </w:t>
      </w:r>
      <w:proofErr w:type="spellStart"/>
      <w:r w:rsidRPr="00462CC3">
        <w:rPr>
          <w:sz w:val="16"/>
          <w:szCs w:val="26"/>
        </w:rPr>
        <w:t>ProfEnviroScience@Virginia</w:t>
      </w:r>
      <w:proofErr w:type="spellEnd"/>
      <w:r w:rsidRPr="00462CC3">
        <w:rPr>
          <w:sz w:val="16"/>
          <w:szCs w:val="26"/>
        </w:rPr>
        <w:t xml:space="preserve">, </w:t>
      </w:r>
      <w:r w:rsidRPr="00462CC3">
        <w:rPr>
          <w:rStyle w:val="StyleUnderline"/>
          <w:sz w:val="16"/>
          <w:szCs w:val="26"/>
          <w:u w:val="none"/>
        </w:rPr>
        <w:t>Climate Change Reconsidered II: Fossil Fuels</w:t>
      </w:r>
      <w:r w:rsidRPr="00462CC3">
        <w:rPr>
          <w:sz w:val="16"/>
          <w:szCs w:val="26"/>
        </w:rPr>
        <w:t xml:space="preserve">, NIPCC, Ch.2, p. 108-109, Chapter Contributors: Joseph Bast, </w:t>
      </w:r>
      <w:proofErr w:type="spellStart"/>
      <w:r w:rsidRPr="00462CC3">
        <w:rPr>
          <w:sz w:val="16"/>
          <w:szCs w:val="26"/>
        </w:rPr>
        <w:t>FormerPresident@HeartlandInstitute</w:t>
      </w:r>
      <w:proofErr w:type="spellEnd"/>
      <w:r w:rsidRPr="00462CC3">
        <w:rPr>
          <w:sz w:val="16"/>
          <w:szCs w:val="26"/>
        </w:rPr>
        <w:t xml:space="preserve">, Patrick Frank, PhD </w:t>
      </w:r>
      <w:proofErr w:type="spellStart"/>
      <w:r w:rsidRPr="00462CC3">
        <w:rPr>
          <w:sz w:val="16"/>
          <w:szCs w:val="26"/>
        </w:rPr>
        <w:t>Chemistry@Stanford</w:t>
      </w:r>
      <w:proofErr w:type="spellEnd"/>
      <w:r w:rsidRPr="00462CC3">
        <w:rPr>
          <w:sz w:val="16"/>
          <w:szCs w:val="26"/>
        </w:rPr>
        <w:t xml:space="preserve">, Kenneth </w:t>
      </w:r>
      <w:proofErr w:type="spellStart"/>
      <w:r w:rsidRPr="00462CC3">
        <w:rPr>
          <w:sz w:val="16"/>
          <w:szCs w:val="26"/>
        </w:rPr>
        <w:t>Haapala</w:t>
      </w:r>
      <w:proofErr w:type="spellEnd"/>
      <w:r w:rsidRPr="00462CC3">
        <w:rPr>
          <w:sz w:val="16"/>
          <w:szCs w:val="26"/>
        </w:rPr>
        <w:t xml:space="preserve">, MS Econ, </w:t>
      </w:r>
      <w:proofErr w:type="spellStart"/>
      <w:r w:rsidRPr="00462CC3">
        <w:rPr>
          <w:sz w:val="16"/>
          <w:szCs w:val="26"/>
        </w:rPr>
        <w:t>President@Science+EnvironmentalPolicyProject</w:t>
      </w:r>
      <w:proofErr w:type="spellEnd"/>
      <w:r w:rsidRPr="00462CC3">
        <w:rPr>
          <w:sz w:val="16"/>
          <w:szCs w:val="26"/>
        </w:rPr>
        <w:t xml:space="preserve">, Jay Lehr, PhD </w:t>
      </w:r>
      <w:proofErr w:type="spellStart"/>
      <w:r w:rsidRPr="00462CC3">
        <w:rPr>
          <w:sz w:val="16"/>
          <w:szCs w:val="26"/>
        </w:rPr>
        <w:t>Hyrdrology@Arizona</w:t>
      </w:r>
      <w:proofErr w:type="spellEnd"/>
      <w:r w:rsidRPr="00462CC3">
        <w:rPr>
          <w:sz w:val="16"/>
          <w:szCs w:val="26"/>
        </w:rPr>
        <w:t xml:space="preserve">, Patrick Moore, </w:t>
      </w:r>
      <w:proofErr w:type="spellStart"/>
      <w:r w:rsidRPr="00462CC3">
        <w:rPr>
          <w:sz w:val="16"/>
          <w:szCs w:val="26"/>
        </w:rPr>
        <w:t>Co-Founder@Greenpeace</w:t>
      </w:r>
      <w:proofErr w:type="spellEnd"/>
      <w:r w:rsidRPr="00462CC3">
        <w:rPr>
          <w:sz w:val="16"/>
          <w:szCs w:val="26"/>
        </w:rPr>
        <w:t xml:space="preserve">, PhD </w:t>
      </w:r>
      <w:proofErr w:type="spellStart"/>
      <w:r w:rsidRPr="00462CC3">
        <w:rPr>
          <w:sz w:val="16"/>
          <w:szCs w:val="26"/>
        </w:rPr>
        <w:t>Ecology@UniversityBrittishColumbia</w:t>
      </w:r>
      <w:proofErr w:type="spellEnd"/>
      <w:r w:rsidRPr="00462CC3">
        <w:rPr>
          <w:sz w:val="16"/>
          <w:szCs w:val="26"/>
        </w:rPr>
        <w:t xml:space="preserve">, Willie Soon, PhD </w:t>
      </w:r>
      <w:proofErr w:type="spellStart"/>
      <w:r w:rsidRPr="00462CC3">
        <w:rPr>
          <w:sz w:val="16"/>
          <w:szCs w:val="26"/>
        </w:rPr>
        <w:t>AerospaceEngineering@USC</w:t>
      </w:r>
      <w:proofErr w:type="spellEnd"/>
      <w:r w:rsidRPr="00462CC3">
        <w:rPr>
          <w:sz w:val="16"/>
          <w:szCs w:val="26"/>
        </w:rPr>
        <w:t xml:space="preserve">, Chapter Reviewers: Charles Anderson, PhD </w:t>
      </w:r>
      <w:proofErr w:type="spellStart"/>
      <w:r w:rsidRPr="00462CC3">
        <w:rPr>
          <w:sz w:val="16"/>
          <w:szCs w:val="26"/>
        </w:rPr>
        <w:t>Biology@Stanford</w:t>
      </w:r>
      <w:proofErr w:type="spellEnd"/>
      <w:r w:rsidRPr="00462CC3">
        <w:rPr>
          <w:sz w:val="16"/>
          <w:szCs w:val="26"/>
        </w:rPr>
        <w:t xml:space="preserve">, </w:t>
      </w:r>
      <w:proofErr w:type="spellStart"/>
      <w:r w:rsidRPr="00462CC3">
        <w:rPr>
          <w:sz w:val="16"/>
          <w:szCs w:val="26"/>
        </w:rPr>
        <w:t>AssocProfBiolofy@PennState</w:t>
      </w:r>
      <w:proofErr w:type="spellEnd"/>
      <w:r w:rsidRPr="00462CC3">
        <w:rPr>
          <w:sz w:val="16"/>
          <w:szCs w:val="26"/>
        </w:rPr>
        <w:t xml:space="preserve">, Dennis Avery, </w:t>
      </w:r>
      <w:proofErr w:type="spellStart"/>
      <w:r w:rsidRPr="00462CC3">
        <w:rPr>
          <w:sz w:val="16"/>
          <w:szCs w:val="26"/>
        </w:rPr>
        <w:t>DirectorFoodSecurity@Hudson</w:t>
      </w:r>
      <w:proofErr w:type="spellEnd"/>
      <w:r w:rsidRPr="00462CC3">
        <w:rPr>
          <w:sz w:val="16"/>
          <w:szCs w:val="26"/>
        </w:rPr>
        <w:t xml:space="preserve">, </w:t>
      </w:r>
      <w:proofErr w:type="spellStart"/>
      <w:r w:rsidRPr="00462CC3">
        <w:rPr>
          <w:sz w:val="16"/>
          <w:szCs w:val="26"/>
        </w:rPr>
        <w:t>FormerUSDeptAg</w:t>
      </w:r>
      <w:proofErr w:type="spellEnd"/>
      <w:r w:rsidRPr="00462CC3">
        <w:rPr>
          <w:sz w:val="16"/>
          <w:szCs w:val="26"/>
        </w:rPr>
        <w:t xml:space="preserve">, Timothy Ball, PhD </w:t>
      </w:r>
      <w:proofErr w:type="spellStart"/>
      <w:r w:rsidRPr="00462CC3">
        <w:rPr>
          <w:sz w:val="16"/>
          <w:szCs w:val="26"/>
        </w:rPr>
        <w:t>Climatology@QueenMary</w:t>
      </w:r>
      <w:proofErr w:type="spellEnd"/>
      <w:r w:rsidRPr="00462CC3">
        <w:rPr>
          <w:sz w:val="16"/>
          <w:szCs w:val="26"/>
        </w:rPr>
        <w:t xml:space="preserve">, </w:t>
      </w:r>
      <w:proofErr w:type="spellStart"/>
      <w:r w:rsidRPr="00462CC3">
        <w:rPr>
          <w:sz w:val="16"/>
          <w:szCs w:val="26"/>
        </w:rPr>
        <w:t>FormerProfGeography@Winnipeg</w:t>
      </w:r>
      <w:proofErr w:type="spellEnd"/>
      <w:r w:rsidRPr="00462CC3">
        <w:rPr>
          <w:sz w:val="16"/>
          <w:szCs w:val="26"/>
        </w:rPr>
        <w:t xml:space="preserve">, David Bowen, PhD </w:t>
      </w:r>
      <w:proofErr w:type="spellStart"/>
      <w:r w:rsidRPr="00462CC3">
        <w:rPr>
          <w:sz w:val="16"/>
          <w:szCs w:val="26"/>
        </w:rPr>
        <w:t>Geology@UCBoulder</w:t>
      </w:r>
      <w:proofErr w:type="spellEnd"/>
      <w:r w:rsidRPr="00462CC3">
        <w:rPr>
          <w:sz w:val="16"/>
          <w:szCs w:val="26"/>
        </w:rPr>
        <w:t xml:space="preserve">, </w:t>
      </w:r>
      <w:proofErr w:type="spellStart"/>
      <w:r w:rsidRPr="00462CC3">
        <w:rPr>
          <w:sz w:val="16"/>
          <w:szCs w:val="26"/>
        </w:rPr>
        <w:t>ProfGeology@MontanaState</w:t>
      </w:r>
      <w:proofErr w:type="spellEnd"/>
      <w:r w:rsidRPr="00462CC3">
        <w:rPr>
          <w:sz w:val="16"/>
          <w:szCs w:val="26"/>
        </w:rPr>
        <w:t xml:space="preserve">, David Burton, MA </w:t>
      </w:r>
      <w:proofErr w:type="spellStart"/>
      <w:r w:rsidRPr="00462CC3">
        <w:rPr>
          <w:sz w:val="16"/>
          <w:szCs w:val="26"/>
        </w:rPr>
        <w:t>CompSci@UTAustin</w:t>
      </w:r>
      <w:proofErr w:type="spellEnd"/>
      <w:r w:rsidRPr="00462CC3">
        <w:rPr>
          <w:sz w:val="16"/>
          <w:szCs w:val="26"/>
        </w:rPr>
        <w:t xml:space="preserve">, Mark Campbell, PhD </w:t>
      </w:r>
      <w:proofErr w:type="spellStart"/>
      <w:r w:rsidRPr="00462CC3">
        <w:rPr>
          <w:sz w:val="16"/>
          <w:szCs w:val="26"/>
        </w:rPr>
        <w:t>Chemistry@JohnsHopkins</w:t>
      </w:r>
      <w:proofErr w:type="spellEnd"/>
      <w:r w:rsidRPr="00462CC3">
        <w:rPr>
          <w:sz w:val="16"/>
          <w:szCs w:val="26"/>
        </w:rPr>
        <w:t xml:space="preserve">, </w:t>
      </w:r>
      <w:proofErr w:type="spellStart"/>
      <w:r w:rsidRPr="00462CC3">
        <w:rPr>
          <w:sz w:val="16"/>
          <w:szCs w:val="26"/>
        </w:rPr>
        <w:t>ProfChemistry@USNavalAcademy</w:t>
      </w:r>
      <w:proofErr w:type="spellEnd"/>
      <w:r w:rsidRPr="00462CC3">
        <w:rPr>
          <w:sz w:val="16"/>
          <w:szCs w:val="26"/>
        </w:rPr>
        <w:t xml:space="preserve">,  David Deming, PhD </w:t>
      </w:r>
      <w:proofErr w:type="spellStart"/>
      <w:r w:rsidRPr="00462CC3">
        <w:rPr>
          <w:sz w:val="16"/>
          <w:szCs w:val="26"/>
        </w:rPr>
        <w:t>PublicPolicy@Harvard</w:t>
      </w:r>
      <w:proofErr w:type="spellEnd"/>
      <w:r w:rsidRPr="00462CC3">
        <w:rPr>
          <w:sz w:val="16"/>
          <w:szCs w:val="26"/>
        </w:rPr>
        <w:t xml:space="preserve">, </w:t>
      </w:r>
      <w:proofErr w:type="spellStart"/>
      <w:r w:rsidRPr="00462CC3">
        <w:rPr>
          <w:sz w:val="16"/>
          <w:szCs w:val="26"/>
        </w:rPr>
        <w:t>ProfPublicPolicy@Harvard</w:t>
      </w:r>
      <w:proofErr w:type="spellEnd"/>
      <w:r w:rsidRPr="00462CC3">
        <w:rPr>
          <w:sz w:val="16"/>
          <w:szCs w:val="26"/>
        </w:rPr>
        <w:t xml:space="preserve">, Rex Fleming, PhD </w:t>
      </w:r>
      <w:proofErr w:type="spellStart"/>
      <w:r w:rsidRPr="00462CC3">
        <w:rPr>
          <w:sz w:val="16"/>
          <w:szCs w:val="26"/>
        </w:rPr>
        <w:t>AtmosphericScience@Michigan</w:t>
      </w:r>
      <w:proofErr w:type="spellEnd"/>
      <w:r w:rsidRPr="00462CC3">
        <w:rPr>
          <w:sz w:val="16"/>
          <w:szCs w:val="26"/>
        </w:rPr>
        <w:t xml:space="preserve">, Lee Gerhard, PhD </w:t>
      </w:r>
      <w:proofErr w:type="spellStart"/>
      <w:r w:rsidRPr="00462CC3">
        <w:rPr>
          <w:sz w:val="16"/>
          <w:szCs w:val="26"/>
        </w:rPr>
        <w:t>Geology@Kansas</w:t>
      </w:r>
      <w:proofErr w:type="spellEnd"/>
      <w:r w:rsidRPr="00462CC3">
        <w:rPr>
          <w:sz w:val="16"/>
          <w:szCs w:val="26"/>
        </w:rPr>
        <w:t xml:space="preserve">, </w:t>
      </w:r>
      <w:proofErr w:type="spellStart"/>
      <w:r w:rsidRPr="00462CC3">
        <w:rPr>
          <w:sz w:val="16"/>
          <w:szCs w:val="26"/>
        </w:rPr>
        <w:t>François</w:t>
      </w:r>
      <w:proofErr w:type="spellEnd"/>
      <w:r w:rsidRPr="00462CC3">
        <w:rPr>
          <w:sz w:val="16"/>
          <w:szCs w:val="26"/>
        </w:rPr>
        <w:t xml:space="preserve"> Gervais, PhD </w:t>
      </w:r>
      <w:proofErr w:type="spellStart"/>
      <w:r w:rsidRPr="00462CC3">
        <w:rPr>
          <w:sz w:val="16"/>
          <w:szCs w:val="26"/>
        </w:rPr>
        <w:t>Physics@UniversityNewOreleans</w:t>
      </w:r>
      <w:proofErr w:type="spellEnd"/>
      <w:r w:rsidRPr="00462CC3">
        <w:rPr>
          <w:sz w:val="16"/>
          <w:szCs w:val="26"/>
        </w:rPr>
        <w:t xml:space="preserve">, </w:t>
      </w:r>
      <w:proofErr w:type="spellStart"/>
      <w:r w:rsidRPr="00462CC3">
        <w:rPr>
          <w:sz w:val="16"/>
          <w:szCs w:val="26"/>
        </w:rPr>
        <w:t>ProfPhysics@FrançoisRabelaisUniversity</w:t>
      </w:r>
      <w:proofErr w:type="spellEnd"/>
      <w:r w:rsidRPr="00462CC3">
        <w:rPr>
          <w:sz w:val="16"/>
          <w:szCs w:val="26"/>
        </w:rPr>
        <w:t xml:space="preserve">, Laurence Gould, </w:t>
      </w:r>
      <w:proofErr w:type="spellStart"/>
      <w:r w:rsidRPr="00462CC3">
        <w:rPr>
          <w:sz w:val="16"/>
          <w:szCs w:val="26"/>
        </w:rPr>
        <w:t>ProfPhysics@UniversityHatford</w:t>
      </w:r>
      <w:proofErr w:type="spellEnd"/>
      <w:r w:rsidRPr="00462CC3">
        <w:rPr>
          <w:sz w:val="16"/>
          <w:szCs w:val="26"/>
        </w:rPr>
        <w:t xml:space="preserve">, PhD </w:t>
      </w:r>
      <w:proofErr w:type="spellStart"/>
      <w:r w:rsidRPr="00462CC3">
        <w:rPr>
          <w:sz w:val="16"/>
          <w:szCs w:val="26"/>
        </w:rPr>
        <w:t>Physics@Temple</w:t>
      </w:r>
      <w:proofErr w:type="spellEnd"/>
      <w:r w:rsidRPr="00462CC3">
        <w:rPr>
          <w:sz w:val="16"/>
          <w:szCs w:val="26"/>
        </w:rPr>
        <w:t xml:space="preserve">, </w:t>
      </w:r>
      <w:proofErr w:type="spellStart"/>
      <w:r w:rsidRPr="00462CC3">
        <w:rPr>
          <w:sz w:val="16"/>
          <w:szCs w:val="26"/>
        </w:rPr>
        <w:t>Kesten</w:t>
      </w:r>
      <w:proofErr w:type="spellEnd"/>
      <w:r w:rsidRPr="00462CC3">
        <w:rPr>
          <w:sz w:val="16"/>
          <w:szCs w:val="26"/>
        </w:rPr>
        <w:t xml:space="preserve"> Green, PhD </w:t>
      </w:r>
      <w:proofErr w:type="spellStart"/>
      <w:r w:rsidRPr="00462CC3">
        <w:rPr>
          <w:sz w:val="16"/>
          <w:szCs w:val="26"/>
        </w:rPr>
        <w:t>Managment@VictoriaManagmentSchool</w:t>
      </w:r>
      <w:proofErr w:type="spellEnd"/>
      <w:r w:rsidRPr="00462CC3">
        <w:rPr>
          <w:sz w:val="16"/>
          <w:szCs w:val="26"/>
        </w:rPr>
        <w:t xml:space="preserve">, Hermann </w:t>
      </w:r>
      <w:proofErr w:type="spellStart"/>
      <w:r w:rsidRPr="00462CC3">
        <w:rPr>
          <w:sz w:val="16"/>
          <w:szCs w:val="26"/>
        </w:rPr>
        <w:t>Harde</w:t>
      </w:r>
      <w:proofErr w:type="spellEnd"/>
      <w:r w:rsidRPr="00462CC3">
        <w:rPr>
          <w:sz w:val="16"/>
          <w:szCs w:val="26"/>
        </w:rPr>
        <w:t xml:space="preserve">, PhD </w:t>
      </w:r>
      <w:proofErr w:type="spellStart"/>
      <w:r w:rsidRPr="00462CC3">
        <w:rPr>
          <w:sz w:val="16"/>
          <w:szCs w:val="26"/>
        </w:rPr>
        <w:t>Engineering@UniversityOfKaiserslautern</w:t>
      </w:r>
      <w:proofErr w:type="spellEnd"/>
      <w:r w:rsidRPr="00462CC3">
        <w:rPr>
          <w:sz w:val="16"/>
          <w:szCs w:val="26"/>
        </w:rPr>
        <w:t xml:space="preserve">, Howard Hayden, PhD </w:t>
      </w:r>
      <w:proofErr w:type="spellStart"/>
      <w:r w:rsidRPr="00462CC3">
        <w:rPr>
          <w:sz w:val="16"/>
          <w:szCs w:val="26"/>
        </w:rPr>
        <w:t>Physics@DenverUniversity</w:t>
      </w:r>
      <w:proofErr w:type="spellEnd"/>
      <w:r w:rsidRPr="00462CC3">
        <w:rPr>
          <w:sz w:val="16"/>
          <w:szCs w:val="26"/>
        </w:rPr>
        <w:t xml:space="preserve">, Ole </w:t>
      </w:r>
      <w:proofErr w:type="spellStart"/>
      <w:r w:rsidRPr="00462CC3">
        <w:rPr>
          <w:sz w:val="16"/>
          <w:szCs w:val="26"/>
        </w:rPr>
        <w:t>Humlum</w:t>
      </w:r>
      <w:proofErr w:type="spellEnd"/>
      <w:r w:rsidRPr="00462CC3">
        <w:rPr>
          <w:sz w:val="16"/>
          <w:szCs w:val="26"/>
        </w:rPr>
        <w:t xml:space="preserve">, PhD </w:t>
      </w:r>
      <w:proofErr w:type="spellStart"/>
      <w:r w:rsidRPr="00462CC3">
        <w:rPr>
          <w:sz w:val="16"/>
          <w:szCs w:val="26"/>
        </w:rPr>
        <w:t>GlacialGeomorphology@UniversityCopenhagen</w:t>
      </w:r>
      <w:proofErr w:type="spellEnd"/>
      <w:r w:rsidRPr="00462CC3">
        <w:rPr>
          <w:sz w:val="16"/>
          <w:szCs w:val="26"/>
        </w:rPr>
        <w:t xml:space="preserve">, </w:t>
      </w:r>
      <w:proofErr w:type="spellStart"/>
      <w:r w:rsidRPr="00462CC3">
        <w:rPr>
          <w:sz w:val="16"/>
          <w:szCs w:val="26"/>
        </w:rPr>
        <w:t>ProfGeography@Oslo</w:t>
      </w:r>
      <w:proofErr w:type="spellEnd"/>
      <w:r w:rsidRPr="00462CC3">
        <w:rPr>
          <w:sz w:val="16"/>
          <w:szCs w:val="26"/>
        </w:rPr>
        <w:t xml:space="preserve">, Richard Keen, PhD </w:t>
      </w:r>
      <w:proofErr w:type="spellStart"/>
      <w:r w:rsidRPr="00462CC3">
        <w:rPr>
          <w:sz w:val="16"/>
          <w:szCs w:val="26"/>
        </w:rPr>
        <w:t>Climatology@Colorado</w:t>
      </w:r>
      <w:proofErr w:type="spellEnd"/>
      <w:r w:rsidRPr="00462CC3">
        <w:rPr>
          <w:sz w:val="16"/>
          <w:szCs w:val="26"/>
        </w:rPr>
        <w:t xml:space="preserve">, </w:t>
      </w:r>
      <w:proofErr w:type="spellStart"/>
      <w:r w:rsidRPr="00462CC3">
        <w:rPr>
          <w:sz w:val="16"/>
          <w:szCs w:val="26"/>
        </w:rPr>
        <w:t>ProfAtmosphericScience@Colorado</w:t>
      </w:r>
      <w:proofErr w:type="spellEnd"/>
      <w:r w:rsidRPr="00462CC3">
        <w:rPr>
          <w:sz w:val="16"/>
          <w:szCs w:val="26"/>
        </w:rPr>
        <w:t>, William </w:t>
      </w:r>
      <w:proofErr w:type="spellStart"/>
      <w:r w:rsidRPr="00462CC3">
        <w:rPr>
          <w:sz w:val="16"/>
          <w:szCs w:val="26"/>
        </w:rPr>
        <w:t>Kininmonth</w:t>
      </w:r>
      <w:proofErr w:type="spellEnd"/>
      <w:r w:rsidRPr="00462CC3">
        <w:rPr>
          <w:sz w:val="16"/>
          <w:szCs w:val="26"/>
        </w:rPr>
        <w:t xml:space="preserve">, </w:t>
      </w:r>
      <w:proofErr w:type="spellStart"/>
      <w:r w:rsidRPr="00462CC3">
        <w:rPr>
          <w:sz w:val="16"/>
          <w:szCs w:val="26"/>
        </w:rPr>
        <w:t>MSc@Colorado</w:t>
      </w:r>
      <w:proofErr w:type="spellEnd"/>
      <w:r w:rsidRPr="00462CC3">
        <w:rPr>
          <w:sz w:val="16"/>
          <w:szCs w:val="26"/>
        </w:rPr>
        <w:t xml:space="preserve">, </w:t>
      </w:r>
      <w:proofErr w:type="spellStart"/>
      <w:r w:rsidRPr="00462CC3">
        <w:rPr>
          <w:sz w:val="16"/>
          <w:szCs w:val="26"/>
        </w:rPr>
        <w:lastRenderedPageBreak/>
        <w:t>FormerHead@AustralianBureauOfMeteorologyNationalClimateCenter</w:t>
      </w:r>
      <w:proofErr w:type="spellEnd"/>
      <w:r w:rsidRPr="00462CC3">
        <w:rPr>
          <w:sz w:val="16"/>
          <w:szCs w:val="26"/>
        </w:rPr>
        <w:t xml:space="preserve">, Anthony </w:t>
      </w:r>
      <w:proofErr w:type="spellStart"/>
      <w:r w:rsidRPr="00462CC3">
        <w:rPr>
          <w:sz w:val="16"/>
          <w:szCs w:val="26"/>
        </w:rPr>
        <w:t>Lupo</w:t>
      </w:r>
      <w:proofErr w:type="spellEnd"/>
      <w:r w:rsidRPr="00462CC3">
        <w:rPr>
          <w:sz w:val="16"/>
          <w:szCs w:val="26"/>
        </w:rPr>
        <w:t xml:space="preserve">, PhD </w:t>
      </w:r>
      <w:proofErr w:type="spellStart"/>
      <w:r w:rsidRPr="00462CC3">
        <w:rPr>
          <w:sz w:val="16"/>
          <w:szCs w:val="26"/>
        </w:rPr>
        <w:t>AtmosphericScience@Purdue</w:t>
      </w:r>
      <w:proofErr w:type="spellEnd"/>
      <w:r w:rsidRPr="00462CC3">
        <w:rPr>
          <w:sz w:val="16"/>
          <w:szCs w:val="26"/>
        </w:rPr>
        <w:t xml:space="preserve">, </w:t>
      </w:r>
      <w:proofErr w:type="spellStart"/>
      <w:r w:rsidRPr="00462CC3">
        <w:rPr>
          <w:sz w:val="16"/>
          <w:szCs w:val="26"/>
        </w:rPr>
        <w:t>ProfAtmosphericScience@Missouri</w:t>
      </w:r>
      <w:proofErr w:type="spellEnd"/>
      <w:r w:rsidRPr="00462CC3">
        <w:rPr>
          <w:sz w:val="16"/>
          <w:szCs w:val="26"/>
        </w:rPr>
        <w:t xml:space="preserve">, Robert Murphy, PhD </w:t>
      </w:r>
      <w:proofErr w:type="spellStart"/>
      <w:r w:rsidRPr="00462CC3">
        <w:rPr>
          <w:sz w:val="16"/>
          <w:szCs w:val="26"/>
        </w:rPr>
        <w:t>Chemistry@MIT</w:t>
      </w:r>
      <w:proofErr w:type="spellEnd"/>
      <w:r w:rsidRPr="00462CC3">
        <w:rPr>
          <w:sz w:val="16"/>
          <w:szCs w:val="26"/>
        </w:rPr>
        <w:t xml:space="preserve">, </w:t>
      </w:r>
      <w:proofErr w:type="spellStart"/>
      <w:r w:rsidRPr="00462CC3">
        <w:rPr>
          <w:sz w:val="16"/>
          <w:szCs w:val="26"/>
        </w:rPr>
        <w:t>ProfPharmacology@Colorado</w:t>
      </w:r>
      <w:proofErr w:type="spellEnd"/>
      <w:r w:rsidRPr="00462CC3">
        <w:rPr>
          <w:sz w:val="16"/>
          <w:szCs w:val="26"/>
        </w:rPr>
        <w:t xml:space="preserve">, David </w:t>
      </w:r>
      <w:proofErr w:type="spellStart"/>
      <w:r w:rsidRPr="00462CC3">
        <w:rPr>
          <w:sz w:val="16"/>
          <w:szCs w:val="26"/>
        </w:rPr>
        <w:t>Nebert</w:t>
      </w:r>
      <w:proofErr w:type="spellEnd"/>
      <w:r w:rsidRPr="00462CC3">
        <w:rPr>
          <w:sz w:val="16"/>
          <w:szCs w:val="26"/>
        </w:rPr>
        <w:t xml:space="preserve">, </w:t>
      </w:r>
      <w:proofErr w:type="spellStart"/>
      <w:r w:rsidRPr="00462CC3">
        <w:rPr>
          <w:sz w:val="16"/>
          <w:szCs w:val="26"/>
        </w:rPr>
        <w:t>MD@UniversityOregon</w:t>
      </w:r>
      <w:proofErr w:type="spellEnd"/>
      <w:r w:rsidRPr="00462CC3">
        <w:rPr>
          <w:sz w:val="16"/>
          <w:szCs w:val="26"/>
        </w:rPr>
        <w:t xml:space="preserve">, </w:t>
      </w:r>
      <w:proofErr w:type="spellStart"/>
      <w:r w:rsidRPr="00462CC3">
        <w:rPr>
          <w:sz w:val="16"/>
          <w:szCs w:val="26"/>
        </w:rPr>
        <w:t>ProfEnvironmentalHealth@Cincinati</w:t>
      </w:r>
      <w:proofErr w:type="spellEnd"/>
      <w:r w:rsidRPr="00462CC3">
        <w:rPr>
          <w:sz w:val="16"/>
          <w:szCs w:val="26"/>
        </w:rPr>
        <w:t xml:space="preserve">, Norman Page, PhD </w:t>
      </w:r>
      <w:proofErr w:type="spellStart"/>
      <w:r w:rsidRPr="00462CC3">
        <w:rPr>
          <w:sz w:val="16"/>
          <w:szCs w:val="26"/>
        </w:rPr>
        <w:t>Geology@Illinois</w:t>
      </w:r>
      <w:proofErr w:type="spellEnd"/>
      <w:r w:rsidRPr="00462CC3">
        <w:rPr>
          <w:sz w:val="16"/>
          <w:szCs w:val="26"/>
        </w:rPr>
        <w:t xml:space="preserve">, Frederick Palmer, </w:t>
      </w:r>
      <w:proofErr w:type="spellStart"/>
      <w:r w:rsidRPr="00462CC3">
        <w:rPr>
          <w:sz w:val="16"/>
          <w:szCs w:val="26"/>
        </w:rPr>
        <w:t>JD@Arizona</w:t>
      </w:r>
      <w:proofErr w:type="spellEnd"/>
      <w:r w:rsidRPr="00462CC3">
        <w:rPr>
          <w:sz w:val="16"/>
          <w:szCs w:val="26"/>
        </w:rPr>
        <w:t xml:space="preserve">, Gath </w:t>
      </w:r>
      <w:proofErr w:type="spellStart"/>
      <w:r w:rsidRPr="00462CC3">
        <w:rPr>
          <w:sz w:val="16"/>
          <w:szCs w:val="26"/>
        </w:rPr>
        <w:t>Paltridge</w:t>
      </w:r>
      <w:proofErr w:type="spellEnd"/>
      <w:r w:rsidRPr="00462CC3">
        <w:rPr>
          <w:sz w:val="16"/>
          <w:szCs w:val="26"/>
        </w:rPr>
        <w:t xml:space="preserve">, PhD </w:t>
      </w:r>
      <w:proofErr w:type="spellStart"/>
      <w:r w:rsidRPr="00462CC3">
        <w:rPr>
          <w:sz w:val="16"/>
          <w:szCs w:val="26"/>
        </w:rPr>
        <w:t>AtmosphericPhysics@UniversityMelbourne</w:t>
      </w:r>
      <w:proofErr w:type="spellEnd"/>
      <w:r w:rsidRPr="00462CC3">
        <w:rPr>
          <w:sz w:val="16"/>
          <w:szCs w:val="26"/>
        </w:rPr>
        <w:t xml:space="preserve">, </w:t>
      </w:r>
      <w:proofErr w:type="spellStart"/>
      <w:r w:rsidRPr="00462CC3">
        <w:rPr>
          <w:sz w:val="16"/>
          <w:szCs w:val="26"/>
        </w:rPr>
        <w:t>ChiefResearchScientist@CSIRODivisionAtmosphericResearch</w:t>
      </w:r>
      <w:proofErr w:type="spellEnd"/>
      <w:r w:rsidRPr="00462CC3">
        <w:rPr>
          <w:sz w:val="16"/>
          <w:szCs w:val="26"/>
        </w:rPr>
        <w:t xml:space="preserve">, Jim Petch, PhD </w:t>
      </w:r>
      <w:proofErr w:type="spellStart"/>
      <w:r w:rsidRPr="00462CC3">
        <w:rPr>
          <w:sz w:val="16"/>
          <w:szCs w:val="26"/>
        </w:rPr>
        <w:t>Geography@KingsCollegeLondon</w:t>
      </w:r>
      <w:proofErr w:type="spellEnd"/>
      <w:r w:rsidRPr="00462CC3">
        <w:rPr>
          <w:sz w:val="16"/>
          <w:szCs w:val="26"/>
        </w:rPr>
        <w:t xml:space="preserve">,  Jan-Erik Solheim, MA </w:t>
      </w:r>
      <w:proofErr w:type="spellStart"/>
      <w:r w:rsidRPr="00462CC3">
        <w:rPr>
          <w:sz w:val="16"/>
          <w:szCs w:val="26"/>
        </w:rPr>
        <w:t>PoliSci@Oslo</w:t>
      </w:r>
      <w:proofErr w:type="spellEnd"/>
      <w:r w:rsidRPr="00462CC3">
        <w:rPr>
          <w:sz w:val="16"/>
          <w:szCs w:val="26"/>
        </w:rPr>
        <w:t xml:space="preserve">, </w:t>
      </w:r>
      <w:proofErr w:type="spellStart"/>
      <w:r w:rsidRPr="00462CC3">
        <w:rPr>
          <w:sz w:val="16"/>
          <w:szCs w:val="26"/>
        </w:rPr>
        <w:t>FormerExecDirectorUNEnvironmentProgram</w:t>
      </w:r>
      <w:proofErr w:type="spellEnd"/>
      <w:r w:rsidRPr="00462CC3">
        <w:rPr>
          <w:sz w:val="16"/>
          <w:szCs w:val="26"/>
        </w:rPr>
        <w:t xml:space="preserve">, Peter Stilbs, PhD </w:t>
      </w:r>
      <w:proofErr w:type="spellStart"/>
      <w:r w:rsidRPr="00462CC3">
        <w:rPr>
          <w:sz w:val="16"/>
          <w:szCs w:val="26"/>
        </w:rPr>
        <w:t>Chemistry@RoyalInstituteTechnology</w:t>
      </w:r>
      <w:proofErr w:type="spellEnd"/>
      <w:r w:rsidRPr="00462CC3">
        <w:rPr>
          <w:sz w:val="16"/>
          <w:szCs w:val="26"/>
        </w:rPr>
        <w:t xml:space="preserve">, Roger </w:t>
      </w:r>
      <w:proofErr w:type="spellStart"/>
      <w:r w:rsidRPr="00462CC3">
        <w:rPr>
          <w:sz w:val="16"/>
          <w:szCs w:val="26"/>
        </w:rPr>
        <w:t>Tattersol</w:t>
      </w:r>
      <w:proofErr w:type="spellEnd"/>
      <w:r w:rsidRPr="00462CC3">
        <w:rPr>
          <w:sz w:val="16"/>
          <w:szCs w:val="26"/>
        </w:rPr>
        <w:t xml:space="preserve">, BA </w:t>
      </w:r>
      <w:proofErr w:type="spellStart"/>
      <w:r w:rsidRPr="00462CC3">
        <w:rPr>
          <w:sz w:val="16"/>
          <w:szCs w:val="26"/>
        </w:rPr>
        <w:t>History+PhilosophyOfScience@Leeds</w:t>
      </w:r>
      <w:proofErr w:type="spellEnd"/>
      <w:r w:rsidRPr="00462CC3">
        <w:rPr>
          <w:sz w:val="16"/>
          <w:szCs w:val="26"/>
        </w:rPr>
        <w:t xml:space="preserve">, Frank Tipler, PhD </w:t>
      </w:r>
      <w:proofErr w:type="spellStart"/>
      <w:r w:rsidRPr="00462CC3">
        <w:rPr>
          <w:sz w:val="16"/>
          <w:szCs w:val="26"/>
        </w:rPr>
        <w:t>Physics@Maryland</w:t>
      </w:r>
      <w:proofErr w:type="spellEnd"/>
      <w:r w:rsidRPr="00462CC3">
        <w:rPr>
          <w:sz w:val="16"/>
          <w:szCs w:val="26"/>
        </w:rPr>
        <w:t xml:space="preserve">, </w:t>
      </w:r>
      <w:proofErr w:type="spellStart"/>
      <w:r w:rsidRPr="00462CC3">
        <w:rPr>
          <w:sz w:val="16"/>
          <w:szCs w:val="26"/>
        </w:rPr>
        <w:t>ProfPhysics@Tulane</w:t>
      </w:r>
      <w:proofErr w:type="spellEnd"/>
      <w:r w:rsidRPr="00462CC3">
        <w:rPr>
          <w:sz w:val="16"/>
          <w:szCs w:val="26"/>
        </w:rPr>
        <w:t xml:space="preserve">, </w:t>
      </w:r>
      <w:proofErr w:type="spellStart"/>
      <w:r w:rsidRPr="00462CC3">
        <w:rPr>
          <w:sz w:val="16"/>
          <w:szCs w:val="26"/>
        </w:rPr>
        <w:t>Ftitz</w:t>
      </w:r>
      <w:proofErr w:type="spellEnd"/>
      <w:r w:rsidRPr="00462CC3">
        <w:rPr>
          <w:sz w:val="16"/>
          <w:szCs w:val="26"/>
        </w:rPr>
        <w:t xml:space="preserve"> </w:t>
      </w:r>
      <w:proofErr w:type="spellStart"/>
      <w:r w:rsidRPr="00462CC3">
        <w:rPr>
          <w:sz w:val="16"/>
          <w:szCs w:val="26"/>
        </w:rPr>
        <w:t>Vahrenholt</w:t>
      </w:r>
      <w:proofErr w:type="spellEnd"/>
      <w:r w:rsidRPr="00462CC3">
        <w:rPr>
          <w:sz w:val="16"/>
          <w:szCs w:val="26"/>
        </w:rPr>
        <w:t xml:space="preserve">, PhD </w:t>
      </w:r>
      <w:proofErr w:type="spellStart"/>
      <w:r w:rsidRPr="00462CC3">
        <w:rPr>
          <w:sz w:val="16"/>
          <w:szCs w:val="26"/>
        </w:rPr>
        <w:t>Chemistry@Munster</w:t>
      </w:r>
      <w:proofErr w:type="spellEnd"/>
      <w:r w:rsidRPr="00462CC3">
        <w:rPr>
          <w:sz w:val="16"/>
          <w:szCs w:val="26"/>
        </w:rPr>
        <w:t xml:space="preserve">, Art </w:t>
      </w:r>
      <w:proofErr w:type="spellStart"/>
      <w:r w:rsidRPr="00462CC3">
        <w:rPr>
          <w:sz w:val="16"/>
          <w:szCs w:val="26"/>
        </w:rPr>
        <w:t>Viterito</w:t>
      </w:r>
      <w:proofErr w:type="spellEnd"/>
      <w:r w:rsidRPr="00462CC3">
        <w:rPr>
          <w:sz w:val="16"/>
          <w:szCs w:val="26"/>
        </w:rPr>
        <w:t xml:space="preserve">, PhD </w:t>
      </w:r>
      <w:proofErr w:type="spellStart"/>
      <w:r w:rsidRPr="00462CC3">
        <w:rPr>
          <w:sz w:val="16"/>
          <w:szCs w:val="26"/>
        </w:rPr>
        <w:t>Climatology@Denver</w:t>
      </w:r>
      <w:proofErr w:type="spellEnd"/>
      <w:r w:rsidRPr="00462CC3">
        <w:rPr>
          <w:sz w:val="16"/>
          <w:szCs w:val="26"/>
        </w:rPr>
        <w:t xml:space="preserve">, </w:t>
      </w:r>
      <w:proofErr w:type="spellStart"/>
      <w:r w:rsidRPr="00462CC3">
        <w:rPr>
          <w:sz w:val="16"/>
          <w:szCs w:val="26"/>
        </w:rPr>
        <w:t>ProfGeography@Maryland</w:t>
      </w:r>
      <w:proofErr w:type="spellEnd"/>
      <w:r w:rsidRPr="00462CC3">
        <w:rPr>
          <w:sz w:val="16"/>
          <w:szCs w:val="26"/>
        </w:rPr>
        <w:t xml:space="preserve">, Lance Wallace, PhD </w:t>
      </w:r>
      <w:proofErr w:type="spellStart"/>
      <w:r w:rsidRPr="00462CC3">
        <w:rPr>
          <w:sz w:val="16"/>
          <w:szCs w:val="26"/>
        </w:rPr>
        <w:t>Physics@CUNY</w:t>
      </w:r>
      <w:proofErr w:type="spellEnd"/>
      <w:r w:rsidRPr="00462CC3">
        <w:rPr>
          <w:sz w:val="16"/>
          <w:szCs w:val="26"/>
        </w:rPr>
        <w:t>)</w:t>
      </w:r>
    </w:p>
    <w:p w14:paraId="0183C9C3" w14:textId="77777777" w:rsidR="00DC2069" w:rsidRPr="00462CC3" w:rsidRDefault="00DC2069" w:rsidP="00DC2069">
      <w:pPr>
        <w:rPr>
          <w:sz w:val="16"/>
          <w:szCs w:val="26"/>
        </w:rPr>
      </w:pPr>
      <w:r w:rsidRPr="00462CC3">
        <w:rPr>
          <w:sz w:val="16"/>
          <w:szCs w:val="26"/>
        </w:rPr>
        <w:t xml:space="preserve">Methodology </w:t>
      </w:r>
      <w:r w:rsidRPr="00462CC3">
        <w:rPr>
          <w:rStyle w:val="StyleUnderline"/>
          <w:sz w:val="26"/>
          <w:szCs w:val="26"/>
        </w:rPr>
        <w:t>The Scientific Method is a series of requirements imposed on scientists to ensure the integrity of their work</w:t>
      </w:r>
      <w:r w:rsidRPr="00462CC3">
        <w:rPr>
          <w:sz w:val="16"/>
          <w:szCs w:val="26"/>
        </w:rPr>
        <w:t xml:space="preserve">. </w:t>
      </w:r>
      <w:r w:rsidRPr="00462CC3">
        <w:rPr>
          <w:rStyle w:val="Emphasis"/>
          <w:sz w:val="26"/>
          <w:szCs w:val="26"/>
        </w:rPr>
        <w:t>The IPCC has not followed established rules</w:t>
      </w:r>
      <w:r w:rsidRPr="00462CC3">
        <w:rPr>
          <w:rStyle w:val="StyleUnderline"/>
          <w:sz w:val="26"/>
          <w:szCs w:val="26"/>
        </w:rPr>
        <w:t xml:space="preserve"> that guide scientific research</w:t>
      </w:r>
      <w:r w:rsidRPr="00462CC3">
        <w:rPr>
          <w:sz w:val="16"/>
          <w:szCs w:val="26"/>
        </w:rPr>
        <w:t xml:space="preserve">. </w:t>
      </w:r>
      <w:r w:rsidRPr="00462CC3">
        <w:rPr>
          <w:rStyle w:val="StyleUnderline"/>
          <w:sz w:val="26"/>
          <w:szCs w:val="26"/>
        </w:rPr>
        <w:t>Appealing to consensus</w:t>
      </w:r>
      <w:r w:rsidRPr="00462CC3">
        <w:rPr>
          <w:sz w:val="16"/>
          <w:szCs w:val="26"/>
        </w:rPr>
        <w:t xml:space="preserve"> may have a place in science, but not </w:t>
      </w:r>
      <w:r w:rsidRPr="00462CC3">
        <w:rPr>
          <w:rStyle w:val="StyleUnderline"/>
          <w:sz w:val="26"/>
          <w:szCs w:val="26"/>
        </w:rPr>
        <w:t>as a means of shutting down debate</w:t>
      </w:r>
      <w:r w:rsidRPr="00462CC3">
        <w:rPr>
          <w:sz w:val="16"/>
          <w:szCs w:val="26"/>
        </w:rPr>
        <w:t xml:space="preserve">. </w:t>
      </w:r>
      <w:r w:rsidRPr="00462CC3">
        <w:rPr>
          <w:rStyle w:val="StyleUnderline"/>
          <w:sz w:val="26"/>
          <w:szCs w:val="26"/>
        </w:rPr>
        <w:t>Uncertainty in science is unavoidable</w:t>
      </w:r>
      <w:r w:rsidRPr="00462CC3">
        <w:rPr>
          <w:sz w:val="16"/>
          <w:szCs w:val="26"/>
        </w:rPr>
        <w:t xml:space="preserve"> but must be acknowledged. M</w:t>
      </w:r>
      <w:r w:rsidRPr="00462CC3">
        <w:rPr>
          <w:rStyle w:val="StyleUnderline"/>
          <w:sz w:val="26"/>
          <w:szCs w:val="26"/>
        </w:rPr>
        <w:t xml:space="preserve">any declaratory and predictive statements about the global climate are </w:t>
      </w:r>
      <w:r w:rsidRPr="00462CC3">
        <w:rPr>
          <w:rStyle w:val="Emphasis"/>
          <w:sz w:val="26"/>
          <w:szCs w:val="26"/>
        </w:rPr>
        <w:t>not warranted by science</w:t>
      </w:r>
      <w:r w:rsidRPr="00462CC3">
        <w:rPr>
          <w:rStyle w:val="StyleUnderline"/>
          <w:sz w:val="26"/>
          <w:szCs w:val="26"/>
        </w:rPr>
        <w:t xml:space="preserve">. </w:t>
      </w:r>
      <w:r w:rsidRPr="00462CC3">
        <w:rPr>
          <w:sz w:val="16"/>
          <w:szCs w:val="26"/>
        </w:rPr>
        <w:t xml:space="preserve">Observations </w:t>
      </w:r>
      <w:r w:rsidRPr="00462CC3">
        <w:rPr>
          <w:rStyle w:val="StyleUnderline"/>
          <w:sz w:val="26"/>
          <w:szCs w:val="26"/>
        </w:rPr>
        <w:t>Surface air temperature is governed by energy flow from the Sun to Earth and from Earth back into space</w:t>
      </w:r>
      <w:r w:rsidRPr="00462CC3">
        <w:rPr>
          <w:sz w:val="16"/>
          <w:szCs w:val="26"/>
        </w:rPr>
        <w:t xml:space="preserve">. </w:t>
      </w:r>
      <w:r w:rsidRPr="00462CC3">
        <w:rPr>
          <w:rStyle w:val="StyleUnderline"/>
          <w:sz w:val="26"/>
          <w:szCs w:val="26"/>
        </w:rPr>
        <w:t>Whatever diminishes or intensifies this energy flow can change air temperature</w:t>
      </w:r>
      <w:r w:rsidRPr="00462CC3">
        <w:rPr>
          <w:sz w:val="16"/>
          <w:szCs w:val="26"/>
        </w:rPr>
        <w:t xml:space="preserve">. </w:t>
      </w:r>
      <w:r w:rsidRPr="00462CC3">
        <w:rPr>
          <w:rStyle w:val="StyleUnderline"/>
          <w:sz w:val="26"/>
          <w:szCs w:val="26"/>
        </w:rPr>
        <w:t>Levels of carbon dioxide</w:t>
      </w:r>
      <w:r w:rsidRPr="00462CC3">
        <w:rPr>
          <w:sz w:val="16"/>
          <w:szCs w:val="26"/>
        </w:rPr>
        <w:t xml:space="preserve"> and methane </w:t>
      </w:r>
      <w:r w:rsidRPr="00462CC3">
        <w:rPr>
          <w:rStyle w:val="StyleUnderline"/>
          <w:sz w:val="26"/>
          <w:szCs w:val="26"/>
        </w:rPr>
        <w:t>in the atmosphere are governed by processes of the carbon cycle</w:t>
      </w:r>
      <w:r w:rsidRPr="00462CC3">
        <w:rPr>
          <w:sz w:val="16"/>
          <w:szCs w:val="26"/>
        </w:rPr>
        <w:t xml:space="preserve">. </w:t>
      </w:r>
      <w:r w:rsidRPr="00462CC3">
        <w:rPr>
          <w:rStyle w:val="StyleUnderline"/>
          <w:sz w:val="26"/>
          <w:szCs w:val="26"/>
        </w:rPr>
        <w:t>Exchange rates and other climatological processes are poorly understood</w:t>
      </w:r>
      <w:r w:rsidRPr="00462CC3">
        <w:rPr>
          <w:sz w:val="16"/>
          <w:szCs w:val="26"/>
        </w:rPr>
        <w:t xml:space="preserve">. </w:t>
      </w:r>
      <w:r w:rsidRPr="00462CC3">
        <w:rPr>
          <w:rStyle w:val="StyleUnderline"/>
          <w:sz w:val="26"/>
          <w:szCs w:val="26"/>
        </w:rPr>
        <w:t xml:space="preserve">The geological record shows temperatures and CO2 levels in the atmosphere </w:t>
      </w:r>
      <w:r w:rsidRPr="00462CC3">
        <w:rPr>
          <w:rStyle w:val="Emphasis"/>
          <w:sz w:val="26"/>
          <w:szCs w:val="26"/>
        </w:rPr>
        <w:t>have not been stable</w:t>
      </w:r>
      <w:r w:rsidRPr="00462CC3">
        <w:rPr>
          <w:sz w:val="16"/>
          <w:szCs w:val="26"/>
        </w:rPr>
        <w:t xml:space="preserve">, </w:t>
      </w:r>
      <w:r w:rsidRPr="00462CC3">
        <w:rPr>
          <w:rStyle w:val="StyleUnderline"/>
          <w:sz w:val="26"/>
          <w:szCs w:val="26"/>
        </w:rPr>
        <w:t>making untenable the IPCC’s assumption that they would be stable in the future in the absence of human emissions</w:t>
      </w:r>
      <w:r w:rsidRPr="00462CC3">
        <w:rPr>
          <w:sz w:val="16"/>
          <w:szCs w:val="26"/>
        </w:rPr>
        <w:t>. Water vapor is the dominant greenhouse gas owing to its abundance in the atmosphere and the wide range of spectra in which it absorbs radiation. Carbon dioxide (</w:t>
      </w:r>
      <w:r w:rsidRPr="00462CC3">
        <w:rPr>
          <w:rStyle w:val="StyleUnderline"/>
          <w:sz w:val="26"/>
          <w:szCs w:val="26"/>
        </w:rPr>
        <w:t>CO2</w:t>
      </w:r>
      <w:r w:rsidRPr="00462CC3">
        <w:rPr>
          <w:sz w:val="16"/>
          <w:szCs w:val="26"/>
        </w:rPr>
        <w:t xml:space="preserve">) </w:t>
      </w:r>
      <w:r w:rsidRPr="00462CC3">
        <w:rPr>
          <w:rStyle w:val="StyleUnderline"/>
          <w:sz w:val="26"/>
          <w:szCs w:val="26"/>
        </w:rPr>
        <w:t>absorbs energy only in a very narrow range of the longwave infrared spectrum.</w:t>
      </w:r>
      <w:r w:rsidRPr="00462CC3">
        <w:rPr>
          <w:sz w:val="16"/>
          <w:szCs w:val="26"/>
        </w:rPr>
        <w:t xml:space="preserve"> Controversies </w:t>
      </w:r>
      <w:r w:rsidRPr="00462CC3">
        <w:rPr>
          <w:rStyle w:val="StyleUnderline"/>
          <w:sz w:val="26"/>
          <w:szCs w:val="26"/>
        </w:rPr>
        <w:t xml:space="preserve">Reconstructions of average global </w:t>
      </w:r>
      <w:r w:rsidRPr="00462CC3">
        <w:rPr>
          <w:sz w:val="16"/>
          <w:szCs w:val="26"/>
        </w:rPr>
        <w:t>surface</w:t>
      </w:r>
      <w:r w:rsidRPr="00462CC3">
        <w:rPr>
          <w:rStyle w:val="StyleUnderline"/>
          <w:sz w:val="26"/>
          <w:szCs w:val="26"/>
        </w:rPr>
        <w:t xml:space="preserve"> temperature differ depending on the methodology used</w:t>
      </w:r>
      <w:r w:rsidRPr="00462CC3">
        <w:rPr>
          <w:sz w:val="16"/>
          <w:szCs w:val="26"/>
        </w:rPr>
        <w:t xml:space="preserve">. </w:t>
      </w:r>
      <w:r w:rsidRPr="00462CC3">
        <w:rPr>
          <w:rStyle w:val="StyleUnderline"/>
          <w:sz w:val="26"/>
          <w:szCs w:val="26"/>
        </w:rPr>
        <w:t xml:space="preserve">The warming of the twentieth and early twenty-first centuries has </w:t>
      </w:r>
      <w:r w:rsidRPr="00462CC3">
        <w:rPr>
          <w:rStyle w:val="Emphasis"/>
          <w:sz w:val="26"/>
          <w:szCs w:val="26"/>
        </w:rPr>
        <w:t>not been shown to be beyond the bounds of natural variability.</w:t>
      </w:r>
      <w:r w:rsidRPr="00462CC3">
        <w:rPr>
          <w:sz w:val="16"/>
          <w:szCs w:val="26"/>
        </w:rPr>
        <w:t xml:space="preserve"> </w:t>
      </w:r>
      <w:r w:rsidRPr="00462CC3">
        <w:rPr>
          <w:rStyle w:val="StyleUnderline"/>
          <w:sz w:val="26"/>
          <w:szCs w:val="26"/>
        </w:rPr>
        <w:t>General circulation models</w:t>
      </w:r>
      <w:r w:rsidRPr="00462CC3">
        <w:rPr>
          <w:sz w:val="16"/>
          <w:szCs w:val="26"/>
        </w:rPr>
        <w:t xml:space="preserve"> (GCMs) </w:t>
      </w:r>
      <w:r w:rsidRPr="00462CC3">
        <w:rPr>
          <w:rStyle w:val="StyleUnderline"/>
          <w:sz w:val="26"/>
          <w:szCs w:val="26"/>
        </w:rPr>
        <w:t>are unable to accurately depict complex climate processes</w:t>
      </w:r>
      <w:r w:rsidRPr="00462CC3">
        <w:rPr>
          <w:sz w:val="16"/>
          <w:szCs w:val="26"/>
        </w:rPr>
        <w:t xml:space="preserve">. </w:t>
      </w:r>
      <w:r w:rsidRPr="00462CC3">
        <w:rPr>
          <w:rStyle w:val="StyleUnderline"/>
          <w:sz w:val="26"/>
          <w:szCs w:val="26"/>
        </w:rPr>
        <w:t>They do not accurately</w:t>
      </w:r>
      <w:r w:rsidRPr="00462CC3">
        <w:rPr>
          <w:sz w:val="16"/>
          <w:szCs w:val="26"/>
        </w:rPr>
        <w:t xml:space="preserve"> hindcast or </w:t>
      </w:r>
      <w:r w:rsidRPr="00462CC3">
        <w:rPr>
          <w:rStyle w:val="StyleUnderline"/>
          <w:sz w:val="26"/>
          <w:szCs w:val="26"/>
        </w:rPr>
        <w:t>forecast the climate effects of human-related</w:t>
      </w:r>
      <w:r w:rsidRPr="00462CC3">
        <w:rPr>
          <w:sz w:val="16"/>
          <w:szCs w:val="26"/>
        </w:rPr>
        <w:t xml:space="preserve"> greenhouse gas </w:t>
      </w:r>
      <w:r w:rsidRPr="00462CC3">
        <w:rPr>
          <w:rStyle w:val="StyleUnderline"/>
          <w:sz w:val="26"/>
          <w:szCs w:val="26"/>
        </w:rPr>
        <w:t>emissions</w:t>
      </w:r>
      <w:r w:rsidRPr="00462CC3">
        <w:rPr>
          <w:sz w:val="16"/>
          <w:szCs w:val="26"/>
        </w:rPr>
        <w:t xml:space="preserve">. </w:t>
      </w:r>
      <w:r w:rsidRPr="00462CC3">
        <w:rPr>
          <w:rStyle w:val="StyleUnderline"/>
          <w:sz w:val="26"/>
          <w:szCs w:val="26"/>
        </w:rPr>
        <w:t>Estimates of equilibrium climate sensitivity</w:t>
      </w:r>
      <w:r w:rsidRPr="00462CC3">
        <w:rPr>
          <w:sz w:val="16"/>
          <w:szCs w:val="26"/>
        </w:rPr>
        <w:t xml:space="preserve"> (the amount of warming that would occur following a doubling of atmospheric CO2 level) </w:t>
      </w:r>
      <w:r w:rsidRPr="00462CC3">
        <w:rPr>
          <w:rStyle w:val="StyleUnderline"/>
          <w:sz w:val="26"/>
          <w:szCs w:val="26"/>
        </w:rPr>
        <w:t>range widely</w:t>
      </w:r>
      <w:r w:rsidRPr="00462CC3">
        <w:rPr>
          <w:sz w:val="16"/>
          <w:szCs w:val="26"/>
        </w:rPr>
        <w:t xml:space="preserve">. </w:t>
      </w:r>
      <w:r w:rsidRPr="00462CC3">
        <w:rPr>
          <w:rStyle w:val="StyleUnderline"/>
          <w:sz w:val="26"/>
          <w:szCs w:val="26"/>
        </w:rPr>
        <w:t xml:space="preserve">The IPCC’s estimate is higher than many recent estimates. </w:t>
      </w:r>
      <w:r w:rsidRPr="00462CC3">
        <w:rPr>
          <w:rStyle w:val="Emphasis"/>
          <w:sz w:val="26"/>
          <w:szCs w:val="26"/>
        </w:rPr>
        <w:t>Solar irradiance, magnetic fields, UV fluxes, and cosmic rays</w:t>
      </w:r>
      <w:r w:rsidRPr="00462CC3">
        <w:rPr>
          <w:rStyle w:val="StyleUnderline"/>
          <w:sz w:val="26"/>
          <w:szCs w:val="26"/>
        </w:rPr>
        <w:t xml:space="preserve"> </w:t>
      </w:r>
      <w:r w:rsidRPr="00462CC3">
        <w:rPr>
          <w:sz w:val="16"/>
          <w:szCs w:val="26"/>
        </w:rPr>
        <w:t>are poorly understood and</w:t>
      </w:r>
      <w:r w:rsidRPr="00462CC3">
        <w:rPr>
          <w:rStyle w:val="StyleUnderline"/>
          <w:sz w:val="26"/>
          <w:szCs w:val="26"/>
        </w:rPr>
        <w:t xml:space="preserve"> may have greater influence on climate than general circulation models currently assume</w:t>
      </w:r>
      <w:r w:rsidRPr="00462CC3">
        <w:rPr>
          <w:sz w:val="16"/>
          <w:szCs w:val="26"/>
        </w:rPr>
        <w:t xml:space="preserve">. Climate Impacts </w:t>
      </w:r>
      <w:r w:rsidRPr="00462CC3">
        <w:rPr>
          <w:rStyle w:val="StyleUnderline"/>
          <w:sz w:val="26"/>
          <w:szCs w:val="26"/>
        </w:rPr>
        <w:t xml:space="preserve">There is </w:t>
      </w:r>
      <w:r w:rsidRPr="00462CC3">
        <w:rPr>
          <w:rStyle w:val="Emphasis"/>
          <w:sz w:val="26"/>
          <w:szCs w:val="26"/>
        </w:rPr>
        <w:t>little evidence</w:t>
      </w:r>
      <w:r w:rsidRPr="00462CC3">
        <w:rPr>
          <w:rStyle w:val="StyleUnderline"/>
          <w:sz w:val="26"/>
          <w:szCs w:val="26"/>
        </w:rPr>
        <w:t xml:space="preserve"> that </w:t>
      </w:r>
      <w:r w:rsidRPr="00462CC3">
        <w:rPr>
          <w:sz w:val="16"/>
          <w:szCs w:val="26"/>
        </w:rPr>
        <w:t>the</w:t>
      </w:r>
      <w:r w:rsidRPr="00462CC3">
        <w:rPr>
          <w:rStyle w:val="StyleUnderline"/>
          <w:sz w:val="26"/>
          <w:szCs w:val="26"/>
        </w:rPr>
        <w:t xml:space="preserve"> warming </w:t>
      </w:r>
      <w:r w:rsidRPr="00462CC3">
        <w:rPr>
          <w:sz w:val="16"/>
          <w:szCs w:val="26"/>
        </w:rPr>
        <w:t>of the twentieth and early twenty-first centuries</w:t>
      </w:r>
      <w:r w:rsidRPr="00462CC3">
        <w:rPr>
          <w:rStyle w:val="StyleUnderline"/>
          <w:sz w:val="26"/>
          <w:szCs w:val="26"/>
        </w:rPr>
        <w:t xml:space="preserve"> has caused a general increase in severe weather events</w:t>
      </w:r>
      <w:r w:rsidRPr="00462CC3">
        <w:rPr>
          <w:sz w:val="16"/>
          <w:szCs w:val="26"/>
        </w:rPr>
        <w:t xml:space="preserve">. </w:t>
      </w:r>
      <w:r w:rsidRPr="00462CC3">
        <w:rPr>
          <w:rStyle w:val="StyleUnderline"/>
          <w:sz w:val="26"/>
          <w:szCs w:val="26"/>
        </w:rPr>
        <w:t xml:space="preserve">Meteorological science suggests a warmer world will see </w:t>
      </w:r>
      <w:r w:rsidRPr="00462CC3">
        <w:rPr>
          <w:rStyle w:val="Emphasis"/>
          <w:sz w:val="26"/>
          <w:szCs w:val="26"/>
        </w:rPr>
        <w:t>milder weather patterns</w:t>
      </w:r>
      <w:r w:rsidRPr="00462CC3">
        <w:rPr>
          <w:rStyle w:val="StyleUnderline"/>
          <w:sz w:val="26"/>
          <w:szCs w:val="26"/>
        </w:rPr>
        <w:t>.</w:t>
      </w:r>
      <w:r w:rsidRPr="00462CC3">
        <w:rPr>
          <w:sz w:val="16"/>
          <w:szCs w:val="26"/>
        </w:rPr>
        <w:t xml:space="preserve"> </w:t>
      </w:r>
      <w:r w:rsidRPr="00462CC3">
        <w:rPr>
          <w:rStyle w:val="StyleUnderline"/>
          <w:sz w:val="26"/>
          <w:szCs w:val="26"/>
        </w:rPr>
        <w:t xml:space="preserve">Arctic ice is losing </w:t>
      </w:r>
      <w:proofErr w:type="gramStart"/>
      <w:r w:rsidRPr="00462CC3">
        <w:rPr>
          <w:rStyle w:val="StyleUnderline"/>
          <w:sz w:val="26"/>
          <w:szCs w:val="26"/>
        </w:rPr>
        <w:t>mass, but</w:t>
      </w:r>
      <w:proofErr w:type="gramEnd"/>
      <w:r w:rsidRPr="00462CC3">
        <w:rPr>
          <w:rStyle w:val="StyleUnderline"/>
          <w:sz w:val="26"/>
          <w:szCs w:val="26"/>
        </w:rPr>
        <w:t xml:space="preserve"> melting commenced before there was a human impact on climate and is not unprecedented.</w:t>
      </w:r>
      <w:r w:rsidRPr="00462CC3">
        <w:rPr>
          <w:sz w:val="16"/>
          <w:szCs w:val="26"/>
        </w:rPr>
        <w:t xml:space="preserve"> Antarctica is either gaining ice mass or is unchanged. </w:t>
      </w:r>
      <w:r w:rsidRPr="00462CC3">
        <w:rPr>
          <w:rStyle w:val="StyleUnderline"/>
          <w:sz w:val="26"/>
          <w:szCs w:val="26"/>
        </w:rPr>
        <w:t xml:space="preserve">Best available data show </w:t>
      </w:r>
      <w:r w:rsidRPr="00462CC3">
        <w:rPr>
          <w:rStyle w:val="Emphasis"/>
          <w:sz w:val="26"/>
          <w:szCs w:val="26"/>
        </w:rPr>
        <w:t>sea-level rise is not accelerating</w:t>
      </w:r>
      <w:r w:rsidRPr="00462CC3">
        <w:rPr>
          <w:sz w:val="16"/>
          <w:szCs w:val="26"/>
        </w:rPr>
        <w:t xml:space="preserve">. Local and regional </w:t>
      </w:r>
      <w:r w:rsidRPr="00462CC3">
        <w:rPr>
          <w:rStyle w:val="StyleUnderline"/>
          <w:sz w:val="26"/>
          <w:szCs w:val="26"/>
        </w:rPr>
        <w:t>sea levels continue to exhibit typical natural variability</w:t>
      </w:r>
      <w:r w:rsidRPr="00462CC3">
        <w:rPr>
          <w:sz w:val="16"/>
          <w:szCs w:val="26"/>
        </w:rPr>
        <w:t xml:space="preserve">. </w:t>
      </w:r>
      <w:r w:rsidRPr="00462CC3">
        <w:rPr>
          <w:rStyle w:val="StyleUnderline"/>
          <w:sz w:val="26"/>
          <w:szCs w:val="26"/>
        </w:rPr>
        <w:t>The link between warming and drought is weak</w:t>
      </w:r>
      <w:r w:rsidRPr="00462CC3">
        <w:rPr>
          <w:sz w:val="16"/>
          <w:szCs w:val="26"/>
        </w:rPr>
        <w:t xml:space="preserve">, </w:t>
      </w:r>
      <w:r w:rsidRPr="00462CC3">
        <w:rPr>
          <w:sz w:val="16"/>
          <w:szCs w:val="26"/>
        </w:rPr>
        <w:lastRenderedPageBreak/>
        <w:t xml:space="preserve">and by some </w:t>
      </w:r>
      <w:proofErr w:type="gramStart"/>
      <w:r w:rsidRPr="00462CC3">
        <w:rPr>
          <w:sz w:val="16"/>
          <w:szCs w:val="26"/>
        </w:rPr>
        <w:t>measures</w:t>
      </w:r>
      <w:proofErr w:type="gramEnd"/>
      <w:r w:rsidRPr="00462CC3">
        <w:rPr>
          <w:sz w:val="16"/>
          <w:szCs w:val="26"/>
        </w:rPr>
        <w:t xml:space="preserve"> </w:t>
      </w:r>
      <w:r w:rsidRPr="00462CC3">
        <w:rPr>
          <w:rStyle w:val="StyleUnderline"/>
          <w:sz w:val="26"/>
          <w:szCs w:val="26"/>
        </w:rPr>
        <w:t>drought decreased over the twentieth century</w:t>
      </w:r>
      <w:r w:rsidRPr="00462CC3">
        <w:rPr>
          <w:sz w:val="16"/>
          <w:szCs w:val="26"/>
        </w:rPr>
        <w:t xml:space="preserve">. </w:t>
      </w:r>
      <w:r w:rsidRPr="00462CC3">
        <w:rPr>
          <w:rStyle w:val="StyleUnderline"/>
          <w:sz w:val="26"/>
          <w:szCs w:val="26"/>
        </w:rPr>
        <w:t>Changes in the hydrosphere</w:t>
      </w:r>
      <w:r w:rsidRPr="00462CC3">
        <w:rPr>
          <w:sz w:val="16"/>
          <w:szCs w:val="26"/>
        </w:rPr>
        <w:t xml:space="preserve"> of this type </w:t>
      </w:r>
      <w:r w:rsidRPr="00462CC3">
        <w:rPr>
          <w:rStyle w:val="StyleUnderline"/>
          <w:sz w:val="26"/>
          <w:szCs w:val="26"/>
        </w:rPr>
        <w:t>are regionally highly variable and show a closer correlation with multidecadal climate rhythmicity than they do with global temperature</w:t>
      </w:r>
      <w:r w:rsidRPr="00462CC3">
        <w:rPr>
          <w:sz w:val="16"/>
          <w:szCs w:val="26"/>
        </w:rPr>
        <w:t xml:space="preserve">. </w:t>
      </w:r>
      <w:r w:rsidRPr="00462CC3">
        <w:rPr>
          <w:rStyle w:val="StyleUnderline"/>
          <w:sz w:val="26"/>
          <w:szCs w:val="26"/>
        </w:rPr>
        <w:t>Plants have responded positively to rising temperatures and carbon dioxide levels</w:t>
      </w:r>
      <w:r w:rsidRPr="00462CC3">
        <w:rPr>
          <w:sz w:val="16"/>
          <w:szCs w:val="26"/>
        </w:rPr>
        <w:t xml:space="preserve"> in the atmosphere, </w:t>
      </w:r>
      <w:r w:rsidRPr="00462CC3">
        <w:rPr>
          <w:rStyle w:val="StyleUnderline"/>
          <w:sz w:val="26"/>
          <w:szCs w:val="26"/>
        </w:rPr>
        <w:t>a trend that is likely to continue beyond the twenty-first century</w:t>
      </w:r>
      <w:r w:rsidRPr="00462CC3">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462CC3">
        <w:rPr>
          <w:rStyle w:val="StyleUnderline"/>
          <w:sz w:val="26"/>
          <w:szCs w:val="26"/>
        </w:rPr>
        <w:t>Many scientists trust the</w:t>
      </w:r>
      <w:r w:rsidRPr="00462CC3">
        <w:rPr>
          <w:sz w:val="16"/>
          <w:szCs w:val="26"/>
        </w:rPr>
        <w:t xml:space="preserve"> Intergovernmental Panel on Climate Change (</w:t>
      </w:r>
      <w:r w:rsidRPr="00462CC3">
        <w:rPr>
          <w:rStyle w:val="StyleUnderline"/>
          <w:sz w:val="26"/>
          <w:szCs w:val="26"/>
        </w:rPr>
        <w:t>IPCC) to objectively report the latest scientific findings on climate change, but it has failed to produce balanced reports and has allowed its findings to be misrepresented to the public</w:t>
      </w:r>
      <w:r w:rsidRPr="00462CC3">
        <w:rPr>
          <w:sz w:val="16"/>
          <w:szCs w:val="26"/>
        </w:rPr>
        <w:t xml:space="preserve">. Climate scientists, like all humans, can have tunnel vision. Bias, even or especially if unconscious, can be especially pernicious when data are equivocal and allow multiple interpretations, as in climatology. </w:t>
      </w:r>
      <w:r w:rsidRPr="00462CC3">
        <w:rPr>
          <w:rStyle w:val="StyleUnderline"/>
          <w:sz w:val="26"/>
          <w:szCs w:val="26"/>
        </w:rPr>
        <w:t xml:space="preserve">Appeals to Consensus Surveys and abstract-counting exercises that are said to show a “scientific consensus” on the causes and consequences of climate change </w:t>
      </w:r>
      <w:r w:rsidRPr="00462CC3">
        <w:rPr>
          <w:rStyle w:val="Emphasis"/>
          <w:sz w:val="26"/>
          <w:szCs w:val="26"/>
        </w:rPr>
        <w:t>invariably ask the wrong questions or the wrong people</w:t>
      </w:r>
      <w:r w:rsidRPr="00462CC3">
        <w:rPr>
          <w:sz w:val="16"/>
          <w:szCs w:val="26"/>
        </w:rPr>
        <w:t xml:space="preserve">. </w:t>
      </w:r>
      <w:r w:rsidRPr="00462CC3">
        <w:rPr>
          <w:rStyle w:val="StyleUnderline"/>
          <w:sz w:val="26"/>
          <w:szCs w:val="26"/>
        </w:rPr>
        <w:t>No survey data exist that support claims of consensus on important scientific questions</w:t>
      </w:r>
      <w:r w:rsidRPr="00462CC3">
        <w:rPr>
          <w:sz w:val="16"/>
          <w:szCs w:val="26"/>
        </w:rPr>
        <w:t xml:space="preserve">. Some </w:t>
      </w:r>
      <w:r w:rsidRPr="00462CC3">
        <w:rPr>
          <w:rStyle w:val="StyleUnderline"/>
          <w:sz w:val="26"/>
          <w:szCs w:val="26"/>
        </w:rPr>
        <w:t>survey data,</w:t>
      </w:r>
      <w:r w:rsidRPr="00462CC3">
        <w:rPr>
          <w:sz w:val="16"/>
          <w:szCs w:val="26"/>
        </w:rPr>
        <w:t xml:space="preserve"> petitions, </w:t>
      </w:r>
      <w:r w:rsidRPr="00462CC3">
        <w:rPr>
          <w:rStyle w:val="StyleUnderline"/>
          <w:sz w:val="26"/>
          <w:szCs w:val="26"/>
        </w:rPr>
        <w:t>and peer-reviewed research show deep disagreement among scientists on issues that must be resolved before the man-made global warming hypothesis can be accepted</w:t>
      </w:r>
      <w:r w:rsidRPr="00462CC3">
        <w:rPr>
          <w:sz w:val="16"/>
          <w:szCs w:val="26"/>
        </w:rPr>
        <w:t xml:space="preserve">. Some </w:t>
      </w:r>
      <w:r w:rsidRPr="00462CC3">
        <w:rPr>
          <w:rStyle w:val="Emphasis"/>
          <w:sz w:val="26"/>
          <w:szCs w:val="26"/>
        </w:rPr>
        <w:t>31,000 scientists</w:t>
      </w:r>
      <w:r w:rsidRPr="00462CC3">
        <w:rPr>
          <w:rStyle w:val="StyleUnderline"/>
          <w:sz w:val="26"/>
          <w:szCs w:val="26"/>
        </w:rPr>
        <w:t xml:space="preserve"> have signed a petition </w:t>
      </w:r>
      <w:proofErr w:type="gramStart"/>
      <w:r w:rsidRPr="00462CC3">
        <w:rPr>
          <w:rStyle w:val="StyleUnderline"/>
          <w:sz w:val="26"/>
          <w:szCs w:val="26"/>
        </w:rPr>
        <w:t>saying</w:t>
      </w:r>
      <w:proofErr w:type="gramEnd"/>
      <w:r w:rsidRPr="00462CC3">
        <w:rPr>
          <w:rStyle w:val="StyleUnderline"/>
          <w:sz w:val="26"/>
          <w:szCs w:val="26"/>
        </w:rPr>
        <w:t xml:space="preserve"> “there is no convincing scientific evidence that human release of carbon dioxide</w:t>
      </w:r>
      <w:r w:rsidRPr="00462CC3">
        <w:rPr>
          <w:sz w:val="16"/>
          <w:szCs w:val="26"/>
        </w:rPr>
        <w:t xml:space="preserve">, methane, or other greenhouse gases </w:t>
      </w:r>
      <w:r w:rsidRPr="00462CC3">
        <w:rPr>
          <w:rStyle w:val="StyleUnderline"/>
          <w:sz w:val="26"/>
          <w:szCs w:val="26"/>
        </w:rPr>
        <w:t>is causing or will, in the foreseeable future, cause catastrophic heating of the Earth’s atmosphere and disruption of the Earth’s climate.</w:t>
      </w:r>
      <w:r w:rsidRPr="00462CC3">
        <w:rPr>
          <w:sz w:val="16"/>
          <w:szCs w:val="26"/>
        </w:rPr>
        <w:t xml:space="preserve">” Prominent climate scientists have said repeatedly that there is no consensus on the most important issues in climate science. </w:t>
      </w:r>
    </w:p>
    <w:p w14:paraId="37DFFEE1" w14:textId="77777777" w:rsidR="00DC2069" w:rsidRPr="00462CC3" w:rsidRDefault="00DC2069" w:rsidP="00DC2069">
      <w:pPr>
        <w:rPr>
          <w:sz w:val="16"/>
          <w:szCs w:val="26"/>
        </w:rPr>
      </w:pPr>
    </w:p>
    <w:p w14:paraId="2741CAB1" w14:textId="77777777" w:rsidR="00DC2069" w:rsidRPr="00462CC3" w:rsidRDefault="00DC2069" w:rsidP="00DC2069">
      <w:pPr>
        <w:pStyle w:val="Heading4"/>
      </w:pPr>
      <w:r w:rsidRPr="00462CC3">
        <w:t>No impact – adaptation solves.</w:t>
      </w:r>
    </w:p>
    <w:p w14:paraId="2209BC26" w14:textId="77777777" w:rsidR="00DC2069" w:rsidRPr="00462CC3" w:rsidRDefault="00DC2069" w:rsidP="00DC2069">
      <w:pPr>
        <w:rPr>
          <w:bCs/>
          <w:sz w:val="16"/>
          <w:szCs w:val="26"/>
        </w:rPr>
      </w:pPr>
      <w:r w:rsidRPr="00462CC3">
        <w:rPr>
          <w:rStyle w:val="Style13ptBold"/>
          <w:szCs w:val="26"/>
          <w:u w:val="single"/>
        </w:rPr>
        <w:t>Shani 15</w:t>
      </w:r>
      <w:r w:rsidRPr="00462CC3">
        <w:rPr>
          <w:sz w:val="16"/>
          <w:szCs w:val="26"/>
        </w:rPr>
        <w:t xml:space="preserve"> (Amir Shani – PhD @ the University of Central Florida, </w:t>
      </w:r>
      <w:proofErr w:type="gramStart"/>
      <w:r w:rsidRPr="00462CC3">
        <w:rPr>
          <w:sz w:val="16"/>
          <w:szCs w:val="26"/>
        </w:rPr>
        <w:t>researches</w:t>
      </w:r>
      <w:proofErr w:type="gramEnd"/>
      <w:r w:rsidRPr="00462CC3">
        <w:rPr>
          <w:sz w:val="16"/>
          <w:szCs w:val="26"/>
        </w:rPr>
        <w:t xml:space="preserve"> ecotourism and ethics at the University of the Negev, </w:t>
      </w:r>
      <w:proofErr w:type="spellStart"/>
      <w:r w:rsidRPr="00462CC3">
        <w:rPr>
          <w:sz w:val="16"/>
          <w:szCs w:val="26"/>
        </w:rPr>
        <w:t>Eilat</w:t>
      </w:r>
      <w:proofErr w:type="spellEnd"/>
      <w:r w:rsidRPr="00462CC3">
        <w:rPr>
          <w:sz w:val="16"/>
          <w:szCs w:val="26"/>
        </w:rPr>
        <w:t xml:space="preserve"> Campus. Boaz Arad – spokesman in the Public Policy Center at the Jerusalem Institute for Market Studies, “There is always time for rational skepticism: Reply to Hall et al,” April 2015, ScienceDirect)</w:t>
      </w:r>
    </w:p>
    <w:p w14:paraId="6A83BB18" w14:textId="77777777" w:rsidR="00DC2069" w:rsidRPr="00462CC3" w:rsidRDefault="00DC2069" w:rsidP="00DC2069">
      <w:pPr>
        <w:rPr>
          <w:sz w:val="16"/>
          <w:szCs w:val="26"/>
        </w:rPr>
      </w:pPr>
      <w:r w:rsidRPr="00462CC3">
        <w:rPr>
          <w:sz w:val="16"/>
          <w:szCs w:val="26"/>
        </w:rPr>
        <w:t xml:space="preserve">The uncertainty that encompasses current climate change assessments is strengthened </w:t>
      </w:r>
      <w:proofErr w:type="gramStart"/>
      <w:r w:rsidRPr="00462CC3">
        <w:rPr>
          <w:sz w:val="16"/>
          <w:szCs w:val="26"/>
        </w:rPr>
        <w:t>in light of</w:t>
      </w:r>
      <w:proofErr w:type="gramEnd"/>
      <w:r w:rsidRPr="00462CC3">
        <w:rPr>
          <w:sz w:val="16"/>
          <w:szCs w:val="26"/>
        </w:rPr>
        <w:t xml:space="preserve"> the studies indicating that </w:t>
      </w:r>
      <w:r w:rsidRPr="00462CC3">
        <w:rPr>
          <w:bCs/>
          <w:szCs w:val="26"/>
          <w:u w:val="single"/>
        </w:rPr>
        <w:t xml:space="preserve">over earth's history there have been </w:t>
      </w:r>
      <w:r w:rsidRPr="00462CC3">
        <w:rPr>
          <w:b/>
          <w:iCs/>
          <w:szCs w:val="26"/>
          <w:u w:val="single"/>
          <w:bdr w:val="single" w:sz="18" w:space="0" w:color="auto"/>
        </w:rPr>
        <w:t>distinct warm periods</w:t>
      </w:r>
      <w:r w:rsidRPr="00462CC3">
        <w:rPr>
          <w:bCs/>
          <w:szCs w:val="26"/>
          <w:u w:val="single"/>
        </w:rPr>
        <w:t xml:space="preserve"> with temperatures </w:t>
      </w:r>
      <w:r w:rsidRPr="00462CC3">
        <w:rPr>
          <w:b/>
          <w:iCs/>
          <w:szCs w:val="26"/>
          <w:u w:val="single"/>
          <w:bdr w:val="single" w:sz="18" w:space="0" w:color="auto"/>
        </w:rPr>
        <w:t>exceeding the current ones</w:t>
      </w:r>
      <w:r w:rsidRPr="00462CC3">
        <w:rPr>
          <w:sz w:val="16"/>
          <w:szCs w:val="26"/>
        </w:rPr>
        <w:t xml:space="preserve"> (Esper et al., 2012, McIntyre and McKittrick, 2003 and Soon and Baliunas, 2003). </w:t>
      </w:r>
      <w:r w:rsidRPr="00462CC3">
        <w:rPr>
          <w:bCs/>
          <w:szCs w:val="26"/>
          <w:u w:val="single"/>
        </w:rPr>
        <w:t xml:space="preserve">Reviewing the relevant scientific literature, </w:t>
      </w:r>
      <w:proofErr w:type="spellStart"/>
      <w:r w:rsidRPr="00462CC3">
        <w:rPr>
          <w:bCs/>
          <w:szCs w:val="26"/>
          <w:u w:val="single"/>
        </w:rPr>
        <w:t>Khandekar</w:t>
      </w:r>
      <w:proofErr w:type="spellEnd"/>
      <w:r w:rsidRPr="00462CC3">
        <w:rPr>
          <w:bCs/>
          <w:szCs w:val="26"/>
          <w:u w:val="single"/>
        </w:rPr>
        <w:t xml:space="preserve">, </w:t>
      </w:r>
      <w:proofErr w:type="spellStart"/>
      <w:r w:rsidRPr="00462CC3">
        <w:rPr>
          <w:bCs/>
          <w:szCs w:val="26"/>
          <w:u w:val="single"/>
        </w:rPr>
        <w:t>Murty</w:t>
      </w:r>
      <w:proofErr w:type="spellEnd"/>
      <w:r w:rsidRPr="00462CC3">
        <w:rPr>
          <w:bCs/>
          <w:szCs w:val="26"/>
          <w:u w:val="single"/>
        </w:rPr>
        <w:t xml:space="preserve">, and </w:t>
      </w:r>
      <w:proofErr w:type="spellStart"/>
      <w:r w:rsidRPr="00462CC3">
        <w:rPr>
          <w:bCs/>
          <w:szCs w:val="26"/>
          <w:u w:val="single"/>
        </w:rPr>
        <w:t>Chittibabu</w:t>
      </w:r>
      <w:proofErr w:type="spellEnd"/>
      <w:r w:rsidRPr="00462CC3">
        <w:rPr>
          <w:bCs/>
          <w:szCs w:val="26"/>
          <w:u w:val="single"/>
        </w:rPr>
        <w:t xml:space="preserve"> (2005</w:t>
      </w:r>
      <w:r w:rsidRPr="00462CC3">
        <w:rPr>
          <w:sz w:val="16"/>
          <w:szCs w:val="26"/>
        </w:rPr>
        <w:t xml:space="preserve">) </w:t>
      </w:r>
      <w:r w:rsidRPr="00462CC3">
        <w:rPr>
          <w:bCs/>
          <w:szCs w:val="26"/>
          <w:u w:val="single"/>
        </w:rPr>
        <w:t>concluded that “in the context of the earth's climate through the last 500 million years, the recent</w:t>
      </w:r>
      <w:r w:rsidRPr="00462CC3">
        <w:rPr>
          <w:sz w:val="16"/>
          <w:szCs w:val="26"/>
        </w:rPr>
        <w:t xml:space="preserve"> (1975–2000) </w:t>
      </w:r>
      <w:r w:rsidRPr="00462CC3">
        <w:rPr>
          <w:bCs/>
          <w:szCs w:val="26"/>
          <w:u w:val="single"/>
        </w:rPr>
        <w:t xml:space="preserve">increase in the earth's mean temperature does not appear to be </w:t>
      </w:r>
      <w:r w:rsidRPr="00462CC3">
        <w:rPr>
          <w:b/>
          <w:iCs/>
          <w:szCs w:val="26"/>
          <w:u w:val="single"/>
          <w:bdr w:val="single" w:sz="18" w:space="0" w:color="auto"/>
        </w:rPr>
        <w:t>unusual</w:t>
      </w:r>
      <w:r w:rsidRPr="00462CC3">
        <w:rPr>
          <w:bCs/>
          <w:szCs w:val="26"/>
          <w:u w:val="single"/>
        </w:rPr>
        <w:t xml:space="preserve"> or </w:t>
      </w:r>
      <w:r w:rsidRPr="00462CC3">
        <w:rPr>
          <w:b/>
          <w:iCs/>
          <w:szCs w:val="26"/>
          <w:u w:val="single"/>
          <w:bdr w:val="single" w:sz="18" w:space="0" w:color="auto"/>
        </w:rPr>
        <w:t>unprecedented</w:t>
      </w:r>
      <w:r w:rsidRPr="00462CC3">
        <w:rPr>
          <w:sz w:val="16"/>
          <w:szCs w:val="26"/>
        </w:rPr>
        <w:t xml:space="preserve"> </w:t>
      </w:r>
      <w:r w:rsidRPr="00462CC3">
        <w:rPr>
          <w:bCs/>
          <w:szCs w:val="26"/>
          <w:u w:val="single"/>
        </w:rPr>
        <w:t>as claimed by IPCC and many supporters of the global warming hypothesis</w:t>
      </w:r>
      <w:r w:rsidRPr="00462CC3">
        <w:rPr>
          <w:sz w:val="16"/>
          <w:szCs w:val="26"/>
        </w:rPr>
        <w:t xml:space="preserve">” (p. 1568). Other studies challenged the mainstream climate change narrative, according to which CO2 levels in the earth's atmosphere play a prominent role in rising temperatures. One notable example is the research by </w:t>
      </w:r>
      <w:proofErr w:type="spellStart"/>
      <w:r w:rsidRPr="00462CC3">
        <w:rPr>
          <w:sz w:val="16"/>
          <w:szCs w:val="26"/>
        </w:rPr>
        <w:t>Shaviv</w:t>
      </w:r>
      <w:proofErr w:type="spellEnd"/>
      <w:r w:rsidRPr="00462CC3">
        <w:rPr>
          <w:sz w:val="16"/>
          <w:szCs w:val="26"/>
        </w:rPr>
        <w:t xml:space="preserve"> and </w:t>
      </w:r>
      <w:proofErr w:type="spellStart"/>
      <w:r w:rsidRPr="00462CC3">
        <w:rPr>
          <w:sz w:val="16"/>
          <w:szCs w:val="26"/>
        </w:rPr>
        <w:t>Veizer</w:t>
      </w:r>
      <w:proofErr w:type="spellEnd"/>
      <w:r w:rsidRPr="00462CC3">
        <w:rPr>
          <w:sz w:val="16"/>
          <w:szCs w:val="26"/>
        </w:rPr>
        <w:t xml:space="preserve">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w:t>
      </w:r>
      <w:r w:rsidRPr="00462CC3">
        <w:rPr>
          <w:sz w:val="16"/>
          <w:szCs w:val="26"/>
        </w:rPr>
        <w:lastRenderedPageBreak/>
        <w:t xml:space="preserve">“non-peer-reviewed” references that were cited, some vague claims about “misreading” and “selective citing,” as well as other semantic nitpicking. 4. Impacts of climate change </w:t>
      </w:r>
      <w:r w:rsidRPr="00462CC3">
        <w:rPr>
          <w:bCs/>
          <w:szCs w:val="26"/>
          <w:u w:val="single"/>
        </w:rPr>
        <w:t xml:space="preserve">The IPCC warns that climate change is likely to have severe consequences, particularly for poor countries, such as increased hunger, water shortages, vulnerability to extreme weather events and debilitating diseases. </w:t>
      </w:r>
      <w:r w:rsidRPr="00462CC3">
        <w:rPr>
          <w:b/>
          <w:iCs/>
          <w:szCs w:val="26"/>
          <w:u w:val="single"/>
          <w:bdr w:val="single" w:sz="18" w:space="0" w:color="auto"/>
        </w:rPr>
        <w:t>However</w:t>
      </w:r>
      <w:r w:rsidRPr="00462CC3">
        <w:rPr>
          <w:bCs/>
          <w:szCs w:val="26"/>
          <w:u w:val="single"/>
        </w:rPr>
        <w:t xml:space="preserve">, these estimations have been </w:t>
      </w:r>
      <w:r w:rsidRPr="00462CC3">
        <w:rPr>
          <w:b/>
          <w:iCs/>
          <w:szCs w:val="26"/>
          <w:u w:val="single"/>
          <w:bdr w:val="single" w:sz="18" w:space="0" w:color="auto"/>
        </w:rPr>
        <w:t>heavily criticized</w:t>
      </w:r>
      <w:r w:rsidRPr="00462CC3">
        <w:rPr>
          <w:bCs/>
          <w:szCs w:val="26"/>
          <w:u w:val="single"/>
        </w:rPr>
        <w:t xml:space="preserve"> for failing to properly account for </w:t>
      </w:r>
      <w:r w:rsidRPr="00462CC3">
        <w:rPr>
          <w:b/>
          <w:iCs/>
          <w:szCs w:val="26"/>
          <w:u w:val="single"/>
          <w:bdr w:val="single" w:sz="18" w:space="0" w:color="auto"/>
        </w:rPr>
        <w:t>substantial improvements in adaptive capacity</w:t>
      </w:r>
      <w:r w:rsidRPr="00462CC3">
        <w:rPr>
          <w:sz w:val="16"/>
          <w:szCs w:val="26"/>
        </w:rPr>
        <w:t xml:space="preserve"> (i.e., the capability of coping with the impact of global warming) </w:t>
      </w:r>
      <w:r w:rsidRPr="00462CC3">
        <w:rPr>
          <w:bCs/>
          <w:szCs w:val="26"/>
          <w:u w:val="single"/>
        </w:rPr>
        <w:t xml:space="preserve">that are likely to occur due to advances in </w:t>
      </w:r>
      <w:r w:rsidRPr="00462CC3">
        <w:rPr>
          <w:b/>
          <w:iCs/>
          <w:szCs w:val="26"/>
          <w:u w:val="single"/>
          <w:bdr w:val="single" w:sz="18" w:space="0" w:color="auto"/>
        </w:rPr>
        <w:t>economic development</w:t>
      </w:r>
      <w:r w:rsidRPr="00462CC3">
        <w:rPr>
          <w:bCs/>
          <w:szCs w:val="26"/>
          <w:u w:val="single"/>
        </w:rPr>
        <w:t xml:space="preserve">, </w:t>
      </w:r>
      <w:r w:rsidRPr="00462CC3">
        <w:rPr>
          <w:b/>
          <w:iCs/>
          <w:szCs w:val="26"/>
          <w:u w:val="single"/>
          <w:bdr w:val="single" w:sz="18" w:space="0" w:color="auto"/>
        </w:rPr>
        <w:t xml:space="preserve">technological </w:t>
      </w:r>
      <w:proofErr w:type="gramStart"/>
      <w:r w:rsidRPr="00462CC3">
        <w:rPr>
          <w:b/>
          <w:iCs/>
          <w:szCs w:val="26"/>
          <w:u w:val="single"/>
          <w:bdr w:val="single" w:sz="18" w:space="0" w:color="auto"/>
        </w:rPr>
        <w:t>change</w:t>
      </w:r>
      <w:proofErr w:type="gramEnd"/>
      <w:r w:rsidRPr="00462CC3">
        <w:rPr>
          <w:bCs/>
          <w:szCs w:val="26"/>
          <w:u w:val="single"/>
        </w:rPr>
        <w:t xml:space="preserve"> and </w:t>
      </w:r>
      <w:r w:rsidRPr="00462CC3">
        <w:rPr>
          <w:b/>
          <w:iCs/>
          <w:szCs w:val="26"/>
          <w:u w:val="single"/>
          <w:bdr w:val="single" w:sz="18" w:space="0" w:color="auto"/>
        </w:rPr>
        <w:t>human capital</w:t>
      </w:r>
      <w:r w:rsidRPr="00462CC3">
        <w:rPr>
          <w:bCs/>
          <w:szCs w:val="26"/>
          <w:u w:val="single"/>
        </w:rPr>
        <w:t xml:space="preserve"> over the next century</w:t>
      </w:r>
      <w:r w:rsidRPr="00462CC3">
        <w:rPr>
          <w:sz w:val="16"/>
          <w:szCs w:val="26"/>
        </w:rPr>
        <w:t xml:space="preserve"> (</w:t>
      </w:r>
      <w:proofErr w:type="spellStart"/>
      <w:r w:rsidRPr="00462CC3">
        <w:rPr>
          <w:sz w:val="16"/>
          <w:szCs w:val="26"/>
        </w:rPr>
        <w:t>Goklany</w:t>
      </w:r>
      <w:proofErr w:type="spellEnd"/>
      <w:r w:rsidRPr="00462CC3">
        <w:rPr>
          <w:sz w:val="16"/>
          <w:szCs w:val="26"/>
        </w:rPr>
        <w:t xml:space="preserve">, 2007). </w:t>
      </w:r>
      <w:r w:rsidRPr="00462CC3">
        <w:rPr>
          <w:bCs/>
          <w:szCs w:val="26"/>
          <w:u w:val="single"/>
        </w:rPr>
        <w:t xml:space="preserve">Fostering economic growth and technological development, largely achievable </w:t>
      </w:r>
      <w:proofErr w:type="gramStart"/>
      <w:r w:rsidRPr="00462CC3">
        <w:rPr>
          <w:bCs/>
          <w:szCs w:val="26"/>
          <w:u w:val="single"/>
        </w:rPr>
        <w:t>through the use of</w:t>
      </w:r>
      <w:proofErr w:type="gramEnd"/>
      <w:r w:rsidRPr="00462CC3">
        <w:rPr>
          <w:bCs/>
          <w:szCs w:val="26"/>
          <w:u w:val="single"/>
        </w:rPr>
        <w:t xml:space="preserve"> fossil fuels</w:t>
      </w:r>
      <w:r w:rsidRPr="00462CC3">
        <w:rPr>
          <w:sz w:val="16"/>
          <w:szCs w:val="26"/>
        </w:rPr>
        <w:t xml:space="preserve">, </w:t>
      </w:r>
      <w:r w:rsidRPr="00462CC3">
        <w:rPr>
          <w:bCs/>
          <w:szCs w:val="26"/>
          <w:u w:val="single"/>
        </w:rPr>
        <w:t xml:space="preserve">will strengthen both industrialized and developing countries' </w:t>
      </w:r>
      <w:r w:rsidRPr="00462CC3">
        <w:rPr>
          <w:b/>
          <w:iCs/>
          <w:szCs w:val="26"/>
          <w:u w:val="single"/>
          <w:bdr w:val="single" w:sz="18" w:space="0" w:color="auto"/>
        </w:rPr>
        <w:t>adaptive capacity</w:t>
      </w:r>
      <w:r w:rsidRPr="00462CC3">
        <w:rPr>
          <w:bCs/>
          <w:szCs w:val="26"/>
          <w:u w:val="single"/>
        </w:rPr>
        <w:t xml:space="preserve"> to deal not just with possible future climate change consequences, but also with other environmental and public health problems</w:t>
      </w:r>
      <w:r w:rsidRPr="00462CC3">
        <w:rPr>
          <w:sz w:val="16"/>
          <w:szCs w:val="26"/>
        </w:rPr>
        <w:t xml:space="preserve">. </w:t>
      </w:r>
      <w:r w:rsidRPr="00462CC3">
        <w:rPr>
          <w:bCs/>
          <w:szCs w:val="26"/>
          <w:u w:val="single"/>
        </w:rPr>
        <w:t xml:space="preserve">Such policy will </w:t>
      </w:r>
      <w:r w:rsidRPr="00462CC3">
        <w:rPr>
          <w:b/>
          <w:iCs/>
          <w:szCs w:val="26"/>
          <w:u w:val="single"/>
          <w:bdr w:val="single" w:sz="18" w:space="0" w:color="auto"/>
        </w:rPr>
        <w:t>provide greater benefits</w:t>
      </w:r>
      <w:r w:rsidRPr="00462CC3">
        <w:rPr>
          <w:bCs/>
          <w:szCs w:val="26"/>
          <w:u w:val="single"/>
        </w:rPr>
        <w:t xml:space="preserve"> at lower costs than drastic climate change mitigation efforts involving substantially cutting greenhouse gas emissions</w:t>
      </w:r>
      <w:r w:rsidRPr="00462CC3">
        <w:rPr>
          <w:sz w:val="16"/>
          <w:szCs w:val="26"/>
        </w:rPr>
        <w:t xml:space="preserve"> (</w:t>
      </w:r>
      <w:proofErr w:type="spellStart"/>
      <w:r w:rsidRPr="00462CC3">
        <w:rPr>
          <w:sz w:val="16"/>
          <w:szCs w:val="26"/>
        </w:rPr>
        <w:t>Goklany</w:t>
      </w:r>
      <w:proofErr w:type="spellEnd"/>
      <w:r w:rsidRPr="00462CC3">
        <w:rPr>
          <w:sz w:val="16"/>
          <w:szCs w:val="26"/>
        </w:rPr>
        <w:t xml:space="preserve">, 2004 and </w:t>
      </w:r>
      <w:proofErr w:type="spellStart"/>
      <w:r w:rsidRPr="00462CC3">
        <w:rPr>
          <w:sz w:val="16"/>
          <w:szCs w:val="26"/>
        </w:rPr>
        <w:t>Goklany</w:t>
      </w:r>
      <w:proofErr w:type="spellEnd"/>
      <w:r w:rsidRPr="00462CC3">
        <w:rPr>
          <w:sz w:val="16"/>
          <w:szCs w:val="26"/>
        </w:rPr>
        <w:t xml:space="preserve">, 2012). Furthermore, the analyses of </w:t>
      </w:r>
      <w:proofErr w:type="spellStart"/>
      <w:r w:rsidRPr="00462CC3">
        <w:rPr>
          <w:sz w:val="16"/>
          <w:szCs w:val="26"/>
        </w:rPr>
        <w:t>Galiana</w:t>
      </w:r>
      <w:proofErr w:type="spellEnd"/>
      <w:r w:rsidRPr="00462CC3">
        <w:rPr>
          <w:sz w:val="16"/>
          <w:szCs w:val="26"/>
        </w:rPr>
        <w:t xml:space="preserve"> and Green (2009) exemplify that in the current state of energy technologies, the suggested plans for ambitious emission reductions will likely severely clobber the global economy, especially in view of present economic conditions. </w:t>
      </w:r>
      <w:proofErr w:type="gramStart"/>
      <w:r w:rsidRPr="00462CC3">
        <w:rPr>
          <w:sz w:val="16"/>
          <w:szCs w:val="26"/>
        </w:rPr>
        <w:t>In order to</w:t>
      </w:r>
      <w:proofErr w:type="gramEnd"/>
      <w:r w:rsidRPr="00462CC3">
        <w:rPr>
          <w:sz w:val="16"/>
          <w:szCs w:val="26"/>
        </w:rPr>
        <w:t xml:space="preserve"> stabilize atmospheric CO2 at accepted levels, there is a need for enormous advances in efficient energy technology, which is currently missing (Pielke, Wigley &amp; Green, 2008). In any case, </w:t>
      </w:r>
      <w:r w:rsidRPr="00462CC3">
        <w:rPr>
          <w:b/>
          <w:iCs/>
          <w:szCs w:val="26"/>
          <w:u w:val="single"/>
          <w:bdr w:val="single" w:sz="18" w:space="0" w:color="auto"/>
        </w:rPr>
        <w:t>even if</w:t>
      </w:r>
      <w:r w:rsidRPr="00462CC3">
        <w:rPr>
          <w:bCs/>
          <w:szCs w:val="26"/>
          <w:u w:val="single"/>
        </w:rPr>
        <w:t xml:space="preserve"> every industrialized nation meets the most ambitious emissions targets set by the Kyoto Protocol</w:t>
      </w:r>
      <w:r w:rsidRPr="00462CC3">
        <w:rPr>
          <w:sz w:val="16"/>
          <w:szCs w:val="26"/>
        </w:rPr>
        <w:t xml:space="preserve">, </w:t>
      </w:r>
      <w:r w:rsidRPr="00462CC3">
        <w:rPr>
          <w:bCs/>
          <w:szCs w:val="26"/>
          <w:u w:val="single"/>
        </w:rPr>
        <w:t xml:space="preserve">such efforts are likely to have </w:t>
      </w:r>
      <w:r w:rsidRPr="00462CC3">
        <w:rPr>
          <w:b/>
          <w:iCs/>
          <w:szCs w:val="26"/>
          <w:u w:val="single"/>
          <w:bdr w:val="single" w:sz="18" w:space="0" w:color="auto"/>
        </w:rPr>
        <w:t>little effect</w:t>
      </w:r>
      <w:r w:rsidRPr="00462CC3">
        <w:rPr>
          <w:sz w:val="16"/>
          <w:szCs w:val="26"/>
        </w:rPr>
        <w:t xml:space="preserve">, </w:t>
      </w:r>
      <w:r w:rsidRPr="00462CC3">
        <w:rPr>
          <w:bCs/>
          <w:szCs w:val="26"/>
          <w:u w:val="single"/>
        </w:rPr>
        <w:t xml:space="preserve">particularly in the light of the considerable increases in greenhouse gas emissions by rising economic superpowers as </w:t>
      </w:r>
      <w:r w:rsidRPr="00462CC3">
        <w:rPr>
          <w:b/>
          <w:iCs/>
          <w:szCs w:val="26"/>
          <w:u w:val="single"/>
          <w:bdr w:val="single" w:sz="18" w:space="0" w:color="auto"/>
        </w:rPr>
        <w:t>China</w:t>
      </w:r>
      <w:r w:rsidRPr="00462CC3">
        <w:rPr>
          <w:bCs/>
          <w:szCs w:val="26"/>
          <w:u w:val="single"/>
        </w:rPr>
        <w:t xml:space="preserve"> and </w:t>
      </w:r>
      <w:r w:rsidRPr="00462CC3">
        <w:rPr>
          <w:b/>
          <w:iCs/>
          <w:szCs w:val="26"/>
          <w:u w:val="single"/>
          <w:bdr w:val="single" w:sz="18" w:space="0" w:color="auto"/>
        </w:rPr>
        <w:t>India</w:t>
      </w:r>
      <w:r w:rsidRPr="00462CC3">
        <w:rPr>
          <w:bCs/>
          <w:szCs w:val="26"/>
          <w:u w:val="single"/>
        </w:rPr>
        <w:t xml:space="preserve">, as well as the </w:t>
      </w:r>
      <w:r w:rsidRPr="00462CC3">
        <w:rPr>
          <w:b/>
          <w:iCs/>
          <w:szCs w:val="26"/>
          <w:u w:val="single"/>
          <w:bdr w:val="single" w:sz="18" w:space="0" w:color="auto"/>
        </w:rPr>
        <w:t>remaining developing world</w:t>
      </w:r>
      <w:r w:rsidRPr="00462CC3">
        <w:rPr>
          <w:sz w:val="16"/>
          <w:szCs w:val="2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w:t>
      </w:r>
      <w:proofErr w:type="gramStart"/>
      <w:r w:rsidRPr="00462CC3">
        <w:rPr>
          <w:sz w:val="16"/>
          <w:szCs w:val="26"/>
        </w:rPr>
        <w:t>droughts</w:t>
      </w:r>
      <w:proofErr w:type="gramEnd"/>
      <w:r w:rsidRPr="00462CC3">
        <w:rPr>
          <w:sz w:val="16"/>
          <w:szCs w:val="26"/>
        </w:rPr>
        <w:t xml:space="preserve">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w:t>
      </w:r>
      <w:proofErr w:type="spellStart"/>
      <w:r w:rsidRPr="00462CC3">
        <w:rPr>
          <w:sz w:val="16"/>
          <w:szCs w:val="26"/>
        </w:rPr>
        <w:t>Goklany</w:t>
      </w:r>
      <w:proofErr w:type="spellEnd"/>
      <w:r w:rsidRPr="00462CC3">
        <w:rPr>
          <w:sz w:val="16"/>
          <w:szCs w:val="26"/>
        </w:rPr>
        <w:t>,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the leading authors be removed from the IPCC's AR5 due to its over alarmist assessments of the impacts of AGW and underestimation of humanity's adaptive capacity. As concluded by Tol, “</w:t>
      </w:r>
      <w:r w:rsidRPr="00462CC3">
        <w:rPr>
          <w:bCs/>
          <w:szCs w:val="26"/>
          <w:u w:val="single"/>
        </w:rPr>
        <w:t xml:space="preserve">Humans are a </w:t>
      </w:r>
      <w:r w:rsidRPr="00462CC3">
        <w:rPr>
          <w:b/>
          <w:iCs/>
          <w:szCs w:val="26"/>
          <w:u w:val="single"/>
          <w:bdr w:val="single" w:sz="18" w:space="0" w:color="auto"/>
        </w:rPr>
        <w:t>tough</w:t>
      </w:r>
      <w:r w:rsidRPr="00462CC3">
        <w:rPr>
          <w:bCs/>
          <w:szCs w:val="26"/>
          <w:u w:val="single"/>
        </w:rPr>
        <w:t xml:space="preserve"> and </w:t>
      </w:r>
      <w:r w:rsidRPr="00462CC3">
        <w:rPr>
          <w:b/>
          <w:iCs/>
          <w:szCs w:val="26"/>
          <w:u w:val="single"/>
          <w:bdr w:val="single" w:sz="18" w:space="0" w:color="auto"/>
        </w:rPr>
        <w:t>adaptable</w:t>
      </w:r>
      <w:r w:rsidRPr="00462CC3">
        <w:rPr>
          <w:bCs/>
          <w:szCs w:val="26"/>
          <w:u w:val="single"/>
        </w:rPr>
        <w:t xml:space="preserve"> species</w:t>
      </w:r>
      <w:r w:rsidRPr="00462CC3">
        <w:rPr>
          <w:sz w:val="16"/>
          <w:szCs w:val="26"/>
        </w:rPr>
        <w:t xml:space="preserve">. People live on the equator and in the Arctic, in the desert and in the rainforest. </w:t>
      </w:r>
      <w:r w:rsidRPr="00462CC3">
        <w:rPr>
          <w:b/>
          <w:iCs/>
          <w:szCs w:val="26"/>
          <w:u w:val="single"/>
          <w:bdr w:val="single" w:sz="18" w:space="0" w:color="auto"/>
        </w:rPr>
        <w:t>We survived ice ages</w:t>
      </w:r>
      <w:r w:rsidRPr="00462CC3">
        <w:rPr>
          <w:bCs/>
          <w:szCs w:val="26"/>
          <w:u w:val="single"/>
        </w:rPr>
        <w:t xml:space="preserve"> with</w:t>
      </w:r>
      <w:r w:rsidRPr="00462CC3">
        <w:rPr>
          <w:sz w:val="16"/>
          <w:szCs w:val="26"/>
        </w:rPr>
        <w:t xml:space="preserve"> </w:t>
      </w:r>
      <w:r w:rsidRPr="00462CC3">
        <w:rPr>
          <w:b/>
          <w:iCs/>
          <w:szCs w:val="26"/>
          <w:u w:val="single"/>
          <w:bdr w:val="single" w:sz="18" w:space="0" w:color="auto"/>
        </w:rPr>
        <w:t>primitive technologies</w:t>
      </w:r>
      <w:r w:rsidRPr="00462CC3">
        <w:rPr>
          <w:sz w:val="16"/>
          <w:szCs w:val="26"/>
        </w:rPr>
        <w:t xml:space="preserve">. </w:t>
      </w:r>
      <w:r w:rsidRPr="00462CC3">
        <w:rPr>
          <w:bCs/>
          <w:szCs w:val="26"/>
          <w:u w:val="single"/>
        </w:rPr>
        <w:t>The idea that climate change poses an existential threat to humankind is</w:t>
      </w:r>
      <w:r w:rsidRPr="00462CC3">
        <w:rPr>
          <w:sz w:val="16"/>
          <w:szCs w:val="26"/>
        </w:rPr>
        <w:t xml:space="preserve"> </w:t>
      </w:r>
      <w:r w:rsidRPr="00462CC3">
        <w:rPr>
          <w:b/>
          <w:iCs/>
          <w:szCs w:val="26"/>
          <w:u w:val="single"/>
          <w:bdr w:val="single" w:sz="18" w:space="0" w:color="auto"/>
        </w:rPr>
        <w:t>laughable</w:t>
      </w:r>
      <w:r w:rsidRPr="00462CC3">
        <w:rPr>
          <w:sz w:val="16"/>
          <w:szCs w:val="26"/>
        </w:rPr>
        <w:t>” (2014, para 1).</w:t>
      </w:r>
    </w:p>
    <w:p w14:paraId="5AAD77E3" w14:textId="77777777" w:rsidR="00DC2069" w:rsidRPr="00462CC3" w:rsidRDefault="00DC2069" w:rsidP="00DC2069">
      <w:pPr>
        <w:rPr>
          <w:sz w:val="16"/>
          <w:szCs w:val="26"/>
        </w:rPr>
      </w:pPr>
    </w:p>
    <w:p w14:paraId="1E4FAB23" w14:textId="5CE93FA4" w:rsidR="00DC2069" w:rsidRPr="00462CC3" w:rsidRDefault="00DC2069" w:rsidP="00DC2069">
      <w:pPr>
        <w:pStyle w:val="Heading3"/>
      </w:pPr>
      <w:r w:rsidRPr="00462CC3">
        <w:lastRenderedPageBreak/>
        <w:t>ADV. 2</w:t>
      </w:r>
    </w:p>
    <w:p w14:paraId="2CD6B290" w14:textId="77777777" w:rsidR="00DC2069" w:rsidRPr="00462CC3" w:rsidRDefault="00DC2069" w:rsidP="00DC2069">
      <w:pPr>
        <w:pStyle w:val="Heading4"/>
      </w:pPr>
      <w:r w:rsidRPr="00462CC3">
        <w:t>Space commercialization is a strong constraint on conflict – solves your satellite scenario.</w:t>
      </w:r>
    </w:p>
    <w:p w14:paraId="438D0AAA" w14:textId="77777777" w:rsidR="00DC2069" w:rsidRPr="00462CC3" w:rsidRDefault="00DC2069" w:rsidP="00DC2069">
      <w:pPr>
        <w:rPr>
          <w:sz w:val="16"/>
          <w:szCs w:val="26"/>
        </w:rPr>
      </w:pPr>
      <w:r w:rsidRPr="00462CC3">
        <w:rPr>
          <w:sz w:val="16"/>
          <w:szCs w:val="26"/>
        </w:rPr>
        <w:t xml:space="preserve">Wendy N. Whitman </w:t>
      </w:r>
      <w:r w:rsidRPr="00462CC3">
        <w:rPr>
          <w:b/>
          <w:bCs/>
          <w:szCs w:val="26"/>
          <w:u w:val="single"/>
        </w:rPr>
        <w:t>Cobb 20</w:t>
      </w:r>
      <w:r w:rsidRPr="00462CC3">
        <w:rPr>
          <w:sz w:val="16"/>
          <w:szCs w:val="26"/>
        </w:rPr>
        <w:t xml:space="preserve">, is currently an associate professor of strategy and security studies at the US Air Force's School of Advanced Air and Space Studies, 7-21-2020, "Privatizing Peace: How Commerce Can Reduce Conflict in Space," Routledge &amp; CRC Press, </w:t>
      </w:r>
      <w:hyperlink r:id="rId21" w:history="1">
        <w:r w:rsidRPr="00462CC3">
          <w:rPr>
            <w:rStyle w:val="Hyperlink"/>
            <w:sz w:val="16"/>
            <w:szCs w:val="26"/>
          </w:rPr>
          <w:t>https://www.routledge.com/Privatizing-Peace-How-Commerce-Can-Reduce-Conflict-in-Space/Cobb/p/book/9780367337834</w:t>
        </w:r>
      </w:hyperlink>
      <w:r w:rsidRPr="00462CC3">
        <w:rPr>
          <w:sz w:val="16"/>
          <w:szCs w:val="26"/>
        </w:rPr>
        <w:t xml:space="preserve"> // </w:t>
      </w:r>
      <w:proofErr w:type="spellStart"/>
      <w:r w:rsidRPr="00462CC3">
        <w:rPr>
          <w:sz w:val="16"/>
          <w:szCs w:val="26"/>
        </w:rPr>
        <w:t>AAli</w:t>
      </w:r>
      <w:proofErr w:type="spellEnd"/>
    </w:p>
    <w:p w14:paraId="14DEF91F" w14:textId="77777777" w:rsidR="00DC2069" w:rsidRPr="00462CC3" w:rsidRDefault="00DC2069" w:rsidP="00DC2069">
      <w:pPr>
        <w:rPr>
          <w:rStyle w:val="StyleUnderline"/>
          <w:sz w:val="26"/>
          <w:szCs w:val="26"/>
        </w:rPr>
      </w:pPr>
      <w:r w:rsidRPr="00462CC3">
        <w:rPr>
          <w:sz w:val="16"/>
          <w:szCs w:val="2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62CC3">
        <w:rPr>
          <w:sz w:val="16"/>
          <w:szCs w:val="26"/>
        </w:rPr>
        <w:t>Similar to</w:t>
      </w:r>
      <w:proofErr w:type="gramEnd"/>
      <w:r w:rsidRPr="00462CC3">
        <w:rPr>
          <w:sz w:val="16"/>
          <w:szCs w:val="2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62CC3">
        <w:rPr>
          <w:rStyle w:val="StyleUnderline"/>
          <w:sz w:val="26"/>
          <w:szCs w:val="26"/>
        </w:rPr>
        <w:t xml:space="preserve">peace ensues when states lack differences worthy of costly conflict."31 </w:t>
      </w:r>
      <w:r w:rsidRPr="00462CC3">
        <w:rPr>
          <w:rStyle w:val="Emphasis"/>
          <w:sz w:val="26"/>
          <w:szCs w:val="26"/>
        </w:rPr>
        <w:t>If the costs of conflict are too high</w:t>
      </w:r>
      <w:r w:rsidRPr="00462CC3">
        <w:rPr>
          <w:rStyle w:val="StyleUnderline"/>
          <w:sz w:val="26"/>
          <w:szCs w:val="26"/>
        </w:rPr>
        <w:t xml:space="preserve">, then </w:t>
      </w:r>
      <w:r w:rsidRPr="00462CC3">
        <w:rPr>
          <w:rStyle w:val="Emphasis"/>
          <w:sz w:val="26"/>
          <w:szCs w:val="26"/>
        </w:rPr>
        <w:t>states should be more unlikely to engage in it</w:t>
      </w:r>
      <w:r w:rsidRPr="00462CC3">
        <w:rPr>
          <w:sz w:val="16"/>
          <w:szCs w:val="26"/>
        </w:rPr>
        <w:t xml:space="preserve">. To this end, </w:t>
      </w:r>
      <w:r w:rsidRPr="00462CC3">
        <w:rPr>
          <w:rStyle w:val="StyleUnderline"/>
          <w:sz w:val="26"/>
          <w:szCs w:val="26"/>
        </w:rPr>
        <w:t>economic globalization can provide the means through which costs are raised.</w:t>
      </w:r>
      <w:r w:rsidRPr="00462CC3">
        <w:rPr>
          <w:sz w:val="16"/>
          <w:szCs w:val="26"/>
        </w:rPr>
        <w:t xml:space="preserve"> “</w:t>
      </w:r>
      <w:r w:rsidRPr="00462CC3">
        <w:rPr>
          <w:rStyle w:val="StyleUnderline"/>
          <w:sz w:val="26"/>
          <w:szCs w:val="26"/>
        </w:rPr>
        <w:t>The integration of world markets not only facilitates commerce, but also creates new interests inimical to war</w:t>
      </w:r>
      <w:r w:rsidRPr="00462CC3">
        <w:rPr>
          <w:sz w:val="16"/>
          <w:szCs w:val="26"/>
        </w:rPr>
        <w:t xml:space="preserve">. </w:t>
      </w:r>
      <w:r w:rsidRPr="00462CC3">
        <w:rPr>
          <w:rStyle w:val="StyleUnderline"/>
          <w:sz w:val="26"/>
          <w:szCs w:val="26"/>
        </w:rPr>
        <w:t xml:space="preserve">Financial interdependence ensures that damage inflicted on one economy travels through the global system, </w:t>
      </w:r>
      <w:r w:rsidRPr="00462CC3">
        <w:rPr>
          <w:rStyle w:val="Emphasis"/>
          <w:sz w:val="26"/>
          <w:szCs w:val="26"/>
        </w:rPr>
        <w:t>afflicting</w:t>
      </w:r>
      <w:r w:rsidRPr="00462CC3">
        <w:rPr>
          <w:rStyle w:val="StyleUnderline"/>
          <w:sz w:val="26"/>
          <w:szCs w:val="26"/>
        </w:rPr>
        <w:t xml:space="preserve"> even </w:t>
      </w:r>
      <w:r w:rsidRPr="00462CC3">
        <w:rPr>
          <w:rStyle w:val="Emphasis"/>
          <w:sz w:val="26"/>
          <w:szCs w:val="26"/>
        </w:rPr>
        <w:t>aggressors</w:t>
      </w:r>
      <w:r w:rsidRPr="00462CC3">
        <w:rPr>
          <w:sz w:val="16"/>
          <w:szCs w:val="26"/>
        </w:rPr>
        <w:t>."32 Focusing his analysis primarily on the influence of capitalism, Gartzke's findings suggest that states with markets more closely tied to the global economy are far less likely to experience a militarized dispute.</w:t>
      </w:r>
      <w:r w:rsidRPr="00462CC3">
        <w:rPr>
          <w:szCs w:val="26"/>
          <w:u w:val="single"/>
        </w:rPr>
        <w:t xml:space="preserve"> </w:t>
      </w:r>
      <w:r w:rsidRPr="00462CC3">
        <w:rPr>
          <w:sz w:val="16"/>
          <w:szCs w:val="2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62CC3">
        <w:rPr>
          <w:rStyle w:val="StyleUnderline"/>
          <w:sz w:val="26"/>
          <w:szCs w:val="26"/>
        </w:rPr>
        <w:t>The commercial peace thesis emphasizes the role of trade and the connections made through it to explain a lack of conflict</w:t>
      </w:r>
      <w:r w:rsidRPr="00462CC3">
        <w:rPr>
          <w:sz w:val="16"/>
          <w:szCs w:val="26"/>
        </w:rPr>
        <w:t xml:space="preserve">. Han </w:t>
      </w:r>
      <w:proofErr w:type="spellStart"/>
      <w:r w:rsidRPr="00462CC3">
        <w:rPr>
          <w:sz w:val="16"/>
          <w:szCs w:val="26"/>
        </w:rPr>
        <w:t>Dorussen</w:t>
      </w:r>
      <w:proofErr w:type="spellEnd"/>
      <w:r w:rsidRPr="00462CC3">
        <w:rPr>
          <w:sz w:val="16"/>
          <w:szCs w:val="26"/>
        </w:rPr>
        <w:t xml:space="preserve"> and Hugh Ward write:</w:t>
      </w:r>
      <w:r w:rsidRPr="00462CC3">
        <w:rPr>
          <w:szCs w:val="26"/>
          <w:u w:val="single"/>
        </w:rPr>
        <w:t xml:space="preserve"> </w:t>
      </w:r>
      <w:r w:rsidRPr="00462CC3">
        <w:rPr>
          <w:sz w:val="16"/>
          <w:szCs w:val="2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r w:rsidRPr="00462CC3">
        <w:rPr>
          <w:szCs w:val="26"/>
          <w:u w:val="single"/>
        </w:rPr>
        <w:t xml:space="preserve"> </w:t>
      </w:r>
      <w:r w:rsidRPr="00462CC3">
        <w:rPr>
          <w:sz w:val="16"/>
          <w:szCs w:val="26"/>
        </w:rPr>
        <w:t>peaceful 35</w:t>
      </w:r>
      <w:r w:rsidRPr="00462CC3">
        <w:rPr>
          <w:szCs w:val="26"/>
          <w:u w:val="single"/>
        </w:rPr>
        <w:t xml:space="preserve"> </w:t>
      </w:r>
      <w:r w:rsidRPr="00462CC3">
        <w:rPr>
          <w:sz w:val="16"/>
          <w:szCs w:val="26"/>
        </w:rPr>
        <w:t xml:space="preserve">Given the </w:t>
      </w:r>
      <w:r w:rsidRPr="00462CC3">
        <w:rPr>
          <w:rStyle w:val="StyleUnderline"/>
          <w:sz w:val="26"/>
          <w:szCs w:val="26"/>
        </w:rPr>
        <w:t xml:space="preserve">interconnectedness of the global economy to space-based assets, a version of the commercial peace thesis can be used to argue that the chance of conflict in space is less than is commonly understood or recognized precisely because of the extent to which </w:t>
      </w:r>
      <w:r w:rsidRPr="00462CC3">
        <w:rPr>
          <w:rStyle w:val="Emphasis"/>
          <w:sz w:val="26"/>
          <w:szCs w:val="26"/>
        </w:rPr>
        <w:t>the global economy has become dependent on space-based assets.</w:t>
      </w:r>
      <w:r w:rsidRPr="00462CC3">
        <w:rPr>
          <w:rStyle w:val="Emphasis"/>
          <w:b w:val="0"/>
          <w:iCs w:val="0"/>
          <w:sz w:val="26"/>
          <w:szCs w:val="26"/>
        </w:rPr>
        <w:t xml:space="preserve"> </w:t>
      </w:r>
      <w:r w:rsidRPr="00462CC3">
        <w:rPr>
          <w:sz w:val="16"/>
          <w:szCs w:val="26"/>
        </w:rPr>
        <w:t xml:space="preserve">To understand this argument, consider a scenario in which </w:t>
      </w:r>
      <w:r w:rsidRPr="00462CC3">
        <w:rPr>
          <w:rStyle w:val="StyleUnderline"/>
          <w:sz w:val="26"/>
          <w:szCs w:val="26"/>
        </w:rPr>
        <w:t>Russia, in preparation for a new assault on Eastern Europe, attacks a key US military satellite with the purpose of disrupting and disabling military communications in Europe.</w:t>
      </w:r>
      <w:r w:rsidRPr="00462CC3">
        <w:rPr>
          <w:sz w:val="16"/>
          <w:szCs w:val="2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62CC3">
        <w:rPr>
          <w:rStyle w:val="StyleUnderline"/>
          <w:sz w:val="26"/>
          <w:szCs w:val="26"/>
        </w:rPr>
        <w:t xml:space="preserve">the debris cloud created from the attack could have disastrous consequences beyond military communications Much like the movie Gravity, the debris cloud could cause a chain reaction, </w:t>
      </w:r>
      <w:r w:rsidRPr="00462CC3">
        <w:rPr>
          <w:sz w:val="16"/>
          <w:szCs w:val="26"/>
        </w:rPr>
        <w:t xml:space="preserve">hitting and </w:t>
      </w:r>
      <w:r w:rsidRPr="00462CC3">
        <w:rPr>
          <w:strike/>
          <w:sz w:val="16"/>
          <w:szCs w:val="26"/>
        </w:rPr>
        <w:t xml:space="preserve">disabling </w:t>
      </w:r>
      <w:r w:rsidRPr="00462CC3">
        <w:rPr>
          <w:rStyle w:val="StyleUnderline"/>
          <w:sz w:val="26"/>
          <w:szCs w:val="26"/>
        </w:rPr>
        <w:t xml:space="preserve">dismantling other satellites that would in turn disrupt civilian communications, business transactions, and perhaps even Russian </w:t>
      </w:r>
      <w:r w:rsidRPr="00462CC3">
        <w:rPr>
          <w:rStyle w:val="StyleUnderline"/>
          <w:sz w:val="26"/>
          <w:szCs w:val="26"/>
        </w:rPr>
        <w:lastRenderedPageBreak/>
        <w:t>military satellites</w:t>
      </w:r>
      <w:r w:rsidRPr="00462CC3">
        <w:rPr>
          <w:sz w:val="16"/>
          <w:szCs w:val="26"/>
        </w:rPr>
        <w:t xml:space="preserve">. </w:t>
      </w:r>
      <w:r w:rsidRPr="00462CC3">
        <w:rPr>
          <w:rStyle w:val="StyleUnderline"/>
          <w:sz w:val="26"/>
          <w:szCs w:val="26"/>
        </w:rPr>
        <w:t>The economic effects of lost satellites would not be restricted to one country alone; the global economic consequences in terms of lost property (satellites), lost transactions, and financial havoc would echo throughout the world, including in Russia itse</w:t>
      </w:r>
      <w:r w:rsidRPr="00462CC3">
        <w:rPr>
          <w:sz w:val="16"/>
          <w:szCs w:val="2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r w:rsidRPr="00462CC3">
        <w:rPr>
          <w:szCs w:val="26"/>
          <w:u w:val="single"/>
        </w:rPr>
        <w:t xml:space="preserve"> </w:t>
      </w:r>
      <w:r w:rsidRPr="00462CC3">
        <w:rPr>
          <w:sz w:val="16"/>
          <w:szCs w:val="26"/>
        </w:rPr>
        <w:t xml:space="preserve">While the previous scenario highlights several reasons why it would not be in Russia's best interest to attack a US satellite, this book argues that the </w:t>
      </w:r>
      <w:r w:rsidRPr="00462CC3">
        <w:rPr>
          <w:rStyle w:val="StyleUnderline"/>
          <w:sz w:val="26"/>
          <w:szCs w:val="26"/>
        </w:rPr>
        <w:t>economic</w:t>
      </w:r>
      <w:r w:rsidRPr="00462CC3">
        <w:rPr>
          <w:sz w:val="16"/>
          <w:szCs w:val="26"/>
        </w:rPr>
        <w:t xml:space="preserve"> argument </w:t>
      </w:r>
      <w:r w:rsidRPr="00462CC3">
        <w:rPr>
          <w:rStyle w:val="StyleUnderline"/>
          <w:sz w:val="26"/>
          <w:szCs w:val="26"/>
        </w:rPr>
        <w:t>is</w:t>
      </w:r>
      <w:r w:rsidRPr="00462CC3">
        <w:rPr>
          <w:sz w:val="16"/>
          <w:szCs w:val="26"/>
        </w:rPr>
        <w:t xml:space="preserve"> both the strongest and the </w:t>
      </w:r>
      <w:r w:rsidRPr="00462CC3">
        <w:rPr>
          <w:rStyle w:val="StyleUnderline"/>
          <w:sz w:val="26"/>
          <w:szCs w:val="26"/>
        </w:rPr>
        <w:t>most restraining especially as space becomes more congested, competitive, contested, and commercialized</w:t>
      </w:r>
      <w:r w:rsidRPr="00462CC3">
        <w:rPr>
          <w:sz w:val="16"/>
          <w:szCs w:val="26"/>
        </w:rPr>
        <w:t>. The emergence of private space companies enhances this argument. "</w:t>
      </w:r>
      <w:r w:rsidRPr="00462CC3">
        <w:rPr>
          <w:rStyle w:val="StyleUnderline"/>
          <w:sz w:val="26"/>
          <w:szCs w:val="26"/>
        </w:rPr>
        <w:t>In the commercial sector, companies need reliability and legal enforcement mechanisms if they are going to operate profitably in a shared environment</w:t>
      </w:r>
      <w:r w:rsidRPr="00462CC3">
        <w:rPr>
          <w:sz w:val="16"/>
          <w:szCs w:val="26"/>
        </w:rPr>
        <w:t>."36 In order to foster the growing area of space commercialization, com</w:t>
      </w:r>
      <w:r w:rsidRPr="00462CC3">
        <w:rPr>
          <w:rStyle w:val="StyleUnderline"/>
          <w:sz w:val="26"/>
          <w:szCs w:val="26"/>
        </w:rPr>
        <w:t>panies must be assured that the activities they undertake in space will be protected in some way or, at a minimum, allowed to proceed to the extent where they can reap the profit</w:t>
      </w:r>
      <w:r w:rsidRPr="00462CC3">
        <w:rPr>
          <w:sz w:val="16"/>
          <w:szCs w:val="26"/>
        </w:rPr>
        <w:t xml:space="preserve">. </w:t>
      </w:r>
      <w:r w:rsidRPr="00462CC3">
        <w:rPr>
          <w:rStyle w:val="StyleUnderline"/>
          <w:sz w:val="26"/>
          <w:szCs w:val="26"/>
        </w:rPr>
        <w:t xml:space="preserve">This could be done through international organizations that would provide some sort of space traffic control, but </w:t>
      </w:r>
      <w:r w:rsidRPr="00462CC3">
        <w:rPr>
          <w:rStyle w:val="Emphasis"/>
          <w:sz w:val="26"/>
          <w:szCs w:val="26"/>
        </w:rPr>
        <w:t>the likelihood of a major international breakthrough on rules regarding space is unlikely in the near term</w:t>
      </w:r>
      <w:r w:rsidRPr="00462CC3">
        <w:rPr>
          <w:rStyle w:val="StyleUnderline"/>
          <w:sz w:val="26"/>
          <w:szCs w:val="26"/>
        </w:rPr>
        <w:t xml:space="preserve">. Therefore, </w:t>
      </w:r>
      <w:r w:rsidRPr="00462CC3">
        <w:rPr>
          <w:rStyle w:val="Emphasis"/>
          <w:sz w:val="26"/>
          <w:szCs w:val="26"/>
        </w:rPr>
        <w:t xml:space="preserve">actors must rely on </w:t>
      </w:r>
      <w:r w:rsidRPr="00462CC3">
        <w:rPr>
          <w:rStyle w:val="StyleUnderline"/>
          <w:sz w:val="26"/>
          <w:szCs w:val="26"/>
        </w:rPr>
        <w:t>the</w:t>
      </w:r>
      <w:r w:rsidRPr="00462CC3">
        <w:rPr>
          <w:rStyle w:val="Emphasis"/>
          <w:sz w:val="26"/>
          <w:szCs w:val="26"/>
        </w:rPr>
        <w:t xml:space="preserve"> protections afforded them by an increasingly globalized economy that is ever more dependent on space-based assets</w:t>
      </w:r>
      <w:r w:rsidRPr="00462CC3">
        <w:rPr>
          <w:rStyle w:val="StyleUnderline"/>
          <w:sz w:val="26"/>
          <w:szCs w:val="26"/>
        </w:rPr>
        <w:t>.</w:t>
      </w:r>
    </w:p>
    <w:p w14:paraId="4D49C7DD" w14:textId="77777777" w:rsidR="00DC2069" w:rsidRPr="00462CC3" w:rsidRDefault="00DC2069" w:rsidP="00DC2069">
      <w:pPr>
        <w:pStyle w:val="Heading4"/>
        <w:rPr>
          <w:rFonts w:cs="Calibri"/>
        </w:rPr>
      </w:pPr>
      <w:r w:rsidRPr="00462CC3">
        <w:rPr>
          <w:rFonts w:cs="Calibri"/>
        </w:rPr>
        <w:t>Interdependence checks space war.</w:t>
      </w:r>
    </w:p>
    <w:p w14:paraId="2285491F" w14:textId="77777777" w:rsidR="00DC2069" w:rsidRPr="00462CC3" w:rsidRDefault="00DC2069" w:rsidP="00DC2069">
      <w:pPr>
        <w:rPr>
          <w:sz w:val="16"/>
          <w:szCs w:val="26"/>
        </w:rPr>
      </w:pPr>
      <w:r w:rsidRPr="00462CC3">
        <w:rPr>
          <w:rFonts w:eastAsiaTheme="majorEastAsia" w:cstheme="majorBidi"/>
          <w:b/>
          <w:iCs/>
          <w:szCs w:val="26"/>
          <w:u w:val="single"/>
        </w:rPr>
        <w:t>Hall 15</w:t>
      </w:r>
      <w:r w:rsidRPr="00462CC3">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2" w:history="1">
        <w:r w:rsidRPr="00462CC3">
          <w:rPr>
            <w:rStyle w:val="Hyperlink"/>
            <w:sz w:val="16"/>
            <w:szCs w:val="26"/>
          </w:rPr>
          <w:t>https://www.thecipherbrief.com/article/5-reasons-%E2%80%9Cspace-war%E2%80%9D-isn%E2%80%99t-scary-it-sounds</w:t>
        </w:r>
      </w:hyperlink>
      <w:r w:rsidRPr="00462CC3">
        <w:rPr>
          <w:sz w:val="16"/>
          <w:szCs w:val="26"/>
        </w:rPr>
        <w:t>] recut Adam</w:t>
      </w:r>
    </w:p>
    <w:p w14:paraId="6E52E9F3" w14:textId="77777777" w:rsidR="00DC2069" w:rsidRPr="00462CC3" w:rsidRDefault="00DC2069" w:rsidP="00DC2069">
      <w:pPr>
        <w:pStyle w:val="ListParagraph"/>
        <w:numPr>
          <w:ilvl w:val="0"/>
          <w:numId w:val="12"/>
        </w:numPr>
        <w:rPr>
          <w:sz w:val="16"/>
          <w:szCs w:val="16"/>
        </w:rPr>
      </w:pPr>
      <w:r w:rsidRPr="00462CC3">
        <w:rPr>
          <w:sz w:val="16"/>
          <w:szCs w:val="16"/>
        </w:rPr>
        <w:t xml:space="preserve">If you are also reading the </w:t>
      </w:r>
      <w:proofErr w:type="spellStart"/>
      <w:r w:rsidRPr="00462CC3">
        <w:rPr>
          <w:sz w:val="16"/>
          <w:szCs w:val="16"/>
        </w:rPr>
        <w:t>Pavur</w:t>
      </w:r>
      <w:proofErr w:type="spellEnd"/>
      <w:r w:rsidRPr="00462CC3">
        <w:rPr>
          <w:sz w:val="16"/>
          <w:szCs w:val="16"/>
        </w:rPr>
        <w:t xml:space="preserve"> </w:t>
      </w:r>
      <w:proofErr w:type="gramStart"/>
      <w:r w:rsidRPr="00462CC3">
        <w:rPr>
          <w:sz w:val="16"/>
          <w:szCs w:val="16"/>
        </w:rPr>
        <w:t>evidence</w:t>
      </w:r>
      <w:proofErr w:type="gramEnd"/>
      <w:r w:rsidRPr="00462CC3">
        <w:rPr>
          <w:sz w:val="16"/>
          <w:szCs w:val="16"/>
        </w:rPr>
        <w:t xml:space="preserve"> then unhighlight the debris stuff</w:t>
      </w:r>
    </w:p>
    <w:p w14:paraId="7DE5F840" w14:textId="77777777" w:rsidR="00DC2069" w:rsidRPr="00462CC3" w:rsidRDefault="00DC2069" w:rsidP="00DC2069">
      <w:pPr>
        <w:rPr>
          <w:sz w:val="16"/>
          <w:szCs w:val="26"/>
        </w:rPr>
      </w:pPr>
      <w:r w:rsidRPr="00462CC3">
        <w:rPr>
          <w:sz w:val="16"/>
          <w:szCs w:val="26"/>
        </w:rPr>
        <w:t xml:space="preserve">1. </w:t>
      </w:r>
      <w:r w:rsidRPr="00462CC3">
        <w:rPr>
          <w:rStyle w:val="StyleUnderline"/>
          <w:sz w:val="26"/>
          <w:szCs w:val="26"/>
        </w:rPr>
        <w:t>An ASAT attack would likely be part of a larger, terrestrial attack</w:t>
      </w:r>
      <w:r w:rsidRPr="00462CC3">
        <w:rPr>
          <w:sz w:val="16"/>
          <w:szCs w:val="26"/>
        </w:rPr>
        <w:t xml:space="preserve">.  An </w:t>
      </w:r>
      <w:r w:rsidRPr="00462CC3">
        <w:rPr>
          <w:rStyle w:val="StyleUnderline"/>
          <w:sz w:val="26"/>
          <w:szCs w:val="26"/>
        </w:rPr>
        <w:t xml:space="preserve">attack on space assets would be no different than an attack on territory or other assets on earth. </w:t>
      </w:r>
      <w:r w:rsidRPr="00462CC3">
        <w:rPr>
          <w:sz w:val="16"/>
          <w:szCs w:val="26"/>
        </w:rPr>
        <w:t xml:space="preserve">This means that </w:t>
      </w:r>
      <w:r w:rsidRPr="00462CC3">
        <w:rPr>
          <w:rStyle w:val="StyleUnderline"/>
          <w:sz w:val="26"/>
          <w:szCs w:val="26"/>
        </w:rPr>
        <w:t>no space war would stay limited to space</w:t>
      </w:r>
      <w:r w:rsidRPr="00462CC3">
        <w:rPr>
          <w:sz w:val="16"/>
          <w:szCs w:val="26"/>
        </w:rPr>
        <w:t xml:space="preserve">. An ASAT campaign </w:t>
      </w:r>
      <w:r w:rsidRPr="00462CC3">
        <w:rPr>
          <w:rStyle w:val="StyleUnderline"/>
          <w:sz w:val="26"/>
          <w:szCs w:val="26"/>
        </w:rPr>
        <w:t>would be part of a larger conventional military conflict that would play out on earth.</w:t>
      </w:r>
    </w:p>
    <w:p w14:paraId="7A719B85" w14:textId="77777777" w:rsidR="00DC2069" w:rsidRPr="00462CC3" w:rsidRDefault="00DC2069" w:rsidP="00DC2069">
      <w:pPr>
        <w:rPr>
          <w:rStyle w:val="StyleUnderline"/>
          <w:sz w:val="26"/>
          <w:szCs w:val="26"/>
        </w:rPr>
      </w:pPr>
      <w:r w:rsidRPr="00462CC3">
        <w:rPr>
          <w:sz w:val="16"/>
          <w:szCs w:val="26"/>
        </w:rPr>
        <w:t xml:space="preserve">2. </w:t>
      </w:r>
      <w:r w:rsidRPr="00462CC3">
        <w:rPr>
          <w:rStyle w:val="StyleUnderline"/>
          <w:sz w:val="26"/>
          <w:szCs w:val="26"/>
        </w:rPr>
        <w:t>Every country with ASAT capabilities also needs satellites</w:t>
      </w:r>
      <w:r w:rsidRPr="00462CC3">
        <w:rPr>
          <w:sz w:val="16"/>
          <w:szCs w:val="26"/>
        </w:rPr>
        <w:t xml:space="preserve">.  While </w:t>
      </w:r>
      <w:r w:rsidRPr="00462CC3">
        <w:rPr>
          <w:rStyle w:val="StyleUnderline"/>
          <w:sz w:val="26"/>
          <w:szCs w:val="26"/>
        </w:rPr>
        <w:t>the United States is the most dependent on military satellites, most other countries need satellites to participate in the global economy</w:t>
      </w:r>
      <w:r w:rsidRPr="00462CC3">
        <w:rPr>
          <w:sz w:val="16"/>
          <w:szCs w:val="26"/>
        </w:rPr>
        <w:t xml:space="preserve">. All </w:t>
      </w:r>
      <w:r w:rsidRPr="00462CC3">
        <w:rPr>
          <w:rStyle w:val="StyleUnderline"/>
          <w:sz w:val="26"/>
          <w:szCs w:val="26"/>
        </w:rPr>
        <w:t xml:space="preserve">countries that have the technical ability to play in this space – the U.S., Russia, </w:t>
      </w:r>
      <w:proofErr w:type="gramStart"/>
      <w:r w:rsidRPr="00462CC3">
        <w:rPr>
          <w:rStyle w:val="StyleUnderline"/>
          <w:sz w:val="26"/>
          <w:szCs w:val="26"/>
        </w:rPr>
        <w:t>China</w:t>
      </w:r>
      <w:proofErr w:type="gramEnd"/>
      <w:r w:rsidRPr="00462CC3">
        <w:rPr>
          <w:rStyle w:val="StyleUnderline"/>
          <w:sz w:val="26"/>
          <w:szCs w:val="26"/>
        </w:rPr>
        <w:t xml:space="preserve"> and India</w:t>
      </w:r>
      <w:r w:rsidRPr="00462CC3">
        <w:rPr>
          <w:sz w:val="16"/>
          <w:szCs w:val="26"/>
        </w:rPr>
        <w:t xml:space="preserve"> - also </w:t>
      </w:r>
      <w:r w:rsidRPr="00462CC3">
        <w:rPr>
          <w:rStyle w:val="StyleUnderline"/>
          <w:sz w:val="26"/>
          <w:szCs w:val="26"/>
        </w:rPr>
        <w:t>have a vested interest in preventing the militarization of space and protecting their own satellites</w:t>
      </w:r>
      <w:r w:rsidRPr="00462CC3">
        <w:rPr>
          <w:sz w:val="16"/>
          <w:szCs w:val="26"/>
        </w:rPr>
        <w:t xml:space="preserve">.  If any of those countries were to attack U.S. satellites, it </w:t>
      </w:r>
      <w:r w:rsidRPr="00462CC3">
        <w:rPr>
          <w:rStyle w:val="StyleUnderline"/>
          <w:sz w:val="26"/>
          <w:szCs w:val="26"/>
        </w:rPr>
        <w:t>would likely hurt them far more than it would hurt the United States.</w:t>
      </w:r>
    </w:p>
    <w:p w14:paraId="73682949" w14:textId="77777777" w:rsidR="00DC2069" w:rsidRPr="00462CC3" w:rsidRDefault="00DC2069" w:rsidP="00DC2069">
      <w:pPr>
        <w:rPr>
          <w:rStyle w:val="StyleUnderline"/>
          <w:sz w:val="26"/>
          <w:szCs w:val="26"/>
        </w:rPr>
      </w:pPr>
      <w:r w:rsidRPr="00462CC3">
        <w:rPr>
          <w:sz w:val="16"/>
          <w:szCs w:val="26"/>
        </w:rPr>
        <w:lastRenderedPageBreak/>
        <w:t xml:space="preserve">3. </w:t>
      </w:r>
      <w:r w:rsidRPr="00462CC3">
        <w:rPr>
          <w:rStyle w:val="StyleUnderline"/>
          <w:sz w:val="26"/>
          <w:szCs w:val="26"/>
        </w:rPr>
        <w:t>Destruction of satellites could create a damaging chain reaction</w:t>
      </w:r>
      <w:r w:rsidRPr="00462CC3">
        <w:rPr>
          <w:sz w:val="16"/>
          <w:szCs w:val="26"/>
        </w:rPr>
        <w:t xml:space="preserve">. </w:t>
      </w:r>
      <w:r w:rsidRPr="00462CC3">
        <w:rPr>
          <w:rStyle w:val="StyleUnderline"/>
          <w:sz w:val="26"/>
          <w:szCs w:val="26"/>
        </w:rPr>
        <w:t>Scientists warn that the violent destruction of satellites could result in an effect called an ablation cascade.  High-velocity debris from a destroyed satellite could crash into other satellites and create more high-velocity debris.</w:t>
      </w:r>
      <w:r w:rsidRPr="00462CC3">
        <w:rPr>
          <w:sz w:val="16"/>
          <w:szCs w:val="26"/>
        </w:rPr>
        <w:t xml:space="preserve"> If an </w:t>
      </w:r>
      <w:r w:rsidRPr="00462CC3">
        <w:rPr>
          <w:rStyle w:val="StyleUnderline"/>
          <w:sz w:val="26"/>
          <w:szCs w:val="26"/>
        </w:rPr>
        <w:t>ablation cascade were to occur, it could render certain orbital levels completely unusable for centuries.</w:t>
      </w:r>
    </w:p>
    <w:p w14:paraId="7E04CBFA" w14:textId="77777777" w:rsidR="00DC2069" w:rsidRPr="00462CC3" w:rsidRDefault="00DC2069" w:rsidP="00DC2069">
      <w:pPr>
        <w:rPr>
          <w:rStyle w:val="StyleUnderline"/>
          <w:sz w:val="26"/>
          <w:szCs w:val="26"/>
        </w:rPr>
      </w:pPr>
      <w:r w:rsidRPr="00462CC3">
        <w:rPr>
          <w:sz w:val="16"/>
          <w:szCs w:val="26"/>
        </w:rPr>
        <w:t xml:space="preserve">4. Any country that threatened access to space </w:t>
      </w:r>
      <w:r w:rsidRPr="00462CC3">
        <w:rPr>
          <w:rStyle w:val="StyleUnderline"/>
          <w:sz w:val="26"/>
          <w:szCs w:val="26"/>
        </w:rPr>
        <w:t>would threaten the global economy.</w:t>
      </w:r>
      <w:r w:rsidRPr="00462CC3">
        <w:rPr>
          <w:sz w:val="16"/>
          <w:szCs w:val="26"/>
        </w:rPr>
        <w:t xml:space="preserve">  Even if a full-blown ablation cascade didn’t occur, </w:t>
      </w:r>
      <w:r w:rsidRPr="00462CC3">
        <w:rPr>
          <w:rStyle w:val="StyleUnderline"/>
          <w:sz w:val="26"/>
          <w:szCs w:val="26"/>
        </w:rPr>
        <w:t>an ASAT campaign would cause debris, making operating in space more hazardous</w:t>
      </w:r>
      <w:r w:rsidRPr="00462CC3">
        <w:rPr>
          <w:sz w:val="16"/>
          <w:szCs w:val="26"/>
        </w:rPr>
        <w:t xml:space="preserve">.  </w:t>
      </w:r>
      <w:r w:rsidRPr="00462CC3">
        <w:rPr>
          <w:rStyle w:val="StyleUnderline"/>
          <w:sz w:val="26"/>
          <w:szCs w:val="26"/>
        </w:rPr>
        <w:t>The global economy relies on satellites and any disruption of operations would be met with worldwide disapproval and severe economic ramifications.</w:t>
      </w:r>
    </w:p>
    <w:p w14:paraId="19123CC5" w14:textId="77777777" w:rsidR="00DC2069" w:rsidRPr="00462CC3" w:rsidRDefault="00DC2069" w:rsidP="00DC2069">
      <w:pPr>
        <w:rPr>
          <w:rStyle w:val="StyleUnderline"/>
          <w:sz w:val="26"/>
          <w:szCs w:val="26"/>
        </w:rPr>
      </w:pPr>
      <w:r w:rsidRPr="00462CC3">
        <w:rPr>
          <w:sz w:val="16"/>
          <w:szCs w:val="26"/>
        </w:rPr>
        <w:t xml:space="preserve">5. International Prohibits the Use of ASAT Weapons. </w:t>
      </w:r>
      <w:r w:rsidRPr="00462CC3">
        <w:rPr>
          <w:rStyle w:val="StyleUnderline"/>
          <w:sz w:val="26"/>
          <w:szCs w:val="26"/>
        </w:rPr>
        <w:t>Several international treaties expressly prohibit signatory nations from attacking other countries’ space assets</w:t>
      </w:r>
      <w:r w:rsidRPr="00462CC3">
        <w:rPr>
          <w:sz w:val="16"/>
          <w:szCs w:val="26"/>
        </w:rPr>
        <w:t xml:space="preserve">.  </w:t>
      </w:r>
      <w:r w:rsidRPr="00462CC3">
        <w:rPr>
          <w:rStyle w:val="StyleUnderline"/>
          <w:sz w:val="26"/>
          <w:szCs w:val="26"/>
        </w:rPr>
        <w:t>It is</w:t>
      </w:r>
      <w:r w:rsidRPr="00462CC3">
        <w:rPr>
          <w:sz w:val="16"/>
          <w:szCs w:val="26"/>
        </w:rPr>
        <w:t xml:space="preserve"> </w:t>
      </w:r>
      <w:r w:rsidRPr="00462CC3">
        <w:rPr>
          <w:rStyle w:val="StyleUnderline"/>
          <w:sz w:val="26"/>
          <w:szCs w:val="26"/>
        </w:rPr>
        <w:t>generally accepted that space should be treated as a global common area, rather than a military domain.</w:t>
      </w:r>
    </w:p>
    <w:p w14:paraId="6BB20A49" w14:textId="77777777" w:rsidR="00DC2069" w:rsidRPr="00462CC3" w:rsidRDefault="00DC2069" w:rsidP="00DC2069">
      <w:pPr>
        <w:rPr>
          <w:sz w:val="16"/>
          <w:szCs w:val="26"/>
        </w:rPr>
      </w:pPr>
      <w:r w:rsidRPr="00462CC3">
        <w:rPr>
          <w:sz w:val="16"/>
          <w:szCs w:val="26"/>
        </w:rPr>
        <w:t xml:space="preserve">While it remains necessary for military planners to create contingency plans for </w:t>
      </w:r>
      <w:proofErr w:type="gramStart"/>
      <w:r w:rsidRPr="00462CC3">
        <w:rPr>
          <w:sz w:val="16"/>
          <w:szCs w:val="26"/>
        </w:rPr>
        <w:t>a,</w:t>
      </w:r>
      <w:proofErr w:type="gramEnd"/>
      <w:r w:rsidRPr="00462CC3">
        <w:rPr>
          <w:sz w:val="16"/>
          <w:szCs w:val="26"/>
        </w:rPr>
        <w:t xml:space="preserve"> </w:t>
      </w:r>
      <w:r w:rsidRPr="00462CC3">
        <w:rPr>
          <w:rStyle w:val="StyleUnderline"/>
          <w:sz w:val="26"/>
          <w:szCs w:val="26"/>
        </w:rPr>
        <w:t xml:space="preserve">space war </w:t>
      </w:r>
      <w:r w:rsidRPr="00462CC3">
        <w:rPr>
          <w:sz w:val="16"/>
          <w:szCs w:val="26"/>
        </w:rPr>
        <w:t xml:space="preserve">it </w:t>
      </w:r>
      <w:r w:rsidRPr="00462CC3">
        <w:rPr>
          <w:rStyle w:val="StyleUnderline"/>
          <w:sz w:val="26"/>
          <w:szCs w:val="26"/>
        </w:rPr>
        <w:t>is a highly unlikely scenario</w:t>
      </w:r>
      <w:r w:rsidRPr="00462CC3">
        <w:rPr>
          <w:sz w:val="16"/>
          <w:szCs w:val="26"/>
        </w:rPr>
        <w:t xml:space="preserve">.  </w:t>
      </w:r>
      <w:r w:rsidRPr="00462CC3">
        <w:rPr>
          <w:rStyle w:val="StyleUnderline"/>
          <w:sz w:val="26"/>
          <w:szCs w:val="26"/>
        </w:rPr>
        <w:t xml:space="preserve">All involved parties are incentivized against attacking.  </w:t>
      </w:r>
      <w:r w:rsidRPr="00462CC3">
        <w:rPr>
          <w:sz w:val="16"/>
          <w:szCs w:val="26"/>
        </w:rPr>
        <w:t xml:space="preserve">However, if a space war did occur, it would be part of a larger conflict on Earth.  Those concerned about the potential for war in space should be more concerned about the potential for war, period. </w:t>
      </w:r>
    </w:p>
    <w:p w14:paraId="28417F9E" w14:textId="77777777" w:rsidR="00DC2069" w:rsidRPr="00462CC3" w:rsidRDefault="00DC2069" w:rsidP="00DC2069"/>
    <w:p w14:paraId="1786DB03" w14:textId="77777777" w:rsidR="00DC2069" w:rsidRPr="00462CC3" w:rsidRDefault="00DC2069" w:rsidP="00DC2069">
      <w:pPr>
        <w:pStyle w:val="Heading4"/>
        <w:rPr>
          <w:rFonts w:asciiTheme="majorHAnsi" w:hAnsiTheme="majorHAnsi" w:cstheme="majorHAnsi"/>
        </w:rPr>
      </w:pPr>
      <w:r w:rsidRPr="00462CC3">
        <w:rPr>
          <w:rFonts w:asciiTheme="majorHAnsi" w:hAnsiTheme="majorHAnsi" w:cstheme="majorHAnsi"/>
        </w:rPr>
        <w:t>Deterrence solves.</w:t>
      </w:r>
    </w:p>
    <w:p w14:paraId="2B8CBDA9" w14:textId="77777777" w:rsidR="00DC2069" w:rsidRPr="00462CC3" w:rsidRDefault="00DC2069" w:rsidP="00DC2069">
      <w:pPr>
        <w:rPr>
          <w:rFonts w:asciiTheme="majorHAnsi" w:hAnsiTheme="majorHAnsi" w:cstheme="majorHAnsi"/>
          <w:sz w:val="16"/>
          <w:szCs w:val="26"/>
        </w:rPr>
      </w:pPr>
      <w:proofErr w:type="spellStart"/>
      <w:r w:rsidRPr="00462CC3">
        <w:rPr>
          <w:rFonts w:asciiTheme="majorHAnsi" w:eastAsiaTheme="majorEastAsia" w:hAnsiTheme="majorHAnsi" w:cstheme="majorHAnsi"/>
          <w:b/>
          <w:iCs/>
          <w:szCs w:val="26"/>
          <w:u w:val="single"/>
        </w:rPr>
        <w:t>Evanoff</w:t>
      </w:r>
      <w:proofErr w:type="spellEnd"/>
      <w:r w:rsidRPr="00462CC3">
        <w:rPr>
          <w:rFonts w:asciiTheme="majorHAnsi" w:eastAsiaTheme="majorEastAsia" w:hAnsiTheme="majorHAnsi" w:cstheme="majorHAnsi"/>
          <w:b/>
          <w:iCs/>
          <w:szCs w:val="26"/>
          <w:u w:val="single"/>
        </w:rPr>
        <w:t xml:space="preserve"> 19</w:t>
      </w:r>
      <w:r w:rsidRPr="00462CC3">
        <w:rPr>
          <w:rFonts w:asciiTheme="majorHAnsi" w:hAnsiTheme="majorHAnsi" w:cstheme="majorHAnsi"/>
          <w:sz w:val="16"/>
          <w:szCs w:val="26"/>
        </w:rPr>
        <w:t xml:space="preserve"> [Kyle </w:t>
      </w:r>
      <w:proofErr w:type="spellStart"/>
      <w:r w:rsidRPr="00462CC3">
        <w:rPr>
          <w:rFonts w:asciiTheme="majorHAnsi" w:hAnsiTheme="majorHAnsi" w:cstheme="majorHAnsi"/>
          <w:sz w:val="16"/>
          <w:szCs w:val="26"/>
        </w:rPr>
        <w:t>Evanoff</w:t>
      </w:r>
      <w:proofErr w:type="spellEnd"/>
      <w:r w:rsidRPr="00462CC3">
        <w:rPr>
          <w:rFonts w:asciiTheme="majorHAnsi" w:hAnsiTheme="majorHAnsi" w:cstheme="majorHAnsi"/>
          <w:sz w:val="16"/>
          <w:szCs w:val="26"/>
        </w:rPr>
        <w:t xml:space="preserve">, Kyle is a research associate in international economics and U.S. foreign policy at the Council on Foreign Relations “Big Bangs, Red Herrings, and the Dilemmas of Space Security”, Council on Foreign Relations, 6/27/2019, </w:t>
      </w:r>
      <w:hyperlink r:id="rId23" w:history="1">
        <w:r w:rsidRPr="00462CC3">
          <w:rPr>
            <w:rStyle w:val="Hyperlink"/>
            <w:rFonts w:asciiTheme="majorHAnsi" w:hAnsiTheme="majorHAnsi" w:cstheme="majorHAnsi"/>
            <w:sz w:val="16"/>
            <w:szCs w:val="26"/>
          </w:rPr>
          <w:t>https://www.cfr.org/blog/big-bangs-red-herrings-and-dilemmas-space-security</w:t>
        </w:r>
      </w:hyperlink>
      <w:r w:rsidRPr="00462CC3">
        <w:rPr>
          <w:rFonts w:asciiTheme="majorHAnsi" w:hAnsiTheme="majorHAnsi" w:cstheme="majorHAnsi"/>
          <w:sz w:val="16"/>
          <w:szCs w:val="26"/>
        </w:rPr>
        <w:t xml:space="preserve"> accessed 12/11/21] Adam</w:t>
      </w:r>
    </w:p>
    <w:p w14:paraId="5154BF61" w14:textId="77777777" w:rsidR="00DC2069" w:rsidRPr="00462CC3" w:rsidRDefault="00DC2069" w:rsidP="00DC2069">
      <w:pPr>
        <w:rPr>
          <w:rStyle w:val="StyleUnderline"/>
          <w:rFonts w:asciiTheme="majorHAnsi" w:hAnsiTheme="majorHAnsi" w:cstheme="majorHAnsi"/>
          <w:sz w:val="26"/>
          <w:szCs w:val="26"/>
        </w:rPr>
      </w:pPr>
      <w:r w:rsidRPr="00462CC3">
        <w:rPr>
          <w:rFonts w:asciiTheme="majorHAnsi" w:hAnsiTheme="majorHAnsi" w:cstheme="majorHAnsi"/>
          <w:sz w:val="16"/>
          <w:szCs w:val="26"/>
        </w:rPr>
        <w:t xml:space="preserve">More important, U.S. policymakers should avoid making decisions </w:t>
      </w:r>
      <w:proofErr w:type="gramStart"/>
      <w:r w:rsidRPr="00462CC3">
        <w:rPr>
          <w:rFonts w:asciiTheme="majorHAnsi" w:hAnsiTheme="majorHAnsi" w:cstheme="majorHAnsi"/>
          <w:sz w:val="16"/>
          <w:szCs w:val="26"/>
        </w:rPr>
        <w:t>on the basis of</w:t>
      </w:r>
      <w:proofErr w:type="gramEnd"/>
      <w:r w:rsidRPr="00462CC3">
        <w:rPr>
          <w:rFonts w:asciiTheme="majorHAnsi" w:hAnsiTheme="majorHAnsi" w:cstheme="majorHAnsi"/>
          <w:sz w:val="16"/>
          <w:szCs w:val="26"/>
        </w:rPr>
        <w:t xml:space="preserve"> a possible, though </w:t>
      </w:r>
      <w:r w:rsidRPr="00462CC3">
        <w:rPr>
          <w:rStyle w:val="StyleUnderline"/>
          <w:rFonts w:asciiTheme="majorHAnsi" w:hAnsiTheme="majorHAnsi" w:cstheme="majorHAnsi"/>
          <w:sz w:val="26"/>
          <w:szCs w:val="26"/>
        </w:rPr>
        <w:t>highly improbable, space Pearl Harbor</w:t>
      </w:r>
      <w:r w:rsidRPr="00462CC3">
        <w:rPr>
          <w:rFonts w:asciiTheme="majorHAnsi" w:hAnsiTheme="majorHAnsi" w:cstheme="majorHAnsi"/>
          <w:sz w:val="16"/>
          <w:szCs w:val="26"/>
        </w:rPr>
        <w:t xml:space="preserve">. They should recognize that </w:t>
      </w:r>
      <w:r w:rsidRPr="00462CC3">
        <w:rPr>
          <w:rStyle w:val="StyleUnderline"/>
          <w:rFonts w:asciiTheme="majorHAnsi" w:hAnsiTheme="majorHAnsi" w:cstheme="majorHAnsi"/>
          <w:sz w:val="26"/>
          <w:szCs w:val="26"/>
        </w:rPr>
        <w:t>latent counterspace capabilities</w:t>
      </w:r>
      <w:r w:rsidRPr="00462CC3">
        <w:rPr>
          <w:rFonts w:asciiTheme="majorHAnsi" w:hAnsiTheme="majorHAnsi" w:cstheme="majorHAnsi"/>
          <w:sz w:val="16"/>
          <w:szCs w:val="26"/>
        </w:rPr>
        <w:t xml:space="preserve">—as exemplified in </w:t>
      </w:r>
      <w:r w:rsidRPr="00462CC3">
        <w:rPr>
          <w:rStyle w:val="StyleUnderline"/>
          <w:rFonts w:asciiTheme="majorHAnsi" w:hAnsiTheme="majorHAnsi" w:cstheme="majorHAnsi"/>
          <w:sz w:val="26"/>
          <w:szCs w:val="26"/>
        </w:rPr>
        <w:t>2008’s Operation Burnt Frost,</w:t>
      </w:r>
      <w:r w:rsidRPr="00462CC3">
        <w:rPr>
          <w:rFonts w:asciiTheme="majorHAnsi" w:hAnsiTheme="majorHAnsi" w:cstheme="majorHAnsi"/>
          <w:sz w:val="16"/>
          <w:szCs w:val="26"/>
        </w:rPr>
        <w:t xml:space="preserve"> which saw the </w:t>
      </w:r>
      <w:r w:rsidRPr="00462CC3">
        <w:rPr>
          <w:rStyle w:val="StyleUnderline"/>
          <w:rFonts w:asciiTheme="majorHAnsi" w:hAnsiTheme="majorHAnsi" w:cstheme="majorHAnsi"/>
          <w:sz w:val="26"/>
          <w:szCs w:val="26"/>
        </w:rPr>
        <w:t>United States repurpose a ballistic missile interceptor to destroy a satellite</w:t>
      </w:r>
      <w:r w:rsidRPr="00462CC3">
        <w:rPr>
          <w:rFonts w:asciiTheme="majorHAnsi" w:hAnsiTheme="majorHAnsi" w:cstheme="majorHAnsi"/>
          <w:sz w:val="16"/>
          <w:szCs w:val="26"/>
        </w:rPr>
        <w:t xml:space="preserve">—are more than </w:t>
      </w:r>
      <w:r w:rsidRPr="00462CC3">
        <w:rPr>
          <w:rStyle w:val="StyleUnderline"/>
          <w:rFonts w:asciiTheme="majorHAnsi" w:hAnsiTheme="majorHAnsi" w:cstheme="majorHAnsi"/>
          <w:sz w:val="26"/>
          <w:szCs w:val="26"/>
        </w:rPr>
        <w:t>sufficient to deter adversaries from launching a major surprise attack in almost all scenarios</w:t>
      </w:r>
      <w:r w:rsidRPr="00462CC3">
        <w:rPr>
          <w:rFonts w:asciiTheme="majorHAnsi" w:hAnsiTheme="majorHAnsi" w:cstheme="majorHAnsi"/>
          <w:sz w:val="16"/>
          <w:szCs w:val="26"/>
        </w:rPr>
        <w:t xml:space="preserve">, especially in light of the aforementioned </w:t>
      </w:r>
      <w:r w:rsidRPr="00462CC3">
        <w:rPr>
          <w:rStyle w:val="StyleUnderline"/>
          <w:rFonts w:asciiTheme="majorHAnsi" w:hAnsiTheme="majorHAnsi" w:cstheme="majorHAnsi"/>
          <w:sz w:val="26"/>
          <w:szCs w:val="26"/>
        </w:rPr>
        <w:t>deep interdependence in the space domain</w:t>
      </w:r>
      <w:r w:rsidRPr="00462CC3">
        <w:rPr>
          <w:rFonts w:asciiTheme="majorHAnsi" w:hAnsiTheme="majorHAnsi" w:cstheme="majorHAnsi"/>
          <w:sz w:val="16"/>
          <w:szCs w:val="26"/>
        </w:rPr>
        <w:t xml:space="preserve">. </w:t>
      </w:r>
      <w:r w:rsidRPr="00462CC3">
        <w:rPr>
          <w:rStyle w:val="StyleUnderline"/>
          <w:rFonts w:asciiTheme="majorHAnsi" w:hAnsiTheme="majorHAnsi" w:cstheme="majorHAnsi"/>
          <w:sz w:val="26"/>
          <w:szCs w:val="26"/>
        </w:rPr>
        <w:t xml:space="preserve">Adding to the deterrence effect are uncertain offensive cyber capabilities. </w:t>
      </w:r>
      <w:r w:rsidRPr="00462CC3">
        <w:rPr>
          <w:rFonts w:asciiTheme="majorHAnsi" w:hAnsiTheme="majorHAnsi" w:cstheme="majorHAnsi"/>
          <w:sz w:val="16"/>
          <w:szCs w:val="26"/>
        </w:rPr>
        <w:t xml:space="preserve">The </w:t>
      </w:r>
      <w:r w:rsidRPr="00462CC3">
        <w:rPr>
          <w:rStyle w:val="StyleUnderline"/>
          <w:rFonts w:asciiTheme="majorHAnsi" w:hAnsiTheme="majorHAnsi" w:cstheme="majorHAnsi"/>
          <w:sz w:val="26"/>
          <w:szCs w:val="26"/>
        </w:rPr>
        <w:t>United States continues</w:t>
      </w:r>
      <w:r w:rsidRPr="00462CC3">
        <w:rPr>
          <w:rFonts w:asciiTheme="majorHAnsi" w:hAnsiTheme="majorHAnsi" w:cstheme="majorHAnsi"/>
          <w:sz w:val="16"/>
          <w:szCs w:val="26"/>
        </w:rPr>
        <w:t xml:space="preserve"> to launch </w:t>
      </w:r>
      <w:r w:rsidRPr="00462CC3">
        <w:rPr>
          <w:rStyle w:val="StyleUnderline"/>
          <w:rFonts w:asciiTheme="majorHAnsi" w:hAnsiTheme="majorHAnsi" w:cstheme="majorHAnsi"/>
          <w:sz w:val="26"/>
          <w:szCs w:val="26"/>
        </w:rPr>
        <w:t>incursions</w:t>
      </w:r>
      <w:r w:rsidRPr="00462CC3">
        <w:rPr>
          <w:rFonts w:asciiTheme="majorHAnsi" w:hAnsiTheme="majorHAnsi" w:cstheme="majorHAnsi"/>
          <w:sz w:val="16"/>
          <w:szCs w:val="26"/>
        </w:rPr>
        <w:t xml:space="preserve"> </w:t>
      </w:r>
      <w:r w:rsidRPr="00462CC3">
        <w:rPr>
          <w:rStyle w:val="StyleUnderline"/>
          <w:rFonts w:asciiTheme="majorHAnsi" w:hAnsiTheme="majorHAnsi" w:cstheme="majorHAnsi"/>
          <w:sz w:val="26"/>
          <w:szCs w:val="26"/>
        </w:rPr>
        <w:t>into</w:t>
      </w:r>
      <w:r w:rsidRPr="00462CC3">
        <w:rPr>
          <w:rFonts w:asciiTheme="majorHAnsi" w:hAnsiTheme="majorHAnsi" w:cstheme="majorHAnsi"/>
          <w:sz w:val="16"/>
          <w:szCs w:val="26"/>
        </w:rPr>
        <w:t xml:space="preserve"> </w:t>
      </w:r>
      <w:r w:rsidRPr="00462CC3">
        <w:rPr>
          <w:rStyle w:val="StyleUnderline"/>
          <w:rFonts w:asciiTheme="majorHAnsi" w:hAnsiTheme="majorHAnsi" w:cstheme="majorHAnsi"/>
          <w:sz w:val="26"/>
          <w:szCs w:val="26"/>
        </w:rPr>
        <w:t>geopolitical</w:t>
      </w:r>
      <w:r w:rsidRPr="00462CC3">
        <w:rPr>
          <w:rFonts w:asciiTheme="majorHAnsi" w:hAnsiTheme="majorHAnsi" w:cstheme="majorHAnsi"/>
          <w:sz w:val="16"/>
          <w:szCs w:val="26"/>
        </w:rPr>
        <w:t xml:space="preserve"> </w:t>
      </w:r>
      <w:r w:rsidRPr="00462CC3">
        <w:rPr>
          <w:rStyle w:val="StyleUnderline"/>
          <w:rFonts w:asciiTheme="majorHAnsi" w:hAnsiTheme="majorHAnsi" w:cstheme="majorHAnsi"/>
          <w:sz w:val="26"/>
          <w:szCs w:val="26"/>
        </w:rPr>
        <w:t>competitors’ critical systems</w:t>
      </w:r>
      <w:r w:rsidRPr="00462CC3">
        <w:rPr>
          <w:rFonts w:asciiTheme="majorHAnsi" w:hAnsiTheme="majorHAnsi" w:cstheme="majorHAnsi"/>
          <w:sz w:val="16"/>
          <w:szCs w:val="26"/>
        </w:rPr>
        <w:t xml:space="preserve">, such as the </w:t>
      </w:r>
      <w:r w:rsidRPr="00462CC3">
        <w:rPr>
          <w:rStyle w:val="StyleUnderline"/>
          <w:rFonts w:asciiTheme="majorHAnsi" w:hAnsiTheme="majorHAnsi" w:cstheme="majorHAnsi"/>
          <w:sz w:val="26"/>
          <w:szCs w:val="26"/>
        </w:rPr>
        <w:t>Russian power grid</w:t>
      </w:r>
      <w:r w:rsidRPr="00462CC3">
        <w:rPr>
          <w:rFonts w:asciiTheme="majorHAnsi" w:hAnsiTheme="majorHAnsi" w:cstheme="majorHAnsi"/>
          <w:sz w:val="16"/>
          <w:szCs w:val="26"/>
        </w:rPr>
        <w:t xml:space="preserve">, and has </w:t>
      </w:r>
      <w:r w:rsidRPr="00462CC3">
        <w:rPr>
          <w:rStyle w:val="StyleUnderline"/>
          <w:rFonts w:asciiTheme="majorHAnsi" w:hAnsiTheme="majorHAnsi" w:cstheme="majorHAnsi"/>
          <w:sz w:val="26"/>
          <w:szCs w:val="26"/>
        </w:rPr>
        <w:t>demonstrated a willingness to employ cyberattacks in the wake of offline incidents</w:t>
      </w:r>
      <w:r w:rsidRPr="00462CC3">
        <w:rPr>
          <w:rFonts w:asciiTheme="majorHAnsi" w:hAnsiTheme="majorHAnsi" w:cstheme="majorHAnsi"/>
          <w:sz w:val="16"/>
          <w:szCs w:val="26"/>
        </w:rPr>
        <w:t xml:space="preserve">, as it did after Iran shot down a U.S. drone last week. Unlike in the nuclear arena, where </w:t>
      </w:r>
      <w:r w:rsidRPr="00462CC3">
        <w:rPr>
          <w:rStyle w:val="StyleUnderline"/>
          <w:rFonts w:asciiTheme="majorHAnsi" w:hAnsiTheme="majorHAnsi" w:cstheme="majorHAnsi"/>
          <w:sz w:val="26"/>
          <w:szCs w:val="26"/>
        </w:rPr>
        <w:t>anything short of the prospect of nuclear retaliation holds limited dissuasive power</w:t>
      </w:r>
      <w:r w:rsidRPr="00462CC3">
        <w:rPr>
          <w:rFonts w:asciiTheme="majorHAnsi" w:hAnsiTheme="majorHAnsi" w:cstheme="majorHAnsi"/>
          <w:sz w:val="16"/>
          <w:szCs w:val="26"/>
        </w:rPr>
        <w:t xml:space="preserve">, </w:t>
      </w:r>
      <w:r w:rsidRPr="00462CC3">
        <w:rPr>
          <w:rStyle w:val="StyleUnderline"/>
          <w:rFonts w:asciiTheme="majorHAnsi" w:hAnsiTheme="majorHAnsi" w:cstheme="majorHAnsi"/>
          <w:sz w:val="26"/>
          <w:szCs w:val="26"/>
        </w:rPr>
        <w:t>space deterrence can stem from military capabilities in various domains</w:t>
      </w:r>
      <w:r w:rsidRPr="00462CC3">
        <w:rPr>
          <w:rFonts w:asciiTheme="majorHAnsi" w:hAnsiTheme="majorHAnsi" w:cstheme="majorHAnsi"/>
          <w:sz w:val="16"/>
          <w:szCs w:val="26"/>
        </w:rPr>
        <w:t xml:space="preserve">. For this reason, </w:t>
      </w:r>
      <w:r w:rsidRPr="00462CC3">
        <w:rPr>
          <w:rStyle w:val="StyleUnderline"/>
          <w:rFonts w:asciiTheme="majorHAnsi" w:hAnsiTheme="majorHAnsi" w:cstheme="majorHAnsi"/>
          <w:sz w:val="26"/>
          <w:szCs w:val="26"/>
        </w:rPr>
        <w:t>an attack on a U.S. satellite could elicit any number of responses</w:t>
      </w:r>
      <w:r w:rsidRPr="00462CC3">
        <w:rPr>
          <w:rFonts w:asciiTheme="majorHAnsi" w:hAnsiTheme="majorHAnsi" w:cstheme="majorHAnsi"/>
          <w:sz w:val="16"/>
          <w:szCs w:val="26"/>
        </w:rPr>
        <w:t xml:space="preserve">. The </w:t>
      </w:r>
      <w:r w:rsidRPr="00462CC3">
        <w:rPr>
          <w:rStyle w:val="StyleUnderline"/>
          <w:rFonts w:asciiTheme="majorHAnsi" w:hAnsiTheme="majorHAnsi" w:cstheme="majorHAnsi"/>
          <w:sz w:val="26"/>
          <w:szCs w:val="26"/>
        </w:rPr>
        <w:t xml:space="preserve">potential for </w:t>
      </w:r>
      <w:r w:rsidRPr="00462CC3">
        <w:rPr>
          <w:rStyle w:val="StyleUnderline"/>
          <w:rFonts w:asciiTheme="majorHAnsi" w:hAnsiTheme="majorHAnsi" w:cstheme="majorHAnsi"/>
          <w:sz w:val="26"/>
          <w:szCs w:val="26"/>
        </w:rPr>
        <w:lastRenderedPageBreak/>
        <w:t xml:space="preserve">cross-domain retaliation, combined with the high strategic value of space assets, means that any adversary risks extreme escalation in launching a major assault on American space architectures. </w:t>
      </w:r>
      <w:r w:rsidRPr="00462CC3">
        <w:rPr>
          <w:rFonts w:asciiTheme="majorHAnsi" w:hAnsiTheme="majorHAnsi" w:cstheme="majorHAnsi"/>
          <w:sz w:val="16"/>
          <w:szCs w:val="26"/>
        </w:rPr>
        <w:t xml:space="preserve">Again, </w:t>
      </w:r>
      <w:r w:rsidRPr="00462CC3">
        <w:rPr>
          <w:rStyle w:val="StyleUnderline"/>
          <w:rFonts w:asciiTheme="majorHAnsi" w:hAnsiTheme="majorHAnsi" w:cstheme="majorHAnsi"/>
          <w:sz w:val="26"/>
          <w:szCs w:val="26"/>
        </w:rPr>
        <w:t xml:space="preserve">well-conceived diplomatic efforts are useful in averting such scenarios altogether.  </w:t>
      </w:r>
    </w:p>
    <w:p w14:paraId="3B3ED4EA" w14:textId="77777777" w:rsidR="00DC2069" w:rsidRPr="00462CC3" w:rsidRDefault="00DC2069" w:rsidP="00DC2069"/>
    <w:p w14:paraId="747AE554" w14:textId="77777777" w:rsidR="00DC2069" w:rsidRPr="00462CC3" w:rsidRDefault="00DC2069" w:rsidP="00DC2069">
      <w:pPr>
        <w:rPr>
          <w:rFonts w:asciiTheme="majorHAnsi" w:hAnsiTheme="majorHAnsi" w:cstheme="majorHAnsi"/>
          <w:szCs w:val="26"/>
          <w:u w:val="single"/>
        </w:rPr>
      </w:pPr>
    </w:p>
    <w:p w14:paraId="29BCBCEE" w14:textId="77777777" w:rsidR="00DC2069" w:rsidRPr="00462CC3" w:rsidRDefault="00DC2069" w:rsidP="00DC2069"/>
    <w:p w14:paraId="0D2F83F6" w14:textId="77777777" w:rsidR="00DC2069" w:rsidRPr="00462CC3" w:rsidRDefault="00DC2069" w:rsidP="00DC2069">
      <w:pPr>
        <w:pStyle w:val="Heading4"/>
        <w:rPr>
          <w:u w:val="single"/>
        </w:rPr>
      </w:pPr>
      <w:bookmarkStart w:id="1" w:name="_Hlk30232566"/>
      <w:r w:rsidRPr="00462CC3">
        <w:t xml:space="preserve">No war – it’s </w:t>
      </w:r>
      <w:r w:rsidRPr="00462CC3">
        <w:rPr>
          <w:u w:val="single"/>
        </w:rPr>
        <w:t>hype</w:t>
      </w:r>
      <w:r w:rsidRPr="00462CC3">
        <w:t xml:space="preserve"> and systems are redundant.</w:t>
      </w:r>
    </w:p>
    <w:p w14:paraId="72E62EE2" w14:textId="77777777" w:rsidR="00DC2069" w:rsidRPr="00462CC3" w:rsidRDefault="00DC2069" w:rsidP="00DC2069">
      <w:pPr>
        <w:rPr>
          <w:sz w:val="16"/>
          <w:szCs w:val="26"/>
        </w:rPr>
      </w:pPr>
      <w:r w:rsidRPr="00462CC3">
        <w:rPr>
          <w:rStyle w:val="Style13ptBold"/>
          <w:szCs w:val="26"/>
          <w:u w:val="single"/>
        </w:rPr>
        <w:t>Johnson-Freese</w:t>
      </w:r>
      <w:r w:rsidRPr="00462CC3">
        <w:rPr>
          <w:szCs w:val="26"/>
          <w:u w:val="single"/>
        </w:rPr>
        <w:t xml:space="preserve"> </w:t>
      </w:r>
      <w:r w:rsidRPr="00462CC3">
        <w:rPr>
          <w:b/>
          <w:bCs/>
          <w:szCs w:val="26"/>
          <w:u w:val="single"/>
        </w:rPr>
        <w:t>and Hitchens</w:t>
      </w:r>
      <w:r w:rsidRPr="00462CC3">
        <w:rPr>
          <w:szCs w:val="26"/>
          <w:u w:val="single"/>
        </w:rPr>
        <w:t xml:space="preserve"> </w:t>
      </w:r>
      <w:r w:rsidRPr="00462CC3">
        <w:rPr>
          <w:rStyle w:val="Style13ptBold"/>
          <w:szCs w:val="26"/>
          <w:u w:val="single"/>
        </w:rPr>
        <w:t>16</w:t>
      </w:r>
      <w:r w:rsidRPr="00462CC3">
        <w:rPr>
          <w:sz w:val="16"/>
          <w:szCs w:val="26"/>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462CC3">
        <w:rPr>
          <w:sz w:val="16"/>
          <w:szCs w:val="26"/>
        </w:rPr>
        <w:t>In</w:t>
      </w:r>
      <w:proofErr w:type="gramEnd"/>
      <w:r w:rsidRPr="00462CC3">
        <w:rPr>
          <w:sz w:val="16"/>
          <w:szCs w:val="26"/>
        </w:rPr>
        <w:t xml:space="preserve"> Space: The Sky’s Not Falling, Part 1. December 27, 2016. https://breakingdefense.com/2016/12/stop-the-fearmongering-over-war-in-space-the-skys-not-falling-part-1/]</w:t>
      </w:r>
    </w:p>
    <w:p w14:paraId="03A18EFD" w14:textId="77777777" w:rsidR="00DC2069" w:rsidRPr="00462CC3" w:rsidRDefault="00DC2069" w:rsidP="00DC2069">
      <w:pPr>
        <w:rPr>
          <w:sz w:val="16"/>
          <w:szCs w:val="26"/>
        </w:rPr>
      </w:pPr>
      <w:r w:rsidRPr="00462CC3">
        <w:rPr>
          <w:sz w:val="16"/>
          <w:szCs w:val="26"/>
        </w:rPr>
        <w:t xml:space="preserve">In the last two years, </w:t>
      </w:r>
      <w:r w:rsidRPr="00462CC3">
        <w:rPr>
          <w:szCs w:val="26"/>
          <w:u w:val="single"/>
        </w:rPr>
        <w:t>we’ve seen</w:t>
      </w:r>
      <w:r w:rsidRPr="00462CC3">
        <w:rPr>
          <w:sz w:val="16"/>
          <w:szCs w:val="26"/>
        </w:rPr>
        <w:t xml:space="preserve"> rising </w:t>
      </w:r>
      <w:r w:rsidRPr="00462CC3">
        <w:rPr>
          <w:rStyle w:val="Emphasis"/>
          <w:sz w:val="26"/>
          <w:szCs w:val="26"/>
        </w:rPr>
        <w:t>hysteria</w:t>
      </w:r>
      <w:r w:rsidRPr="00462CC3">
        <w:rPr>
          <w:sz w:val="16"/>
          <w:szCs w:val="26"/>
        </w:rPr>
        <w:t xml:space="preserve"> </w:t>
      </w:r>
      <w:r w:rsidRPr="00462CC3">
        <w:rPr>
          <w:szCs w:val="26"/>
          <w:u w:val="single"/>
        </w:rPr>
        <w:t xml:space="preserve">over a future </w:t>
      </w:r>
      <w:r w:rsidRPr="00462CC3">
        <w:rPr>
          <w:rStyle w:val="Emphasis"/>
          <w:sz w:val="26"/>
          <w:szCs w:val="26"/>
        </w:rPr>
        <w:t>war in space</w:t>
      </w:r>
      <w:r w:rsidRPr="00462CC3">
        <w:rPr>
          <w:sz w:val="16"/>
          <w:szCs w:val="26"/>
        </w:rPr>
        <w:t xml:space="preserve">. </w:t>
      </w:r>
      <w:r w:rsidRPr="00462CC3">
        <w:rPr>
          <w:rStyle w:val="Emphasis"/>
          <w:sz w:val="26"/>
          <w:szCs w:val="26"/>
        </w:rPr>
        <w:t>Fanning the flames</w:t>
      </w:r>
      <w:r w:rsidRPr="00462CC3">
        <w:rPr>
          <w:sz w:val="16"/>
          <w:szCs w:val="26"/>
        </w:rPr>
        <w:t xml:space="preserve"> </w:t>
      </w:r>
      <w:r w:rsidRPr="00462CC3">
        <w:rPr>
          <w:szCs w:val="26"/>
          <w:u w:val="single"/>
        </w:rPr>
        <w:t>are</w:t>
      </w:r>
      <w:r w:rsidRPr="00462CC3">
        <w:rPr>
          <w:sz w:val="16"/>
          <w:szCs w:val="26"/>
        </w:rPr>
        <w:t xml:space="preserve"> not only </w:t>
      </w:r>
      <w:r w:rsidRPr="00462CC3">
        <w:rPr>
          <w:szCs w:val="26"/>
          <w:u w:val="single"/>
        </w:rPr>
        <w:t xml:space="preserve">dire assessments from the US military, but also </w:t>
      </w:r>
      <w:r w:rsidRPr="00462CC3">
        <w:rPr>
          <w:rStyle w:val="Emphasis"/>
          <w:sz w:val="26"/>
          <w:szCs w:val="26"/>
        </w:rPr>
        <w:t>breathless coverage</w:t>
      </w:r>
      <w:r w:rsidRPr="00462CC3">
        <w:rPr>
          <w:szCs w:val="26"/>
          <w:u w:val="single"/>
        </w:rPr>
        <w:t xml:space="preserve"> from a</w:t>
      </w:r>
      <w:r w:rsidRPr="00462CC3">
        <w:rPr>
          <w:sz w:val="16"/>
          <w:szCs w:val="26"/>
        </w:rPr>
        <w:t xml:space="preserve"> cooperative </w:t>
      </w:r>
      <w:r w:rsidRPr="00462CC3">
        <w:rPr>
          <w:szCs w:val="26"/>
          <w:u w:val="single"/>
        </w:rPr>
        <w:t>and</w:t>
      </w:r>
      <w:r w:rsidRPr="00462CC3">
        <w:rPr>
          <w:sz w:val="16"/>
          <w:szCs w:val="26"/>
        </w:rPr>
        <w:t xml:space="preserve"> </w:t>
      </w:r>
      <w:r w:rsidRPr="00462CC3">
        <w:rPr>
          <w:rStyle w:val="Emphasis"/>
          <w:sz w:val="26"/>
          <w:szCs w:val="26"/>
        </w:rPr>
        <w:t>credulous press</w:t>
      </w:r>
      <w:r w:rsidRPr="00462CC3">
        <w:rPr>
          <w:sz w:val="16"/>
          <w:szCs w:val="26"/>
        </w:rPr>
        <w:t xml:space="preserve">. </w:t>
      </w:r>
      <w:r w:rsidRPr="00462CC3">
        <w:rPr>
          <w:szCs w:val="26"/>
          <w:u w:val="single"/>
        </w:rPr>
        <w:t>This reporting</w:t>
      </w:r>
      <w:r w:rsidRPr="00462CC3">
        <w:rPr>
          <w:sz w:val="16"/>
          <w:szCs w:val="26"/>
        </w:rPr>
        <w:t xml:space="preserve"> doesn’t only </w:t>
      </w:r>
      <w:r w:rsidRPr="00462CC3">
        <w:rPr>
          <w:rStyle w:val="Emphasis"/>
          <w:sz w:val="26"/>
          <w:szCs w:val="26"/>
        </w:rPr>
        <w:t>muddy public debate</w:t>
      </w:r>
      <w:r w:rsidRPr="00462CC3">
        <w:rPr>
          <w:sz w:val="16"/>
          <w:szCs w:val="26"/>
        </w:rPr>
        <w:t xml:space="preserve"> </w:t>
      </w:r>
      <w:r w:rsidRPr="00462CC3">
        <w:rPr>
          <w:szCs w:val="26"/>
          <w:u w:val="single"/>
        </w:rPr>
        <w:t>over</w:t>
      </w:r>
      <w:r w:rsidRPr="00462CC3">
        <w:rPr>
          <w:sz w:val="16"/>
          <w:szCs w:val="26"/>
        </w:rPr>
        <w:t xml:space="preserve"> whether we really need expensive systems. It could also become a self-fulfilling prophecy. The irony is that nothing makes </w:t>
      </w:r>
      <w:r w:rsidRPr="00462CC3">
        <w:rPr>
          <w:szCs w:val="26"/>
          <w:u w:val="single"/>
        </w:rPr>
        <w:t>the</w:t>
      </w:r>
      <w:r w:rsidRPr="00462CC3">
        <w:rPr>
          <w:sz w:val="16"/>
          <w:szCs w:val="26"/>
        </w:rPr>
        <w:t xml:space="preserve"> currently </w:t>
      </w:r>
      <w:r w:rsidRPr="00462CC3">
        <w:rPr>
          <w:rStyle w:val="Emphasis"/>
          <w:sz w:val="26"/>
          <w:szCs w:val="26"/>
        </w:rPr>
        <w:t>slim possibility</w:t>
      </w:r>
      <w:r w:rsidRPr="00462CC3">
        <w:rPr>
          <w:szCs w:val="26"/>
          <w:u w:val="single"/>
        </w:rPr>
        <w:t xml:space="preserve"> of </w:t>
      </w:r>
      <w:r w:rsidRPr="00462CC3">
        <w:rPr>
          <w:rStyle w:val="Emphasis"/>
          <w:sz w:val="26"/>
          <w:szCs w:val="26"/>
        </w:rPr>
        <w:t>war in space</w:t>
      </w:r>
      <w:r w:rsidRPr="00462CC3">
        <w:rPr>
          <w:sz w:val="16"/>
          <w:szCs w:val="26"/>
        </w:rPr>
        <w:t xml:space="preserve"> more likely than fearmongering over the threat of war in space. Two television programs in the past two years show how egregious this fearmongering can get. In April 2015, the CBS show 60 Minutes ran a segment called “The Battle Above.” In an interview with General John </w:t>
      </w:r>
      <w:proofErr w:type="spellStart"/>
      <w:r w:rsidRPr="00462CC3">
        <w:rPr>
          <w:sz w:val="16"/>
          <w:szCs w:val="26"/>
        </w:rPr>
        <w:t>Hyten</w:t>
      </w:r>
      <w:proofErr w:type="spellEnd"/>
      <w:r w:rsidRPr="00462CC3">
        <w:rPr>
          <w:sz w:val="16"/>
          <w:szCs w:val="26"/>
        </w:rPr>
        <w:t xml:space="preserve">, the then-chief of U.S. Air Force Space Command, it came across loud and clear that the United States was being forced to prepare for a battle in space — specifically against China — that it really didn’t want. It was explained by </w:t>
      </w:r>
      <w:proofErr w:type="spellStart"/>
      <w:r w:rsidRPr="00462CC3">
        <w:rPr>
          <w:sz w:val="16"/>
          <w:szCs w:val="26"/>
        </w:rPr>
        <w:t>Hyten</w:t>
      </w:r>
      <w:proofErr w:type="spellEnd"/>
      <w:r w:rsidRPr="00462CC3">
        <w:rPr>
          <w:sz w:val="16"/>
          <w:szCs w:val="2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Using terms like “offensive counterspace” as a 1984 </w:t>
      </w:r>
      <w:proofErr w:type="spellStart"/>
      <w:r w:rsidRPr="00462CC3">
        <w:rPr>
          <w:sz w:val="16"/>
          <w:szCs w:val="26"/>
        </w:rPr>
        <w:t>NewSpeak</w:t>
      </w:r>
      <w:proofErr w:type="spellEnd"/>
      <w:r w:rsidRPr="00462CC3">
        <w:rPr>
          <w:sz w:val="16"/>
          <w:szCs w:val="2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62CC3">
        <w:rPr>
          <w:sz w:val="16"/>
          <w:szCs w:val="26"/>
        </w:rPr>
        <w:t>actually distort</w:t>
      </w:r>
      <w:proofErr w:type="gramEnd"/>
      <w:r w:rsidRPr="00462CC3">
        <w:rPr>
          <w:sz w:val="16"/>
          <w:szCs w:val="26"/>
        </w:rPr>
        <w:t xml:space="preserve"> facts — just omit facts about current U.S. space capabilities — the segment was basically a cost-free commercial for the military-industrial complex. In retrospect though, “The Battle Above” was pretty good compared to </w:t>
      </w:r>
      <w:r w:rsidRPr="00462CC3">
        <w:rPr>
          <w:szCs w:val="26"/>
          <w:u w:val="single"/>
        </w:rPr>
        <w:t>CNN’s recent special, War in Space</w:t>
      </w:r>
      <w:r w:rsidRPr="00462CC3">
        <w:rPr>
          <w:sz w:val="16"/>
          <w:szCs w:val="26"/>
        </w:rPr>
        <w:t xml:space="preserve">: The Next Battlefield. The </w:t>
      </w:r>
      <w:r w:rsidRPr="00462CC3">
        <w:rPr>
          <w:szCs w:val="26"/>
          <w:u w:val="single"/>
        </w:rPr>
        <w:t xml:space="preserve">latter might as well have been called </w:t>
      </w:r>
      <w:r w:rsidRPr="00462CC3">
        <w:rPr>
          <w:rStyle w:val="Emphasis"/>
          <w:sz w:val="26"/>
          <w:szCs w:val="26"/>
        </w:rPr>
        <w:t>Sharknado in Space</w:t>
      </w:r>
      <w:r w:rsidRPr="00462CC3">
        <w:rPr>
          <w:sz w:val="16"/>
          <w:szCs w:val="26"/>
        </w:rPr>
        <w:t xml:space="preserve"> – because the only far-out weapons technology our potential adversaries don’t have, according to the broadcast, seems to be “sharks with </w:t>
      </w:r>
      <w:proofErr w:type="spellStart"/>
      <w:r w:rsidRPr="00462CC3">
        <w:rPr>
          <w:sz w:val="16"/>
          <w:szCs w:val="26"/>
        </w:rPr>
        <w:t>frickin</w:t>
      </w:r>
      <w:proofErr w:type="spellEnd"/>
      <w:r w:rsidRPr="00462CC3">
        <w:rPr>
          <w:sz w:val="16"/>
          <w:szCs w:val="26"/>
        </w:rPr>
        <w:t xml:space="preserve">’ laser beams attached to their heads!” First, </w:t>
      </w:r>
      <w:r w:rsidRPr="00462CC3">
        <w:rPr>
          <w:szCs w:val="26"/>
          <w:u w:val="single"/>
        </w:rPr>
        <w:t xml:space="preserve">CNN needs to hire some </w:t>
      </w:r>
      <w:r w:rsidRPr="00462CC3">
        <w:rPr>
          <w:rStyle w:val="Emphasis"/>
          <w:sz w:val="26"/>
          <w:szCs w:val="26"/>
        </w:rPr>
        <w:t>fact checkers</w:t>
      </w:r>
      <w:r w:rsidRPr="00462CC3">
        <w:rPr>
          <w:sz w:val="16"/>
          <w:szCs w:val="2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462CC3">
        <w:rPr>
          <w:rStyle w:val="Emphasis"/>
          <w:sz w:val="26"/>
          <w:szCs w:val="26"/>
        </w:rPr>
        <w:t>no country</w:t>
      </w:r>
      <w:r w:rsidRPr="00462CC3">
        <w:rPr>
          <w:szCs w:val="26"/>
          <w:u w:val="single"/>
        </w:rPr>
        <w:t xml:space="preserve"> in the world has yet </w:t>
      </w:r>
      <w:r w:rsidRPr="00462CC3">
        <w:rPr>
          <w:rStyle w:val="Emphasis"/>
          <w:sz w:val="26"/>
          <w:szCs w:val="26"/>
        </w:rPr>
        <w:t>weaponized space</w:t>
      </w:r>
      <w:r w:rsidRPr="00462CC3">
        <w:rPr>
          <w:sz w:val="16"/>
          <w:szCs w:val="26"/>
        </w:rPr>
        <w:t xml:space="preserve">. Contrary to CNN, </w:t>
      </w:r>
      <w:r w:rsidRPr="00462CC3">
        <w:rPr>
          <w:rStyle w:val="Emphasis"/>
          <w:sz w:val="26"/>
          <w:szCs w:val="26"/>
        </w:rPr>
        <w:t>stock</w:t>
      </w:r>
      <w:r w:rsidRPr="00462CC3">
        <w:rPr>
          <w:szCs w:val="26"/>
          <w:u w:val="single"/>
        </w:rPr>
        <w:t xml:space="preserve"> market </w:t>
      </w:r>
      <w:r w:rsidRPr="00462CC3">
        <w:rPr>
          <w:rStyle w:val="Emphasis"/>
          <w:sz w:val="26"/>
          <w:szCs w:val="26"/>
        </w:rPr>
        <w:t>transactions</w:t>
      </w:r>
      <w:r w:rsidRPr="00462CC3">
        <w:rPr>
          <w:szCs w:val="26"/>
          <w:u w:val="single"/>
        </w:rPr>
        <w:t xml:space="preserve"> are </w:t>
      </w:r>
      <w:r w:rsidRPr="00462CC3">
        <w:rPr>
          <w:rStyle w:val="Emphasis"/>
          <w:sz w:val="26"/>
          <w:szCs w:val="26"/>
        </w:rPr>
        <w:t>not</w:t>
      </w:r>
      <w:r w:rsidRPr="00462CC3">
        <w:rPr>
          <w:szCs w:val="26"/>
          <w:u w:val="single"/>
        </w:rPr>
        <w:t xml:space="preserve"> </w:t>
      </w:r>
      <w:r w:rsidRPr="00462CC3">
        <w:rPr>
          <w:sz w:val="16"/>
          <w:szCs w:val="26"/>
        </w:rPr>
        <w:t xml:space="preserve">timed nor </w:t>
      </w:r>
      <w:r w:rsidRPr="00462CC3">
        <w:rPr>
          <w:szCs w:val="26"/>
          <w:u w:val="single"/>
        </w:rPr>
        <w:t xml:space="preserve">synchronized through </w:t>
      </w:r>
      <w:r w:rsidRPr="00462CC3">
        <w:rPr>
          <w:rStyle w:val="Emphasis"/>
          <w:sz w:val="26"/>
          <w:szCs w:val="26"/>
        </w:rPr>
        <w:t>GPS</w:t>
      </w:r>
      <w:r w:rsidRPr="00462CC3">
        <w:rPr>
          <w:szCs w:val="26"/>
          <w:u w:val="single"/>
        </w:rPr>
        <w:t xml:space="preserve">, but a </w:t>
      </w:r>
      <w:r w:rsidRPr="00462CC3">
        <w:rPr>
          <w:rStyle w:val="Emphasis"/>
          <w:sz w:val="26"/>
          <w:szCs w:val="26"/>
        </w:rPr>
        <w:t>closed system</w:t>
      </w:r>
      <w:r w:rsidRPr="00462CC3">
        <w:rPr>
          <w:sz w:val="16"/>
          <w:szCs w:val="26"/>
        </w:rPr>
        <w:t xml:space="preserve">. </w:t>
      </w:r>
      <w:r w:rsidRPr="00462CC3">
        <w:rPr>
          <w:szCs w:val="26"/>
          <w:u w:val="single"/>
        </w:rPr>
        <w:t xml:space="preserve">Cruise </w:t>
      </w:r>
      <w:r w:rsidRPr="00462CC3">
        <w:rPr>
          <w:rStyle w:val="Emphasis"/>
          <w:sz w:val="26"/>
          <w:szCs w:val="26"/>
        </w:rPr>
        <w:t>missiles</w:t>
      </w:r>
      <w:r w:rsidRPr="00462CC3">
        <w:rPr>
          <w:szCs w:val="26"/>
          <w:u w:val="single"/>
        </w:rPr>
        <w:t xml:space="preserve"> can find their targets</w:t>
      </w:r>
      <w:r w:rsidRPr="00462CC3">
        <w:rPr>
          <w:sz w:val="16"/>
          <w:szCs w:val="26"/>
        </w:rPr>
        <w:t xml:space="preserve"> even </w:t>
      </w:r>
      <w:r w:rsidRPr="00462CC3">
        <w:rPr>
          <w:rStyle w:val="Emphasis"/>
          <w:sz w:val="26"/>
          <w:szCs w:val="26"/>
        </w:rPr>
        <w:t>without GPS</w:t>
      </w:r>
      <w:r w:rsidRPr="00462CC3">
        <w:rPr>
          <w:sz w:val="16"/>
          <w:szCs w:val="26"/>
        </w:rPr>
        <w:t xml:space="preserve">, </w:t>
      </w:r>
      <w:r w:rsidRPr="00462CC3">
        <w:rPr>
          <w:szCs w:val="26"/>
          <w:u w:val="single"/>
        </w:rPr>
        <w:t>because they have</w:t>
      </w:r>
      <w:r w:rsidRPr="00462CC3">
        <w:rPr>
          <w:sz w:val="16"/>
          <w:szCs w:val="26"/>
        </w:rPr>
        <w:t xml:space="preserve"> both GPS and </w:t>
      </w:r>
      <w:r w:rsidRPr="00462CC3">
        <w:rPr>
          <w:szCs w:val="26"/>
          <w:u w:val="single"/>
        </w:rPr>
        <w:t>precision inertial measurement units onboard</w:t>
      </w:r>
      <w:r w:rsidRPr="00462CC3">
        <w:rPr>
          <w:sz w:val="16"/>
          <w:szCs w:val="26"/>
        </w:rPr>
        <w:t xml:space="preserve">, </w:t>
      </w:r>
      <w:r w:rsidRPr="00462CC3">
        <w:rPr>
          <w:szCs w:val="26"/>
          <w:u w:val="single"/>
        </w:rPr>
        <w:t xml:space="preserve">and </w:t>
      </w:r>
      <w:r w:rsidRPr="00462CC3">
        <w:rPr>
          <w:rStyle w:val="Emphasis"/>
          <w:sz w:val="26"/>
          <w:szCs w:val="26"/>
        </w:rPr>
        <w:t>IMUs don’t rely</w:t>
      </w:r>
      <w:r w:rsidRPr="00462CC3">
        <w:rPr>
          <w:szCs w:val="26"/>
          <w:u w:val="single"/>
        </w:rPr>
        <w:t xml:space="preserve"> on </w:t>
      </w:r>
      <w:r w:rsidRPr="00462CC3">
        <w:rPr>
          <w:rStyle w:val="Emphasis"/>
          <w:sz w:val="26"/>
          <w:szCs w:val="26"/>
        </w:rPr>
        <w:t>sat</w:t>
      </w:r>
      <w:r w:rsidRPr="00462CC3">
        <w:rPr>
          <w:szCs w:val="26"/>
          <w:u w:val="single"/>
        </w:rPr>
        <w:t xml:space="preserve">ellite </w:t>
      </w:r>
      <w:r w:rsidRPr="00462CC3">
        <w:rPr>
          <w:rStyle w:val="Emphasis"/>
          <w:sz w:val="26"/>
          <w:szCs w:val="26"/>
        </w:rPr>
        <w:t>data</w:t>
      </w:r>
      <w:r w:rsidRPr="00462CC3">
        <w:rPr>
          <w:sz w:val="16"/>
          <w:szCs w:val="26"/>
        </w:rPr>
        <w:t xml:space="preserve">. Oh, and the British rock group Pink Floyd holds the only claim to the Dark Side of the Moon: There is a “far side” of the Moon — the side always turned away from the Earth — but not a “dark side” — which would be a side always turned away from the Sun. More nefariously, the segment sensationalized nuggets of truth within a barrage of half-truths, backed by a heavy bass, dramatic soundtrack (and gravelly-voiced reporter Jim Sciutto) and accompanied by sexy and scary visuals. Make no mistake there are dangers in space, and the United States has the most to lose if space assets are lost. The question is how best to protect them. Here are a few facts CNN omitted. The Reality </w:t>
      </w:r>
      <w:proofErr w:type="gramStart"/>
      <w:r w:rsidRPr="00462CC3">
        <w:rPr>
          <w:sz w:val="16"/>
          <w:szCs w:val="26"/>
        </w:rPr>
        <w:t>The</w:t>
      </w:r>
      <w:proofErr w:type="gramEnd"/>
      <w:r w:rsidRPr="00462CC3">
        <w:rPr>
          <w:sz w:val="16"/>
          <w:szCs w:val="26"/>
        </w:rPr>
        <w:t xml:space="preserv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w:t>
      </w:r>
      <w:r w:rsidRPr="00462CC3">
        <w:rPr>
          <w:sz w:val="16"/>
          <w:szCs w:val="26"/>
        </w:rPr>
        <w:lastRenderedPageBreak/>
        <w:t xml:space="preserve">other countries in both military and commercial space. That technological superiority scares other countries; just as the U.S. military space community </w:t>
      </w:r>
      <w:proofErr w:type="gramStart"/>
      <w:r w:rsidRPr="00462CC3">
        <w:rPr>
          <w:sz w:val="16"/>
          <w:szCs w:val="26"/>
        </w:rPr>
        <w:t>is scared of</w:t>
      </w:r>
      <w:proofErr w:type="gramEnd"/>
      <w:r w:rsidRPr="00462CC3">
        <w:rPr>
          <w:sz w:val="16"/>
          <w:szCs w:val="26"/>
        </w:rPr>
        <w:t xml:space="preserve"> other countries obtaining those technologies in the future. The U.S. military space budget is more than 10 times greater than that of all the countries in the world combined. That also causes other countries concern. 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However, it must be remembered that most space-related technologies – </w:t>
      </w:r>
      <w:proofErr w:type="gramStart"/>
      <w:r w:rsidRPr="00462CC3">
        <w:rPr>
          <w:sz w:val="16"/>
          <w:szCs w:val="26"/>
        </w:rPr>
        <w:t>with the exception of</w:t>
      </w:r>
      <w:proofErr w:type="gramEnd"/>
      <w:r w:rsidRPr="00462CC3">
        <w:rPr>
          <w:sz w:val="16"/>
          <w:szCs w:val="2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 Further, </w:t>
      </w:r>
      <w:r w:rsidRPr="00462CC3">
        <w:rPr>
          <w:szCs w:val="26"/>
          <w:u w:val="single"/>
        </w:rPr>
        <w:t xml:space="preserve">the </w:t>
      </w:r>
      <w:r w:rsidRPr="00462CC3">
        <w:rPr>
          <w:rStyle w:val="Emphasis"/>
          <w:sz w:val="26"/>
          <w:szCs w:val="26"/>
        </w:rPr>
        <w:t>U</w:t>
      </w:r>
      <w:r w:rsidRPr="00462CC3">
        <w:rPr>
          <w:szCs w:val="26"/>
          <w:u w:val="single"/>
        </w:rPr>
        <w:t xml:space="preserve">nited </w:t>
      </w:r>
      <w:r w:rsidRPr="00462CC3">
        <w:rPr>
          <w:rStyle w:val="Emphasis"/>
          <w:sz w:val="26"/>
          <w:szCs w:val="26"/>
        </w:rPr>
        <w:t>S</w:t>
      </w:r>
      <w:r w:rsidRPr="00462CC3">
        <w:rPr>
          <w:szCs w:val="26"/>
          <w:u w:val="single"/>
        </w:rPr>
        <w:t xml:space="preserve">tates is </w:t>
      </w:r>
      <w:r w:rsidRPr="00462CC3">
        <w:rPr>
          <w:rStyle w:val="Emphasis"/>
          <w:sz w:val="26"/>
          <w:szCs w:val="26"/>
        </w:rPr>
        <w:t>not unable</w:t>
      </w:r>
      <w:r w:rsidRPr="00462CC3">
        <w:rPr>
          <w:szCs w:val="26"/>
          <w:u w:val="single"/>
        </w:rPr>
        <w:t xml:space="preserve"> to </w:t>
      </w:r>
      <w:r w:rsidRPr="00462CC3">
        <w:rPr>
          <w:rStyle w:val="Emphasis"/>
          <w:sz w:val="26"/>
          <w:szCs w:val="26"/>
        </w:rPr>
        <w:t>protect</w:t>
      </w:r>
      <w:r w:rsidRPr="00462CC3">
        <w:rPr>
          <w:szCs w:val="26"/>
          <w:u w:val="single"/>
        </w:rPr>
        <w:t xml:space="preserve"> its </w:t>
      </w:r>
      <w:r w:rsidRPr="00462CC3">
        <w:rPr>
          <w:rStyle w:val="Emphasis"/>
          <w:sz w:val="26"/>
          <w:szCs w:val="26"/>
        </w:rPr>
        <w:t>sat</w:t>
      </w:r>
      <w:r w:rsidRPr="00462CC3">
        <w:rPr>
          <w:sz w:val="16"/>
          <w:szCs w:val="26"/>
        </w:rPr>
        <w:t>ellite</w:t>
      </w:r>
      <w:r w:rsidRPr="00462CC3">
        <w:rPr>
          <w:rStyle w:val="Emphasis"/>
          <w:sz w:val="26"/>
          <w:szCs w:val="26"/>
        </w:rPr>
        <w:t>s</w:t>
      </w:r>
      <w:r w:rsidRPr="00462CC3">
        <w:rPr>
          <w:sz w:val="16"/>
          <w:szCs w:val="26"/>
        </w:rPr>
        <w:t xml:space="preserve">, as repeated during the CNN broadcast by various interviewees and the host. Many U.S. government-owned satellites, including precious spy </w:t>
      </w:r>
      <w:r w:rsidRPr="00462CC3">
        <w:rPr>
          <w:rStyle w:val="Emphasis"/>
          <w:sz w:val="26"/>
          <w:szCs w:val="26"/>
        </w:rPr>
        <w:t>sat</w:t>
      </w:r>
      <w:r w:rsidRPr="00462CC3">
        <w:rPr>
          <w:sz w:val="16"/>
          <w:szCs w:val="26"/>
        </w:rPr>
        <w:t>ellite</w:t>
      </w:r>
      <w:r w:rsidRPr="00462CC3">
        <w:rPr>
          <w:rStyle w:val="Emphasis"/>
          <w:sz w:val="26"/>
          <w:szCs w:val="26"/>
        </w:rPr>
        <w:t>s</w:t>
      </w:r>
      <w:r w:rsidRPr="00462CC3">
        <w:rPr>
          <w:sz w:val="16"/>
          <w:szCs w:val="26"/>
        </w:rPr>
        <w:t xml:space="preserve">, </w:t>
      </w:r>
      <w:r w:rsidRPr="00462CC3">
        <w:rPr>
          <w:szCs w:val="26"/>
          <w:u w:val="single"/>
        </w:rPr>
        <w:t xml:space="preserve">have </w:t>
      </w:r>
      <w:r w:rsidRPr="00462CC3">
        <w:rPr>
          <w:rStyle w:val="Emphasis"/>
          <w:sz w:val="26"/>
          <w:szCs w:val="26"/>
        </w:rPr>
        <w:t>capabilities to maneuver</w:t>
      </w:r>
      <w:r w:rsidRPr="00462CC3">
        <w:rPr>
          <w:sz w:val="16"/>
          <w:szCs w:val="26"/>
        </w:rPr>
        <w:t xml:space="preserve">. </w:t>
      </w:r>
      <w:r w:rsidRPr="00462CC3">
        <w:rPr>
          <w:szCs w:val="26"/>
          <w:u w:val="single"/>
        </w:rPr>
        <w:t xml:space="preserve">Many are </w:t>
      </w:r>
      <w:r w:rsidRPr="00462CC3">
        <w:rPr>
          <w:rStyle w:val="Emphasis"/>
          <w:sz w:val="26"/>
          <w:szCs w:val="26"/>
        </w:rPr>
        <w:t>hardened</w:t>
      </w:r>
      <w:r w:rsidRPr="00462CC3">
        <w:rPr>
          <w:sz w:val="16"/>
          <w:szCs w:val="26"/>
        </w:rPr>
        <w:t xml:space="preserve"> </w:t>
      </w:r>
      <w:r w:rsidRPr="00462CC3">
        <w:rPr>
          <w:szCs w:val="26"/>
          <w:u w:val="single"/>
        </w:rPr>
        <w:t xml:space="preserve">against </w:t>
      </w:r>
      <w:r w:rsidRPr="00462CC3">
        <w:rPr>
          <w:rStyle w:val="Emphasis"/>
          <w:sz w:val="26"/>
          <w:szCs w:val="26"/>
        </w:rPr>
        <w:t>e</w:t>
      </w:r>
      <w:r w:rsidRPr="00462CC3">
        <w:rPr>
          <w:szCs w:val="26"/>
          <w:u w:val="single"/>
        </w:rPr>
        <w:t>lectro-</w:t>
      </w:r>
      <w:r w:rsidRPr="00462CC3">
        <w:rPr>
          <w:rStyle w:val="Emphasis"/>
          <w:sz w:val="26"/>
          <w:szCs w:val="26"/>
        </w:rPr>
        <w:t>m</w:t>
      </w:r>
      <w:r w:rsidRPr="00462CC3">
        <w:rPr>
          <w:szCs w:val="26"/>
          <w:u w:val="single"/>
        </w:rPr>
        <w:t xml:space="preserve">agnetic </w:t>
      </w:r>
      <w:r w:rsidRPr="00462CC3">
        <w:rPr>
          <w:rStyle w:val="Emphasis"/>
          <w:sz w:val="26"/>
          <w:szCs w:val="26"/>
        </w:rPr>
        <w:t>p</w:t>
      </w:r>
      <w:r w:rsidRPr="00462CC3">
        <w:rPr>
          <w:szCs w:val="26"/>
          <w:u w:val="single"/>
        </w:rPr>
        <w:t>ulse</w:t>
      </w:r>
      <w:r w:rsidRPr="00462CC3">
        <w:rPr>
          <w:sz w:val="16"/>
          <w:szCs w:val="26"/>
        </w:rPr>
        <w:t xml:space="preserve">, </w:t>
      </w:r>
      <w:r w:rsidRPr="00462CC3">
        <w:rPr>
          <w:szCs w:val="26"/>
          <w:u w:val="single"/>
        </w:rPr>
        <w:t xml:space="preserve">sport </w:t>
      </w:r>
      <w:r w:rsidRPr="00462CC3">
        <w:rPr>
          <w:rStyle w:val="Emphasis"/>
          <w:sz w:val="26"/>
          <w:szCs w:val="26"/>
        </w:rPr>
        <w:t>“shutters”</w:t>
      </w:r>
      <w:r w:rsidRPr="00462CC3">
        <w:rPr>
          <w:szCs w:val="26"/>
          <w:u w:val="single"/>
        </w:rPr>
        <w:t xml:space="preserve"> to protect optical “eyes” from solar </w:t>
      </w:r>
      <w:r w:rsidRPr="00462CC3">
        <w:rPr>
          <w:rStyle w:val="Emphasis"/>
          <w:sz w:val="26"/>
          <w:szCs w:val="26"/>
        </w:rPr>
        <w:t xml:space="preserve">flares and </w:t>
      </w:r>
      <w:proofErr w:type="gramStart"/>
      <w:r w:rsidRPr="00462CC3">
        <w:rPr>
          <w:rStyle w:val="Emphasis"/>
          <w:sz w:val="26"/>
          <w:szCs w:val="26"/>
        </w:rPr>
        <w:t>lasers</w:t>
      </w:r>
      <w:r w:rsidRPr="00462CC3">
        <w:rPr>
          <w:szCs w:val="26"/>
          <w:u w:val="single"/>
        </w:rPr>
        <w:t>, and</w:t>
      </w:r>
      <w:proofErr w:type="gramEnd"/>
      <w:r w:rsidRPr="00462CC3">
        <w:rPr>
          <w:szCs w:val="26"/>
          <w:u w:val="single"/>
        </w:rPr>
        <w:t xml:space="preserve"> use radio </w:t>
      </w:r>
      <w:r w:rsidRPr="00462CC3">
        <w:rPr>
          <w:rStyle w:val="Emphasis"/>
          <w:sz w:val="26"/>
          <w:szCs w:val="26"/>
        </w:rPr>
        <w:t>frequency hop</w:t>
      </w:r>
      <w:r w:rsidRPr="00462CC3">
        <w:rPr>
          <w:szCs w:val="26"/>
          <w:u w:val="single"/>
        </w:rPr>
        <w:t xml:space="preserve">ping to </w:t>
      </w:r>
      <w:r w:rsidRPr="00462CC3">
        <w:rPr>
          <w:rStyle w:val="Emphasis"/>
          <w:sz w:val="26"/>
          <w:szCs w:val="26"/>
        </w:rPr>
        <w:t>resist jamming</w:t>
      </w:r>
      <w:r w:rsidRPr="00462CC3">
        <w:rPr>
          <w:sz w:val="16"/>
          <w:szCs w:val="26"/>
        </w:rPr>
        <w:t xml:space="preserve">. Offensive weapons, deployed on the ground to attack satellites, or in space, are not a silver bullet. To the contrary, U.S. deployment of such weapons may </w:t>
      </w:r>
      <w:proofErr w:type="gramStart"/>
      <w:r w:rsidRPr="00462CC3">
        <w:rPr>
          <w:sz w:val="16"/>
          <w:szCs w:val="26"/>
        </w:rPr>
        <w:t>actually be</w:t>
      </w:r>
      <w:proofErr w:type="gramEnd"/>
      <w:r w:rsidRPr="00462CC3">
        <w:rPr>
          <w:sz w:val="16"/>
          <w:szCs w:val="2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 These diplomatic efforts, however, would be undercut by a full-out U.S. pursuit of “space dominance.” This includes dialogue with China, the lack of which Gen. William Shelton, retired commander of Air Force Space Command, lamented in the CNN report. 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462CC3">
        <w:rPr>
          <w:rStyle w:val="Emphasis"/>
          <w:sz w:val="26"/>
          <w:szCs w:val="26"/>
        </w:rPr>
        <w:t>No</w:t>
      </w:r>
      <w:r w:rsidRPr="00462CC3">
        <w:rPr>
          <w:sz w:val="16"/>
          <w:szCs w:val="26"/>
        </w:rPr>
        <w:t xml:space="preserve"> potential </w:t>
      </w:r>
      <w:r w:rsidRPr="00462CC3">
        <w:rPr>
          <w:rStyle w:val="Emphasis"/>
          <w:sz w:val="26"/>
          <w:szCs w:val="26"/>
        </w:rPr>
        <w:t>adversary</w:t>
      </w:r>
      <w:r w:rsidRPr="00462CC3">
        <w:rPr>
          <w:sz w:val="16"/>
          <w:szCs w:val="26"/>
        </w:rPr>
        <w:t xml:space="preserve"> </w:t>
      </w:r>
      <w:r w:rsidRPr="00462CC3">
        <w:rPr>
          <w:szCs w:val="26"/>
          <w:u w:val="single"/>
        </w:rPr>
        <w:t>has</w:t>
      </w:r>
      <w:r w:rsidRPr="00462CC3">
        <w:rPr>
          <w:sz w:val="16"/>
          <w:szCs w:val="26"/>
        </w:rPr>
        <w:t xml:space="preserve"> such </w:t>
      </w:r>
      <w:r w:rsidRPr="00462CC3">
        <w:rPr>
          <w:szCs w:val="26"/>
          <w:u w:val="single"/>
        </w:rPr>
        <w:t>capabilities</w:t>
      </w:r>
      <w:r w:rsidRPr="00462CC3">
        <w:rPr>
          <w:sz w:val="16"/>
          <w:szCs w:val="26"/>
        </w:rPr>
        <w:t xml:space="preserve">, </w:t>
      </w:r>
      <w:r w:rsidRPr="00462CC3">
        <w:rPr>
          <w:szCs w:val="26"/>
          <w:u w:val="single"/>
        </w:rPr>
        <w:t xml:space="preserve">nor will they </w:t>
      </w:r>
      <w:r w:rsidRPr="00462CC3">
        <w:rPr>
          <w:rStyle w:val="Emphasis"/>
          <w:sz w:val="26"/>
          <w:szCs w:val="26"/>
        </w:rPr>
        <w:t>ever</w:t>
      </w:r>
      <w:r w:rsidRPr="00462CC3">
        <w:rPr>
          <w:szCs w:val="26"/>
          <w:u w:val="single"/>
        </w:rPr>
        <w:t xml:space="preserve"> likely do so</w:t>
      </w:r>
      <w:r w:rsidRPr="00462CC3">
        <w:rPr>
          <w:sz w:val="16"/>
          <w:szCs w:val="26"/>
        </w:rPr>
        <w:t xml:space="preserve">. </w:t>
      </w:r>
      <w:r w:rsidRPr="00462CC3">
        <w:rPr>
          <w:szCs w:val="26"/>
          <w:u w:val="single"/>
        </w:rPr>
        <w:t xml:space="preserve">There is just </w:t>
      </w:r>
      <w:r w:rsidRPr="00462CC3">
        <w:rPr>
          <w:rStyle w:val="Emphasis"/>
          <w:sz w:val="26"/>
          <w:szCs w:val="26"/>
        </w:rPr>
        <w:t>too much redundancy</w:t>
      </w:r>
      <w:r w:rsidRPr="00462CC3">
        <w:rPr>
          <w:szCs w:val="26"/>
          <w:u w:val="single"/>
        </w:rPr>
        <w:t xml:space="preserve"> in the system</w:t>
      </w:r>
      <w:r w:rsidRPr="00462CC3">
        <w:rPr>
          <w:sz w:val="16"/>
          <w:szCs w:val="26"/>
        </w:rPr>
        <w:t>.</w:t>
      </w:r>
      <w:bookmarkEnd w:id="1"/>
    </w:p>
    <w:p w14:paraId="67F72F30" w14:textId="77777777" w:rsidR="00DC2069" w:rsidRPr="00462CC3" w:rsidRDefault="00DC2069" w:rsidP="00DC2069">
      <w:pPr>
        <w:rPr>
          <w:sz w:val="16"/>
          <w:szCs w:val="26"/>
        </w:rPr>
      </w:pPr>
    </w:p>
    <w:p w14:paraId="1E51D2BB" w14:textId="77777777" w:rsidR="00DC2069" w:rsidRPr="00462CC3" w:rsidRDefault="00DC2069" w:rsidP="00DC2069">
      <w:pPr>
        <w:keepNext/>
        <w:keepLines/>
        <w:spacing w:before="200"/>
        <w:outlineLvl w:val="3"/>
        <w:rPr>
          <w:rFonts w:eastAsiaTheme="majorEastAsia" w:cstheme="majorBidi"/>
          <w:b/>
          <w:iCs/>
        </w:rPr>
      </w:pPr>
      <w:r w:rsidRPr="00462CC3">
        <w:rPr>
          <w:rFonts w:eastAsiaTheme="majorEastAsia" w:cstheme="majorBidi"/>
          <w:b/>
          <w:iCs/>
        </w:rPr>
        <w:t xml:space="preserve">No space wars. Insurmountable barriers overwhelm. </w:t>
      </w:r>
    </w:p>
    <w:p w14:paraId="440E092E" w14:textId="77777777" w:rsidR="00DC2069" w:rsidRPr="00462CC3" w:rsidRDefault="00DC2069" w:rsidP="00DC2069">
      <w:pPr>
        <w:rPr>
          <w:sz w:val="16"/>
        </w:rPr>
      </w:pPr>
      <w:proofErr w:type="spellStart"/>
      <w:r w:rsidRPr="00462CC3">
        <w:rPr>
          <w:sz w:val="16"/>
        </w:rPr>
        <w:t>Bohumil</w:t>
      </w:r>
      <w:proofErr w:type="spellEnd"/>
      <w:r w:rsidRPr="00462CC3">
        <w:rPr>
          <w:sz w:val="16"/>
        </w:rPr>
        <w:t xml:space="preserve"> </w:t>
      </w:r>
      <w:proofErr w:type="spellStart"/>
      <w:r w:rsidRPr="00462CC3">
        <w:rPr>
          <w:b/>
          <w:bCs/>
          <w:u w:val="single"/>
        </w:rPr>
        <w:t>Doboš</w:t>
      </w:r>
      <w:proofErr w:type="spellEnd"/>
      <w:r w:rsidRPr="00462CC3">
        <w:rPr>
          <w:b/>
          <w:bCs/>
          <w:u w:val="single"/>
        </w:rPr>
        <w:t xml:space="preserve"> 19</w:t>
      </w:r>
      <w:r w:rsidRPr="00462CC3">
        <w:rPr>
          <w:sz w:val="16"/>
        </w:rPr>
        <w:t xml:space="preserve">, scholar at the Institute of Political Studies, Faculty of Social Sciences, Charles University in Prague, Czech Republic, and a coordinator of the Geopolitical Studies Research Centre, </w:t>
      </w:r>
      <w:r w:rsidRPr="00462CC3">
        <w:rPr>
          <w:b/>
          <w:bCs/>
          <w:sz w:val="16"/>
        </w:rPr>
        <w:t>’19</w:t>
      </w:r>
      <w:r w:rsidRPr="00462CC3">
        <w:rPr>
          <w:sz w:val="16"/>
        </w:rPr>
        <w:t xml:space="preserve">, Geopolitics of the Outer Space, Chapter 3: Outer Space as a Military-Diplomatic Field, Pgs. 48-49) </w:t>
      </w:r>
    </w:p>
    <w:p w14:paraId="6982FADB" w14:textId="77777777" w:rsidR="00DC2069" w:rsidRPr="00462CC3" w:rsidRDefault="00DC2069" w:rsidP="00DC2069">
      <w:pPr>
        <w:rPr>
          <w:sz w:val="16"/>
        </w:rPr>
      </w:pPr>
      <w:r w:rsidRPr="00462CC3">
        <w:rPr>
          <w:u w:val="single"/>
        </w:rPr>
        <w:t>Despite</w:t>
      </w:r>
      <w:r w:rsidRPr="00462CC3">
        <w:rPr>
          <w:sz w:val="16"/>
        </w:rPr>
        <w:t xml:space="preserve"> the </w:t>
      </w:r>
      <w:r w:rsidRPr="00462CC3">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462CC3">
        <w:rPr>
          <w:sz w:val="16"/>
        </w:rPr>
        <w:t xml:space="preserve"> (Steinberg 2012, p. 255). </w:t>
      </w:r>
      <w:r w:rsidRPr="00462CC3">
        <w:rPr>
          <w:b/>
          <w:u w:val="single"/>
        </w:rPr>
        <w:t>In current global international political and technological setting, the utility of space weapons is very limited</w:t>
      </w:r>
      <w:r w:rsidRPr="00462CC3">
        <w:rPr>
          <w:sz w:val="16"/>
        </w:rPr>
        <w:t xml:space="preserve">, even if we accept that the ultimate high ground presents the potential to get a decisive tangible military advantage (which is unclear). </w:t>
      </w:r>
      <w:r w:rsidRPr="00462CC3">
        <w:rPr>
          <w:u w:val="single"/>
        </w:rPr>
        <w:t>This stands among the reasons for the lack of their utilization so far</w:t>
      </w:r>
      <w:r w:rsidRPr="00462CC3">
        <w:rPr>
          <w:sz w:val="16"/>
        </w:rPr>
        <w:t xml:space="preserve">. Last but not the least, it must be pointed out that </w:t>
      </w:r>
      <w:r w:rsidRPr="00462CC3">
        <w:rPr>
          <w:u w:val="single"/>
        </w:rPr>
        <w:t xml:space="preserve">the states also develop passive defense systems designed to protect the satellites on orbit or critical capabilities they provide. These </w:t>
      </w:r>
      <w:r w:rsidRPr="00462CC3">
        <w:rPr>
          <w:b/>
          <w:u w:val="single"/>
        </w:rPr>
        <w:t>further decrease the utility of space weapons</w:t>
      </w:r>
      <w:r w:rsidRPr="00462CC3">
        <w:rPr>
          <w:u w:val="single"/>
        </w:rPr>
        <w:t>.</w:t>
      </w:r>
      <w:r w:rsidRPr="00462CC3">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462CC3">
        <w:rPr>
          <w:sz w:val="16"/>
        </w:rPr>
        <w:t>Moltz</w:t>
      </w:r>
      <w:proofErr w:type="spellEnd"/>
      <w:r w:rsidRPr="00462CC3">
        <w:rPr>
          <w:sz w:val="16"/>
        </w:rPr>
        <w:t xml:space="preserve"> 2014, p. 31). </w:t>
      </w:r>
      <w:r w:rsidRPr="00462CC3">
        <w:rPr>
          <w:u w:val="single"/>
        </w:rPr>
        <w:t xml:space="preserve">Finally, we must look at the main obstacles of connection of the outer space and warfare. The first set of barriers is comprised of </w:t>
      </w:r>
      <w:r w:rsidRPr="00462CC3">
        <w:rPr>
          <w:b/>
          <w:iCs/>
          <w:u w:val="single"/>
          <w:bdr w:val="single" w:sz="8" w:space="0" w:color="auto"/>
        </w:rPr>
        <w:t>physical obstructions</w:t>
      </w:r>
      <w:r w:rsidRPr="00462CC3">
        <w:rPr>
          <w:sz w:val="16"/>
        </w:rPr>
        <w:t xml:space="preserve">. As has been presented in the previous chapter, </w:t>
      </w:r>
      <w:r w:rsidRPr="00462CC3">
        <w:rPr>
          <w:u w:val="single"/>
        </w:rPr>
        <w:t xml:space="preserve">the outer space is very challenging domain to operate in. Environmental factors still present the largest threat to any space military capabilities if </w:t>
      </w:r>
      <w:r w:rsidRPr="00462CC3">
        <w:rPr>
          <w:u w:val="single"/>
        </w:rPr>
        <w:lastRenderedPageBreak/>
        <w:t>compared to any man-made threats</w:t>
      </w:r>
      <w:r w:rsidRPr="00462CC3">
        <w:rPr>
          <w:sz w:val="16"/>
        </w:rPr>
        <w:t xml:space="preserve"> (</w:t>
      </w:r>
      <w:proofErr w:type="spellStart"/>
      <w:r w:rsidRPr="00462CC3">
        <w:rPr>
          <w:sz w:val="16"/>
        </w:rPr>
        <w:t>Rendleman</w:t>
      </w:r>
      <w:proofErr w:type="spellEnd"/>
      <w:r w:rsidRPr="00462CC3">
        <w:rPr>
          <w:sz w:val="16"/>
        </w:rPr>
        <w:t xml:space="preserve"> 2013, p. 79). </w:t>
      </w:r>
      <w:r w:rsidRPr="00462CC3">
        <w:rPr>
          <w:u w:val="single"/>
        </w:rPr>
        <w:t>A following issue that hinders military operations in the outer space is the predictability of orbital movemen</w:t>
      </w:r>
      <w:r w:rsidRPr="00462CC3">
        <w:rPr>
          <w:sz w:val="16"/>
        </w:rPr>
        <w:t xml:space="preserve">t. </w:t>
      </w:r>
      <w:r w:rsidRPr="00462CC3">
        <w:rPr>
          <w:u w:val="single"/>
        </w:rPr>
        <w:t>If the reconnaissance satellite's orbit is known, the terrestrial actor might attempt to hide some critical capabilities-an option that is countered by new surveillance techniques</w:t>
      </w:r>
      <w:r w:rsidRPr="00462CC3">
        <w:rPr>
          <w:sz w:val="16"/>
        </w:rPr>
        <w:t xml:space="preserve"> (spectrometers, etc.) (Norris 2010, p. 196)-</w:t>
      </w:r>
      <w:r w:rsidRPr="00462CC3">
        <w:rPr>
          <w:u w:val="single"/>
        </w:rPr>
        <w:t>but the hide-and-seek game is on.</w:t>
      </w:r>
      <w:r w:rsidRPr="00462CC3">
        <w:rPr>
          <w:sz w:val="16"/>
        </w:rPr>
        <w:t xml:space="preserve"> This same principle is, however, in place for </w:t>
      </w:r>
      <w:r w:rsidRPr="00462CC3">
        <w:rPr>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r w:rsidRPr="00462CC3">
        <w:rPr>
          <w:sz w:val="16"/>
        </w:rPr>
        <w:t xml:space="preserve"> </w:t>
      </w:r>
      <w:r w:rsidRPr="00462CC3">
        <w:rPr>
          <w:u w:val="single"/>
        </w:rPr>
        <w:t>Another possibility is to attempt to destroy the weapon in orbit. Given the level of development for the ASAT technology, it seems that they will prevail over any possible weapon system for the time to come.</w:t>
      </w:r>
      <w:r w:rsidRPr="00462CC3">
        <w:rPr>
          <w:sz w:val="16"/>
        </w:rPr>
        <w:t xml:space="preserve"> </w:t>
      </w:r>
      <w:r w:rsidRPr="00462CC3">
        <w:rPr>
          <w:u w:val="single"/>
        </w:rPr>
        <w:t>Next issue</w:t>
      </w:r>
      <w:r w:rsidRPr="00462CC3">
        <w:rPr>
          <w:sz w:val="16"/>
        </w:rPr>
        <w:t xml:space="preserve">, directly connected to the first one, </w:t>
      </w:r>
      <w:r w:rsidRPr="00462CC3">
        <w:rPr>
          <w:u w:val="single"/>
        </w:rPr>
        <w:t>is the utilization of weak physical protection of space objects that need to be as light as possible to reach the orbit and to be able to withstand harsh conditions of the domain</w:t>
      </w:r>
      <w:r w:rsidRPr="00462CC3">
        <w:rPr>
          <w:sz w:val="16"/>
        </w:rPr>
        <w:t xml:space="preserve">. This means that their protection against ASAT weapons is very limited, and, </w:t>
      </w:r>
      <w:r w:rsidRPr="00462CC3">
        <w:rPr>
          <w:u w:val="single"/>
        </w:rPr>
        <w:t>whereas some avoidance techniques are being discussed, they are of limited use in case of ASAT attac</w:t>
      </w:r>
      <w:r w:rsidRPr="00462CC3">
        <w:rPr>
          <w:sz w:val="16"/>
        </w:rPr>
        <w:t xml:space="preserve">k. </w:t>
      </w:r>
      <w:r w:rsidRPr="00462CC3">
        <w:rPr>
          <w:u w:val="single"/>
        </w:rPr>
        <w:t xml:space="preserve">We can thus add to the issue of predictability also the issue of easy destructibility of space weapons and other military hardware </w:t>
      </w:r>
      <w:r w:rsidRPr="00462CC3">
        <w:rPr>
          <w:sz w:val="16"/>
        </w:rPr>
        <w:t xml:space="preserve">(Dolman 2005, p. 40; </w:t>
      </w:r>
      <w:proofErr w:type="spellStart"/>
      <w:r w:rsidRPr="00462CC3">
        <w:rPr>
          <w:sz w:val="16"/>
        </w:rPr>
        <w:t>Anantatmula</w:t>
      </w:r>
      <w:proofErr w:type="spellEnd"/>
      <w:r w:rsidRPr="00462CC3">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462CC3">
        <w:rPr>
          <w:u w:val="single"/>
        </w:rPr>
        <w:t>Electromagnetic communication with satellites might be jammed or hacked and the ground facilities infiltrated or destroyed thus rendering the possible space weapons useless</w:t>
      </w:r>
      <w:r w:rsidRPr="00462CC3">
        <w:rPr>
          <w:sz w:val="16"/>
        </w:rPr>
        <w:t xml:space="preserve"> (Klein 2006, p. 105; </w:t>
      </w:r>
      <w:proofErr w:type="spellStart"/>
      <w:r w:rsidRPr="00462CC3">
        <w:rPr>
          <w:sz w:val="16"/>
        </w:rPr>
        <w:t>Rendleman</w:t>
      </w:r>
      <w:proofErr w:type="spellEnd"/>
      <w:r w:rsidRPr="00462CC3">
        <w:rPr>
          <w:sz w:val="16"/>
        </w:rPr>
        <w:t xml:space="preserve"> 2013, p. 81). This issue might be overcome by the establishment of a base controlling these assets outside the Earth-on Moon or lunar orbit, at lunar L-points, etc.-but </w:t>
      </w:r>
      <w:r w:rsidRPr="00462CC3">
        <w:rPr>
          <w:u w:val="single"/>
        </w:rPr>
        <w:t xml:space="preserve">this perspective remains, for now, unrealistic. </w:t>
      </w:r>
      <w:r w:rsidRPr="00462CC3">
        <w:rPr>
          <w:sz w:val="16"/>
        </w:rPr>
        <w:t xml:space="preserve">Furthermore, </w:t>
      </w:r>
      <w:r w:rsidRPr="00462CC3">
        <w:rPr>
          <w:b/>
          <w:u w:val="single"/>
        </w:rPr>
        <w:t>no contemporary actor will risk full space weaponization in the face of possible competition and the possibility of rendering the outer space useless.</w:t>
      </w:r>
      <w:r w:rsidRPr="00462CC3">
        <w:rPr>
          <w:u w:val="single"/>
        </w:rPr>
        <w:t xml:space="preserve"> No actor is dominant enough to prevent others to challenge any possible attempts to dominate the domain by military means</w:t>
      </w:r>
      <w:r w:rsidRPr="00462CC3">
        <w:rPr>
          <w:sz w:val="16"/>
        </w:rPr>
        <w:t xml:space="preserve">. To quote 2016 Stratfor analysis, "(a) war in space would be devastating to all, and </w:t>
      </w:r>
      <w:r w:rsidRPr="00462CC3">
        <w:rPr>
          <w:u w:val="single"/>
        </w:rPr>
        <w:t>preventing</w:t>
      </w:r>
      <w:r w:rsidRPr="00462CC3">
        <w:rPr>
          <w:sz w:val="16"/>
        </w:rPr>
        <w:t xml:space="preserve"> it, </w:t>
      </w:r>
      <w:r w:rsidRPr="00462CC3">
        <w:rPr>
          <w:u w:val="single"/>
        </w:rPr>
        <w:t>rather than finding ways to fight it, will likely remain the goal</w:t>
      </w:r>
      <w:r w:rsidRPr="00462CC3">
        <w:rPr>
          <w:sz w:val="16"/>
        </w:rPr>
        <w:t>" (</w:t>
      </w:r>
      <w:proofErr w:type="spellStart"/>
      <w:r w:rsidRPr="00462CC3">
        <w:rPr>
          <w:sz w:val="16"/>
        </w:rPr>
        <w:t>Larnrani</w:t>
      </w:r>
      <w:proofErr w:type="spellEnd"/>
      <w:r w:rsidRPr="00462CC3">
        <w:rPr>
          <w:sz w:val="16"/>
        </w:rPr>
        <w:t xml:space="preserve"> 20 16). This stands true unless some space actor finds a utility in disrupting the arena for others.</w:t>
      </w:r>
    </w:p>
    <w:p w14:paraId="569C7443" w14:textId="77777777" w:rsidR="00DC2069" w:rsidRPr="00462CC3" w:rsidRDefault="00DC2069" w:rsidP="00DC2069">
      <w:pPr>
        <w:pStyle w:val="Heading4"/>
        <w:rPr>
          <w:rFonts w:cs="Arial"/>
        </w:rPr>
      </w:pPr>
      <w:bookmarkStart w:id="2" w:name="_Hlk18845254"/>
      <w:r w:rsidRPr="00462CC3">
        <w:rPr>
          <w:rFonts w:cs="Arial"/>
        </w:rPr>
        <w:t>Space weapon deployment doesn’t cause an arms race or increase chance of war.</w:t>
      </w:r>
    </w:p>
    <w:p w14:paraId="4B251DD5" w14:textId="77777777" w:rsidR="00DC2069" w:rsidRPr="00462CC3" w:rsidRDefault="00DC2069" w:rsidP="00DC2069">
      <w:pPr>
        <w:rPr>
          <w:sz w:val="16"/>
          <w:szCs w:val="26"/>
        </w:rPr>
      </w:pPr>
      <w:proofErr w:type="spellStart"/>
      <w:r w:rsidRPr="00462CC3">
        <w:rPr>
          <w:rStyle w:val="Style13ptBold"/>
          <w:szCs w:val="26"/>
          <w:u w:val="single"/>
          <w:lang w:val="es-ES"/>
        </w:rPr>
        <w:t>Lopez</w:t>
      </w:r>
      <w:proofErr w:type="spellEnd"/>
      <w:r w:rsidRPr="00462CC3">
        <w:rPr>
          <w:rStyle w:val="Style13ptBold"/>
          <w:szCs w:val="26"/>
          <w:u w:val="single"/>
          <w:lang w:val="es-ES"/>
        </w:rPr>
        <w:t xml:space="preserve"> 12</w:t>
      </w:r>
      <w:r w:rsidRPr="00462CC3">
        <w:rPr>
          <w:sz w:val="16"/>
          <w:szCs w:val="26"/>
          <w:lang w:val="es-ES"/>
        </w:rPr>
        <w:t xml:space="preserve"> [LAURA DELGADO LO´ PEZ, </w:t>
      </w:r>
      <w:proofErr w:type="spellStart"/>
      <w:r w:rsidRPr="00462CC3">
        <w:rPr>
          <w:sz w:val="16"/>
          <w:szCs w:val="26"/>
          <w:lang w:val="es-ES"/>
        </w:rPr>
        <w:t>Institute</w:t>
      </w:r>
      <w:proofErr w:type="spellEnd"/>
      <w:r w:rsidRPr="00462CC3">
        <w:rPr>
          <w:sz w:val="16"/>
          <w:szCs w:val="26"/>
          <w:lang w:val="es-ES"/>
        </w:rPr>
        <w:t xml:space="preserve"> </w:t>
      </w:r>
      <w:proofErr w:type="spellStart"/>
      <w:r w:rsidRPr="00462CC3">
        <w:rPr>
          <w:sz w:val="16"/>
          <w:szCs w:val="26"/>
          <w:lang w:val="es-ES"/>
        </w:rPr>
        <w:t>for</w:t>
      </w:r>
      <w:proofErr w:type="spellEnd"/>
      <w:r w:rsidRPr="00462CC3">
        <w:rPr>
          <w:sz w:val="16"/>
          <w:szCs w:val="26"/>
          <w:lang w:val="es-ES"/>
        </w:rPr>
        <w:t xml:space="preserve"> Global </w:t>
      </w:r>
      <w:proofErr w:type="spellStart"/>
      <w:r w:rsidRPr="00462CC3">
        <w:rPr>
          <w:sz w:val="16"/>
          <w:szCs w:val="26"/>
          <w:lang w:val="es-ES"/>
        </w:rPr>
        <w:t>Environmental</w:t>
      </w:r>
      <w:proofErr w:type="spellEnd"/>
      <w:r w:rsidRPr="00462CC3">
        <w:rPr>
          <w:sz w:val="16"/>
          <w:szCs w:val="26"/>
          <w:lang w:val="es-ES"/>
        </w:rPr>
        <w:t xml:space="preserve"> </w:t>
      </w:r>
      <w:proofErr w:type="spellStart"/>
      <w:r w:rsidRPr="00462CC3">
        <w:rPr>
          <w:sz w:val="16"/>
          <w:szCs w:val="26"/>
          <w:lang w:val="es-ES"/>
        </w:rPr>
        <w:t>Strategies</w:t>
      </w:r>
      <w:proofErr w:type="spellEnd"/>
      <w:r w:rsidRPr="00462CC3">
        <w:rPr>
          <w:sz w:val="16"/>
          <w:szCs w:val="26"/>
          <w:lang w:val="es-ES"/>
        </w:rPr>
        <w:t xml:space="preserve">, Arlington, Virginia. </w:t>
      </w:r>
      <w:proofErr w:type="spellStart"/>
      <w:r w:rsidRPr="00462CC3">
        <w:rPr>
          <w:sz w:val="16"/>
          <w:szCs w:val="26"/>
        </w:rPr>
        <w:t>Astropolitics</w:t>
      </w:r>
      <w:proofErr w:type="spellEnd"/>
      <w:r w:rsidRPr="00462CC3">
        <w:rPr>
          <w:sz w:val="16"/>
          <w:szCs w:val="26"/>
        </w:rPr>
        <w:t>. "Predicting an Arms Race in Space: Problematic Assumptions for Space Arms Control." https://www.tandfonline.com/doi/full/10.1080/14777622.2012.647391]</w:t>
      </w:r>
    </w:p>
    <w:p w14:paraId="69F65901" w14:textId="77777777" w:rsidR="00DC2069" w:rsidRPr="00462CC3" w:rsidRDefault="00DC2069" w:rsidP="00DC2069">
      <w:pPr>
        <w:rPr>
          <w:sz w:val="16"/>
          <w:szCs w:val="26"/>
        </w:rPr>
      </w:pPr>
      <w:r w:rsidRPr="00462CC3">
        <w:rPr>
          <w:szCs w:val="26"/>
          <w:u w:val="single"/>
        </w:rPr>
        <w:t>The previous discussion demonstrates</w:t>
      </w:r>
      <w:r w:rsidRPr="00462CC3">
        <w:rPr>
          <w:sz w:val="16"/>
          <w:szCs w:val="26"/>
        </w:rPr>
        <w:t xml:space="preserve"> that </w:t>
      </w:r>
      <w:r w:rsidRPr="00462CC3">
        <w:rPr>
          <w:szCs w:val="26"/>
          <w:u w:val="single"/>
        </w:rPr>
        <w:t>although a</w:t>
      </w:r>
      <w:r w:rsidRPr="00462CC3">
        <w:rPr>
          <w:sz w:val="16"/>
          <w:szCs w:val="26"/>
        </w:rPr>
        <w:t xml:space="preserve"> globalized </w:t>
      </w:r>
      <w:r w:rsidRPr="00462CC3">
        <w:rPr>
          <w:szCs w:val="26"/>
          <w:u w:val="single"/>
        </w:rPr>
        <w:t>space arms race could follow U.S. deployment of space weapons, it is</w:t>
      </w:r>
      <w:r w:rsidRPr="00462CC3">
        <w:rPr>
          <w:sz w:val="16"/>
          <w:szCs w:val="26"/>
        </w:rPr>
        <w:t xml:space="preserve"> also plausible and </w:t>
      </w:r>
      <w:r w:rsidRPr="00462CC3">
        <w:rPr>
          <w:rStyle w:val="Emphasis"/>
          <w:sz w:val="26"/>
          <w:szCs w:val="26"/>
        </w:rPr>
        <w:t>more likely</w:t>
      </w:r>
      <w:r w:rsidRPr="00462CC3">
        <w:rPr>
          <w:sz w:val="16"/>
          <w:szCs w:val="26"/>
        </w:rPr>
        <w:t xml:space="preserve"> that </w:t>
      </w:r>
      <w:r w:rsidRPr="00462CC3">
        <w:rPr>
          <w:szCs w:val="26"/>
          <w:u w:val="single"/>
        </w:rPr>
        <w:t xml:space="preserve">it may </w:t>
      </w:r>
      <w:r w:rsidRPr="00462CC3">
        <w:rPr>
          <w:rStyle w:val="Emphasis"/>
          <w:sz w:val="26"/>
          <w:szCs w:val="26"/>
        </w:rPr>
        <w:t>not happen at all</w:t>
      </w:r>
      <w:r w:rsidRPr="00462CC3">
        <w:rPr>
          <w:sz w:val="16"/>
          <w:szCs w:val="26"/>
        </w:rPr>
        <w:t xml:space="preserve">. As Mueller states: ‘‘In the end, most of </w:t>
      </w:r>
      <w:r w:rsidRPr="00462CC3">
        <w:rPr>
          <w:szCs w:val="26"/>
          <w:u w:val="single"/>
        </w:rPr>
        <w:t>the</w:t>
      </w:r>
      <w:r w:rsidRPr="00462CC3">
        <w:rPr>
          <w:sz w:val="16"/>
          <w:szCs w:val="26"/>
        </w:rPr>
        <w:t xml:space="preserve"> inevitability </w:t>
      </w:r>
      <w:r w:rsidRPr="00462CC3">
        <w:rPr>
          <w:szCs w:val="26"/>
          <w:u w:val="single"/>
        </w:rPr>
        <w:t xml:space="preserve">arguments are </w:t>
      </w:r>
      <w:r w:rsidRPr="00462CC3">
        <w:rPr>
          <w:rStyle w:val="Emphasis"/>
          <w:sz w:val="26"/>
          <w:szCs w:val="26"/>
        </w:rPr>
        <w:t>weak</w:t>
      </w:r>
      <w:r w:rsidRPr="00462CC3">
        <w:rPr>
          <w:sz w:val="16"/>
          <w:szCs w:val="26"/>
        </w:rPr>
        <w:t xml:space="preserve">.’’62 The assumptions discussed here break the argument into a series of debatable maxims that other scholars have also considered. Hays, for instance, counters the inevitability argument by pointing out that </w:t>
      </w:r>
      <w:r w:rsidRPr="00462CC3">
        <w:rPr>
          <w:rStyle w:val="Emphasis"/>
          <w:sz w:val="26"/>
          <w:szCs w:val="26"/>
        </w:rPr>
        <w:t>previous ASAT tests</w:t>
      </w:r>
      <w:r w:rsidRPr="00462CC3">
        <w:rPr>
          <w:szCs w:val="26"/>
          <w:u w:val="single"/>
        </w:rPr>
        <w:t xml:space="preserve"> did </w:t>
      </w:r>
      <w:r w:rsidRPr="00462CC3">
        <w:rPr>
          <w:rStyle w:val="Emphasis"/>
          <w:sz w:val="26"/>
          <w:szCs w:val="26"/>
        </w:rPr>
        <w:t>not</w:t>
      </w:r>
      <w:r w:rsidRPr="00462CC3">
        <w:rPr>
          <w:szCs w:val="26"/>
          <w:u w:val="single"/>
        </w:rPr>
        <w:t xml:space="preserve"> have this purported </w:t>
      </w:r>
      <w:r w:rsidRPr="00462CC3">
        <w:rPr>
          <w:rStyle w:val="Emphasis"/>
          <w:sz w:val="26"/>
          <w:szCs w:val="26"/>
        </w:rPr>
        <w:t>destabilizing effect</w:t>
      </w:r>
      <w:r w:rsidRPr="00462CC3">
        <w:rPr>
          <w:sz w:val="16"/>
          <w:szCs w:val="2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w:t>
      </w:r>
      <w:r w:rsidRPr="00462CC3">
        <w:rPr>
          <w:sz w:val="16"/>
          <w:szCs w:val="26"/>
        </w:rPr>
        <w:lastRenderedPageBreak/>
        <w:t xml:space="preserve">must be undertaken with caution. One of the most prominent theorists to propose an alternate picture and pair it with an aggressive pro-space weapons stance is Everett Dolman. In his </w:t>
      </w:r>
      <w:proofErr w:type="spellStart"/>
      <w:r w:rsidRPr="00462CC3">
        <w:rPr>
          <w:sz w:val="16"/>
          <w:szCs w:val="26"/>
        </w:rPr>
        <w:t>Astropolitik</w:t>
      </w:r>
      <w:proofErr w:type="spellEnd"/>
      <w:r w:rsidRPr="00462CC3">
        <w:rPr>
          <w:sz w:val="16"/>
          <w:szCs w:val="2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62CC3">
        <w:rPr>
          <w:szCs w:val="26"/>
          <w:u w:val="single"/>
        </w:rPr>
        <w:t>this strategy would be ‘‘perceived</w:t>
      </w:r>
      <w:r w:rsidRPr="00462CC3">
        <w:rPr>
          <w:sz w:val="16"/>
          <w:szCs w:val="26"/>
        </w:rPr>
        <w:t xml:space="preserve"> correctly </w:t>
      </w:r>
      <w:r w:rsidRPr="00462CC3">
        <w:rPr>
          <w:szCs w:val="26"/>
          <w:u w:val="single"/>
        </w:rPr>
        <w:t>as an attempt at continuing U.S. hegemony</w:t>
      </w:r>
      <w:r w:rsidRPr="00462CC3">
        <w:rPr>
          <w:sz w:val="16"/>
          <w:szCs w:val="26"/>
        </w:rPr>
        <w:t xml:space="preserve">,’’69 </w:t>
      </w:r>
      <w:r w:rsidRPr="00462CC3">
        <w:rPr>
          <w:rStyle w:val="Emphasis"/>
          <w:sz w:val="26"/>
          <w:szCs w:val="26"/>
        </w:rPr>
        <w:t>but</w:t>
      </w:r>
      <w:r w:rsidRPr="00462CC3">
        <w:rPr>
          <w:sz w:val="16"/>
          <w:szCs w:val="26"/>
        </w:rPr>
        <w:t xml:space="preserve"> that </w:t>
      </w:r>
      <w:r w:rsidRPr="00462CC3">
        <w:rPr>
          <w:szCs w:val="26"/>
          <w:u w:val="single"/>
        </w:rPr>
        <w:t>other countries</w:t>
      </w:r>
      <w:r w:rsidRPr="00462CC3">
        <w:rPr>
          <w:sz w:val="16"/>
          <w:szCs w:val="26"/>
        </w:rPr>
        <w:t xml:space="preserve">, correctly </w:t>
      </w:r>
      <w:r w:rsidRPr="00462CC3">
        <w:rPr>
          <w:szCs w:val="26"/>
          <w:u w:val="single"/>
        </w:rPr>
        <w:t>assessing U.S. leadership in space</w:t>
      </w:r>
      <w:r w:rsidRPr="00462CC3">
        <w:rPr>
          <w:sz w:val="16"/>
          <w:szCs w:val="26"/>
        </w:rPr>
        <w:t xml:space="preserve">, </w:t>
      </w:r>
      <w:r w:rsidRPr="00462CC3">
        <w:rPr>
          <w:szCs w:val="26"/>
          <w:u w:val="single"/>
        </w:rPr>
        <w:t xml:space="preserve">would </w:t>
      </w:r>
      <w:r w:rsidRPr="00462CC3">
        <w:rPr>
          <w:rStyle w:val="Emphasis"/>
          <w:sz w:val="26"/>
          <w:szCs w:val="26"/>
        </w:rPr>
        <w:t>not</w:t>
      </w:r>
      <w:r w:rsidRPr="00462CC3">
        <w:rPr>
          <w:szCs w:val="26"/>
          <w:u w:val="single"/>
        </w:rPr>
        <w:t xml:space="preserve"> seek to </w:t>
      </w:r>
      <w:r w:rsidRPr="00462CC3">
        <w:rPr>
          <w:rStyle w:val="Emphasis"/>
          <w:sz w:val="26"/>
          <w:szCs w:val="26"/>
        </w:rPr>
        <w:t>deploy</w:t>
      </w:r>
      <w:r w:rsidRPr="00462CC3">
        <w:rPr>
          <w:szCs w:val="26"/>
          <w:u w:val="single"/>
        </w:rPr>
        <w:t xml:space="preserve"> their </w:t>
      </w:r>
      <w:r w:rsidRPr="00462CC3">
        <w:rPr>
          <w:rStyle w:val="Emphasis"/>
          <w:sz w:val="26"/>
          <w:szCs w:val="26"/>
        </w:rPr>
        <w:t>own systems</w:t>
      </w:r>
      <w:r w:rsidRPr="00462CC3">
        <w:rPr>
          <w:sz w:val="16"/>
          <w:szCs w:val="26"/>
        </w:rPr>
        <w:t xml:space="preserve">. </w:t>
      </w:r>
      <w:r w:rsidRPr="00462CC3">
        <w:rPr>
          <w:szCs w:val="26"/>
          <w:u w:val="single"/>
        </w:rPr>
        <w:t>Having the ability to prevent the stationing of foreign weapons systems in space</w:t>
      </w:r>
      <w:r w:rsidRPr="00462CC3">
        <w:rPr>
          <w:sz w:val="16"/>
          <w:szCs w:val="26"/>
        </w:rPr>
        <w:t>, he writes, ‘‘</w:t>
      </w:r>
      <w:r w:rsidRPr="00462CC3">
        <w:rPr>
          <w:szCs w:val="26"/>
          <w:u w:val="single"/>
        </w:rPr>
        <w:t>makes the possibility of large-scale space war and</w:t>
      </w:r>
      <w:r w:rsidRPr="00462CC3">
        <w:rPr>
          <w:sz w:val="16"/>
          <w:szCs w:val="26"/>
        </w:rPr>
        <w:t xml:space="preserve"> a military </w:t>
      </w:r>
      <w:r w:rsidRPr="00462CC3">
        <w:rPr>
          <w:szCs w:val="26"/>
          <w:u w:val="single"/>
        </w:rPr>
        <w:t xml:space="preserve">space race </w:t>
      </w:r>
      <w:r w:rsidRPr="00462CC3">
        <w:rPr>
          <w:rStyle w:val="Emphasis"/>
          <w:sz w:val="26"/>
          <w:szCs w:val="26"/>
        </w:rPr>
        <w:t>less likely</w:t>
      </w:r>
      <w:r w:rsidRPr="00462CC3">
        <w:rPr>
          <w:sz w:val="16"/>
          <w:szCs w:val="26"/>
        </w:rPr>
        <w:t xml:space="preserve">, not more.’’70 In fact, he says, ‘‘to suggest that the inevitable result is a space arms competition is the worst kind of mirror-imaging.’’71 Dolman argues that </w:t>
      </w:r>
      <w:r w:rsidRPr="00462CC3">
        <w:rPr>
          <w:szCs w:val="26"/>
          <w:u w:val="single"/>
        </w:rPr>
        <w:t xml:space="preserve">the </w:t>
      </w:r>
      <w:r w:rsidRPr="00462CC3">
        <w:rPr>
          <w:rStyle w:val="Emphasis"/>
          <w:sz w:val="26"/>
          <w:szCs w:val="26"/>
        </w:rPr>
        <w:t>weaponization</w:t>
      </w:r>
      <w:r w:rsidRPr="00462CC3">
        <w:rPr>
          <w:szCs w:val="26"/>
          <w:u w:val="single"/>
        </w:rPr>
        <w:t xml:space="preserve"> of space by the </w:t>
      </w:r>
      <w:r w:rsidRPr="00462CC3">
        <w:rPr>
          <w:rStyle w:val="Emphasis"/>
          <w:sz w:val="26"/>
          <w:szCs w:val="26"/>
        </w:rPr>
        <w:t>U</w:t>
      </w:r>
      <w:r w:rsidRPr="00462CC3">
        <w:rPr>
          <w:szCs w:val="26"/>
          <w:u w:val="single"/>
        </w:rPr>
        <w:t xml:space="preserve">nited </w:t>
      </w:r>
      <w:r w:rsidRPr="00462CC3">
        <w:rPr>
          <w:rStyle w:val="Emphasis"/>
          <w:sz w:val="26"/>
          <w:szCs w:val="26"/>
        </w:rPr>
        <w:t>S</w:t>
      </w:r>
      <w:r w:rsidRPr="00462CC3">
        <w:rPr>
          <w:szCs w:val="26"/>
          <w:u w:val="single"/>
        </w:rPr>
        <w:t>tates would ‘‘</w:t>
      </w:r>
      <w:r w:rsidRPr="00462CC3">
        <w:rPr>
          <w:rStyle w:val="Emphasis"/>
          <w:sz w:val="26"/>
          <w:szCs w:val="26"/>
        </w:rPr>
        <w:t>decrease</w:t>
      </w:r>
      <w:r w:rsidRPr="00462CC3">
        <w:rPr>
          <w:szCs w:val="26"/>
          <w:u w:val="single"/>
        </w:rPr>
        <w:t xml:space="preserve"> the </w:t>
      </w:r>
      <w:r w:rsidRPr="00462CC3">
        <w:rPr>
          <w:rStyle w:val="Emphasis"/>
          <w:sz w:val="26"/>
          <w:szCs w:val="26"/>
        </w:rPr>
        <w:t>likelihood</w:t>
      </w:r>
      <w:r w:rsidRPr="00462CC3">
        <w:rPr>
          <w:szCs w:val="26"/>
          <w:u w:val="single"/>
        </w:rPr>
        <w:t xml:space="preserve"> of an </w:t>
      </w:r>
      <w:r w:rsidRPr="00462CC3">
        <w:rPr>
          <w:rStyle w:val="Emphasis"/>
          <w:sz w:val="26"/>
          <w:szCs w:val="26"/>
        </w:rPr>
        <w:t>arms race</w:t>
      </w:r>
      <w:r w:rsidRPr="00462CC3">
        <w:rPr>
          <w:szCs w:val="26"/>
          <w:u w:val="single"/>
        </w:rPr>
        <w:t xml:space="preserve"> by </w:t>
      </w:r>
      <w:r w:rsidRPr="00462CC3">
        <w:rPr>
          <w:rStyle w:val="Emphasis"/>
          <w:sz w:val="26"/>
          <w:szCs w:val="26"/>
        </w:rPr>
        <w:t>shifting spending</w:t>
      </w:r>
      <w:r w:rsidRPr="00462CC3">
        <w:rPr>
          <w:szCs w:val="26"/>
          <w:u w:val="single"/>
        </w:rPr>
        <w:t xml:space="preserve"> away from </w:t>
      </w:r>
      <w:r w:rsidRPr="00462CC3">
        <w:rPr>
          <w:rStyle w:val="Emphasis"/>
          <w:sz w:val="26"/>
          <w:szCs w:val="26"/>
        </w:rPr>
        <w:t>conventional</w:t>
      </w:r>
      <w:r w:rsidRPr="00462CC3">
        <w:rPr>
          <w:szCs w:val="26"/>
          <w:u w:val="single"/>
        </w:rPr>
        <w:t xml:space="preserve"> weapons </w:t>
      </w:r>
      <w:r w:rsidRPr="00462CC3">
        <w:rPr>
          <w:rStyle w:val="Emphasis"/>
          <w:sz w:val="26"/>
          <w:szCs w:val="26"/>
        </w:rPr>
        <w:t>systems</w:t>
      </w:r>
      <w:r w:rsidRPr="00462CC3">
        <w:rPr>
          <w:sz w:val="16"/>
          <w:szCs w:val="26"/>
        </w:rPr>
        <w:t xml:space="preserve">,’’ </w:t>
      </w:r>
      <w:r w:rsidRPr="00462CC3">
        <w:rPr>
          <w:szCs w:val="26"/>
          <w:u w:val="single"/>
        </w:rPr>
        <w:t>which would reduce U.S. capabilities in territorial occupation and</w:t>
      </w:r>
      <w:r w:rsidRPr="00462CC3">
        <w:rPr>
          <w:sz w:val="16"/>
          <w:szCs w:val="26"/>
        </w:rPr>
        <w:t xml:space="preserve"> would thus </w:t>
      </w:r>
      <w:r w:rsidRPr="00462CC3">
        <w:rPr>
          <w:szCs w:val="26"/>
          <w:u w:val="single"/>
        </w:rPr>
        <w:t xml:space="preserve">be perceived as </w:t>
      </w:r>
      <w:r w:rsidRPr="00462CC3">
        <w:rPr>
          <w:rStyle w:val="Emphasis"/>
          <w:sz w:val="26"/>
          <w:szCs w:val="26"/>
        </w:rPr>
        <w:t>less threatening</w:t>
      </w:r>
      <w:r w:rsidRPr="00462CC3">
        <w:rPr>
          <w:sz w:val="16"/>
          <w:szCs w:val="26"/>
        </w:rPr>
        <w:t xml:space="preserve"> to other countries.72</w:t>
      </w:r>
    </w:p>
    <w:bookmarkEnd w:id="2"/>
    <w:p w14:paraId="7B3B4BC5" w14:textId="1ADEFEA7" w:rsidR="00DC2069" w:rsidRPr="00462CC3" w:rsidRDefault="00DC2069" w:rsidP="00DC2069"/>
    <w:p w14:paraId="77DC10B3" w14:textId="4BA6BDB0" w:rsidR="000B4332" w:rsidRPr="00462CC3" w:rsidRDefault="000B4332" w:rsidP="000B4332">
      <w:pPr>
        <w:pStyle w:val="Heading3"/>
      </w:pPr>
      <w:r w:rsidRPr="00462CC3">
        <w:lastRenderedPageBreak/>
        <w:t>debris</w:t>
      </w:r>
    </w:p>
    <w:p w14:paraId="23880593" w14:textId="77777777" w:rsidR="000B4332" w:rsidRPr="00462CC3" w:rsidRDefault="000B4332" w:rsidP="000B4332"/>
    <w:p w14:paraId="344AA402" w14:textId="77777777" w:rsidR="000B4332" w:rsidRPr="00462CC3" w:rsidRDefault="000B4332" w:rsidP="000B4332">
      <w:pPr>
        <w:pStyle w:val="Heading3"/>
      </w:pPr>
      <w:r w:rsidRPr="00462CC3">
        <w:lastRenderedPageBreak/>
        <w:t>Obj – Remediation Solves</w:t>
      </w:r>
    </w:p>
    <w:p w14:paraId="2E829EC5" w14:textId="77777777" w:rsidR="000B4332" w:rsidRPr="00462CC3" w:rsidRDefault="000B4332" w:rsidP="000B4332">
      <w:pPr>
        <w:pStyle w:val="Heading4"/>
      </w:pPr>
      <w:proofErr w:type="spellStart"/>
      <w:r w:rsidRPr="00462CC3">
        <w:t>Squo</w:t>
      </w:r>
      <w:proofErr w:type="spellEnd"/>
      <w:r w:rsidRPr="00462CC3">
        <w:t xml:space="preserve"> solves debris — ADR, debris tracking, and maneuverability improvements will mitigate the impact far before we reach Kessler.</w:t>
      </w:r>
    </w:p>
    <w:p w14:paraId="6411AE53" w14:textId="77777777" w:rsidR="000B4332" w:rsidRPr="00462CC3" w:rsidRDefault="000B4332" w:rsidP="000B4332">
      <w:pPr>
        <w:rPr>
          <w:sz w:val="16"/>
          <w:szCs w:val="26"/>
        </w:rPr>
      </w:pPr>
      <w:r w:rsidRPr="00462CC3">
        <w:rPr>
          <w:rStyle w:val="Style13ptBold"/>
          <w:szCs w:val="26"/>
          <w:u w:val="single"/>
        </w:rPr>
        <w:t>Kurt 15</w:t>
      </w:r>
      <w:r w:rsidRPr="00462CC3">
        <w:rPr>
          <w:sz w:val="16"/>
          <w:szCs w:val="26"/>
        </w:rPr>
        <w:t xml:space="preserve"> (Joseph; Juris Doctor candidate, William &amp; Mary School of Law, 2016; B.A. Marquette University, 2000; </w:t>
      </w:r>
      <w:r w:rsidRPr="00462CC3">
        <w:rPr>
          <w:i/>
          <w:iCs/>
          <w:sz w:val="16"/>
          <w:szCs w:val="26"/>
        </w:rPr>
        <w:t>Triumph of the Space Commons: Addressing the Impending Space Debris Crisis Without an International Treaty</w:t>
      </w:r>
      <w:r w:rsidRPr="00462CC3">
        <w:rPr>
          <w:sz w:val="16"/>
          <w:szCs w:val="26"/>
        </w:rPr>
        <w:t xml:space="preserve">; William &amp; Mary Environmental Law and Policy Review; </w:t>
      </w:r>
      <w:hyperlink r:id="rId24" w:history="1">
        <w:r w:rsidRPr="00462CC3">
          <w:rPr>
            <w:rStyle w:val="Hyperlink"/>
            <w:sz w:val="16"/>
            <w:szCs w:val="26"/>
          </w:rPr>
          <w:t>https://pdfs.semanticscholar.org/0bd4/c4059d5a5ad2faa42ce5977548d900df8f8c.pdf</w:t>
        </w:r>
      </w:hyperlink>
      <w:r w:rsidRPr="00462CC3">
        <w:rPr>
          <w:sz w:val="16"/>
          <w:szCs w:val="26"/>
        </w:rPr>
        <w:t>; accessed 10/4/19; MSCOTT)</w:t>
      </w:r>
    </w:p>
    <w:p w14:paraId="1559A04A" w14:textId="77777777" w:rsidR="000B4332" w:rsidRPr="00462CC3" w:rsidRDefault="000B4332" w:rsidP="000B4332">
      <w:pPr>
        <w:rPr>
          <w:sz w:val="16"/>
          <w:szCs w:val="26"/>
        </w:rPr>
      </w:pPr>
      <w:r w:rsidRPr="00462CC3">
        <w:rPr>
          <w:sz w:val="16"/>
          <w:szCs w:val="26"/>
        </w:rPr>
        <w:t xml:space="preserve">III. </w:t>
      </w:r>
      <w:r w:rsidRPr="00462CC3">
        <w:rPr>
          <w:rStyle w:val="Emphasis"/>
          <w:sz w:val="26"/>
          <w:szCs w:val="26"/>
        </w:rPr>
        <w:t>REASONS FOR HOPE: WHY INTERNATIONAL ACTORS WILL AVOID A TRAGEDY OF THE SPACE COMMONS WITHOUT A COMPREHENSIVE TREATY</w:t>
      </w:r>
      <w:r w:rsidRPr="00462CC3">
        <w:rPr>
          <w:sz w:val="16"/>
          <w:szCs w:val="26"/>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RPr="00462CC3">
        <w:rPr>
          <w:rStyle w:val="StyleUnderline"/>
          <w:sz w:val="26"/>
          <w:szCs w:val="26"/>
        </w:rPr>
        <w:t xml:space="preserve">the </w:t>
      </w:r>
      <w:r w:rsidRPr="00462CC3">
        <w:rPr>
          <w:rStyle w:val="Emphasis"/>
          <w:sz w:val="26"/>
          <w:szCs w:val="26"/>
        </w:rPr>
        <w:t>space debris problem can be effectively addressed without a binding treaty</w:t>
      </w:r>
      <w:r w:rsidRPr="00462CC3">
        <w:rPr>
          <w:sz w:val="16"/>
          <w:szCs w:val="26"/>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RPr="00462CC3">
        <w:rPr>
          <w:rStyle w:val="StyleUnderline"/>
          <w:sz w:val="26"/>
          <w:szCs w:val="26"/>
        </w:rPr>
        <w:t>Section A will demonstrate that realistic solutions to the problem are entirely feasible—and on the horizon</w:t>
      </w:r>
      <w:r w:rsidRPr="00462CC3">
        <w:rPr>
          <w:sz w:val="16"/>
          <w:szCs w:val="26"/>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international cooperation is highly likely to resolve the issue of space debris. A. Practical Considerations: </w:t>
      </w:r>
      <w:r w:rsidRPr="00462CC3">
        <w:rPr>
          <w:rStyle w:val="StyleUnderline"/>
          <w:sz w:val="26"/>
          <w:szCs w:val="26"/>
        </w:rPr>
        <w:t xml:space="preserve">Feasible Solutions to the Space Debris Problem Are </w:t>
      </w:r>
      <w:r w:rsidRPr="00462CC3">
        <w:rPr>
          <w:rStyle w:val="Emphasis"/>
          <w:sz w:val="26"/>
          <w:szCs w:val="26"/>
        </w:rPr>
        <w:t>on Their Way</w:t>
      </w:r>
      <w:r w:rsidRPr="00462CC3">
        <w:rPr>
          <w:rStyle w:val="Emphasis"/>
          <w:b w:val="0"/>
          <w:iCs w:val="0"/>
          <w:sz w:val="16"/>
          <w:szCs w:val="26"/>
          <w:u w:val="none"/>
        </w:rPr>
        <w:t xml:space="preserve"> </w:t>
      </w:r>
      <w:r w:rsidRPr="00462CC3">
        <w:rPr>
          <w:sz w:val="16"/>
          <w:szCs w:val="26"/>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RPr="00462CC3">
        <w:rPr>
          <w:rStyle w:val="StyleUnderline"/>
          <w:sz w:val="26"/>
          <w:szCs w:val="26"/>
        </w:rPr>
        <w:t>A good place to begin is to determine just how imminent is the onset of the cascade of exponentially more frequent debris-creating collisions, known as the Kessler Syndrome</w:t>
      </w:r>
      <w:r w:rsidRPr="00462CC3">
        <w:rPr>
          <w:sz w:val="16"/>
          <w:szCs w:val="26"/>
        </w:rPr>
        <w:t xml:space="preserve">.94 To be certain, no one can be sure—this phenomenon being subject to highly complex probabilities.95 Indeed, </w:t>
      </w:r>
      <w:r w:rsidRPr="00462CC3">
        <w:rPr>
          <w:rStyle w:val="StyleUnderline"/>
          <w:sz w:val="26"/>
          <w:szCs w:val="26"/>
        </w:rPr>
        <w:t xml:space="preserve">experts’ estimates of when such a cascade will become irreversible </w:t>
      </w:r>
      <w:r w:rsidRPr="00462CC3">
        <w:rPr>
          <w:rStyle w:val="Emphasis"/>
          <w:sz w:val="26"/>
          <w:szCs w:val="26"/>
        </w:rPr>
        <w:t>vary widely</w:t>
      </w:r>
      <w:r w:rsidRPr="00462CC3">
        <w:rPr>
          <w:sz w:val="16"/>
          <w:szCs w:val="26"/>
        </w:rPr>
        <w:t xml:space="preserve">.96 The National Research Council produced a report in 2011 that suggested that “space might be just 10 or 20 years away from severe problems.”97 In fact, the cascading effect has already begun, albeit at a modest pace.98 </w:t>
      </w:r>
      <w:r w:rsidRPr="00462CC3">
        <w:rPr>
          <w:rStyle w:val="StyleUnderline"/>
          <w:sz w:val="26"/>
          <w:szCs w:val="26"/>
        </w:rPr>
        <w:t xml:space="preserve">However, Donald </w:t>
      </w:r>
      <w:r w:rsidRPr="00462CC3">
        <w:rPr>
          <w:rStyle w:val="Emphasis"/>
          <w:sz w:val="26"/>
          <w:szCs w:val="26"/>
        </w:rPr>
        <w:t>Kessler</w:t>
      </w:r>
      <w:r w:rsidRPr="00462CC3">
        <w:rPr>
          <w:rStyle w:val="StyleUnderline"/>
          <w:sz w:val="26"/>
          <w:szCs w:val="26"/>
        </w:rPr>
        <w:t xml:space="preserve">, who first described the eponymous effect in 1978, has significantly </w:t>
      </w:r>
      <w:r w:rsidRPr="00462CC3">
        <w:rPr>
          <w:rStyle w:val="Emphasis"/>
          <w:sz w:val="26"/>
          <w:szCs w:val="26"/>
        </w:rPr>
        <w:t>recalibrated his own outlook over the years</w:t>
      </w:r>
      <w:r w:rsidRPr="00462CC3">
        <w:rPr>
          <w:sz w:val="16"/>
          <w:szCs w:val="26"/>
        </w:rPr>
        <w:t xml:space="preserve">.99 </w:t>
      </w:r>
      <w:r w:rsidRPr="00462CC3">
        <w:rPr>
          <w:rStyle w:val="StyleUnderline"/>
          <w:sz w:val="26"/>
          <w:szCs w:val="26"/>
        </w:rPr>
        <w:t>Originally, Kessler predicted that catastrophe would result by the year 2000</w:t>
      </w:r>
      <w:r w:rsidRPr="00462CC3">
        <w:rPr>
          <w:sz w:val="16"/>
          <w:szCs w:val="26"/>
        </w:rPr>
        <w:t xml:space="preserve">.100 </w:t>
      </w:r>
      <w:r w:rsidRPr="00462CC3">
        <w:rPr>
          <w:rStyle w:val="StyleUnderline"/>
          <w:sz w:val="26"/>
          <w:szCs w:val="26"/>
        </w:rPr>
        <w:t xml:space="preserve">That date long passed, Kessler now speaks of a </w:t>
      </w:r>
      <w:r w:rsidRPr="00462CC3">
        <w:rPr>
          <w:rStyle w:val="Emphasis"/>
          <w:sz w:val="26"/>
          <w:szCs w:val="26"/>
        </w:rPr>
        <w:t>century-long process that “we have time to deal with.”</w:t>
      </w:r>
      <w:r w:rsidRPr="00462CC3">
        <w:rPr>
          <w:sz w:val="16"/>
          <w:szCs w:val="26"/>
        </w:rPr>
        <w:t xml:space="preserve">101 Nevertheless, few would disagree with </w:t>
      </w:r>
      <w:proofErr w:type="spellStart"/>
      <w:r w:rsidRPr="00462CC3">
        <w:rPr>
          <w:sz w:val="16"/>
          <w:szCs w:val="26"/>
        </w:rPr>
        <w:t>Cristophe</w:t>
      </w:r>
      <w:proofErr w:type="spellEnd"/>
      <w:r w:rsidRPr="00462CC3">
        <w:rPr>
          <w:sz w:val="16"/>
          <w:szCs w:val="26"/>
        </w:rPr>
        <w:t xml:space="preserve"> </w:t>
      </w:r>
      <w:proofErr w:type="spellStart"/>
      <w:r w:rsidRPr="00462CC3">
        <w:rPr>
          <w:sz w:val="16"/>
          <w:szCs w:val="26"/>
        </w:rPr>
        <w:t>Bonnal</w:t>
      </w:r>
      <w:proofErr w:type="spellEnd"/>
      <w:r w:rsidRPr="00462CC3">
        <w:rPr>
          <w:sz w:val="16"/>
          <w:szCs w:val="26"/>
        </w:rPr>
        <w:t xml:space="preserve"> of the Centre National </w:t>
      </w:r>
      <w:proofErr w:type="spellStart"/>
      <w:r w:rsidRPr="00462CC3">
        <w:rPr>
          <w:sz w:val="16"/>
          <w:szCs w:val="26"/>
        </w:rPr>
        <w:t>d’Études</w:t>
      </w:r>
      <w:proofErr w:type="spellEnd"/>
      <w:r w:rsidRPr="00462CC3">
        <w:rPr>
          <w:sz w:val="16"/>
          <w:szCs w:val="26"/>
        </w:rPr>
        <w:t xml:space="preserve"> </w:t>
      </w:r>
      <w:proofErr w:type="spellStart"/>
      <w:r w:rsidRPr="00462CC3">
        <w:rPr>
          <w:sz w:val="16"/>
          <w:szCs w:val="26"/>
        </w:rPr>
        <w:t>Spatiales</w:t>
      </w:r>
      <w:proofErr w:type="spellEnd"/>
      <w:r w:rsidRPr="00462CC3">
        <w:rPr>
          <w:sz w:val="16"/>
          <w:szCs w:val="26"/>
        </w:rPr>
        <w:t xml:space="preserve">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w:t>
      </w:r>
      <w:proofErr w:type="spellStart"/>
      <w:r w:rsidRPr="00462CC3">
        <w:rPr>
          <w:sz w:val="16"/>
          <w:szCs w:val="26"/>
        </w:rPr>
        <w:t>Klinkrad</w:t>
      </w:r>
      <w:proofErr w:type="spellEnd"/>
      <w:r w:rsidRPr="00462CC3">
        <w:rPr>
          <w:sz w:val="16"/>
          <w:szCs w:val="26"/>
        </w:rPr>
        <w:t xml:space="preserve">, the European Space Agency’s leading authority on space debris points out that “[t]he longer you wait, the more difficult and far more expensive” any solution will be.103 </w:t>
      </w:r>
      <w:r w:rsidRPr="00462CC3">
        <w:rPr>
          <w:rStyle w:val="StyleUnderline"/>
          <w:sz w:val="26"/>
          <w:szCs w:val="26"/>
        </w:rPr>
        <w:t xml:space="preserve">The additional slack in plausible timelines is </w:t>
      </w:r>
      <w:r w:rsidRPr="00462CC3">
        <w:rPr>
          <w:rStyle w:val="Emphasis"/>
          <w:sz w:val="26"/>
          <w:szCs w:val="26"/>
        </w:rPr>
        <w:t>cause for optimism</w:t>
      </w:r>
      <w:r w:rsidRPr="00462CC3">
        <w:rPr>
          <w:rStyle w:val="StyleUnderline"/>
          <w:sz w:val="26"/>
          <w:szCs w:val="26"/>
        </w:rPr>
        <w:t xml:space="preserve"> when one considers the </w:t>
      </w:r>
      <w:r w:rsidRPr="00462CC3">
        <w:rPr>
          <w:rStyle w:val="Emphasis"/>
          <w:sz w:val="26"/>
          <w:szCs w:val="26"/>
        </w:rPr>
        <w:t>progress being made towards remediating the problem of space debris</w:t>
      </w:r>
      <w:r w:rsidRPr="00462CC3">
        <w:rPr>
          <w:sz w:val="16"/>
          <w:szCs w:val="26"/>
        </w:rPr>
        <w:t xml:space="preserve">. </w:t>
      </w:r>
      <w:r w:rsidRPr="00462CC3">
        <w:rPr>
          <w:rStyle w:val="StyleUnderline"/>
          <w:sz w:val="26"/>
          <w:szCs w:val="26"/>
        </w:rPr>
        <w:t xml:space="preserve">Such remediation entails a three-pronged approach: </w:t>
      </w:r>
      <w:r w:rsidRPr="00462CC3">
        <w:rPr>
          <w:rStyle w:val="Emphasis"/>
          <w:sz w:val="26"/>
          <w:szCs w:val="26"/>
        </w:rPr>
        <w:t xml:space="preserve">preventive measures to reduce the creation </w:t>
      </w:r>
      <w:r w:rsidRPr="00462CC3">
        <w:rPr>
          <w:rStyle w:val="Emphasis"/>
          <w:sz w:val="26"/>
          <w:szCs w:val="26"/>
        </w:rPr>
        <w:lastRenderedPageBreak/>
        <w:t>of new debris</w:t>
      </w:r>
      <w:r w:rsidRPr="00462CC3">
        <w:rPr>
          <w:rStyle w:val="StyleUnderline"/>
          <w:sz w:val="26"/>
          <w:szCs w:val="26"/>
        </w:rPr>
        <w:t xml:space="preserve">,104 space </w:t>
      </w:r>
      <w:r w:rsidRPr="00462CC3">
        <w:rPr>
          <w:rStyle w:val="Emphasis"/>
          <w:sz w:val="26"/>
          <w:szCs w:val="26"/>
        </w:rPr>
        <w:t>debris tracking technologies</w:t>
      </w:r>
      <w:r w:rsidRPr="00462CC3">
        <w:rPr>
          <w:sz w:val="16"/>
          <w:szCs w:val="26"/>
        </w:rPr>
        <w:t xml:space="preserve">,105 </w:t>
      </w:r>
      <w:r w:rsidRPr="00462CC3">
        <w:rPr>
          <w:rStyle w:val="StyleUnderline"/>
          <w:sz w:val="26"/>
          <w:szCs w:val="26"/>
        </w:rPr>
        <w:t>and</w:t>
      </w:r>
      <w:r w:rsidRPr="00462CC3">
        <w:rPr>
          <w:sz w:val="16"/>
          <w:szCs w:val="26"/>
        </w:rPr>
        <w:t xml:space="preserve"> active debris removal (“</w:t>
      </w:r>
      <w:r w:rsidRPr="00462CC3">
        <w:rPr>
          <w:rStyle w:val="Emphasis"/>
          <w:sz w:val="26"/>
          <w:szCs w:val="26"/>
        </w:rPr>
        <w:t>ADR</w:t>
      </w:r>
      <w:r w:rsidRPr="00462CC3">
        <w:rPr>
          <w:sz w:val="16"/>
          <w:szCs w:val="26"/>
        </w:rPr>
        <w:t xml:space="preserve">”).106 </w:t>
      </w:r>
      <w:r w:rsidRPr="00462CC3">
        <w:rPr>
          <w:rStyle w:val="StyleUnderline"/>
          <w:sz w:val="26"/>
          <w:szCs w:val="26"/>
        </w:rPr>
        <w:t>In an effort to address the first prong, the United Nations General Assembly in 2007 endorsed the COPUOS Space Debris Mitigation Guidelines</w:t>
      </w:r>
      <w:r w:rsidRPr="00462CC3">
        <w:rPr>
          <w:sz w:val="16"/>
          <w:szCs w:val="26"/>
        </w:rPr>
        <w:t xml:space="preserve">.107 </w:t>
      </w:r>
      <w:r w:rsidRPr="00462CC3">
        <w:rPr>
          <w:rStyle w:val="StyleUnderline"/>
          <w:sz w:val="26"/>
          <w:szCs w:val="26"/>
        </w:rPr>
        <w:t xml:space="preserve">The recommended measures include design changes which would avoid the previously common practice of releasing debris during standard operations, </w:t>
      </w:r>
      <w:r w:rsidRPr="00462CC3">
        <w:rPr>
          <w:rStyle w:val="Emphasis"/>
          <w:sz w:val="26"/>
          <w:szCs w:val="26"/>
        </w:rPr>
        <w:t>refraining from intentional destruction</w:t>
      </w:r>
      <w:r w:rsidRPr="00462CC3">
        <w:rPr>
          <w:rStyle w:val="StyleUnderline"/>
          <w:sz w:val="26"/>
          <w:szCs w:val="26"/>
        </w:rPr>
        <w:t xml:space="preserve"> of space objects, and </w:t>
      </w:r>
      <w:r w:rsidRPr="00462CC3">
        <w:rPr>
          <w:rStyle w:val="Emphasis"/>
          <w:sz w:val="26"/>
          <w:szCs w:val="26"/>
        </w:rPr>
        <w:t>limiting the risk of collisions through avoidance maneuvers</w:t>
      </w:r>
      <w:r w:rsidRPr="00462CC3">
        <w:rPr>
          <w:rStyle w:val="StyleUnderline"/>
          <w:sz w:val="26"/>
          <w:szCs w:val="26"/>
        </w:rPr>
        <w:t xml:space="preserve"> and delaying launch times.108 As the COPUOS document points out, many of these practices had </w:t>
      </w:r>
      <w:r w:rsidRPr="00462CC3">
        <w:rPr>
          <w:rStyle w:val="Emphasis"/>
          <w:sz w:val="26"/>
          <w:szCs w:val="26"/>
        </w:rPr>
        <w:t>already</w:t>
      </w:r>
      <w:r w:rsidRPr="00462CC3">
        <w:rPr>
          <w:rStyle w:val="StyleUnderline"/>
          <w:sz w:val="26"/>
          <w:szCs w:val="26"/>
        </w:rPr>
        <w:t xml:space="preserve"> been </w:t>
      </w:r>
      <w:r w:rsidRPr="00462CC3">
        <w:rPr>
          <w:rStyle w:val="Emphasis"/>
          <w:sz w:val="26"/>
          <w:szCs w:val="26"/>
        </w:rPr>
        <w:t>adopted by spacefaring nations</w:t>
      </w:r>
      <w:r w:rsidRPr="00462CC3">
        <w:rPr>
          <w:sz w:val="16"/>
          <w:szCs w:val="26"/>
        </w:rPr>
        <w:t xml:space="preserve">.109 Compliance with the COPUOS Mitigation Guidelines is voluntary and has not been universal;110 however, </w:t>
      </w:r>
      <w:r w:rsidRPr="00462CC3">
        <w:rPr>
          <w:rStyle w:val="StyleUnderline"/>
          <w:sz w:val="26"/>
          <w:szCs w:val="26"/>
        </w:rPr>
        <w:t>many nations do take steps beyond those called for in the Mitigation Guidelines, recognizing the importance of redressing the issue</w:t>
      </w:r>
      <w:r w:rsidRPr="00462CC3">
        <w:rPr>
          <w:sz w:val="16"/>
          <w:szCs w:val="26"/>
        </w:rPr>
        <w:t xml:space="preserve">.111 That said, even if no nation ever again launched a single object into outer space, the operation of the Kessler Syndrome would ensure that, over time, continuing collisions amongst already present objects would result in Earth’s orbit being rendered unusable.112 </w:t>
      </w:r>
      <w:r w:rsidRPr="00462CC3">
        <w:rPr>
          <w:rStyle w:val="StyleUnderline"/>
          <w:sz w:val="26"/>
          <w:szCs w:val="26"/>
        </w:rPr>
        <w:t xml:space="preserve">Improvements in space </w:t>
      </w:r>
      <w:r w:rsidRPr="00462CC3">
        <w:rPr>
          <w:rStyle w:val="Emphasis"/>
          <w:sz w:val="26"/>
          <w:szCs w:val="26"/>
        </w:rPr>
        <w:t>debris tracking technology</w:t>
      </w:r>
      <w:r w:rsidRPr="00462CC3">
        <w:rPr>
          <w:sz w:val="16"/>
          <w:szCs w:val="26"/>
        </w:rPr>
        <w:t xml:space="preserve"> </w:t>
      </w:r>
      <w:r w:rsidRPr="00462CC3">
        <w:rPr>
          <w:rStyle w:val="StyleUnderline"/>
          <w:sz w:val="26"/>
          <w:szCs w:val="26"/>
        </w:rPr>
        <w:t>are another partial solution that promises to help actors avoid collisions by identifying orbital debris in the path of satellites or spacecraft</w:t>
      </w:r>
      <w:r w:rsidRPr="00462CC3">
        <w:rPr>
          <w:sz w:val="16"/>
          <w:szCs w:val="26"/>
        </w:rPr>
        <w:t xml:space="preserve">.113 There are limits on the effectiveness of such tracking, however, including the inability of some optical systems to track objects at night.114 Moreover, commonly employed systems cannot continually track objects smaller than thirty centimeters in diameter.115 </w:t>
      </w:r>
      <w:r w:rsidRPr="00462CC3">
        <w:rPr>
          <w:rStyle w:val="Emphasis"/>
          <w:sz w:val="26"/>
          <w:szCs w:val="26"/>
        </w:rPr>
        <w:t>New systems are being developed</w:t>
      </w:r>
      <w:r w:rsidRPr="00462CC3">
        <w:rPr>
          <w:rStyle w:val="StyleUnderline"/>
          <w:sz w:val="26"/>
          <w:szCs w:val="26"/>
        </w:rPr>
        <w:t>, however, that will use lasers that can track the location of objects as small as a softball— sometimes to within one meter</w:t>
      </w:r>
      <w:r w:rsidRPr="00462CC3">
        <w:rPr>
          <w:sz w:val="16"/>
          <w:szCs w:val="26"/>
        </w:rPr>
        <w:t xml:space="preserve">.116 Such technology is still at the planning stage for NASA,117 but Lockheed Martin is teaming up with an </w:t>
      </w:r>
      <w:proofErr w:type="spellStart"/>
      <w:r w:rsidRPr="00462CC3">
        <w:rPr>
          <w:sz w:val="16"/>
          <w:szCs w:val="26"/>
        </w:rPr>
        <w:t>Australianbased</w:t>
      </w:r>
      <w:proofErr w:type="spellEnd"/>
      <w:r w:rsidRPr="00462CC3">
        <w:rPr>
          <w:sz w:val="16"/>
          <w:szCs w:val="26"/>
        </w:rPr>
        <w:t xml:space="preserve"> company on a laser-tracking project already in the works.118 Another promising development comes from scientists at the Massachusetts Institute of Technology, who are working on soccer-ball-sized robots designed to travel alongside the ISS, investigating potentially harmful space debris along the way.119</w:t>
      </w:r>
    </w:p>
    <w:p w14:paraId="2A66ED35" w14:textId="77777777" w:rsidR="000B4332" w:rsidRPr="00462CC3" w:rsidRDefault="000B4332" w:rsidP="000B4332"/>
    <w:p w14:paraId="49A6D82E" w14:textId="77777777" w:rsidR="000B4332" w:rsidRPr="00462CC3" w:rsidRDefault="000B4332" w:rsidP="000B4332">
      <w:pPr>
        <w:keepNext/>
        <w:keepLines/>
        <w:spacing w:before="200"/>
        <w:contextualSpacing/>
        <w:outlineLvl w:val="3"/>
        <w:rPr>
          <w:rFonts w:eastAsia="Malgun Gothic"/>
          <w:b/>
          <w:iCs/>
        </w:rPr>
      </w:pPr>
      <w:r w:rsidRPr="00462CC3">
        <w:rPr>
          <w:rFonts w:eastAsia="Malgun Gothic"/>
          <w:b/>
          <w:iCs/>
        </w:rPr>
        <w:t>Status quo solves – mitigation and remediation compliance growing.</w:t>
      </w:r>
    </w:p>
    <w:p w14:paraId="20C032F5" w14:textId="77777777" w:rsidR="000B4332" w:rsidRPr="00462CC3" w:rsidRDefault="000B4332" w:rsidP="000B4332">
      <w:pPr>
        <w:rPr>
          <w:rFonts w:eastAsia="Calibri"/>
          <w:sz w:val="16"/>
        </w:rPr>
      </w:pPr>
      <w:r w:rsidRPr="00462CC3">
        <w:rPr>
          <w:rFonts w:eastAsia="Calibri"/>
          <w:b/>
          <w:bCs/>
          <w:u w:val="single"/>
        </w:rPr>
        <w:t>Colombo et. al 18</w:t>
      </w:r>
      <w:r w:rsidRPr="00462CC3">
        <w:rPr>
          <w:rFonts w:eastAsia="Calibri"/>
          <w:sz w:val="16"/>
        </w:rPr>
        <w:t xml:space="preserve">—Camilla Colombo, PhD, visiting academic in Spacecraft Engineering within Engineering and Physical Sciences at the University of Southampton; Francesca Letizia, PhD, Space Debris Engineer at ESA Space Debris Office; Mirko </w:t>
      </w:r>
      <w:proofErr w:type="spellStart"/>
      <w:r w:rsidRPr="00462CC3">
        <w:rPr>
          <w:rFonts w:eastAsia="Calibri"/>
          <w:sz w:val="16"/>
        </w:rPr>
        <w:t>Trisolini</w:t>
      </w:r>
      <w:proofErr w:type="spellEnd"/>
      <w:r w:rsidRPr="00462CC3">
        <w:rPr>
          <w:rFonts w:eastAsia="Calibri"/>
          <w:sz w:val="16"/>
        </w:rPr>
        <w:t xml:space="preserve">, PhD, Postdoctoral researcher at the </w:t>
      </w:r>
      <w:proofErr w:type="spellStart"/>
      <w:r w:rsidRPr="00462CC3">
        <w:rPr>
          <w:rFonts w:eastAsia="Calibri"/>
          <w:sz w:val="16"/>
        </w:rPr>
        <w:t>Politecnico</w:t>
      </w:r>
      <w:proofErr w:type="spellEnd"/>
      <w:r w:rsidRPr="00462CC3">
        <w:rPr>
          <w:rFonts w:eastAsia="Calibri"/>
          <w:sz w:val="16"/>
        </w:rPr>
        <w:t xml:space="preserve">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086F971B" w14:textId="77777777" w:rsidR="000B4332" w:rsidRPr="00462CC3" w:rsidRDefault="000B4332" w:rsidP="000B4332">
      <w:pPr>
        <w:rPr>
          <w:rFonts w:eastAsia="Calibri"/>
          <w:sz w:val="16"/>
        </w:rPr>
      </w:pPr>
      <w:r w:rsidRPr="00462CC3">
        <w:rPr>
          <w:rFonts w:eastAsia="Calibri"/>
          <w:sz w:val="16"/>
        </w:rPr>
        <w:t xml:space="preserve">5.4 MITIGATION MEASURES The space debris problem </w:t>
      </w:r>
      <w:proofErr w:type="gramStart"/>
      <w:r w:rsidRPr="00462CC3">
        <w:rPr>
          <w:rFonts w:eastAsia="Calibri"/>
          <w:sz w:val="16"/>
        </w:rPr>
        <w:t>is nowadays internationally recognized,</w:t>
      </w:r>
      <w:proofErr w:type="gramEnd"/>
      <w:r w:rsidRPr="00462CC3">
        <w:rPr>
          <w:rFonts w:eastAsia="Calibri"/>
          <w:sz w:val="16"/>
        </w:rPr>
        <w:t xml:space="preserve"> therefore </w:t>
      </w:r>
      <w:r w:rsidRPr="00462CC3">
        <w:rPr>
          <w:rFonts w:eastAsia="Calibri"/>
          <w:u w:val="single"/>
        </w:rPr>
        <w:t>mitigation measures are being taken and guidelines discussed</w:t>
      </w:r>
      <w:r w:rsidRPr="00462CC3">
        <w:rPr>
          <w:rFonts w:eastAsia="Calibri"/>
          <w:sz w:val="16"/>
        </w:rPr>
        <w:t xml:space="preserve">. These can be divided into two classes: The avoidance or protection measures and the active and passive debris removal measures. The </w:t>
      </w:r>
      <w:r w:rsidRPr="00462CC3">
        <w:rPr>
          <w:rFonts w:eastAsia="Calibri"/>
          <w:u w:val="single"/>
        </w:rPr>
        <w:t>avoidance or protection measures include the design of satellites to withstand impacts by small debris</w:t>
      </w:r>
      <w:r w:rsidRPr="00462CC3">
        <w:rPr>
          <w:rFonts w:eastAsia="Calibri"/>
          <w:sz w:val="16"/>
        </w:rPr>
        <w:t xml:space="preserve">, </w:t>
      </w:r>
      <w:r w:rsidRPr="00462CC3">
        <w:rPr>
          <w:rFonts w:eastAsia="Calibri"/>
          <w:u w:val="single"/>
        </w:rPr>
        <w:t>or the selection of safe procedures for operational spacecraft such as orbits with less debris</w:t>
      </w:r>
      <w:r w:rsidRPr="00462CC3">
        <w:rPr>
          <w:rFonts w:eastAsia="Calibri"/>
          <w:sz w:val="16"/>
        </w:rPr>
        <w:t xml:space="preserve">, specific attitude configurations, or </w:t>
      </w:r>
      <w:r w:rsidRPr="00462CC3">
        <w:rPr>
          <w:rFonts w:eastAsia="Calibri"/>
          <w:u w:val="single"/>
        </w:rPr>
        <w:t>implementing active avoidance maneuvers to avoid collisions</w:t>
      </w:r>
      <w:r w:rsidRPr="00462CC3">
        <w:rPr>
          <w:rFonts w:eastAsia="Calibri"/>
          <w:sz w:val="16"/>
        </w:rPr>
        <w:t xml:space="preserve">. On the other hand, </w:t>
      </w:r>
      <w:r w:rsidRPr="00462CC3">
        <w:rPr>
          <w:rFonts w:eastAsia="Calibri"/>
          <w:u w:val="single"/>
        </w:rPr>
        <w:t>measures for debris removal currently consist in limiting the creation of new debris</w:t>
      </w:r>
      <w:r w:rsidRPr="00462CC3">
        <w:rPr>
          <w:rFonts w:eastAsia="Calibri"/>
          <w:sz w:val="16"/>
        </w:rPr>
        <w:t xml:space="preserve"> (by prevention of in-orbit explosions and ensuring spacecraft subsystems reliability), to free some orbital </w:t>
      </w:r>
      <w:r w:rsidRPr="00462CC3">
        <w:rPr>
          <w:rFonts w:eastAsia="Calibri"/>
          <w:u w:val="single"/>
        </w:rPr>
        <w:t>implementing end-of-life disposal maneuvers protected regions, or to reenter in the atmosphere</w:t>
      </w:r>
      <w:r w:rsidRPr="00462CC3">
        <w:rPr>
          <w:rFonts w:eastAsia="Calibri"/>
          <w:sz w:val="16"/>
        </w:rPr>
        <w:t>. Active debris removal is also being considered as a mean to stabilize the growth of space debris by removing from orbit some selected noncompliant objects. T</w:t>
      </w:r>
      <w:r w:rsidRPr="00462CC3">
        <w:rPr>
          <w:rFonts w:eastAsia="Calibri"/>
          <w:u w:val="single"/>
        </w:rPr>
        <w:t xml:space="preserve">he </w:t>
      </w:r>
      <w:proofErr w:type="spellStart"/>
      <w:proofErr w:type="gramStart"/>
      <w:r w:rsidRPr="00462CC3">
        <w:rPr>
          <w:rFonts w:eastAsia="Calibri"/>
          <w:u w:val="single"/>
        </w:rPr>
        <w:t>e.Deorbit</w:t>
      </w:r>
      <w:proofErr w:type="spellEnd"/>
      <w:proofErr w:type="gramEnd"/>
      <w:r w:rsidRPr="00462CC3">
        <w:rPr>
          <w:rFonts w:eastAsia="Calibri"/>
          <w:u w:val="single"/>
        </w:rPr>
        <w:t xml:space="preserve"> mission will target an ESA-owned derelict satellite in low orbit</w:t>
      </w:r>
      <w:r w:rsidRPr="00462CC3">
        <w:rPr>
          <w:rFonts w:eastAsia="Calibri"/>
          <w:sz w:val="16"/>
        </w:rPr>
        <w:t>, capture it with a net or robotic arm technology, and reenter with a controlled atmospheric reentry (</w:t>
      </w:r>
      <w:proofErr w:type="spellStart"/>
      <w:r w:rsidRPr="00462CC3">
        <w:rPr>
          <w:rFonts w:eastAsia="Calibri"/>
          <w:sz w:val="16"/>
        </w:rPr>
        <w:t>Biesbroek</w:t>
      </w:r>
      <w:proofErr w:type="spellEnd"/>
      <w:r w:rsidRPr="00462CC3">
        <w:rPr>
          <w:rFonts w:eastAsia="Calibri"/>
          <w:sz w:val="16"/>
        </w:rPr>
        <w:t xml:space="preserve"> et al. 2014). Acknowledging the fact that the projected growth in the number of satellites orbiting the Earth will increase in the future, </w:t>
      </w:r>
      <w:r w:rsidRPr="00462CC3">
        <w:rPr>
          <w:rFonts w:eastAsia="Calibri"/>
          <w:u w:val="single"/>
        </w:rPr>
        <w:t xml:space="preserve">space agencies and international organizations have </w:t>
      </w:r>
      <w:r w:rsidRPr="00462CC3">
        <w:rPr>
          <w:rFonts w:eastAsia="Calibri"/>
          <w:u w:val="single"/>
        </w:rPr>
        <w:lastRenderedPageBreak/>
        <w:t>been discussing and building a set of guidelines to ensure the sustainability of future space activities</w:t>
      </w:r>
      <w:r w:rsidRPr="00462CC3">
        <w:rPr>
          <w:rFonts w:eastAsia="Calibri"/>
          <w:sz w:val="16"/>
        </w:rPr>
        <w:t xml:space="preserve">. </w:t>
      </w:r>
      <w:r w:rsidRPr="00462CC3">
        <w:rPr>
          <w:rFonts w:eastAsia="Calibri"/>
          <w:u w:val="single"/>
        </w:rPr>
        <w:t>The</w:t>
      </w:r>
      <w:r w:rsidRPr="00462CC3">
        <w:rPr>
          <w:rFonts w:eastAsia="Calibri"/>
          <w:sz w:val="16"/>
        </w:rPr>
        <w:t xml:space="preserve"> </w:t>
      </w:r>
      <w:proofErr w:type="spellStart"/>
      <w:r w:rsidRPr="00462CC3">
        <w:rPr>
          <w:rFonts w:eastAsia="Calibri"/>
          <w:sz w:val="16"/>
        </w:rPr>
        <w:t>InterAgency</w:t>
      </w:r>
      <w:proofErr w:type="spellEnd"/>
      <w:r w:rsidRPr="00462CC3">
        <w:rPr>
          <w:rFonts w:eastAsia="Calibri"/>
          <w:sz w:val="16"/>
        </w:rPr>
        <w:t xml:space="preserve"> Debris Coordination Committee (IADC) was founded in 1993 by ESA (Europe), NASA (</w:t>
      </w:r>
      <w:r w:rsidRPr="00462CC3">
        <w:rPr>
          <w:rFonts w:eastAsia="Calibri"/>
          <w:u w:val="single"/>
        </w:rPr>
        <w:t>the United States</w:t>
      </w:r>
      <w:r w:rsidRPr="00462CC3">
        <w:rPr>
          <w:rFonts w:eastAsia="Calibri"/>
          <w:sz w:val="16"/>
        </w:rPr>
        <w:t xml:space="preserve">), the Japan Aerospace Exploration Agency (JAXA, </w:t>
      </w:r>
      <w:r w:rsidRPr="00462CC3">
        <w:rPr>
          <w:rFonts w:eastAsia="Calibri"/>
          <w:u w:val="single"/>
        </w:rPr>
        <w:t>Japan</w:t>
      </w:r>
      <w:r w:rsidRPr="00462CC3">
        <w:rPr>
          <w:rFonts w:eastAsia="Calibri"/>
          <w:sz w:val="16"/>
        </w:rPr>
        <w:t xml:space="preserve">), and the </w:t>
      </w:r>
      <w:proofErr w:type="spellStart"/>
      <w:r w:rsidRPr="00462CC3">
        <w:rPr>
          <w:rFonts w:eastAsia="Calibri"/>
          <w:sz w:val="16"/>
        </w:rPr>
        <w:t>Roscosmos</w:t>
      </w:r>
      <w:proofErr w:type="spellEnd"/>
      <w:r w:rsidRPr="00462CC3">
        <w:rPr>
          <w:rFonts w:eastAsia="Calibri"/>
          <w:sz w:val="16"/>
        </w:rPr>
        <w:t xml:space="preserve"> </w:t>
      </w:r>
      <w:r w:rsidRPr="00462CC3">
        <w:rPr>
          <w:rFonts w:eastAsia="Calibri"/>
          <w:u w:val="single"/>
        </w:rPr>
        <w:t>Russia</w:t>
      </w:r>
      <w:r w:rsidRPr="00462CC3">
        <w:rPr>
          <w:rFonts w:eastAsia="Calibri"/>
          <w:sz w:val="16"/>
        </w:rPr>
        <w:t xml:space="preserve">n Federation. As of January 2017, the IADC also includes the Italian Space Agency (ASI, </w:t>
      </w:r>
      <w:r w:rsidRPr="00462CC3">
        <w:rPr>
          <w:rFonts w:eastAsia="Calibri"/>
          <w:u w:val="single"/>
        </w:rPr>
        <w:t>Italy</w:t>
      </w:r>
      <w:r w:rsidRPr="00462CC3">
        <w:rPr>
          <w:rFonts w:eastAsia="Calibri"/>
          <w:sz w:val="16"/>
        </w:rPr>
        <w:t xml:space="preserve">), the Centre National </w:t>
      </w:r>
      <w:proofErr w:type="spellStart"/>
      <w:r w:rsidRPr="00462CC3">
        <w:rPr>
          <w:rFonts w:eastAsia="Calibri"/>
          <w:sz w:val="16"/>
        </w:rPr>
        <w:t>d'Études</w:t>
      </w:r>
      <w:proofErr w:type="spellEnd"/>
      <w:r w:rsidRPr="00462CC3">
        <w:rPr>
          <w:rFonts w:eastAsia="Calibri"/>
          <w:sz w:val="16"/>
        </w:rPr>
        <w:t xml:space="preserve"> </w:t>
      </w:r>
      <w:proofErr w:type="spellStart"/>
      <w:r w:rsidRPr="00462CC3">
        <w:rPr>
          <w:rFonts w:eastAsia="Calibri"/>
          <w:sz w:val="16"/>
        </w:rPr>
        <w:t>Spatiales</w:t>
      </w:r>
      <w:proofErr w:type="spellEnd"/>
      <w:r w:rsidRPr="00462CC3">
        <w:rPr>
          <w:rFonts w:eastAsia="Calibri"/>
          <w:sz w:val="16"/>
        </w:rPr>
        <w:t xml:space="preserve"> (CNES, </w:t>
      </w:r>
      <w:r w:rsidRPr="00462CC3">
        <w:rPr>
          <w:rFonts w:eastAsia="Calibri"/>
          <w:u w:val="single"/>
        </w:rPr>
        <w:t>France</w:t>
      </w:r>
      <w:r w:rsidRPr="00462CC3">
        <w:rPr>
          <w:rFonts w:eastAsia="Calibri"/>
          <w:sz w:val="16"/>
        </w:rPr>
        <w:t xml:space="preserve">), the China National Space Administration (CNSA, </w:t>
      </w:r>
      <w:r w:rsidRPr="00462CC3">
        <w:rPr>
          <w:rFonts w:eastAsia="Calibri"/>
          <w:u w:val="single"/>
        </w:rPr>
        <w:t>China</w:t>
      </w:r>
      <w:r w:rsidRPr="00462CC3">
        <w:rPr>
          <w:rFonts w:eastAsia="Calibri"/>
          <w:sz w:val="16"/>
        </w:rPr>
        <w:t xml:space="preserve">), the Canadian Space Agency (CSA, </w:t>
      </w:r>
      <w:r w:rsidRPr="00462CC3">
        <w:rPr>
          <w:rFonts w:eastAsia="Calibri"/>
          <w:u w:val="single"/>
        </w:rPr>
        <w:t>Canada</w:t>
      </w:r>
      <w:r w:rsidRPr="00462CC3">
        <w:rPr>
          <w:rFonts w:eastAsia="Calibri"/>
          <w:sz w:val="16"/>
        </w:rPr>
        <w:t xml:space="preserve">), the German Aerospace Centre (DLR, </w:t>
      </w:r>
      <w:r w:rsidRPr="00462CC3">
        <w:rPr>
          <w:rFonts w:eastAsia="Calibri"/>
          <w:u w:val="single"/>
        </w:rPr>
        <w:t>Germany</w:t>
      </w:r>
      <w:r w:rsidRPr="00462CC3">
        <w:rPr>
          <w:rFonts w:eastAsia="Calibri"/>
          <w:sz w:val="16"/>
        </w:rPr>
        <w:t xml:space="preserve">), the Korea Aerospace Research Institute (KARI, </w:t>
      </w:r>
      <w:r w:rsidRPr="00462CC3">
        <w:rPr>
          <w:rFonts w:eastAsia="Calibri"/>
          <w:u w:val="single"/>
        </w:rPr>
        <w:t>South Korea</w:t>
      </w:r>
      <w:r w:rsidRPr="00462CC3">
        <w:rPr>
          <w:rFonts w:eastAsia="Calibri"/>
          <w:sz w:val="16"/>
        </w:rPr>
        <w:t xml:space="preserve">), the Indian Space Research </w:t>
      </w:r>
      <w:proofErr w:type="spellStart"/>
      <w:r w:rsidRPr="00462CC3">
        <w:rPr>
          <w:rFonts w:eastAsia="Calibri"/>
          <w:sz w:val="16"/>
        </w:rPr>
        <w:t>Organisation</w:t>
      </w:r>
      <w:proofErr w:type="spellEnd"/>
      <w:r w:rsidRPr="00462CC3">
        <w:rPr>
          <w:rFonts w:eastAsia="Calibri"/>
          <w:sz w:val="16"/>
        </w:rPr>
        <w:t xml:space="preserve"> (ISRO, </w:t>
      </w:r>
      <w:r w:rsidRPr="00462CC3">
        <w:rPr>
          <w:rFonts w:eastAsia="Calibri"/>
          <w:u w:val="single"/>
        </w:rPr>
        <w:t>India</w:t>
      </w:r>
      <w:r w:rsidRPr="00462CC3">
        <w:rPr>
          <w:rFonts w:eastAsia="Calibri"/>
          <w:sz w:val="16"/>
        </w:rPr>
        <w:t xml:space="preserve">), the National Space Agency of Ukraine (NSAU, </w:t>
      </w:r>
      <w:r w:rsidRPr="00462CC3">
        <w:rPr>
          <w:rFonts w:eastAsia="Calibri"/>
          <w:u w:val="single"/>
        </w:rPr>
        <w:t>Ukraine</w:t>
      </w:r>
      <w:r w:rsidRPr="00462CC3">
        <w:rPr>
          <w:rFonts w:eastAsia="Calibri"/>
          <w:sz w:val="16"/>
        </w:rPr>
        <w:t xml:space="preserve">), and the UK Space Agency (UKSA, </w:t>
      </w:r>
      <w:r w:rsidRPr="00462CC3">
        <w:rPr>
          <w:rFonts w:eastAsia="Calibri"/>
          <w:u w:val="single"/>
        </w:rPr>
        <w:t>United Kingdom</w:t>
      </w:r>
      <w:r w:rsidRPr="00462CC3">
        <w:rPr>
          <w:rFonts w:eastAsia="Calibri"/>
          <w:sz w:val="16"/>
        </w:rPr>
        <w:t xml:space="preserve">). This international cooperation </w:t>
      </w:r>
      <w:r w:rsidRPr="00462CC3">
        <w:rPr>
          <w:rFonts w:eastAsia="Calibri"/>
          <w:u w:val="single"/>
        </w:rPr>
        <w:t xml:space="preserve">decided a set of space debris mitigation measures </w:t>
      </w:r>
      <w:r w:rsidRPr="00462CC3">
        <w:rPr>
          <w:rFonts w:eastAsia="Calibri"/>
          <w:sz w:val="16"/>
        </w:rPr>
        <w:t xml:space="preserve">(Inter-Agency Space Debris Coordination </w:t>
      </w:r>
      <w:proofErr w:type="spellStart"/>
      <w:r w:rsidRPr="00462CC3">
        <w:rPr>
          <w:rFonts w:eastAsia="Calibri"/>
          <w:sz w:val="16"/>
        </w:rPr>
        <w:t>Commitee</w:t>
      </w:r>
      <w:proofErr w:type="spellEnd"/>
      <w:r w:rsidRPr="00462CC3">
        <w:rPr>
          <w:rFonts w:eastAsia="Calibri"/>
          <w:sz w:val="16"/>
        </w:rPr>
        <w:t xml:space="preserve">, 2002), </w:t>
      </w:r>
      <w:r w:rsidRPr="00462CC3">
        <w:rPr>
          <w:rFonts w:eastAsia="Calibri"/>
          <w:u w:val="single"/>
        </w:rPr>
        <w:t>which includes</w:t>
      </w:r>
      <w:r w:rsidRPr="00462CC3">
        <w:rPr>
          <w:rFonts w:eastAsia="Calibri"/>
          <w:sz w:val="16"/>
        </w:rPr>
        <w:t xml:space="preserve">: 1. </w:t>
      </w:r>
      <w:r w:rsidRPr="00462CC3">
        <w:rPr>
          <w:rFonts w:eastAsia="Calibri"/>
          <w:u w:val="single"/>
        </w:rPr>
        <w:t>Limitation of debris released during normal operations</w:t>
      </w:r>
      <w:r w:rsidRPr="00462CC3">
        <w:rPr>
          <w:rFonts w:eastAsia="Calibri"/>
          <w:sz w:val="16"/>
        </w:rPr>
        <w:t xml:space="preserve">. 2. </w:t>
      </w:r>
      <w:r w:rsidRPr="00462CC3">
        <w:rPr>
          <w:rFonts w:eastAsia="Calibri"/>
          <w:u w:val="single"/>
        </w:rPr>
        <w:t>Minimization of the potential for on-orbit breakups</w:t>
      </w:r>
      <w:r w:rsidRPr="00462CC3">
        <w:rPr>
          <w:rFonts w:eastAsia="Calibri"/>
          <w:sz w:val="16"/>
        </w:rPr>
        <w:t xml:space="preserve"> (resulting from stored energy after the completion of mission operations, or during the operational phases of the mission and by avoiding intentional destruction and other harmful activities). 3. </w:t>
      </w:r>
      <w:r w:rsidRPr="00462CC3">
        <w:rPr>
          <w:rFonts w:eastAsia="Calibri"/>
          <w:u w:val="single"/>
        </w:rPr>
        <w:t>Post Mission Disposal</w:t>
      </w:r>
      <w:r w:rsidRPr="00462CC3">
        <w:rPr>
          <w:rFonts w:eastAsia="Calibri"/>
          <w:sz w:val="16"/>
        </w:rPr>
        <w:t xml:space="preserve"> </w:t>
      </w:r>
      <w:proofErr w:type="gramStart"/>
      <w:r w:rsidRPr="00462CC3">
        <w:rPr>
          <w:rFonts w:eastAsia="Calibri"/>
          <w:sz w:val="16"/>
        </w:rPr>
        <w:t>in particular in</w:t>
      </w:r>
      <w:proofErr w:type="gramEnd"/>
      <w:r w:rsidRPr="00462CC3">
        <w:rPr>
          <w:rFonts w:eastAsia="Calibri"/>
          <w:sz w:val="16"/>
        </w:rPr>
        <w:t xml:space="preserve"> geosynchronous regions and for objects passing through the LEO region. 4. </w:t>
      </w:r>
      <w:r w:rsidRPr="00462CC3">
        <w:rPr>
          <w:rFonts w:eastAsia="Calibri"/>
          <w:u w:val="single"/>
        </w:rPr>
        <w:t>Prevention of on-orbit collisions</w:t>
      </w:r>
      <w:r w:rsidRPr="00462CC3">
        <w:rPr>
          <w:rFonts w:eastAsia="Calibri"/>
          <w:sz w:val="16"/>
        </w:rPr>
        <w:t xml:space="preserve">. The IADC </w:t>
      </w:r>
      <w:r w:rsidRPr="00462CC3">
        <w:rPr>
          <w:rFonts w:eastAsia="Calibri"/>
          <w:u w:val="single"/>
        </w:rPr>
        <w:t>guidelines were presented to</w:t>
      </w:r>
      <w:r w:rsidRPr="00462CC3">
        <w:rPr>
          <w:rFonts w:eastAsia="Calibri"/>
          <w:sz w:val="16"/>
        </w:rPr>
        <w:t xml:space="preserve"> the United Nations Committee on the Peaceful Uses of Outer Space (UN </w:t>
      </w:r>
      <w:r w:rsidRPr="00462CC3">
        <w:rPr>
          <w:rFonts w:eastAsia="Calibri"/>
          <w:u w:val="single"/>
        </w:rPr>
        <w:t>COPUOS</w:t>
      </w:r>
      <w:r w:rsidRPr="00462CC3">
        <w:rPr>
          <w:rFonts w:eastAsia="Calibri"/>
          <w:sz w:val="16"/>
        </w:rPr>
        <w:t xml:space="preserve">) </w:t>
      </w:r>
      <w:r w:rsidRPr="00462CC3">
        <w:rPr>
          <w:rFonts w:eastAsia="Calibri"/>
          <w:u w:val="single"/>
        </w:rPr>
        <w:t>and contributed to the creation of the Space Debris Mitigation Guidelines</w:t>
      </w:r>
      <w:r w:rsidRPr="00462CC3">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462CC3">
        <w:rPr>
          <w:rFonts w:eastAsia="Calibri"/>
          <w:u w:val="single"/>
        </w:rPr>
        <w:t>A “25-year rule” was defined to limit the presence of satellites in the LEO region to no more than 25 years after their decommissioning</w:t>
      </w:r>
      <w:r w:rsidRPr="00462CC3">
        <w:rPr>
          <w:rFonts w:eastAsia="Calibri"/>
          <w:sz w:val="16"/>
        </w:rPr>
        <w:t xml:space="preserve">. The 25-year limit was selected </w:t>
      </w:r>
      <w:r w:rsidRPr="00462CC3">
        <w:rPr>
          <w:rFonts w:eastAsia="Calibri"/>
          <w:u w:val="single"/>
        </w:rPr>
        <w:t>to ensure that a reasonable reduction in lifetime could be achieved without greatly affecting satellite resources</w:t>
      </w:r>
      <w:r w:rsidRPr="00462CC3">
        <w:rPr>
          <w:rFonts w:eastAsia="Calibri"/>
          <w:sz w:val="16"/>
        </w:rPr>
        <w:t xml:space="preserve">. After 25 years a satellite </w:t>
      </w:r>
      <w:proofErr w:type="gramStart"/>
      <w:r w:rsidRPr="00462CC3">
        <w:rPr>
          <w:rFonts w:eastAsia="Calibri"/>
          <w:sz w:val="16"/>
        </w:rPr>
        <w:t>has to</w:t>
      </w:r>
      <w:proofErr w:type="gramEnd"/>
      <w:r w:rsidRPr="00462CC3">
        <w:rPr>
          <w:rFonts w:eastAsia="Calibri"/>
          <w:sz w:val="16"/>
        </w:rPr>
        <w:t xml:space="preserve"> be removed from the LEO protected region by placing it in a graveyard orbit or by disposing of it through atmospheric reentry. According to the IADC Space Debris Mitigation Guidelines (Inter-Agency Space Debris Coordination </w:t>
      </w:r>
      <w:proofErr w:type="spellStart"/>
      <w:r w:rsidRPr="00462CC3">
        <w:rPr>
          <w:rFonts w:eastAsia="Calibri"/>
          <w:sz w:val="16"/>
        </w:rPr>
        <w:t>Commitee</w:t>
      </w:r>
      <w:proofErr w:type="spellEnd"/>
      <w:r w:rsidRPr="00462CC3">
        <w:rPr>
          <w:rFonts w:eastAsia="Calibri"/>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462CC3">
        <w:rPr>
          <w:rFonts w:eastAsia="Calibri"/>
          <w:sz w:val="16"/>
        </w:rPr>
        <w:t>tomass</w:t>
      </w:r>
      <w:proofErr w:type="spellEnd"/>
      <w:r w:rsidRPr="00462CC3">
        <w:rPr>
          <w:rFonts w:eastAsia="Calibri"/>
          <w:sz w:val="16"/>
        </w:rPr>
        <w:t xml:space="preserve"> ratio around 0.012 </w:t>
      </w:r>
      <w:proofErr w:type="gramStart"/>
      <w:r w:rsidRPr="00462CC3">
        <w:rPr>
          <w:rFonts w:eastAsia="Calibri"/>
          <w:sz w:val="16"/>
        </w:rPr>
        <w:t>m?/</w:t>
      </w:r>
      <w:proofErr w:type="gramEnd"/>
      <w:r w:rsidRPr="00462CC3">
        <w:rPr>
          <w:rFonts w:eastAsia="Calibri"/>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462CC3">
        <w:rPr>
          <w:rFonts w:eastAsia="Calibri"/>
          <w:u w:val="single"/>
        </w:rPr>
        <w:t>end-of-life measures can be distinguished in</w:t>
      </w:r>
      <w:r w:rsidRPr="00462CC3">
        <w:rPr>
          <w:rFonts w:eastAsia="Calibri"/>
          <w:sz w:val="16"/>
        </w:rPr>
        <w:t xml:space="preserve">: (1) </w:t>
      </w:r>
      <w:r w:rsidRPr="00462CC3">
        <w:rPr>
          <w:rFonts w:eastAsia="Calibri"/>
          <w:u w:val="single"/>
        </w:rPr>
        <w:t>Disposal</w:t>
      </w:r>
      <w:r w:rsidRPr="00462CC3">
        <w:rPr>
          <w:rFonts w:eastAsia="Calibri"/>
          <w:sz w:val="16"/>
        </w:rPr>
        <w:t xml:space="preserve">, (2) </w:t>
      </w:r>
      <w:r w:rsidRPr="00462CC3">
        <w:rPr>
          <w:rFonts w:eastAsia="Calibri"/>
          <w:u w:val="single"/>
        </w:rPr>
        <w:t>passivation</w:t>
      </w:r>
      <w:r w:rsidRPr="00462CC3">
        <w:rPr>
          <w:rFonts w:eastAsia="Calibri"/>
          <w:sz w:val="16"/>
        </w:rPr>
        <w:t xml:space="preserve">, </w:t>
      </w:r>
      <w:r w:rsidRPr="00462CC3">
        <w:rPr>
          <w:rFonts w:eastAsia="Calibri"/>
          <w:u w:val="single"/>
        </w:rPr>
        <w:t>and</w:t>
      </w:r>
      <w:r w:rsidRPr="00462CC3">
        <w:rPr>
          <w:rFonts w:eastAsia="Calibri"/>
          <w:sz w:val="16"/>
        </w:rPr>
        <w:t xml:space="preserve"> (3) </w:t>
      </w:r>
      <w:r w:rsidRPr="00462CC3">
        <w:rPr>
          <w:rFonts w:eastAsia="Calibri"/>
          <w:u w:val="single"/>
        </w:rPr>
        <w:t>reentry</w:t>
      </w:r>
      <w:r w:rsidRPr="00462CC3">
        <w:rPr>
          <w:rFonts w:eastAsia="Calibri"/>
          <w:sz w:val="16"/>
        </w:rPr>
        <w:t xml:space="preserve">. </w:t>
      </w:r>
      <w:r w:rsidRPr="00462CC3">
        <w:rPr>
          <w:rFonts w:eastAsia="Calibri"/>
          <w:u w:val="single"/>
        </w:rPr>
        <w:t>Required measures for disposal currently cover spacecraft in LEO and GEO through a series of Operational Requirements</w:t>
      </w:r>
      <w:r w:rsidRPr="00462CC3">
        <w:rPr>
          <w:rFonts w:eastAsia="Calibri"/>
          <w:sz w:val="16"/>
        </w:rPr>
        <w:t xml:space="preserve"> (OR) (ESA 2008): "OR-01. </w:t>
      </w:r>
      <w:r w:rsidRPr="00462CC3">
        <w:rPr>
          <w:rFonts w:eastAsia="Calibri"/>
          <w:u w:val="single"/>
        </w:rPr>
        <w:t>Space systems operating in the LEO protected region shall be disposed of by reentry into the Earth's atmosphere within 25 years</w:t>
      </w:r>
      <w:r w:rsidRPr="00462CC3">
        <w:rPr>
          <w:rFonts w:eastAsia="Calibri"/>
          <w:sz w:val="16"/>
        </w:rPr>
        <w:t xml:space="preserve"> after the end of the operational phase." "OR-02. </w:t>
      </w:r>
      <w:r w:rsidRPr="00462CC3">
        <w:rPr>
          <w:rFonts w:eastAsia="Calibri"/>
          <w:u w:val="single"/>
        </w:rPr>
        <w:t>Space systems operating in the GEO protected region shall be disposed of by permanently removing them from the GEO protected region</w:t>
      </w:r>
      <w:r w:rsidRPr="00462CC3">
        <w:rPr>
          <w:rFonts w:eastAsia="Calibri"/>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w:t>
      </w:r>
      <w:proofErr w:type="gramStart"/>
      <w:r w:rsidRPr="00462CC3">
        <w:rPr>
          <w:rFonts w:eastAsia="Calibri"/>
          <w:sz w:val="16"/>
        </w:rPr>
        <w:t>take into account</w:t>
      </w:r>
      <w:proofErr w:type="gramEnd"/>
      <w:r w:rsidRPr="00462CC3">
        <w:rPr>
          <w:rFonts w:eastAsia="Calibri"/>
          <w:sz w:val="16"/>
        </w:rPr>
        <w:t xml:space="preserve"> the eccentricity oscillation due to the effects of solar radiation pressure and to ensure that such oscillation would not make the orbit interfere with the GEO protected regions. "OR-03. </w:t>
      </w:r>
      <w:r w:rsidRPr="00462CC3">
        <w:rPr>
          <w:rFonts w:eastAsia="Calibri"/>
          <w:u w:val="single"/>
        </w:rPr>
        <w:t>Where</w:t>
      </w:r>
      <w:r w:rsidRPr="00462CC3">
        <w:rPr>
          <w:rFonts w:eastAsia="Calibri"/>
          <w:sz w:val="16"/>
        </w:rPr>
        <w:t xml:space="preserve"> practicable and economically </w:t>
      </w:r>
      <w:r w:rsidRPr="00462CC3">
        <w:rPr>
          <w:rFonts w:eastAsia="Calibri"/>
          <w:u w:val="single"/>
        </w:rPr>
        <w:t>feasible, space systems outside the LEO and GEO protected regions shall implement means of end-of-life orbit disposal</w:t>
      </w:r>
      <w:r w:rsidRPr="00462CC3">
        <w:rPr>
          <w:rFonts w:eastAsia="Calibri"/>
          <w:sz w:val="16"/>
        </w:rPr>
        <w:t xml:space="preserve"> to avoid long-term interference with operational orbit regions, such as the Galileo orbit." OR-04. </w:t>
      </w:r>
      <w:r w:rsidRPr="00462CC3">
        <w:rPr>
          <w:rFonts w:eastAsia="Calibri"/>
          <w:u w:val="single"/>
        </w:rPr>
        <w:t>Launcher stages shall also perform end-of-life disposal maneuvers</w:t>
      </w:r>
      <w:r w:rsidRPr="00462CC3">
        <w:rPr>
          <w:rFonts w:eastAsia="Calibri"/>
          <w:sz w:val="16"/>
        </w:rPr>
        <w:t xml:space="preserve"> by targeting "direct reentry as part of the launcher sequence.” Alternatively, they should be injected into a LEO orbit with a maximum reentry </w:t>
      </w:r>
      <w:r w:rsidRPr="00462CC3">
        <w:rPr>
          <w:rFonts w:eastAsia="Calibri"/>
          <w:sz w:val="16"/>
        </w:rPr>
        <w:lastRenderedPageBreak/>
        <w:t xml:space="preserve">time of 25 years. As other space systems, they should be removed from LEO and GEO protecting region and orbit that interfere with other operational orbits such as the one of the Galileo </w:t>
      </w:r>
      <w:proofErr w:type="gramStart"/>
      <w:r w:rsidRPr="00462CC3">
        <w:rPr>
          <w:rFonts w:eastAsia="Calibri"/>
          <w:sz w:val="16"/>
        </w:rPr>
        <w:t>orbit</w:t>
      </w:r>
      <w:proofErr w:type="gramEnd"/>
      <w:r w:rsidRPr="00462CC3">
        <w:rPr>
          <w:rFonts w:eastAsia="Calibri"/>
          <w:sz w:val="16"/>
        </w:rPr>
        <w:t xml:space="preserve">. OR-05. </w:t>
      </w:r>
      <w:r w:rsidRPr="00462CC3">
        <w:rPr>
          <w:rFonts w:eastAsia="Calibri"/>
          <w:u w:val="single"/>
        </w:rPr>
        <w:t>Passivation of the system</w:t>
      </w:r>
      <w:r w:rsidRPr="00462CC3">
        <w:rPr>
          <w:rFonts w:eastAsia="Calibri"/>
          <w:sz w:val="16"/>
        </w:rPr>
        <w:t xml:space="preserve"> (spacecraft or launcher stage) </w:t>
      </w:r>
      <w:proofErr w:type="gramStart"/>
      <w:r w:rsidRPr="00462CC3">
        <w:rPr>
          <w:rFonts w:eastAsia="Calibri"/>
          <w:u w:val="single"/>
        </w:rPr>
        <w:t>has to</w:t>
      </w:r>
      <w:proofErr w:type="gramEnd"/>
      <w:r w:rsidRPr="00462CC3">
        <w:rPr>
          <w:rFonts w:eastAsia="Calibri"/>
          <w:u w:val="single"/>
        </w:rPr>
        <w:t xml:space="preserve"> be completed within 2 months of the end of mission</w:t>
      </w:r>
      <w:r w:rsidRPr="00462CC3">
        <w:rPr>
          <w:rFonts w:eastAsia="Calibri"/>
          <w:sz w:val="16"/>
        </w:rPr>
        <w:t xml:space="preserve">. End-of-life measures for reentry </w:t>
      </w:r>
      <w:proofErr w:type="gramStart"/>
      <w:r w:rsidRPr="00462CC3">
        <w:rPr>
          <w:rFonts w:eastAsia="Calibri"/>
          <w:sz w:val="16"/>
        </w:rPr>
        <w:t>include:</w:t>
      </w:r>
      <w:proofErr w:type="gramEnd"/>
      <w:r w:rsidRPr="00462CC3">
        <w:rPr>
          <w:rFonts w:eastAsia="Calibri"/>
          <w:sz w:val="16"/>
        </w:rPr>
        <w:t xml:space="preserve"> OR-06. "For space systems that are disposed of by reentry," an "analysis has to be performed to determine the characteristics of fragments surviving to ground </w:t>
      </w:r>
      <w:proofErr w:type="gramStart"/>
      <w:r w:rsidRPr="00462CC3">
        <w:rPr>
          <w:rFonts w:eastAsia="Calibri"/>
          <w:sz w:val="16"/>
        </w:rPr>
        <w:t>impact, and</w:t>
      </w:r>
      <w:proofErr w:type="gramEnd"/>
      <w:r w:rsidRPr="00462CC3">
        <w:rPr>
          <w:rFonts w:eastAsia="Calibri"/>
          <w:sz w:val="16"/>
        </w:rPr>
        <w:t xml:space="preserve"> assess the total casualty risk to the population on ground assuming an uncontrolled reentry.” OR-07. Such a casualty risk has to be lower than 10-4 if an uncontrolled reentry is targeted; </w:t>
      </w:r>
      <w:proofErr w:type="gramStart"/>
      <w:r w:rsidRPr="00462CC3">
        <w:rPr>
          <w:rFonts w:eastAsia="Calibri"/>
          <w:sz w:val="16"/>
        </w:rPr>
        <w:t>otherwise</w:t>
      </w:r>
      <w:proofErr w:type="gramEnd"/>
      <w:r w:rsidRPr="00462CC3">
        <w:rPr>
          <w:rFonts w:eastAsia="Calibri"/>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462CC3">
        <w:rPr>
          <w:rFonts w:eastAsia="Calibri"/>
          <w:u w:val="single"/>
        </w:rPr>
        <w:t>Between 2006 and 2015, the rate of compliance of LEO missions</w:t>
      </w:r>
      <w:r w:rsidRPr="00462CC3">
        <w:rPr>
          <w:rFonts w:eastAsia="Calibri"/>
          <w:sz w:val="16"/>
        </w:rPr>
        <w:t xml:space="preserve"> (including naturally compliant missions and satellites performing end-of-life maneuvers) </w:t>
      </w:r>
      <w:r w:rsidRPr="00462CC3">
        <w:rPr>
          <w:rFonts w:eastAsia="Calibri"/>
          <w:u w:val="single"/>
        </w:rPr>
        <w:t>was 53.3% for the payloads</w:t>
      </w:r>
      <w:r w:rsidRPr="00462CC3">
        <w:rPr>
          <w:rFonts w:eastAsia="Calibri"/>
          <w:sz w:val="16"/>
        </w:rPr>
        <w:t xml:space="preserve"> (corresponding to 60.3% of the payload mass), </w:t>
      </w:r>
      <w:r w:rsidRPr="00462CC3">
        <w:rPr>
          <w:rFonts w:eastAsia="Calibri"/>
          <w:u w:val="single"/>
        </w:rPr>
        <w:t>reaching end of life</w:t>
      </w:r>
      <w:r w:rsidRPr="00462CC3">
        <w:rPr>
          <w:rFonts w:eastAsia="Calibri"/>
          <w:sz w:val="16"/>
        </w:rPr>
        <w:t xml:space="preserve"> in the LEO protected region (Frey and </w:t>
      </w:r>
      <w:proofErr w:type="spellStart"/>
      <w:r w:rsidRPr="00462CC3">
        <w:rPr>
          <w:rFonts w:eastAsia="Calibri"/>
          <w:sz w:val="16"/>
        </w:rPr>
        <w:t>Lemmens</w:t>
      </w:r>
      <w:proofErr w:type="spellEnd"/>
      <w:r w:rsidRPr="00462CC3">
        <w:rPr>
          <w:rFonts w:eastAsia="Calibri"/>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462CC3">
        <w:rPr>
          <w:rFonts w:eastAsia="Calibri"/>
          <w:u w:val="single"/>
        </w:rPr>
        <w:t>Between 2007 and 2016, 71.6% of the rocket bodies reaching end of life in the LEO protected region was compliant</w:t>
      </w:r>
      <w:r w:rsidRPr="00462CC3">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462CC3">
        <w:rPr>
          <w:rFonts w:eastAsia="Calibri"/>
          <w:sz w:val="16"/>
        </w:rPr>
        <w:t>perigeelowering</w:t>
      </w:r>
      <w:proofErr w:type="spellEnd"/>
      <w:r w:rsidRPr="00462CC3">
        <w:rPr>
          <w:rFonts w:eastAsia="Calibri"/>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462CC3">
        <w:rPr>
          <w:rFonts w:eastAsia="Calibri"/>
          <w:sz w:val="16"/>
        </w:rPr>
        <w:t>SunEarth</w:t>
      </w:r>
      <w:proofErr w:type="spellEnd"/>
      <w:r w:rsidRPr="00462CC3">
        <w:rPr>
          <w:rFonts w:eastAsia="Calibri"/>
          <w:sz w:val="16"/>
        </w:rPr>
        <w:t xml:space="preserve"> direction (where possible) </w:t>
      </w:r>
      <w:proofErr w:type="gramStart"/>
      <w:r w:rsidRPr="00462CC3">
        <w:rPr>
          <w:rFonts w:eastAsia="Calibri"/>
          <w:sz w:val="16"/>
        </w:rPr>
        <w:t>in order to</w:t>
      </w:r>
      <w:proofErr w:type="gramEnd"/>
      <w:r w:rsidRPr="00462CC3">
        <w:rPr>
          <w:rFonts w:eastAsia="Calibri"/>
          <w:sz w:val="16"/>
        </w:rPr>
        <w:t xml:space="preserve"> bind the long-term oscillations in the eccentricity caused by solar radiation pressure. Recently, </w:t>
      </w:r>
      <w:r w:rsidRPr="00462CC3">
        <w:rPr>
          <w:rFonts w:eastAsia="Calibri"/>
          <w:u w:val="single"/>
        </w:rPr>
        <w:t xml:space="preserve">ESA funded projects on the design of disposal trajectories for medium Earth orbits </w:t>
      </w:r>
      <w:r w:rsidRPr="00462CC3">
        <w:rPr>
          <w:rFonts w:eastAsia="Calibri"/>
          <w:sz w:val="16"/>
        </w:rPr>
        <w:t xml:space="preserve">(MEO) (Alessi et al. 2014; Rossi et al. 2015), </w:t>
      </w:r>
      <w:r w:rsidRPr="00462CC3">
        <w:rPr>
          <w:rFonts w:eastAsia="Calibri"/>
          <w:u w:val="single"/>
        </w:rPr>
        <w:t>highly elliptical orbits</w:t>
      </w:r>
      <w:r w:rsidRPr="00462CC3">
        <w:rPr>
          <w:rFonts w:eastAsia="Calibri"/>
          <w:sz w:val="16"/>
        </w:rPr>
        <w:t xml:space="preserve"> (HEO), </w:t>
      </w:r>
      <w:r w:rsidRPr="00462CC3">
        <w:rPr>
          <w:rFonts w:eastAsia="Calibri"/>
          <w:u w:val="single"/>
        </w:rPr>
        <w:t xml:space="preserve">and </w:t>
      </w:r>
      <w:proofErr w:type="spellStart"/>
      <w:r w:rsidRPr="00462CC3">
        <w:rPr>
          <w:rFonts w:eastAsia="Calibri"/>
          <w:u w:val="single"/>
        </w:rPr>
        <w:t>libration</w:t>
      </w:r>
      <w:proofErr w:type="spellEnd"/>
      <w:r w:rsidRPr="00462CC3">
        <w:rPr>
          <w:rFonts w:eastAsia="Calibri"/>
          <w:u w:val="single"/>
        </w:rPr>
        <w:t xml:space="preserve"> Earth orbits</w:t>
      </w:r>
      <w:r w:rsidRPr="00462CC3">
        <w:rPr>
          <w:rFonts w:eastAsia="Calibri"/>
          <w:sz w:val="16"/>
        </w:rPr>
        <w:t xml:space="preserve"> (LPO) (</w:t>
      </w:r>
      <w:proofErr w:type="spellStart"/>
      <w:r w:rsidRPr="00462CC3">
        <w:rPr>
          <w:rFonts w:eastAsia="Calibri"/>
          <w:sz w:val="16"/>
        </w:rPr>
        <w:t>Armellin</w:t>
      </w:r>
      <w:proofErr w:type="spellEnd"/>
      <w:r w:rsidRPr="00462CC3">
        <w:rPr>
          <w:rFonts w:eastAsia="Calibri"/>
          <w:sz w:val="16"/>
        </w:rPr>
        <w:t xml:space="preserve"> et al. 2014; Colombo et al. 2014; Colombo et al. 2015). </w:t>
      </w:r>
      <w:r w:rsidRPr="00462CC3">
        <w:rPr>
          <w:rFonts w:eastAsia="Calibri"/>
          <w:u w:val="single"/>
        </w:rPr>
        <w:t>These have demonstrated the possibility of exploiting natural orbit perturbations for designing passive mitigation strategies for debris disposal</w:t>
      </w:r>
      <w:r w:rsidRPr="00462CC3">
        <w:rPr>
          <w:rFonts w:eastAsia="Calibri"/>
          <w:sz w:val="16"/>
        </w:rPr>
        <w:t xml:space="preserve">. </w:t>
      </w:r>
      <w:r w:rsidRPr="00462CC3">
        <w:rPr>
          <w:rFonts w:eastAsia="Calibri"/>
          <w:u w:val="single"/>
        </w:rPr>
        <w:t>Disposal strategies</w:t>
      </w:r>
      <w:r w:rsidRPr="00462CC3">
        <w:rPr>
          <w:rFonts w:eastAsia="Calibri"/>
          <w:sz w:val="16"/>
        </w:rPr>
        <w:t xml:space="preserve"> enhancing the effects of orbit perturbations </w:t>
      </w:r>
      <w:r w:rsidRPr="00462CC3">
        <w:rPr>
          <w:rFonts w:eastAsia="Calibri"/>
          <w:u w:val="single"/>
        </w:rPr>
        <w:t>have been further analyzed</w:t>
      </w:r>
      <w:r w:rsidRPr="00462CC3">
        <w:rPr>
          <w:rFonts w:eastAsia="Calibri"/>
          <w:sz w:val="16"/>
        </w:rPr>
        <w:t xml:space="preserve"> in LEO (Alessi et al. 2017), in MEO (Rosengren et al. 2015; Alessi et al. 2016; </w:t>
      </w:r>
      <w:proofErr w:type="spellStart"/>
      <w:r w:rsidRPr="00462CC3">
        <w:rPr>
          <w:rFonts w:eastAsia="Calibri"/>
          <w:sz w:val="16"/>
        </w:rPr>
        <w:t>Armellin</w:t>
      </w:r>
      <w:proofErr w:type="spellEnd"/>
      <w:r w:rsidRPr="00462CC3">
        <w:rPr>
          <w:rFonts w:eastAsia="Calibri"/>
          <w:sz w:val="16"/>
        </w:rPr>
        <w:t xml:space="preserve"> and San-Juan; Daquin et al. 2016; </w:t>
      </w:r>
      <w:proofErr w:type="spellStart"/>
      <w:r w:rsidRPr="00462CC3">
        <w:rPr>
          <w:rFonts w:eastAsia="Calibri"/>
          <w:sz w:val="16"/>
        </w:rPr>
        <w:t>Gkolias</w:t>
      </w:r>
      <w:proofErr w:type="spellEnd"/>
      <w:r w:rsidRPr="00462CC3">
        <w:rPr>
          <w:rFonts w:eastAsia="Calibri"/>
          <w:sz w:val="16"/>
        </w:rPr>
        <w:t xml:space="preserve"> et al. 2016), in GEO (Colombo and </w:t>
      </w:r>
      <w:proofErr w:type="spellStart"/>
      <w:r w:rsidRPr="00462CC3">
        <w:rPr>
          <w:rFonts w:eastAsia="Calibri"/>
          <w:sz w:val="16"/>
        </w:rPr>
        <w:t>Gkolias</w:t>
      </w:r>
      <w:proofErr w:type="spellEnd"/>
      <w:r w:rsidRPr="00462CC3">
        <w:rPr>
          <w:rFonts w:eastAsia="Calibri"/>
          <w:sz w:val="16"/>
        </w:rPr>
        <w:t xml:space="preserve"> 2017), and in HEO (Colombo et al. 2014; </w:t>
      </w:r>
      <w:proofErr w:type="spellStart"/>
      <w:r w:rsidRPr="00462CC3">
        <w:rPr>
          <w:rFonts w:eastAsia="Calibri"/>
          <w:sz w:val="16"/>
        </w:rPr>
        <w:t>Armellin</w:t>
      </w:r>
      <w:proofErr w:type="spellEnd"/>
      <w:r w:rsidRPr="00462CC3">
        <w:rPr>
          <w:rFonts w:eastAsia="Calibri"/>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w:t>
      </w:r>
      <w:proofErr w:type="gramStart"/>
      <w:r w:rsidRPr="00462CC3">
        <w:rPr>
          <w:rFonts w:eastAsia="Calibri"/>
          <w:sz w:val="16"/>
        </w:rPr>
        <w:t>enter into</w:t>
      </w:r>
      <w:proofErr w:type="gramEnd"/>
      <w:r w:rsidRPr="00462CC3">
        <w:rPr>
          <w:rFonts w:eastAsia="Calibri"/>
          <w:sz w:val="16"/>
        </w:rPr>
        <w:t xml:space="preserve">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462CC3">
        <w:rPr>
          <w:rFonts w:eastAsia="Calibri"/>
          <w:sz w:val="16"/>
        </w:rPr>
        <w:t>Lücking</w:t>
      </w:r>
      <w:proofErr w:type="spellEnd"/>
      <w:r w:rsidRPr="00462CC3">
        <w:rPr>
          <w:rFonts w:eastAsia="Calibri"/>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462CC3">
        <w:rPr>
          <w:rFonts w:eastAsia="Calibri"/>
          <w:u w:val="single"/>
        </w:rPr>
        <w:t>the INTEGRAL mission designed by ESA, the United States, Russia, the Czech Republic, and Poland</w:t>
      </w:r>
      <w:r w:rsidRPr="00462CC3">
        <w:rPr>
          <w:rFonts w:eastAsia="Calibri"/>
          <w:sz w:val="16"/>
        </w:rPr>
        <w:t xml:space="preserve">. The </w:t>
      </w:r>
      <w:proofErr w:type="spellStart"/>
      <w:r w:rsidRPr="00462CC3">
        <w:rPr>
          <w:rFonts w:eastAsia="Calibri"/>
          <w:sz w:val="16"/>
        </w:rPr>
        <w:t>INTErnational</w:t>
      </w:r>
      <w:proofErr w:type="spellEnd"/>
      <w:r w:rsidRPr="00462CC3">
        <w:rPr>
          <w:rFonts w:eastAsia="Calibri"/>
          <w:sz w:val="16"/>
        </w:rPr>
        <w:t xml:space="preserve"> Gamma-Ray Astrophysics Laboratory, launched in 2002, gathered some of the most energetic radiation from space (</w:t>
      </w:r>
      <w:proofErr w:type="spellStart"/>
      <w:r w:rsidRPr="00462CC3">
        <w:rPr>
          <w:rFonts w:eastAsia="Calibri"/>
          <w:sz w:val="16"/>
        </w:rPr>
        <w:t>Eismont</w:t>
      </w:r>
      <w:proofErr w:type="spellEnd"/>
      <w:r w:rsidRPr="00462CC3">
        <w:rPr>
          <w:rFonts w:eastAsia="Calibri"/>
          <w:sz w:val="16"/>
        </w:rPr>
        <w:t xml:space="preserve"> et al. 2003). A reentry of this spacecraft with a pure impulsive maneuver would have not been possible due to the limited amount of propellant left onboard. In an ESA-funded study, the </w:t>
      </w:r>
      <w:r w:rsidRPr="00462CC3">
        <w:rPr>
          <w:rFonts w:eastAsia="Calibri"/>
          <w:u w:val="single"/>
        </w:rPr>
        <w:t>end-of-life disposal</w:t>
      </w:r>
      <w:r w:rsidRPr="00462CC3">
        <w:rPr>
          <w:rFonts w:eastAsia="Calibri"/>
          <w:sz w:val="16"/>
        </w:rPr>
        <w:t xml:space="preserve"> of INTEGRAL mission--expected to end in 2016-was designed with a time window for disposal between January 1, </w:t>
      </w:r>
      <w:proofErr w:type="gramStart"/>
      <w:r w:rsidRPr="00462CC3">
        <w:rPr>
          <w:rFonts w:eastAsia="Calibri"/>
          <w:sz w:val="16"/>
        </w:rPr>
        <w:t>2013</w:t>
      </w:r>
      <w:proofErr w:type="gramEnd"/>
      <w:r w:rsidRPr="00462CC3">
        <w:rPr>
          <w:rFonts w:eastAsia="Calibri"/>
          <w:sz w:val="16"/>
        </w:rPr>
        <w:t xml:space="preserve"> and January 1, 2029.</w:t>
      </w:r>
      <w:r w:rsidRPr="00462CC3">
        <w:rPr>
          <w:rFonts w:eastAsia="Calibri"/>
          <w:u w:val="single"/>
        </w:rPr>
        <w:t xml:space="preserve"> Reentry solutions</w:t>
      </w:r>
      <w:r w:rsidRPr="00462CC3">
        <w:rPr>
          <w:rFonts w:eastAsia="Calibri"/>
          <w:sz w:val="16"/>
        </w:rPr>
        <w:t xml:space="preserve"> with a delta-velocity requirement below 40-50 m/s </w:t>
      </w:r>
      <w:r w:rsidRPr="00462CC3">
        <w:rPr>
          <w:rFonts w:eastAsia="Calibri"/>
          <w:u w:val="single"/>
        </w:rPr>
        <w:t>were found</w:t>
      </w:r>
      <w:r w:rsidRPr="00462CC3">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462CC3">
        <w:rPr>
          <w:rFonts w:eastAsia="Calibri"/>
          <w:sz w:val="16"/>
        </w:rPr>
        <w:t>decrease</w:t>
      </w:r>
      <w:proofErr w:type="gramEnd"/>
      <w:r w:rsidRPr="00462CC3">
        <w:rPr>
          <w:rFonts w:eastAsia="Calibri"/>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462CC3">
        <w:rPr>
          <w:rFonts w:eastAsia="Calibri"/>
          <w:sz w:val="16"/>
        </w:rPr>
        <w:t>semicontrolled</w:t>
      </w:r>
      <w:proofErr w:type="spellEnd"/>
      <w:r w:rsidRPr="00462CC3">
        <w:rPr>
          <w:rFonts w:eastAsia="Calibri"/>
          <w:sz w:val="16"/>
        </w:rPr>
        <w:t xml:space="preserve">.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w:t>
      </w:r>
      <w:r w:rsidRPr="00462CC3">
        <w:rPr>
          <w:rFonts w:eastAsia="Calibri"/>
          <w:sz w:val="16"/>
        </w:rPr>
        <w:lastRenderedPageBreak/>
        <w:t>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3C049FD4" w14:textId="77777777" w:rsidR="000B4332" w:rsidRPr="00462CC3" w:rsidRDefault="000B4332" w:rsidP="000B4332"/>
    <w:p w14:paraId="3F82C251" w14:textId="77777777" w:rsidR="00CB4550" w:rsidRPr="00462CC3" w:rsidRDefault="00CB4550" w:rsidP="00CB4550">
      <w:pPr>
        <w:pStyle w:val="Heading4"/>
        <w:rPr>
          <w:rFonts w:cs="Times New Roman"/>
        </w:rPr>
      </w:pPr>
      <w:r w:rsidRPr="00462CC3">
        <w:rPr>
          <w:rFonts w:cs="Times New Roman"/>
        </w:rPr>
        <w:t>Space debris is exaggerated - no risk of crisis.</w:t>
      </w:r>
    </w:p>
    <w:p w14:paraId="16656210" w14:textId="77777777" w:rsidR="00CB4550" w:rsidRPr="00462CC3" w:rsidRDefault="00CB4550" w:rsidP="00CB4550">
      <w:pPr>
        <w:rPr>
          <w:sz w:val="16"/>
          <w:szCs w:val="26"/>
        </w:rPr>
      </w:pPr>
      <w:r w:rsidRPr="00462CC3">
        <w:rPr>
          <w:sz w:val="16"/>
          <w:szCs w:val="26"/>
        </w:rPr>
        <w:t xml:space="preserve">Mark </w:t>
      </w:r>
      <w:r w:rsidRPr="00462CC3">
        <w:rPr>
          <w:rStyle w:val="Style13ptBold"/>
          <w:szCs w:val="26"/>
          <w:u w:val="single"/>
        </w:rPr>
        <w:t>Albrecht</w:t>
      </w:r>
      <w:r w:rsidRPr="00462CC3">
        <w:rPr>
          <w:szCs w:val="26"/>
          <w:u w:val="single"/>
        </w:rPr>
        <w:t xml:space="preserve"> </w:t>
      </w:r>
      <w:r w:rsidRPr="00462CC3">
        <w:rPr>
          <w:rStyle w:val="Style13ptBold"/>
          <w:szCs w:val="26"/>
          <w:u w:val="single"/>
        </w:rPr>
        <w:t>&amp;</w:t>
      </w:r>
      <w:r w:rsidRPr="00462CC3">
        <w:rPr>
          <w:sz w:val="16"/>
          <w:szCs w:val="26"/>
        </w:rPr>
        <w:t xml:space="preserve"> Paul </w:t>
      </w:r>
      <w:r w:rsidRPr="00462CC3">
        <w:rPr>
          <w:rStyle w:val="Style13ptBold"/>
          <w:szCs w:val="26"/>
          <w:u w:val="single"/>
        </w:rPr>
        <w:t>Graziani</w:t>
      </w:r>
      <w:r w:rsidRPr="00462CC3">
        <w:rPr>
          <w:szCs w:val="26"/>
          <w:u w:val="single"/>
        </w:rPr>
        <w:t xml:space="preserve"> </w:t>
      </w:r>
      <w:r w:rsidRPr="00462CC3">
        <w:rPr>
          <w:rStyle w:val="Style13ptBold"/>
          <w:szCs w:val="26"/>
          <w:u w:val="single"/>
        </w:rPr>
        <w:t>16</w:t>
      </w:r>
      <w:r w:rsidRPr="00462CC3">
        <w:rPr>
          <w:sz w:val="16"/>
          <w:szCs w:val="26"/>
        </w:rPr>
        <w:t xml:space="preserve">. *Chairman of the board of </w:t>
      </w:r>
      <w:proofErr w:type="spellStart"/>
      <w:r w:rsidRPr="00462CC3">
        <w:rPr>
          <w:sz w:val="16"/>
          <w:szCs w:val="26"/>
        </w:rPr>
        <w:t>USSpace</w:t>
      </w:r>
      <w:proofErr w:type="spellEnd"/>
      <w:r w:rsidRPr="00462CC3">
        <w:rPr>
          <w:sz w:val="16"/>
          <w:szCs w:val="26"/>
        </w:rPr>
        <w:t xml:space="preserve"> LLC and former head of the White House National Space Council from 1989 to 1992; **CEO and founder of Analytical Graphics, a company that develops software and provides commercial space operations assistance. Space News, May 9th</w:t>
      </w:r>
      <w:proofErr w:type="gramStart"/>
      <w:r w:rsidRPr="00462CC3">
        <w:rPr>
          <w:sz w:val="16"/>
          <w:szCs w:val="26"/>
        </w:rPr>
        <w:t xml:space="preserve"> 2016</w:t>
      </w:r>
      <w:proofErr w:type="gramEnd"/>
      <w:r w:rsidRPr="00462CC3">
        <w:rPr>
          <w:sz w:val="16"/>
          <w:szCs w:val="26"/>
        </w:rPr>
        <w:t>, “Op-ed: Congested space is a serious problem solved by hard work, not hysteria,” http://spacenews.com/op-ed-congested-space-is-a-serious-problem-solved-by-hard-work-not-hysteria</w:t>
      </w:r>
    </w:p>
    <w:p w14:paraId="4A6FC1F9" w14:textId="77777777" w:rsidR="00CB4550" w:rsidRPr="00462CC3" w:rsidRDefault="00CB4550" w:rsidP="00CB4550">
      <w:pPr>
        <w:rPr>
          <w:sz w:val="16"/>
          <w:szCs w:val="26"/>
        </w:rPr>
      </w:pPr>
      <w:r w:rsidRPr="00462CC3">
        <w:rPr>
          <w:rStyle w:val="StyleUnderline"/>
          <w:sz w:val="26"/>
          <w:szCs w:val="26"/>
        </w:rPr>
        <w:t>There are</w:t>
      </w:r>
      <w:r w:rsidRPr="00462CC3">
        <w:rPr>
          <w:sz w:val="16"/>
          <w:szCs w:val="26"/>
        </w:rPr>
        <w:t xml:space="preserve"> over a half million </w:t>
      </w:r>
      <w:r w:rsidRPr="00462CC3">
        <w:rPr>
          <w:rStyle w:val="StyleUnderline"/>
          <w:sz w:val="26"/>
          <w:szCs w:val="26"/>
        </w:rPr>
        <w:t>pieces of</w:t>
      </w:r>
      <w:r w:rsidRPr="00462CC3">
        <w:rPr>
          <w:sz w:val="16"/>
          <w:szCs w:val="26"/>
        </w:rPr>
        <w:t xml:space="preserve"> human-made </w:t>
      </w:r>
      <w:r w:rsidRPr="00462CC3">
        <w:rPr>
          <w:rStyle w:val="StyleUnderline"/>
          <w:sz w:val="26"/>
          <w:szCs w:val="26"/>
        </w:rPr>
        <w:t>material in orbit around our planet.</w:t>
      </w:r>
      <w:r w:rsidRPr="00462CC3">
        <w:rPr>
          <w:sz w:val="16"/>
          <w:szCs w:val="26"/>
        </w:rPr>
        <w:t xml:space="preserve"> Some are the size of school buses, some the size of BB gun pellets. They all had a function at some point, but now most are simply space debris littered from 100 to 22,000 miles above the Earth. </w:t>
      </w:r>
      <w:r w:rsidRPr="00462CC3">
        <w:rPr>
          <w:rStyle w:val="StyleUnderline"/>
          <w:sz w:val="26"/>
          <w:szCs w:val="26"/>
        </w:rPr>
        <w:t xml:space="preserve">Yet, </w:t>
      </w:r>
      <w:r w:rsidRPr="00462CC3">
        <w:rPr>
          <w:rStyle w:val="Emphasis"/>
          <w:sz w:val="26"/>
          <w:szCs w:val="26"/>
        </w:rPr>
        <w:t>all behave perfectly according to the laws of physics</w:t>
      </w:r>
      <w:r w:rsidRPr="00462CC3">
        <w:rPr>
          <w:rStyle w:val="StyleUnderline"/>
          <w:sz w:val="26"/>
          <w:szCs w:val="26"/>
        </w:rPr>
        <w:t>. Many in the space community have called the collision hazard caused by space debris a crisis.</w:t>
      </w:r>
      <w:r w:rsidRPr="00462CC3">
        <w:rPr>
          <w:sz w:val="16"/>
          <w:szCs w:val="26"/>
        </w:rPr>
        <w:t xml:space="preserve"> </w:t>
      </w:r>
      <w:r w:rsidRPr="00462CC3">
        <w:rPr>
          <w:rStyle w:val="StyleUnderline"/>
          <w:sz w:val="26"/>
          <w:szCs w:val="26"/>
        </w:rPr>
        <w:t>Popular culture has embraced the risks of collisions in space in films like Gravity.</w:t>
      </w:r>
      <w:r w:rsidRPr="00462CC3">
        <w:rPr>
          <w:sz w:val="16"/>
          <w:szCs w:val="26"/>
        </w:rPr>
        <w:t xml:space="preserve"> </w:t>
      </w:r>
      <w:r w:rsidRPr="00462CC3">
        <w:rPr>
          <w:rStyle w:val="Emphasis"/>
          <w:sz w:val="26"/>
          <w:szCs w:val="26"/>
        </w:rPr>
        <w:t>Some</w:t>
      </w:r>
      <w:r w:rsidRPr="00462CC3">
        <w:rPr>
          <w:sz w:val="16"/>
          <w:szCs w:val="26"/>
        </w:rPr>
        <w:t xml:space="preserve"> participants have </w:t>
      </w:r>
      <w:r w:rsidRPr="00462CC3">
        <w:rPr>
          <w:rStyle w:val="Emphasis"/>
          <w:sz w:val="26"/>
          <w:szCs w:val="26"/>
        </w:rPr>
        <w:t>dramatized</w:t>
      </w:r>
      <w:r w:rsidRPr="00462CC3">
        <w:rPr>
          <w:sz w:val="16"/>
          <w:szCs w:val="26"/>
        </w:rPr>
        <w:t xml:space="preserve"> </w:t>
      </w:r>
      <w:r w:rsidRPr="00462CC3">
        <w:rPr>
          <w:rStyle w:val="Emphasis"/>
          <w:sz w:val="26"/>
          <w:szCs w:val="26"/>
        </w:rPr>
        <w:t>the issue</w:t>
      </w:r>
      <w:r w:rsidRPr="00462CC3">
        <w:rPr>
          <w:sz w:val="16"/>
          <w:szCs w:val="26"/>
        </w:rPr>
        <w:t xml:space="preserve"> </w:t>
      </w:r>
      <w:r w:rsidRPr="00462CC3">
        <w:rPr>
          <w:rStyle w:val="StyleUnderline"/>
          <w:sz w:val="26"/>
          <w:szCs w:val="26"/>
        </w:rPr>
        <w:t xml:space="preserve">by producing graphics of Earth and its satellites, which make our planet look like a fuzzy marble, almost obscured by a dense cloud of white pellets meant to conceptualize space congestion. </w:t>
      </w:r>
      <w:r w:rsidRPr="00462CC3">
        <w:rPr>
          <w:sz w:val="16"/>
          <w:szCs w:val="26"/>
        </w:rPr>
        <w:t xml:space="preserve">Unfortunately, for the sake of a good visual, </w:t>
      </w:r>
      <w:r w:rsidRPr="00462CC3">
        <w:rPr>
          <w:rStyle w:val="StyleUnderline"/>
          <w:sz w:val="26"/>
          <w:szCs w:val="26"/>
        </w:rPr>
        <w:t>satellites are depicted as if they were hundreds of miles wide</w:t>
      </w:r>
      <w:r w:rsidRPr="00462CC3">
        <w:rPr>
          <w:sz w:val="16"/>
          <w:szCs w:val="26"/>
        </w:rPr>
        <w:t xml:space="preserve">, like the state of Pennsylvania (for the record, there are no space objects the size of Pennsylvania in orbit). Unfortunately, </w:t>
      </w:r>
      <w:r w:rsidRPr="00462CC3">
        <w:rPr>
          <w:rStyle w:val="StyleUnderline"/>
          <w:sz w:val="26"/>
          <w:szCs w:val="26"/>
        </w:rPr>
        <w:t xml:space="preserve">this is </w:t>
      </w:r>
      <w:r w:rsidRPr="00462CC3">
        <w:rPr>
          <w:rStyle w:val="StyleUnderline"/>
          <w:sz w:val="26"/>
          <w:szCs w:val="26"/>
          <w:bdr w:val="single" w:sz="4" w:space="0" w:color="auto"/>
        </w:rPr>
        <w:t>the rule</w:t>
      </w:r>
      <w:r w:rsidRPr="00462CC3">
        <w:rPr>
          <w:rStyle w:val="StyleUnderline"/>
          <w:sz w:val="26"/>
          <w:szCs w:val="26"/>
        </w:rPr>
        <w:t xml:space="preserve">, not the exception, and almost </w:t>
      </w:r>
      <w:proofErr w:type="gramStart"/>
      <w:r w:rsidRPr="00462CC3">
        <w:rPr>
          <w:rStyle w:val="StyleUnderline"/>
          <w:sz w:val="26"/>
          <w:szCs w:val="26"/>
        </w:rPr>
        <w:t>all of</w:t>
      </w:r>
      <w:proofErr w:type="gramEnd"/>
      <w:r w:rsidRPr="00462CC3">
        <w:rPr>
          <w:rStyle w:val="StyleUnderline"/>
          <w:sz w:val="26"/>
          <w:szCs w:val="26"/>
        </w:rPr>
        <w:t xml:space="preserve"> </w:t>
      </w:r>
      <w:r w:rsidRPr="00462CC3">
        <w:rPr>
          <w:rStyle w:val="Emphasis"/>
          <w:sz w:val="26"/>
          <w:szCs w:val="26"/>
        </w:rPr>
        <w:t>these articles</w:t>
      </w:r>
      <w:r w:rsidRPr="00462CC3">
        <w:rPr>
          <w:sz w:val="16"/>
          <w:szCs w:val="26"/>
        </w:rPr>
        <w:t xml:space="preserve">, movies, graphics, and </w:t>
      </w:r>
      <w:r w:rsidRPr="00462CC3">
        <w:rPr>
          <w:rStyle w:val="Emphasis"/>
          <w:sz w:val="26"/>
          <w:szCs w:val="26"/>
        </w:rPr>
        <w:t>simulations are exaggerated and misleading</w:t>
      </w:r>
      <w:r w:rsidRPr="00462CC3">
        <w:rPr>
          <w:sz w:val="16"/>
          <w:szCs w:val="26"/>
        </w:rPr>
        <w:t xml:space="preserve">. </w:t>
      </w:r>
      <w:r w:rsidRPr="00462CC3">
        <w:rPr>
          <w:rStyle w:val="Emphasis"/>
          <w:sz w:val="26"/>
          <w:szCs w:val="26"/>
        </w:rPr>
        <w:t>Space debris</w:t>
      </w:r>
      <w:r w:rsidRPr="00462CC3">
        <w:rPr>
          <w:sz w:val="16"/>
          <w:szCs w:val="26"/>
        </w:rPr>
        <w:t xml:space="preserve"> and collision risk is real, but it certainly </w:t>
      </w:r>
      <w:r w:rsidRPr="00462CC3">
        <w:rPr>
          <w:rStyle w:val="Emphasis"/>
          <w:sz w:val="26"/>
          <w:szCs w:val="26"/>
        </w:rPr>
        <w:t>is not a crisis</w:t>
      </w:r>
      <w:r w:rsidRPr="00462CC3">
        <w:rPr>
          <w:sz w:val="16"/>
          <w:szCs w:val="26"/>
        </w:rPr>
        <w:t xml:space="preserve">. </w:t>
      </w:r>
    </w:p>
    <w:p w14:paraId="3C715635" w14:textId="77777777" w:rsidR="00CB4550" w:rsidRPr="00462CC3" w:rsidRDefault="00CB4550" w:rsidP="00CB4550">
      <w:pPr>
        <w:pStyle w:val="Heading4"/>
        <w:rPr>
          <w:rFonts w:cs="Arial"/>
          <w:b w:val="0"/>
          <w:bCs w:val="0"/>
        </w:rPr>
      </w:pPr>
      <w:r w:rsidRPr="00462CC3">
        <w:rPr>
          <w:rFonts w:cs="Arial"/>
        </w:rPr>
        <w:t>No one’s going to war over a downed satellite</w:t>
      </w:r>
    </w:p>
    <w:p w14:paraId="6305068B" w14:textId="77777777" w:rsidR="00CB4550" w:rsidRPr="00462CC3" w:rsidRDefault="00CB4550" w:rsidP="00CB4550">
      <w:pPr>
        <w:rPr>
          <w:sz w:val="16"/>
          <w:szCs w:val="26"/>
        </w:rPr>
      </w:pPr>
      <w:r w:rsidRPr="00462CC3">
        <w:rPr>
          <w:rStyle w:val="Style13ptBold"/>
          <w:szCs w:val="26"/>
          <w:u w:val="single"/>
        </w:rPr>
        <w:t>Bowen 18</w:t>
      </w:r>
      <w:r w:rsidRPr="00462CC3">
        <w:rPr>
          <w:sz w:val="16"/>
          <w:szCs w:val="26"/>
        </w:rPr>
        <w:t xml:space="preserve"> [Bleddyn Bowen, Lecturer in International Relations at the University of Leicester. The Art of Space Deterrence. February 20, 2018. https://www.europeanleadershipnetwork.org/commentary/the-art-of-space-deterrence/]</w:t>
      </w:r>
    </w:p>
    <w:p w14:paraId="52D8F3C9" w14:textId="77777777" w:rsidR="00CB4550" w:rsidRPr="00462CC3" w:rsidRDefault="00CB4550" w:rsidP="00CB4550">
      <w:pPr>
        <w:rPr>
          <w:sz w:val="16"/>
          <w:szCs w:val="26"/>
        </w:rPr>
      </w:pPr>
      <w:r w:rsidRPr="00462CC3">
        <w:rPr>
          <w:szCs w:val="26"/>
          <w:u w:val="single"/>
        </w:rPr>
        <w:t>Space is</w:t>
      </w:r>
      <w:r w:rsidRPr="00462CC3">
        <w:rPr>
          <w:sz w:val="16"/>
          <w:szCs w:val="26"/>
        </w:rPr>
        <w:t xml:space="preserve"> often </w:t>
      </w:r>
      <w:r w:rsidRPr="00462CC3">
        <w:rPr>
          <w:szCs w:val="26"/>
          <w:u w:val="single"/>
        </w:rPr>
        <w:t xml:space="preserve">an </w:t>
      </w:r>
      <w:r w:rsidRPr="00462CC3">
        <w:rPr>
          <w:rStyle w:val="Emphasis"/>
          <w:sz w:val="26"/>
          <w:szCs w:val="26"/>
        </w:rPr>
        <w:t>afterthought</w:t>
      </w:r>
      <w:r w:rsidRPr="00462CC3">
        <w:rPr>
          <w:sz w:val="16"/>
          <w:szCs w:val="26"/>
        </w:rPr>
        <w:t xml:space="preserve"> or a miscellaneous ancillary </w:t>
      </w:r>
      <w:r w:rsidRPr="00462CC3">
        <w:rPr>
          <w:szCs w:val="26"/>
          <w:u w:val="single"/>
        </w:rPr>
        <w:t xml:space="preserve">in the </w:t>
      </w:r>
      <w:r w:rsidRPr="00462CC3">
        <w:rPr>
          <w:rStyle w:val="Emphasis"/>
          <w:sz w:val="26"/>
          <w:szCs w:val="26"/>
        </w:rPr>
        <w:t>grand strategic views</w:t>
      </w:r>
      <w:r w:rsidRPr="00462CC3">
        <w:rPr>
          <w:szCs w:val="26"/>
          <w:u w:val="single"/>
        </w:rPr>
        <w:t xml:space="preserve"> of </w:t>
      </w:r>
      <w:r w:rsidRPr="00462CC3">
        <w:rPr>
          <w:rStyle w:val="Emphasis"/>
          <w:sz w:val="26"/>
          <w:szCs w:val="26"/>
        </w:rPr>
        <w:t>top-level decision-makers</w:t>
      </w:r>
      <w:r w:rsidRPr="00462CC3">
        <w:rPr>
          <w:sz w:val="16"/>
          <w:szCs w:val="26"/>
        </w:rPr>
        <w:t xml:space="preserve">. </w:t>
      </w:r>
      <w:r w:rsidRPr="00462CC3">
        <w:rPr>
          <w:szCs w:val="26"/>
          <w:u w:val="single"/>
        </w:rPr>
        <w:t xml:space="preserve">A </w:t>
      </w:r>
      <w:r w:rsidRPr="00462CC3">
        <w:rPr>
          <w:rStyle w:val="Emphasis"/>
          <w:sz w:val="26"/>
          <w:szCs w:val="26"/>
        </w:rPr>
        <w:t>president</w:t>
      </w:r>
      <w:r w:rsidRPr="00462CC3">
        <w:rPr>
          <w:szCs w:val="26"/>
          <w:u w:val="single"/>
        </w:rPr>
        <w:t xml:space="preserve"> may </w:t>
      </w:r>
      <w:r w:rsidRPr="00462CC3">
        <w:rPr>
          <w:rStyle w:val="Emphasis"/>
          <w:sz w:val="26"/>
          <w:szCs w:val="26"/>
        </w:rPr>
        <w:t>not care</w:t>
      </w:r>
      <w:r w:rsidRPr="00462CC3">
        <w:rPr>
          <w:szCs w:val="26"/>
          <w:u w:val="single"/>
        </w:rPr>
        <w:t xml:space="preserve"> that </w:t>
      </w:r>
      <w:r w:rsidRPr="00462CC3">
        <w:rPr>
          <w:rStyle w:val="Emphasis"/>
          <w:sz w:val="26"/>
          <w:szCs w:val="26"/>
        </w:rPr>
        <w:t>one satellite may be lost</w:t>
      </w:r>
      <w:r w:rsidRPr="00462CC3">
        <w:rPr>
          <w:szCs w:val="26"/>
          <w:u w:val="single"/>
        </w:rPr>
        <w:t xml:space="preserve"> or go dark</w:t>
      </w:r>
      <w:r w:rsidRPr="00462CC3">
        <w:rPr>
          <w:sz w:val="16"/>
          <w:szCs w:val="26"/>
        </w:rPr>
        <w:t xml:space="preserve">; </w:t>
      </w:r>
      <w:r w:rsidRPr="00462CC3">
        <w:rPr>
          <w:szCs w:val="26"/>
          <w:u w:val="single"/>
        </w:rPr>
        <w:t>it may cause panic and</w:t>
      </w:r>
      <w:r w:rsidRPr="00462CC3">
        <w:rPr>
          <w:sz w:val="16"/>
          <w:szCs w:val="26"/>
        </w:rPr>
        <w:t xml:space="preserve"> </w:t>
      </w:r>
      <w:r w:rsidRPr="00462CC3">
        <w:rPr>
          <w:rStyle w:val="Emphasis"/>
          <w:sz w:val="26"/>
          <w:szCs w:val="26"/>
        </w:rPr>
        <w:t>Twitter</w:t>
      </w:r>
      <w:r w:rsidRPr="00462CC3">
        <w:rPr>
          <w:sz w:val="16"/>
          <w:szCs w:val="26"/>
        </w:rPr>
        <w:t xml:space="preserve">-based </w:t>
      </w:r>
      <w:r w:rsidRPr="00462CC3">
        <w:rPr>
          <w:rStyle w:val="Emphasis"/>
          <w:sz w:val="26"/>
          <w:szCs w:val="26"/>
        </w:rPr>
        <w:t>hysteria</w:t>
      </w:r>
      <w:r w:rsidRPr="00462CC3">
        <w:rPr>
          <w:sz w:val="16"/>
          <w:szCs w:val="26"/>
        </w:rPr>
        <w:t xml:space="preserve"> for the space community, of course. </w:t>
      </w:r>
      <w:r w:rsidRPr="00462CC3">
        <w:rPr>
          <w:szCs w:val="26"/>
          <w:u w:val="single"/>
        </w:rPr>
        <w:t xml:space="preserve">But the </w:t>
      </w:r>
      <w:r w:rsidRPr="00462CC3">
        <w:rPr>
          <w:rStyle w:val="Emphasis"/>
          <w:sz w:val="26"/>
          <w:szCs w:val="26"/>
        </w:rPr>
        <w:t>terrestrial context</w:t>
      </w:r>
      <w:r w:rsidRPr="00462CC3">
        <w:rPr>
          <w:sz w:val="16"/>
          <w:szCs w:val="26"/>
        </w:rPr>
        <w:t xml:space="preserve"> and consequences, </w:t>
      </w:r>
      <w:r w:rsidRPr="00462CC3">
        <w:rPr>
          <w:szCs w:val="26"/>
          <w:u w:val="single"/>
        </w:rPr>
        <w:t xml:space="preserve">as well as the political stakes and symbolism of any exchange of hostilities in space </w:t>
      </w:r>
      <w:r w:rsidRPr="00462CC3">
        <w:rPr>
          <w:rStyle w:val="Emphasis"/>
          <w:sz w:val="26"/>
          <w:szCs w:val="26"/>
        </w:rPr>
        <w:t>matters more</w:t>
      </w:r>
      <w:r w:rsidRPr="00462CC3">
        <w:rPr>
          <w:sz w:val="16"/>
          <w:szCs w:val="26"/>
        </w:rPr>
        <w:t xml:space="preserve">. </w:t>
      </w:r>
      <w:r w:rsidRPr="00462CC3">
        <w:rPr>
          <w:szCs w:val="26"/>
          <w:u w:val="single"/>
        </w:rPr>
        <w:t>The political and media dimension can magnify</w:t>
      </w:r>
      <w:r w:rsidRPr="00462CC3">
        <w:rPr>
          <w:sz w:val="16"/>
          <w:szCs w:val="26"/>
        </w:rPr>
        <w:t xml:space="preserve"> or </w:t>
      </w:r>
      <w:proofErr w:type="spellStart"/>
      <w:r w:rsidRPr="00462CC3">
        <w:rPr>
          <w:sz w:val="16"/>
          <w:szCs w:val="26"/>
        </w:rPr>
        <w:t>minimise</w:t>
      </w:r>
      <w:proofErr w:type="spellEnd"/>
      <w:r w:rsidRPr="00462CC3">
        <w:rPr>
          <w:sz w:val="16"/>
          <w:szCs w:val="26"/>
        </w:rPr>
        <w:t xml:space="preserve"> </w:t>
      </w:r>
      <w:r w:rsidRPr="00462CC3">
        <w:rPr>
          <w:szCs w:val="26"/>
          <w:u w:val="single"/>
        </w:rPr>
        <w:t xml:space="preserve">the perceived consequences of losing specific </w:t>
      </w:r>
      <w:r w:rsidRPr="00462CC3">
        <w:rPr>
          <w:rStyle w:val="Emphasis"/>
          <w:sz w:val="26"/>
          <w:szCs w:val="26"/>
        </w:rPr>
        <w:t>sat</w:t>
      </w:r>
      <w:r w:rsidRPr="00462CC3">
        <w:rPr>
          <w:sz w:val="16"/>
          <w:szCs w:val="26"/>
        </w:rPr>
        <w:t>ellite</w:t>
      </w:r>
      <w:r w:rsidRPr="00462CC3">
        <w:rPr>
          <w:rStyle w:val="Emphasis"/>
          <w:sz w:val="26"/>
          <w:szCs w:val="26"/>
        </w:rPr>
        <w:t>s</w:t>
      </w:r>
      <w:r w:rsidRPr="00462CC3">
        <w:rPr>
          <w:szCs w:val="26"/>
          <w:u w:val="single"/>
        </w:rPr>
        <w:t xml:space="preserve"> </w:t>
      </w:r>
      <w:r w:rsidRPr="00462CC3">
        <w:rPr>
          <w:rStyle w:val="Emphasis"/>
          <w:sz w:val="26"/>
          <w:szCs w:val="26"/>
        </w:rPr>
        <w:t>out of</w:t>
      </w:r>
      <w:r w:rsidRPr="00462CC3">
        <w:rPr>
          <w:szCs w:val="26"/>
          <w:u w:val="single"/>
        </w:rPr>
        <w:t xml:space="preserve"> all </w:t>
      </w:r>
      <w:r w:rsidRPr="00462CC3">
        <w:rPr>
          <w:rStyle w:val="Emphasis"/>
          <w:sz w:val="26"/>
          <w:szCs w:val="26"/>
        </w:rPr>
        <w:t>proportion</w:t>
      </w:r>
      <w:r w:rsidRPr="00462CC3">
        <w:rPr>
          <w:szCs w:val="26"/>
          <w:u w:val="single"/>
        </w:rPr>
        <w:t xml:space="preserve"> to their </w:t>
      </w:r>
      <w:r w:rsidRPr="00462CC3">
        <w:rPr>
          <w:rStyle w:val="Emphasis"/>
          <w:sz w:val="26"/>
          <w:szCs w:val="26"/>
        </w:rPr>
        <w:t>actual strategic effect</w:t>
      </w:r>
      <w:r w:rsidRPr="00462CC3">
        <w:rPr>
          <w:sz w:val="16"/>
          <w:szCs w:val="26"/>
        </w:rPr>
        <w:t>.</w:t>
      </w:r>
    </w:p>
    <w:p w14:paraId="680D586F" w14:textId="77777777" w:rsidR="00CB4550" w:rsidRPr="00462CC3" w:rsidRDefault="00CB4550" w:rsidP="00CB4550">
      <w:pPr>
        <w:pStyle w:val="Heading4"/>
        <w:rPr>
          <w:rFonts w:cs="Arial"/>
        </w:rPr>
      </w:pPr>
      <w:r w:rsidRPr="00462CC3">
        <w:rPr>
          <w:rFonts w:cs="Arial"/>
        </w:rPr>
        <w:t xml:space="preserve">No </w:t>
      </w:r>
      <w:proofErr w:type="spellStart"/>
      <w:r w:rsidRPr="00462CC3">
        <w:rPr>
          <w:rFonts w:cs="Arial"/>
        </w:rPr>
        <w:t>miscalc</w:t>
      </w:r>
      <w:proofErr w:type="spellEnd"/>
      <w:r w:rsidRPr="00462CC3">
        <w:rPr>
          <w:rFonts w:cs="Arial"/>
        </w:rPr>
        <w:t xml:space="preserve"> from satellite disruptions or ASAT attacks – empirically denied.</w:t>
      </w:r>
    </w:p>
    <w:p w14:paraId="6306822C" w14:textId="77777777" w:rsidR="00CB4550" w:rsidRPr="00462CC3" w:rsidRDefault="00CB4550" w:rsidP="00CB4550">
      <w:pPr>
        <w:rPr>
          <w:sz w:val="16"/>
          <w:szCs w:val="26"/>
        </w:rPr>
      </w:pPr>
      <w:r w:rsidRPr="00462CC3">
        <w:rPr>
          <w:rStyle w:val="Style13ptBold"/>
          <w:szCs w:val="26"/>
          <w:u w:val="single"/>
        </w:rPr>
        <w:t>Mazur 12</w:t>
      </w:r>
      <w:r w:rsidRPr="00462CC3">
        <w:rPr>
          <w:sz w:val="16"/>
          <w:szCs w:val="26"/>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BBCC8C0" w14:textId="77777777" w:rsidR="00CB4550" w:rsidRPr="00462CC3" w:rsidRDefault="00CB4550" w:rsidP="00CB4550">
      <w:pPr>
        <w:rPr>
          <w:sz w:val="16"/>
          <w:szCs w:val="26"/>
        </w:rPr>
      </w:pPr>
      <w:r w:rsidRPr="00462CC3">
        <w:rPr>
          <w:rStyle w:val="Emphasis"/>
          <w:sz w:val="26"/>
          <w:szCs w:val="26"/>
        </w:rPr>
        <w:t>U.S. Reactions</w:t>
      </w:r>
      <w:r w:rsidRPr="00462CC3">
        <w:rPr>
          <w:szCs w:val="26"/>
          <w:u w:val="single"/>
        </w:rPr>
        <w:t xml:space="preserve"> </w:t>
      </w:r>
      <w:proofErr w:type="gramStart"/>
      <w:r w:rsidRPr="00462CC3">
        <w:rPr>
          <w:szCs w:val="26"/>
          <w:u w:val="single"/>
        </w:rPr>
        <w:t>To</w:t>
      </w:r>
      <w:proofErr w:type="gramEnd"/>
      <w:r w:rsidRPr="00462CC3">
        <w:rPr>
          <w:szCs w:val="26"/>
          <w:u w:val="single"/>
        </w:rPr>
        <w:t xml:space="preserve"> </w:t>
      </w:r>
      <w:r w:rsidRPr="00462CC3">
        <w:rPr>
          <w:rStyle w:val="Emphasis"/>
          <w:sz w:val="26"/>
          <w:szCs w:val="26"/>
        </w:rPr>
        <w:t>Foreign Disruption</w:t>
      </w:r>
      <w:r w:rsidRPr="00462CC3">
        <w:rPr>
          <w:szCs w:val="26"/>
          <w:u w:val="single"/>
        </w:rPr>
        <w:t xml:space="preserve"> Of U.S. Capabilities In the</w:t>
      </w:r>
      <w:r w:rsidRPr="00462CC3">
        <w:rPr>
          <w:sz w:val="16"/>
          <w:szCs w:val="26"/>
        </w:rPr>
        <w:t xml:space="preserve"> </w:t>
      </w:r>
      <w:r w:rsidRPr="00462CC3">
        <w:rPr>
          <w:szCs w:val="26"/>
          <w:u w:val="single"/>
        </w:rPr>
        <w:t>1970s, it was suspected</w:t>
      </w:r>
      <w:r w:rsidRPr="00462CC3">
        <w:rPr>
          <w:sz w:val="16"/>
          <w:szCs w:val="26"/>
        </w:rPr>
        <w:t xml:space="preserve"> that </w:t>
      </w:r>
      <w:r w:rsidRPr="00462CC3">
        <w:rPr>
          <w:szCs w:val="26"/>
          <w:u w:val="single"/>
        </w:rPr>
        <w:t>a U.S. maritime comm</w:t>
      </w:r>
      <w:r w:rsidRPr="00462CC3">
        <w:rPr>
          <w:sz w:val="16"/>
          <w:szCs w:val="26"/>
        </w:rPr>
        <w:t xml:space="preserve">unications </w:t>
      </w:r>
      <w:r w:rsidRPr="00462CC3">
        <w:rPr>
          <w:szCs w:val="26"/>
          <w:u w:val="single"/>
        </w:rPr>
        <w:t>sat</w:t>
      </w:r>
      <w:r w:rsidRPr="00462CC3">
        <w:rPr>
          <w:sz w:val="16"/>
          <w:szCs w:val="26"/>
        </w:rPr>
        <w:t xml:space="preserve">ellite </w:t>
      </w:r>
      <w:r w:rsidRPr="00462CC3">
        <w:rPr>
          <w:szCs w:val="26"/>
          <w:u w:val="single"/>
        </w:rPr>
        <w:t>was turned off by the Soviets</w:t>
      </w:r>
      <w:r w:rsidRPr="00462CC3">
        <w:rPr>
          <w:sz w:val="16"/>
          <w:szCs w:val="26"/>
        </w:rPr>
        <w:t xml:space="preserve"> when it was outside of the range of U.S. </w:t>
      </w:r>
      <w:r w:rsidRPr="00462CC3">
        <w:rPr>
          <w:sz w:val="16"/>
          <w:szCs w:val="26"/>
        </w:rPr>
        <w:lastRenderedPageBreak/>
        <w:t xml:space="preserve">tracking stations.25 </w:t>
      </w:r>
      <w:r w:rsidRPr="00462CC3">
        <w:rPr>
          <w:szCs w:val="26"/>
          <w:u w:val="single"/>
        </w:rPr>
        <w:t xml:space="preserve">There does </w:t>
      </w:r>
      <w:r w:rsidRPr="00462CC3">
        <w:rPr>
          <w:rStyle w:val="Emphasis"/>
          <w:sz w:val="26"/>
          <w:szCs w:val="26"/>
        </w:rPr>
        <w:t>not</w:t>
      </w:r>
      <w:r w:rsidRPr="00462CC3">
        <w:rPr>
          <w:szCs w:val="26"/>
          <w:u w:val="single"/>
        </w:rPr>
        <w:t xml:space="preserve"> appear to be </w:t>
      </w:r>
      <w:r w:rsidRPr="00462CC3">
        <w:rPr>
          <w:rStyle w:val="Emphasis"/>
          <w:sz w:val="26"/>
          <w:szCs w:val="26"/>
        </w:rPr>
        <w:t>any</w:t>
      </w:r>
      <w:r w:rsidRPr="00462CC3">
        <w:rPr>
          <w:szCs w:val="26"/>
          <w:u w:val="single"/>
        </w:rPr>
        <w:t xml:space="preserve"> documented </w:t>
      </w:r>
      <w:r w:rsidRPr="00462CC3">
        <w:rPr>
          <w:rStyle w:val="Emphasis"/>
          <w:sz w:val="26"/>
          <w:szCs w:val="26"/>
        </w:rPr>
        <w:t>U.S. reaction</w:t>
      </w:r>
      <w:r w:rsidRPr="00462CC3">
        <w:rPr>
          <w:sz w:val="16"/>
          <w:szCs w:val="26"/>
        </w:rPr>
        <w:t xml:space="preserve">, and I suspect there was none. </w:t>
      </w:r>
      <w:r w:rsidRPr="00462CC3">
        <w:rPr>
          <w:szCs w:val="26"/>
          <w:u w:val="single"/>
        </w:rPr>
        <w:t>In the</w:t>
      </w:r>
      <w:r w:rsidRPr="00462CC3">
        <w:rPr>
          <w:sz w:val="16"/>
          <w:szCs w:val="26"/>
        </w:rPr>
        <w:t xml:space="preserve"> mid-19</w:t>
      </w:r>
      <w:r w:rsidRPr="00462CC3">
        <w:rPr>
          <w:szCs w:val="26"/>
          <w:u w:val="single"/>
        </w:rPr>
        <w:t>90s</w:t>
      </w:r>
      <w:r w:rsidRPr="00462CC3">
        <w:rPr>
          <w:sz w:val="16"/>
          <w:szCs w:val="26"/>
        </w:rPr>
        <w:t xml:space="preserve">, satellite </w:t>
      </w:r>
      <w:r w:rsidRPr="00462CC3">
        <w:rPr>
          <w:szCs w:val="26"/>
          <w:u w:val="single"/>
        </w:rPr>
        <w:t>hackers</w:t>
      </w:r>
      <w:r w:rsidRPr="00462CC3">
        <w:rPr>
          <w:sz w:val="16"/>
          <w:szCs w:val="26"/>
        </w:rPr>
        <w:t xml:space="preserve"> in Brazil </w:t>
      </w:r>
      <w:r w:rsidRPr="00462CC3">
        <w:rPr>
          <w:szCs w:val="26"/>
          <w:u w:val="single"/>
        </w:rPr>
        <w:t>began hijacking U.S. military comm</w:t>
      </w:r>
      <w:r w:rsidRPr="00462CC3">
        <w:rPr>
          <w:sz w:val="16"/>
          <w:szCs w:val="26"/>
        </w:rPr>
        <w:t xml:space="preserve">unication </w:t>
      </w:r>
      <w:r w:rsidRPr="00462CC3">
        <w:rPr>
          <w:szCs w:val="26"/>
          <w:u w:val="single"/>
        </w:rPr>
        <w:t>sat</w:t>
      </w:r>
      <w:r w:rsidRPr="00462CC3">
        <w:rPr>
          <w:sz w:val="16"/>
          <w:szCs w:val="26"/>
        </w:rPr>
        <w:t xml:space="preserve">ellite </w:t>
      </w:r>
      <w:r w:rsidRPr="00462CC3">
        <w:rPr>
          <w:szCs w:val="26"/>
          <w:u w:val="single"/>
        </w:rPr>
        <w:t>signals</w:t>
      </w:r>
      <w:r w:rsidRPr="00462CC3">
        <w:rPr>
          <w:sz w:val="16"/>
          <w:szCs w:val="26"/>
        </w:rPr>
        <w:t xml:space="preserve"> to broadcast their own information, though it took until 2009 for Brazil to crack down on the illegal activity with the support of the DoD.26 </w:t>
      </w:r>
      <w:r w:rsidRPr="00462CC3">
        <w:rPr>
          <w:szCs w:val="26"/>
          <w:u w:val="single"/>
        </w:rPr>
        <w:t>In</w:t>
      </w:r>
      <w:r w:rsidRPr="00462CC3">
        <w:rPr>
          <w:sz w:val="16"/>
          <w:szCs w:val="26"/>
        </w:rPr>
        <w:t xml:space="preserve"> 19</w:t>
      </w:r>
      <w:r w:rsidRPr="00462CC3">
        <w:rPr>
          <w:szCs w:val="26"/>
          <w:u w:val="single"/>
        </w:rPr>
        <w:t>98</w:t>
      </w:r>
      <w:r w:rsidRPr="00462CC3">
        <w:rPr>
          <w:sz w:val="16"/>
          <w:szCs w:val="26"/>
        </w:rPr>
        <w:t xml:space="preserve">, </w:t>
      </w:r>
      <w:r w:rsidRPr="00462CC3">
        <w:rPr>
          <w:szCs w:val="26"/>
          <w:u w:val="single"/>
        </w:rPr>
        <w:t>a U.S.-German sat</w:t>
      </w:r>
      <w:r w:rsidRPr="00462CC3">
        <w:rPr>
          <w:sz w:val="16"/>
          <w:szCs w:val="26"/>
        </w:rPr>
        <w:t xml:space="preserve">ellite known as ROSAT </w:t>
      </w:r>
      <w:r w:rsidRPr="00462CC3">
        <w:rPr>
          <w:szCs w:val="26"/>
          <w:u w:val="single"/>
        </w:rPr>
        <w:t>was rendered useless</w:t>
      </w:r>
      <w:r w:rsidRPr="00462CC3">
        <w:rPr>
          <w:sz w:val="16"/>
          <w:szCs w:val="26"/>
        </w:rPr>
        <w:t xml:space="preserve"> after it turned suddenly toward the sun. NASA investigators later determined the accident was possibly linked to a cyber-intrusion </w:t>
      </w:r>
      <w:r w:rsidRPr="00462CC3">
        <w:rPr>
          <w:szCs w:val="26"/>
          <w:u w:val="single"/>
        </w:rPr>
        <w:t xml:space="preserve">by </w:t>
      </w:r>
      <w:r w:rsidRPr="00462CC3">
        <w:rPr>
          <w:rStyle w:val="Emphasis"/>
          <w:sz w:val="26"/>
          <w:szCs w:val="26"/>
        </w:rPr>
        <w:t>Russia</w:t>
      </w:r>
      <w:r w:rsidRPr="00462CC3">
        <w:rPr>
          <w:sz w:val="16"/>
          <w:szCs w:val="26"/>
        </w:rPr>
        <w:t>.</w:t>
      </w:r>
      <w:r w:rsidRPr="00462CC3">
        <w:rPr>
          <w:szCs w:val="26"/>
          <w:u w:val="single"/>
        </w:rPr>
        <w:t xml:space="preserve"> The fallout? Though there was an ongoing</w:t>
      </w:r>
      <w:r w:rsidRPr="00462CC3">
        <w:rPr>
          <w:sz w:val="16"/>
          <w:szCs w:val="26"/>
        </w:rPr>
        <w:t xml:space="preserve"> criminal </w:t>
      </w:r>
      <w:r w:rsidRPr="00462CC3">
        <w:rPr>
          <w:szCs w:val="26"/>
          <w:u w:val="single"/>
        </w:rPr>
        <w:t>investigation</w:t>
      </w:r>
      <w:r w:rsidRPr="00462CC3">
        <w:rPr>
          <w:sz w:val="16"/>
          <w:szCs w:val="26"/>
        </w:rPr>
        <w:t xml:space="preserve"> as of 2008; </w:t>
      </w:r>
      <w:r w:rsidRPr="00462CC3">
        <w:rPr>
          <w:szCs w:val="26"/>
          <w:u w:val="single"/>
        </w:rPr>
        <w:t xml:space="preserve">NASA </w:t>
      </w:r>
      <w:r w:rsidRPr="00462CC3">
        <w:rPr>
          <w:rStyle w:val="Emphasis"/>
          <w:sz w:val="26"/>
          <w:szCs w:val="26"/>
        </w:rPr>
        <w:t>security officials</w:t>
      </w:r>
      <w:r w:rsidRPr="00462CC3">
        <w:rPr>
          <w:szCs w:val="26"/>
          <w:u w:val="single"/>
        </w:rPr>
        <w:t xml:space="preserve"> have seemed </w:t>
      </w:r>
      <w:r w:rsidRPr="00462CC3">
        <w:rPr>
          <w:rStyle w:val="Emphasis"/>
          <w:sz w:val="26"/>
          <w:szCs w:val="26"/>
        </w:rPr>
        <w:t>determined</w:t>
      </w:r>
      <w:r w:rsidRPr="00462CC3">
        <w:rPr>
          <w:sz w:val="16"/>
          <w:szCs w:val="26"/>
        </w:rPr>
        <w:t xml:space="preserve"> </w:t>
      </w:r>
      <w:r w:rsidRPr="00462CC3">
        <w:rPr>
          <w:szCs w:val="26"/>
          <w:u w:val="single"/>
        </w:rPr>
        <w:t xml:space="preserve">to publicly </w:t>
      </w:r>
      <w:r w:rsidRPr="00462CC3">
        <w:rPr>
          <w:rStyle w:val="Emphasis"/>
          <w:sz w:val="26"/>
          <w:szCs w:val="26"/>
        </w:rPr>
        <w:t>minimize</w:t>
      </w:r>
      <w:r w:rsidRPr="00462CC3">
        <w:rPr>
          <w:szCs w:val="26"/>
          <w:u w:val="single"/>
        </w:rPr>
        <w:t xml:space="preserve"> the </w:t>
      </w:r>
      <w:r w:rsidRPr="00462CC3">
        <w:rPr>
          <w:rStyle w:val="Emphasis"/>
          <w:sz w:val="26"/>
          <w:szCs w:val="26"/>
        </w:rPr>
        <w:t>seriousness of the threat</w:t>
      </w:r>
      <w:r w:rsidRPr="00462CC3">
        <w:rPr>
          <w:sz w:val="16"/>
          <w:szCs w:val="26"/>
        </w:rPr>
        <w:t xml:space="preserve">.27 In 2003, a signal originating from </w:t>
      </w:r>
      <w:r w:rsidRPr="00462CC3">
        <w:rPr>
          <w:szCs w:val="26"/>
          <w:u w:val="single"/>
        </w:rPr>
        <w:t>Cuba</w:t>
      </w:r>
      <w:r w:rsidRPr="00462CC3">
        <w:rPr>
          <w:sz w:val="16"/>
          <w:szCs w:val="26"/>
        </w:rPr>
        <w:t xml:space="preserve">—later determined to be coming from Iranian embassy property— </w:t>
      </w:r>
      <w:r w:rsidRPr="00462CC3">
        <w:rPr>
          <w:szCs w:val="26"/>
          <w:u w:val="single"/>
        </w:rPr>
        <w:t>was jamming a U.S.</w:t>
      </w:r>
      <w:r w:rsidRPr="00462CC3">
        <w:rPr>
          <w:sz w:val="16"/>
          <w:szCs w:val="26"/>
        </w:rPr>
        <w:t xml:space="preserve"> communications </w:t>
      </w:r>
      <w:r w:rsidRPr="00462CC3">
        <w:rPr>
          <w:szCs w:val="26"/>
          <w:u w:val="single"/>
        </w:rPr>
        <w:t>sat</w:t>
      </w:r>
      <w:r w:rsidRPr="00462CC3">
        <w:rPr>
          <w:sz w:val="16"/>
          <w:szCs w:val="26"/>
        </w:rPr>
        <w:t xml:space="preserve">ellite that was transmitting Voice of America programming over Iran, </w:t>
      </w:r>
      <w:r w:rsidRPr="00462CC3">
        <w:rPr>
          <w:szCs w:val="26"/>
          <w:u w:val="single"/>
        </w:rPr>
        <w:t>which was</w:t>
      </w:r>
      <w:r w:rsidRPr="00462CC3">
        <w:rPr>
          <w:sz w:val="16"/>
          <w:szCs w:val="26"/>
        </w:rPr>
        <w:t xml:space="preserve"> publicly </w:t>
      </w:r>
      <w:r w:rsidRPr="00462CC3">
        <w:rPr>
          <w:rStyle w:val="Emphasis"/>
          <w:sz w:val="26"/>
          <w:szCs w:val="26"/>
        </w:rPr>
        <w:t>referred to</w:t>
      </w:r>
      <w:r w:rsidRPr="00462CC3">
        <w:rPr>
          <w:szCs w:val="26"/>
          <w:u w:val="single"/>
        </w:rPr>
        <w:t xml:space="preserve"> as an </w:t>
      </w:r>
      <w:r w:rsidRPr="00462CC3">
        <w:rPr>
          <w:rStyle w:val="Emphasis"/>
          <w:sz w:val="26"/>
          <w:szCs w:val="26"/>
        </w:rPr>
        <w:t>“act of war”</w:t>
      </w:r>
      <w:r w:rsidRPr="00462CC3">
        <w:rPr>
          <w:szCs w:val="26"/>
          <w:u w:val="single"/>
        </w:rPr>
        <w:t xml:space="preserve"> by a U.S. official</w:t>
      </w:r>
      <w:r w:rsidRPr="00462CC3">
        <w:rPr>
          <w:sz w:val="16"/>
          <w:szCs w:val="26"/>
        </w:rPr>
        <w:t xml:space="preserve">. 28 Press reporting indicates </w:t>
      </w:r>
      <w:r w:rsidRPr="00462CC3">
        <w:rPr>
          <w:szCs w:val="26"/>
          <w:u w:val="single"/>
        </w:rPr>
        <w:t>the U.S. administration was [frozen]</w:t>
      </w:r>
      <w:r w:rsidRPr="00462CC3">
        <w:rPr>
          <w:sz w:val="16"/>
          <w:szCs w:val="26"/>
        </w:rPr>
        <w:t xml:space="preserve">“paralyzed” </w:t>
      </w:r>
      <w:r w:rsidRPr="00462CC3">
        <w:rPr>
          <w:szCs w:val="26"/>
          <w:u w:val="single"/>
        </w:rPr>
        <w:t>about how to cope with the jamming</w:t>
      </w:r>
      <w:r w:rsidRPr="00462CC3">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r w:rsidRPr="00462CC3">
        <w:rPr>
          <w:szCs w:val="26"/>
          <w:u w:val="single"/>
        </w:rPr>
        <w:t xml:space="preserve"> </w:t>
      </w:r>
      <w:r w:rsidRPr="00462CC3">
        <w:rPr>
          <w:sz w:val="16"/>
          <w:szCs w:val="26"/>
        </w:rPr>
        <w:t>“</w:t>
      </w:r>
      <w:r w:rsidRPr="00462CC3">
        <w:rPr>
          <w:szCs w:val="26"/>
          <w:u w:val="single"/>
        </w:rPr>
        <w:t xml:space="preserve">We’re at a point where the </w:t>
      </w:r>
      <w:r w:rsidRPr="00462CC3">
        <w:rPr>
          <w:rStyle w:val="Emphasis"/>
          <w:sz w:val="26"/>
          <w:szCs w:val="26"/>
        </w:rPr>
        <w:t>tech</w:t>
      </w:r>
      <w:r w:rsidRPr="00462CC3">
        <w:rPr>
          <w:sz w:val="16"/>
          <w:szCs w:val="26"/>
        </w:rPr>
        <w:t>nology</w:t>
      </w:r>
      <w:r w:rsidRPr="00462CC3">
        <w:rPr>
          <w:rStyle w:val="Emphasis"/>
          <w:sz w:val="26"/>
          <w:szCs w:val="26"/>
        </w:rPr>
        <w:t>’s</w:t>
      </w:r>
      <w:r w:rsidRPr="00462CC3">
        <w:rPr>
          <w:szCs w:val="26"/>
          <w:u w:val="single"/>
        </w:rPr>
        <w:t xml:space="preserve"> out there</w:t>
      </w:r>
      <w:r w:rsidRPr="00462CC3">
        <w:rPr>
          <w:sz w:val="16"/>
          <w:szCs w:val="26"/>
        </w:rPr>
        <w:t xml:space="preserve">, and the capability for people to do things to our satellites is there. </w:t>
      </w:r>
      <w:r w:rsidRPr="00462CC3">
        <w:rPr>
          <w:szCs w:val="26"/>
          <w:u w:val="single"/>
        </w:rPr>
        <w:t xml:space="preserve">I’m focused on it </w:t>
      </w:r>
      <w:r w:rsidRPr="00462CC3">
        <w:rPr>
          <w:rStyle w:val="Emphasis"/>
          <w:sz w:val="26"/>
          <w:szCs w:val="26"/>
        </w:rPr>
        <w:t>beyond any single event</w:t>
      </w:r>
      <w:r w:rsidRPr="00462CC3">
        <w:rPr>
          <w:sz w:val="16"/>
          <w:szCs w:val="26"/>
        </w:rPr>
        <w:t xml:space="preserve">.” – </w:t>
      </w:r>
      <w:r w:rsidRPr="00462CC3">
        <w:rPr>
          <w:rStyle w:val="Emphasis"/>
          <w:sz w:val="26"/>
          <w:szCs w:val="26"/>
        </w:rPr>
        <w:t>A</w:t>
      </w:r>
      <w:r w:rsidRPr="00462CC3">
        <w:rPr>
          <w:szCs w:val="26"/>
          <w:u w:val="single"/>
        </w:rPr>
        <w:t xml:space="preserve">ir </w:t>
      </w:r>
      <w:r w:rsidRPr="00462CC3">
        <w:rPr>
          <w:rStyle w:val="Emphasis"/>
          <w:sz w:val="26"/>
          <w:szCs w:val="26"/>
        </w:rPr>
        <w:t>F</w:t>
      </w:r>
      <w:r w:rsidRPr="00462CC3">
        <w:rPr>
          <w:szCs w:val="26"/>
          <w:u w:val="single"/>
        </w:rPr>
        <w:t>orce Space Command Commander, General Chilton</w:t>
      </w:r>
      <w:r w:rsidRPr="00462CC3">
        <w:rPr>
          <w:sz w:val="16"/>
          <w:szCs w:val="26"/>
        </w:rPr>
        <w:t>, 2006 32</w:t>
      </w:r>
      <w:r w:rsidRPr="00462CC3">
        <w:rPr>
          <w:szCs w:val="26"/>
          <w:u w:val="single"/>
        </w:rPr>
        <w:t xml:space="preserve"> In 2009, a U.S.</w:t>
      </w:r>
      <w:r w:rsidRPr="00462CC3">
        <w:rPr>
          <w:sz w:val="16"/>
          <w:szCs w:val="26"/>
        </w:rPr>
        <w:t xml:space="preserve"> commercial Iridium communications </w:t>
      </w:r>
      <w:r w:rsidRPr="00462CC3">
        <w:rPr>
          <w:szCs w:val="26"/>
          <w:u w:val="single"/>
        </w:rPr>
        <w:t>sat</w:t>
      </w:r>
      <w:r w:rsidRPr="00462CC3">
        <w:rPr>
          <w:sz w:val="16"/>
          <w:szCs w:val="26"/>
        </w:rPr>
        <w:t xml:space="preserve">ellite—extensively </w:t>
      </w:r>
      <w:r w:rsidRPr="00462CC3">
        <w:rPr>
          <w:szCs w:val="26"/>
          <w:u w:val="single"/>
        </w:rPr>
        <w:t>used by the DoD</w:t>
      </w:r>
      <w:r w:rsidRPr="00462CC3">
        <w:rPr>
          <w:sz w:val="16"/>
          <w:szCs w:val="26"/>
        </w:rPr>
        <w:t>—</w:t>
      </w:r>
      <w:r w:rsidRPr="00462CC3">
        <w:rPr>
          <w:szCs w:val="26"/>
          <w:u w:val="single"/>
        </w:rPr>
        <w:t xml:space="preserve">was accidently </w:t>
      </w:r>
      <w:r w:rsidRPr="00462CC3">
        <w:rPr>
          <w:rStyle w:val="Emphasis"/>
          <w:sz w:val="26"/>
          <w:szCs w:val="26"/>
        </w:rPr>
        <w:t>destroyed</w:t>
      </w:r>
      <w:r w:rsidRPr="00462CC3">
        <w:rPr>
          <w:sz w:val="16"/>
          <w:szCs w:val="26"/>
        </w:rPr>
        <w:t xml:space="preserve"> </w:t>
      </w:r>
      <w:r w:rsidRPr="00462CC3">
        <w:rPr>
          <w:szCs w:val="26"/>
          <w:u w:val="single"/>
        </w:rPr>
        <w:t>by</w:t>
      </w:r>
      <w:r w:rsidRPr="00462CC3">
        <w:rPr>
          <w:sz w:val="16"/>
          <w:szCs w:val="26"/>
        </w:rPr>
        <w:t xml:space="preserve"> a </w:t>
      </w:r>
      <w:r w:rsidRPr="00462CC3">
        <w:rPr>
          <w:szCs w:val="26"/>
          <w:u w:val="single"/>
        </w:rPr>
        <w:t>collision with a</w:t>
      </w:r>
      <w:r w:rsidRPr="00462CC3">
        <w:rPr>
          <w:sz w:val="16"/>
          <w:szCs w:val="26"/>
        </w:rPr>
        <w:t xml:space="preserve"> dead </w:t>
      </w:r>
      <w:r w:rsidRPr="00462CC3">
        <w:rPr>
          <w:rStyle w:val="Emphasis"/>
          <w:sz w:val="26"/>
          <w:szCs w:val="26"/>
        </w:rPr>
        <w:t>Russian satellite</w:t>
      </w:r>
      <w:r w:rsidRPr="00462CC3">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62CC3">
        <w:rPr>
          <w:rStyle w:val="Emphasis"/>
          <w:sz w:val="26"/>
          <w:szCs w:val="26"/>
        </w:rPr>
        <w:t>No</w:t>
      </w:r>
      <w:r w:rsidRPr="00462CC3">
        <w:rPr>
          <w:sz w:val="16"/>
          <w:szCs w:val="26"/>
        </w:rPr>
        <w:t xml:space="preserve">rth </w:t>
      </w:r>
      <w:r w:rsidRPr="00462CC3">
        <w:rPr>
          <w:rStyle w:val="Emphasis"/>
          <w:sz w:val="26"/>
          <w:szCs w:val="26"/>
        </w:rPr>
        <w:t>Ko</w:t>
      </w:r>
      <w:r w:rsidRPr="00462CC3">
        <w:rPr>
          <w:sz w:val="16"/>
          <w:szCs w:val="26"/>
        </w:rPr>
        <w:t xml:space="preserve">rea </w:t>
      </w:r>
      <w:r w:rsidRPr="00462CC3">
        <w:rPr>
          <w:szCs w:val="26"/>
          <w:u w:val="single"/>
        </w:rPr>
        <w:t xml:space="preserve">has been intermittently using </w:t>
      </w:r>
      <w:r w:rsidRPr="00462CC3">
        <w:rPr>
          <w:rStyle w:val="Emphasis"/>
          <w:sz w:val="26"/>
          <w:szCs w:val="26"/>
        </w:rPr>
        <w:t>GPS jamming</w:t>
      </w:r>
      <w:r w:rsidRPr="00462CC3">
        <w:rPr>
          <w:szCs w:val="26"/>
          <w:u w:val="single"/>
        </w:rPr>
        <w:t xml:space="preserve"> equipment</w:t>
      </w:r>
      <w:r w:rsidRPr="00462CC3">
        <w:rPr>
          <w:sz w:val="16"/>
          <w:szCs w:val="26"/>
        </w:rPr>
        <w:t xml:space="preserve">, </w:t>
      </w:r>
      <w:r w:rsidRPr="00462CC3">
        <w:rPr>
          <w:szCs w:val="26"/>
          <w:u w:val="single"/>
        </w:rPr>
        <w:t>which</w:t>
      </w:r>
      <w:r w:rsidRPr="00462CC3">
        <w:rPr>
          <w:sz w:val="16"/>
          <w:szCs w:val="26"/>
        </w:rPr>
        <w:t xml:space="preserve"> reportedly </w:t>
      </w:r>
      <w:r w:rsidRPr="00462CC3">
        <w:rPr>
          <w:szCs w:val="26"/>
          <w:u w:val="single"/>
        </w:rPr>
        <w:t xml:space="preserve">has been interfering with U.S. and </w:t>
      </w:r>
      <w:r w:rsidRPr="00462CC3">
        <w:rPr>
          <w:rStyle w:val="Emphasis"/>
          <w:sz w:val="26"/>
          <w:szCs w:val="26"/>
        </w:rPr>
        <w:t>So</w:t>
      </w:r>
      <w:r w:rsidRPr="00462CC3">
        <w:rPr>
          <w:szCs w:val="26"/>
          <w:u w:val="single"/>
        </w:rPr>
        <w:t xml:space="preserve">uth </w:t>
      </w:r>
      <w:r w:rsidRPr="00462CC3">
        <w:rPr>
          <w:rStyle w:val="Emphasis"/>
          <w:sz w:val="26"/>
          <w:szCs w:val="26"/>
        </w:rPr>
        <w:t>Ko</w:t>
      </w:r>
      <w:r w:rsidRPr="00462CC3">
        <w:rPr>
          <w:szCs w:val="26"/>
          <w:u w:val="single"/>
        </w:rPr>
        <w:t>rean military operations</w:t>
      </w:r>
      <w:r w:rsidRPr="00462CC3">
        <w:rPr>
          <w:sz w:val="16"/>
          <w:szCs w:val="26"/>
        </w:rPr>
        <w:t xml:space="preserve"> and civilian use south of the North Korean border.36 Reportedly, </w:t>
      </w:r>
      <w:r w:rsidRPr="00462CC3">
        <w:rPr>
          <w:rStyle w:val="Emphasis"/>
          <w:sz w:val="26"/>
          <w:szCs w:val="26"/>
        </w:rPr>
        <w:t>only</w:t>
      </w:r>
      <w:r w:rsidRPr="00462CC3">
        <w:rPr>
          <w:szCs w:val="26"/>
          <w:u w:val="single"/>
        </w:rPr>
        <w:t xml:space="preserve"> </w:t>
      </w:r>
      <w:r w:rsidRPr="00462CC3">
        <w:rPr>
          <w:rStyle w:val="Emphasis"/>
          <w:sz w:val="26"/>
          <w:szCs w:val="26"/>
        </w:rPr>
        <w:t>So</w:t>
      </w:r>
      <w:r w:rsidRPr="00462CC3">
        <w:rPr>
          <w:szCs w:val="26"/>
          <w:u w:val="single"/>
        </w:rPr>
        <w:t xml:space="preserve">uth </w:t>
      </w:r>
      <w:r w:rsidRPr="00462CC3">
        <w:rPr>
          <w:rStyle w:val="Emphasis"/>
          <w:sz w:val="26"/>
          <w:szCs w:val="26"/>
        </w:rPr>
        <w:t>Ko</w:t>
      </w:r>
      <w:r w:rsidRPr="00462CC3">
        <w:rPr>
          <w:szCs w:val="26"/>
          <w:u w:val="single"/>
        </w:rPr>
        <w:t xml:space="preserve">rea and the </w:t>
      </w:r>
      <w:r w:rsidRPr="00462CC3">
        <w:rPr>
          <w:rStyle w:val="Emphasis"/>
          <w:sz w:val="26"/>
          <w:szCs w:val="26"/>
        </w:rPr>
        <w:t>U</w:t>
      </w:r>
      <w:r w:rsidRPr="00462CC3">
        <w:rPr>
          <w:szCs w:val="26"/>
          <w:u w:val="single"/>
        </w:rPr>
        <w:t xml:space="preserve">nited </w:t>
      </w:r>
      <w:r w:rsidRPr="00462CC3">
        <w:rPr>
          <w:rStyle w:val="Emphasis"/>
          <w:sz w:val="26"/>
          <w:szCs w:val="26"/>
        </w:rPr>
        <w:t>N</w:t>
      </w:r>
      <w:r w:rsidRPr="00462CC3">
        <w:rPr>
          <w:szCs w:val="26"/>
          <w:u w:val="single"/>
        </w:rPr>
        <w:t>ations</w:t>
      </w:r>
      <w:r w:rsidRPr="00462CC3">
        <w:rPr>
          <w:sz w:val="16"/>
          <w:szCs w:val="26"/>
        </w:rPr>
        <w:t xml:space="preserve"> International Telecommunications Union—at the request of South Korea—</w:t>
      </w:r>
      <w:r w:rsidRPr="00462CC3">
        <w:rPr>
          <w:szCs w:val="26"/>
          <w:u w:val="single"/>
        </w:rPr>
        <w:t>have issued letters to Pyongyang demanding</w:t>
      </w:r>
      <w:r w:rsidRPr="00462CC3">
        <w:rPr>
          <w:sz w:val="16"/>
          <w:szCs w:val="26"/>
        </w:rPr>
        <w:t xml:space="preserve"> the </w:t>
      </w:r>
      <w:r w:rsidRPr="00462CC3">
        <w:rPr>
          <w:szCs w:val="26"/>
          <w:u w:val="single"/>
        </w:rPr>
        <w:t>cessation of disruptive</w:t>
      </w:r>
      <w:r w:rsidRPr="00462CC3">
        <w:rPr>
          <w:sz w:val="16"/>
          <w:szCs w:val="26"/>
        </w:rPr>
        <w:t xml:space="preserve"> communications </w:t>
      </w:r>
      <w:r w:rsidRPr="00462CC3">
        <w:rPr>
          <w:szCs w:val="26"/>
          <w:u w:val="single"/>
        </w:rPr>
        <w:t>signals</w:t>
      </w:r>
      <w:r w:rsidRPr="00462CC3">
        <w:rPr>
          <w:sz w:val="16"/>
          <w:szCs w:val="26"/>
        </w:rPr>
        <w:t xml:space="preserve"> in South Korea.37</w:t>
      </w:r>
      <w:r w:rsidRPr="00462CC3">
        <w:rPr>
          <w:szCs w:val="26"/>
          <w:u w:val="single"/>
        </w:rPr>
        <w:t xml:space="preserve"> </w:t>
      </w:r>
      <w:r w:rsidRPr="00462CC3">
        <w:rPr>
          <w:sz w:val="16"/>
          <w:szCs w:val="26"/>
        </w:rPr>
        <w:t xml:space="preserve">It appears that </w:t>
      </w:r>
      <w:r w:rsidRPr="00462CC3">
        <w:rPr>
          <w:szCs w:val="26"/>
          <w:u w:val="single"/>
        </w:rPr>
        <w:t xml:space="preserve">the </w:t>
      </w:r>
      <w:r w:rsidRPr="00462CC3">
        <w:rPr>
          <w:rStyle w:val="Emphasis"/>
          <w:sz w:val="26"/>
          <w:szCs w:val="26"/>
        </w:rPr>
        <w:t>only time</w:t>
      </w:r>
      <w:r w:rsidRPr="00462CC3">
        <w:rPr>
          <w:szCs w:val="26"/>
          <w:u w:val="single"/>
        </w:rPr>
        <w:t xml:space="preserve"> the </w:t>
      </w:r>
      <w:r w:rsidRPr="00462CC3">
        <w:rPr>
          <w:rStyle w:val="Emphasis"/>
          <w:sz w:val="26"/>
          <w:szCs w:val="26"/>
        </w:rPr>
        <w:t>U.S.</w:t>
      </w:r>
      <w:r w:rsidRPr="00462CC3">
        <w:rPr>
          <w:szCs w:val="26"/>
          <w:u w:val="single"/>
        </w:rPr>
        <w:t xml:space="preserve"> military has </w:t>
      </w:r>
      <w:r w:rsidRPr="00462CC3">
        <w:rPr>
          <w:rStyle w:val="Emphasis"/>
          <w:sz w:val="26"/>
          <w:szCs w:val="26"/>
        </w:rPr>
        <w:t>responded with force</w:t>
      </w:r>
      <w:r w:rsidRPr="00462CC3">
        <w:rPr>
          <w:szCs w:val="26"/>
          <w:u w:val="single"/>
        </w:rPr>
        <w:t xml:space="preserve"> to a </w:t>
      </w:r>
      <w:r w:rsidRPr="00462CC3">
        <w:rPr>
          <w:rStyle w:val="Emphasis"/>
          <w:sz w:val="26"/>
          <w:szCs w:val="26"/>
        </w:rPr>
        <w:t>disruption</w:t>
      </w:r>
      <w:r w:rsidRPr="00462CC3">
        <w:rPr>
          <w:szCs w:val="26"/>
          <w:u w:val="single"/>
        </w:rPr>
        <w:t xml:space="preserve"> in </w:t>
      </w:r>
      <w:r w:rsidRPr="00462CC3">
        <w:rPr>
          <w:rStyle w:val="Emphasis"/>
          <w:sz w:val="26"/>
          <w:szCs w:val="26"/>
        </w:rPr>
        <w:t>U.S. space capabilities</w:t>
      </w:r>
      <w:r w:rsidRPr="00462CC3">
        <w:rPr>
          <w:szCs w:val="26"/>
          <w:u w:val="single"/>
        </w:rPr>
        <w:t xml:space="preserve"> was in 2003</w:t>
      </w:r>
      <w:r w:rsidRPr="00462CC3">
        <w:rPr>
          <w:sz w:val="16"/>
          <w:szCs w:val="26"/>
        </w:rPr>
        <w:t xml:space="preserve">, </w:t>
      </w:r>
      <w:r w:rsidRPr="00462CC3">
        <w:rPr>
          <w:szCs w:val="26"/>
          <w:u w:val="single"/>
        </w:rPr>
        <w:t xml:space="preserve">a </w:t>
      </w:r>
      <w:r w:rsidRPr="00462CC3">
        <w:rPr>
          <w:rStyle w:val="Emphasis"/>
          <w:sz w:val="26"/>
          <w:szCs w:val="26"/>
        </w:rPr>
        <w:t>few days</w:t>
      </w:r>
      <w:r w:rsidRPr="00462CC3">
        <w:rPr>
          <w:szCs w:val="26"/>
          <w:u w:val="single"/>
        </w:rPr>
        <w:t xml:space="preserve"> after the </w:t>
      </w:r>
      <w:r w:rsidRPr="00462CC3">
        <w:rPr>
          <w:rStyle w:val="Emphasis"/>
          <w:sz w:val="26"/>
          <w:szCs w:val="26"/>
        </w:rPr>
        <w:t>start of the Iraq war</w:t>
      </w:r>
      <w:r w:rsidRPr="00462CC3">
        <w:rPr>
          <w:sz w:val="16"/>
          <w:szCs w:val="26"/>
        </w:rPr>
        <w:t xml:space="preserve">.38 According to U.S. officials, </w:t>
      </w:r>
      <w:r w:rsidRPr="00462CC3">
        <w:rPr>
          <w:szCs w:val="26"/>
          <w:u w:val="single"/>
        </w:rPr>
        <w:t>Iraq was using multiple GPS jammers</w:t>
      </w:r>
      <w:r w:rsidRPr="00462CC3">
        <w:rPr>
          <w:sz w:val="16"/>
          <w:szCs w:val="26"/>
        </w:rPr>
        <w:t xml:space="preserve">—which supposedly did not affect military GPS functionality. However, </w:t>
      </w:r>
      <w:r w:rsidRPr="00462CC3">
        <w:rPr>
          <w:szCs w:val="26"/>
          <w:u w:val="single"/>
        </w:rPr>
        <w:t>the U.S. military bombed the jammers</w:t>
      </w:r>
      <w:r w:rsidRPr="00462CC3">
        <w:rPr>
          <w:sz w:val="16"/>
          <w:szCs w:val="26"/>
        </w:rPr>
        <w:t xml:space="preserve"> anyway after a diplomatic complaint to Russia.39 </w:t>
      </w:r>
      <w:r w:rsidRPr="00462CC3">
        <w:rPr>
          <w:szCs w:val="26"/>
          <w:u w:val="single"/>
        </w:rPr>
        <w:t xml:space="preserve">The </w:t>
      </w:r>
      <w:r w:rsidRPr="00462CC3">
        <w:rPr>
          <w:rStyle w:val="Emphasis"/>
          <w:sz w:val="26"/>
          <w:szCs w:val="26"/>
        </w:rPr>
        <w:t>use</w:t>
      </w:r>
      <w:r w:rsidRPr="00462CC3">
        <w:rPr>
          <w:szCs w:val="26"/>
          <w:u w:val="single"/>
        </w:rPr>
        <w:t xml:space="preserve"> of military </w:t>
      </w:r>
      <w:r w:rsidRPr="00462CC3">
        <w:rPr>
          <w:rStyle w:val="Emphasis"/>
          <w:sz w:val="26"/>
          <w:szCs w:val="26"/>
        </w:rPr>
        <w:t>force</w:t>
      </w:r>
      <w:r w:rsidRPr="00462CC3">
        <w:rPr>
          <w:szCs w:val="26"/>
          <w:u w:val="single"/>
        </w:rPr>
        <w:t xml:space="preserve"> against the GPS jamming threat was</w:t>
      </w:r>
      <w:r w:rsidRPr="00462CC3">
        <w:rPr>
          <w:sz w:val="16"/>
          <w:szCs w:val="26"/>
        </w:rPr>
        <w:t xml:space="preserve"> possibly </w:t>
      </w:r>
      <w:r w:rsidRPr="00462CC3">
        <w:rPr>
          <w:szCs w:val="26"/>
          <w:u w:val="single"/>
        </w:rPr>
        <w:t xml:space="preserve">because the </w:t>
      </w:r>
      <w:r w:rsidRPr="00462CC3">
        <w:rPr>
          <w:rStyle w:val="Emphasis"/>
          <w:sz w:val="26"/>
          <w:szCs w:val="26"/>
        </w:rPr>
        <w:t>U</w:t>
      </w:r>
      <w:r w:rsidRPr="00462CC3">
        <w:rPr>
          <w:szCs w:val="26"/>
          <w:u w:val="single"/>
        </w:rPr>
        <w:t xml:space="preserve">nited </w:t>
      </w:r>
      <w:r w:rsidRPr="00462CC3">
        <w:rPr>
          <w:rStyle w:val="Emphasis"/>
          <w:sz w:val="26"/>
          <w:szCs w:val="26"/>
        </w:rPr>
        <w:t>S</w:t>
      </w:r>
      <w:r w:rsidRPr="00462CC3">
        <w:rPr>
          <w:szCs w:val="26"/>
          <w:u w:val="single"/>
        </w:rPr>
        <w:t xml:space="preserve">tates was </w:t>
      </w:r>
      <w:r w:rsidRPr="00462CC3">
        <w:rPr>
          <w:rStyle w:val="Emphasis"/>
          <w:sz w:val="26"/>
          <w:szCs w:val="26"/>
        </w:rPr>
        <w:t>already intervening in Iraq</w:t>
      </w:r>
      <w:r w:rsidRPr="00462CC3">
        <w:rPr>
          <w:sz w:val="16"/>
          <w:szCs w:val="26"/>
        </w:rPr>
        <w:t xml:space="preserve">, and </w:t>
      </w:r>
      <w:r w:rsidRPr="00462CC3">
        <w:rPr>
          <w:szCs w:val="26"/>
          <w:u w:val="single"/>
        </w:rPr>
        <w:t>the bombing</w:t>
      </w:r>
      <w:r w:rsidRPr="00462CC3">
        <w:rPr>
          <w:sz w:val="16"/>
          <w:szCs w:val="26"/>
        </w:rPr>
        <w:t xml:space="preserve"> probably </w:t>
      </w:r>
      <w:r w:rsidRPr="00462CC3">
        <w:rPr>
          <w:rStyle w:val="Emphasis"/>
          <w:sz w:val="26"/>
          <w:szCs w:val="26"/>
        </w:rPr>
        <w:t>would not have occurred</w:t>
      </w:r>
      <w:r w:rsidRPr="00462CC3">
        <w:rPr>
          <w:sz w:val="16"/>
          <w:szCs w:val="26"/>
        </w:rPr>
        <w:t xml:space="preserve"> </w:t>
      </w:r>
      <w:r w:rsidRPr="00462CC3">
        <w:rPr>
          <w:szCs w:val="26"/>
          <w:u w:val="single"/>
        </w:rPr>
        <w:t xml:space="preserve">if the </w:t>
      </w:r>
      <w:r w:rsidRPr="00462CC3">
        <w:rPr>
          <w:rStyle w:val="Emphasis"/>
          <w:sz w:val="26"/>
          <w:szCs w:val="26"/>
        </w:rPr>
        <w:t>U</w:t>
      </w:r>
      <w:r w:rsidRPr="00462CC3">
        <w:rPr>
          <w:szCs w:val="26"/>
          <w:u w:val="single"/>
        </w:rPr>
        <w:t xml:space="preserve">nited </w:t>
      </w:r>
      <w:r w:rsidRPr="00462CC3">
        <w:rPr>
          <w:rStyle w:val="Emphasis"/>
          <w:sz w:val="26"/>
          <w:szCs w:val="26"/>
        </w:rPr>
        <w:t>S</w:t>
      </w:r>
      <w:r w:rsidRPr="00462CC3">
        <w:rPr>
          <w:szCs w:val="26"/>
          <w:u w:val="single"/>
        </w:rPr>
        <w:t xml:space="preserve">tates was </w:t>
      </w:r>
      <w:r w:rsidRPr="00462CC3">
        <w:rPr>
          <w:rStyle w:val="Emphasis"/>
          <w:sz w:val="26"/>
          <w:szCs w:val="26"/>
        </w:rPr>
        <w:t>not at war</w:t>
      </w:r>
      <w:r w:rsidRPr="00462CC3">
        <w:rPr>
          <w:sz w:val="16"/>
          <w:szCs w:val="26"/>
        </w:rPr>
        <w:t>.</w:t>
      </w:r>
    </w:p>
    <w:p w14:paraId="18746AA0" w14:textId="77777777" w:rsidR="000B4332" w:rsidRPr="00462CC3" w:rsidRDefault="000B4332" w:rsidP="000B4332"/>
    <w:p w14:paraId="452B3119" w14:textId="77777777" w:rsidR="000B4332" w:rsidRPr="00462CC3" w:rsidRDefault="000B4332" w:rsidP="000B4332"/>
    <w:p w14:paraId="632451A2" w14:textId="77777777" w:rsidR="000B4332" w:rsidRPr="00462CC3" w:rsidRDefault="000B4332" w:rsidP="000B4332">
      <w:pPr>
        <w:pStyle w:val="Heading4"/>
        <w:rPr>
          <w:rFonts w:cs="Calibri"/>
        </w:rPr>
      </w:pPr>
      <w:r w:rsidRPr="00462CC3">
        <w:rPr>
          <w:rFonts w:cs="Calibri"/>
        </w:rPr>
        <w:t xml:space="preserve">No Kessler - takes </w:t>
      </w:r>
      <w:r w:rsidRPr="00462CC3">
        <w:rPr>
          <w:rFonts w:cs="Calibri"/>
          <w:u w:val="single"/>
        </w:rPr>
        <w:t>centuries</w:t>
      </w:r>
      <w:r w:rsidRPr="00462CC3">
        <w:rPr>
          <w:rFonts w:cs="Calibri"/>
        </w:rPr>
        <w:t xml:space="preserve"> and </w:t>
      </w:r>
      <w:r w:rsidRPr="00462CC3">
        <w:rPr>
          <w:rFonts w:cs="Calibri"/>
          <w:u w:val="single"/>
        </w:rPr>
        <w:t>mitigation</w:t>
      </w:r>
      <w:r w:rsidRPr="00462CC3">
        <w:rPr>
          <w:rFonts w:cs="Calibri"/>
        </w:rPr>
        <w:t xml:space="preserve"> checks. </w:t>
      </w:r>
    </w:p>
    <w:p w14:paraId="035CB110" w14:textId="77777777" w:rsidR="000B4332" w:rsidRPr="00462CC3" w:rsidRDefault="000B4332" w:rsidP="000B4332">
      <w:pPr>
        <w:rPr>
          <w:sz w:val="16"/>
          <w:szCs w:val="26"/>
        </w:rPr>
      </w:pPr>
      <w:r w:rsidRPr="00462CC3">
        <w:rPr>
          <w:sz w:val="16"/>
          <w:szCs w:val="26"/>
        </w:rPr>
        <w:t xml:space="preserve">Hugh </w:t>
      </w:r>
      <w:r w:rsidRPr="00462CC3">
        <w:rPr>
          <w:rStyle w:val="Style13ptBold"/>
          <w:szCs w:val="26"/>
          <w:u w:val="single"/>
        </w:rPr>
        <w:t>Lewis 15</w:t>
      </w:r>
      <w:r w:rsidRPr="00462CC3">
        <w:rPr>
          <w:sz w:val="16"/>
          <w:szCs w:val="26"/>
        </w:rPr>
        <w:t xml:space="preserve">. Senior Lecturer in Aerospace Engineering at the University of Southampton, “Space debris, Kessler Syndrome, and the unreasonable expectation of certainty.” Room, </w:t>
      </w:r>
      <w:hyperlink r:id="rId25" w:history="1">
        <w:r w:rsidRPr="00462CC3">
          <w:rPr>
            <w:rStyle w:val="Hyperlink"/>
            <w:sz w:val="16"/>
            <w:szCs w:val="26"/>
          </w:rPr>
          <w:t>https://room.eu.com/article/Space_debris_Kessler_Syndrome_and_the_unreasonable_expectation_of_certainty</w:t>
        </w:r>
      </w:hyperlink>
    </w:p>
    <w:p w14:paraId="160153EF" w14:textId="77777777" w:rsidR="000B4332" w:rsidRPr="00462CC3" w:rsidRDefault="000B4332" w:rsidP="000B4332">
      <w:pPr>
        <w:rPr>
          <w:sz w:val="16"/>
          <w:szCs w:val="26"/>
        </w:rPr>
      </w:pPr>
      <w:r w:rsidRPr="00462CC3">
        <w:rPr>
          <w:sz w:val="16"/>
          <w:szCs w:val="26"/>
        </w:rPr>
        <w:t xml:space="preserve">There is now widespread awareness of the space debris problem amongst policymakers, scientists, </w:t>
      </w:r>
      <w:proofErr w:type="gramStart"/>
      <w:r w:rsidRPr="00462CC3">
        <w:rPr>
          <w:sz w:val="16"/>
          <w:szCs w:val="26"/>
        </w:rPr>
        <w:t>engineers</w:t>
      </w:r>
      <w:proofErr w:type="gramEnd"/>
      <w:r w:rsidRPr="00462CC3">
        <w:rPr>
          <w:sz w:val="16"/>
          <w:szCs w:val="26"/>
        </w:rPr>
        <w:t xml:space="preserve"> and the public. Thanks to pivotal work by J.C. </w:t>
      </w:r>
      <w:proofErr w:type="spellStart"/>
      <w:r w:rsidRPr="00462CC3">
        <w:rPr>
          <w:sz w:val="16"/>
          <w:szCs w:val="26"/>
        </w:rPr>
        <w:t>Liou</w:t>
      </w:r>
      <w:proofErr w:type="spellEnd"/>
      <w:r w:rsidRPr="00462CC3">
        <w:rPr>
          <w:sz w:val="16"/>
          <w:szCs w:val="26"/>
        </w:rPr>
        <w:t xml:space="preserve"> and Nicholas Johnson in 2006 we now understand that the continued growth of the debris population is </w:t>
      </w:r>
      <w:r w:rsidRPr="00462CC3">
        <w:rPr>
          <w:sz w:val="16"/>
          <w:szCs w:val="26"/>
        </w:rPr>
        <w:lastRenderedPageBreak/>
        <w:t xml:space="preserve">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62CC3">
        <w:rPr>
          <w:rStyle w:val="StyleUnderline"/>
          <w:sz w:val="26"/>
          <w:szCs w:val="26"/>
        </w:rPr>
        <w:t>In spite of</w:t>
      </w:r>
      <w:proofErr w:type="gramEnd"/>
      <w:r w:rsidRPr="00462CC3">
        <w:rPr>
          <w:rStyle w:val="StyleUnderline"/>
          <w:sz w:val="26"/>
          <w:szCs w:val="26"/>
        </w:rPr>
        <w:t xml:space="preserve"> </w:t>
      </w:r>
      <w:r w:rsidRPr="00462CC3">
        <w:rPr>
          <w:sz w:val="16"/>
          <w:szCs w:val="26"/>
        </w:rPr>
        <w:t xml:space="preserve">several commentators </w:t>
      </w:r>
      <w:r w:rsidRPr="00462CC3">
        <w:rPr>
          <w:rStyle w:val="StyleUnderline"/>
          <w:sz w:val="26"/>
          <w:szCs w:val="26"/>
        </w:rPr>
        <w:t>warning</w:t>
      </w:r>
      <w:r w:rsidRPr="00462CC3">
        <w:rPr>
          <w:sz w:val="16"/>
          <w:szCs w:val="26"/>
        </w:rPr>
        <w:t xml:space="preserve"> that these collisions are just the start </w:t>
      </w:r>
      <w:r w:rsidRPr="00462CC3">
        <w:rPr>
          <w:rStyle w:val="StyleUnderline"/>
          <w:sz w:val="26"/>
          <w:szCs w:val="26"/>
        </w:rPr>
        <w:t>of</w:t>
      </w:r>
      <w:r w:rsidRPr="00462CC3">
        <w:rPr>
          <w:sz w:val="16"/>
          <w:szCs w:val="26"/>
        </w:rPr>
        <w:t xml:space="preserve"> a collision cascade that will render access to low Earth orbit all but impossible – a process commonly referred to as the ‘</w:t>
      </w:r>
      <w:r w:rsidRPr="00462CC3">
        <w:rPr>
          <w:rStyle w:val="Emphasis"/>
          <w:sz w:val="26"/>
          <w:szCs w:val="26"/>
        </w:rPr>
        <w:t>Kessler</w:t>
      </w:r>
      <w:r w:rsidRPr="00462CC3">
        <w:rPr>
          <w:rStyle w:val="StyleUnderline"/>
          <w:sz w:val="26"/>
          <w:szCs w:val="26"/>
        </w:rPr>
        <w:t xml:space="preserve"> Syndrome’</w:t>
      </w:r>
      <w:r w:rsidRPr="00462CC3">
        <w:rPr>
          <w:sz w:val="16"/>
          <w:szCs w:val="26"/>
        </w:rPr>
        <w:t xml:space="preserve"> after the debris scientist Donald Kessler – </w:t>
      </w:r>
      <w:r w:rsidRPr="00462CC3">
        <w:rPr>
          <w:rStyle w:val="StyleUnderline"/>
          <w:sz w:val="26"/>
          <w:szCs w:val="26"/>
        </w:rPr>
        <w:t xml:space="preserve">the reality is not likely to be on the scale of these predictions or the events depicted in </w:t>
      </w:r>
      <w:r w:rsidRPr="00462CC3">
        <w:rPr>
          <w:rStyle w:val="Emphasis"/>
          <w:sz w:val="26"/>
          <w:szCs w:val="26"/>
        </w:rPr>
        <w:t>the film Gravity</w:t>
      </w:r>
      <w:r w:rsidRPr="00462CC3">
        <w:rPr>
          <w:rStyle w:val="StyleUnderline"/>
          <w:sz w:val="26"/>
          <w:szCs w:val="26"/>
        </w:rPr>
        <w:t>.</w:t>
      </w:r>
      <w:r w:rsidRPr="00462CC3">
        <w:rPr>
          <w:sz w:val="16"/>
          <w:szCs w:val="26"/>
        </w:rPr>
        <w:t xml:space="preserve"> Indeed, </w:t>
      </w:r>
      <w:r w:rsidRPr="00462CC3">
        <w:rPr>
          <w:rStyle w:val="StyleUnderline"/>
          <w:sz w:val="26"/>
          <w:szCs w:val="26"/>
        </w:rPr>
        <w:t>results presented by the Inter-Agency Space Debris Coordination Committee (</w:t>
      </w:r>
      <w:r w:rsidRPr="00462CC3">
        <w:rPr>
          <w:rStyle w:val="Emphasis"/>
          <w:sz w:val="26"/>
          <w:szCs w:val="26"/>
        </w:rPr>
        <w:t>IADC</w:t>
      </w:r>
      <w:r w:rsidRPr="00462CC3">
        <w:rPr>
          <w:rStyle w:val="StyleUnderline"/>
          <w:sz w:val="26"/>
          <w:szCs w:val="26"/>
        </w:rPr>
        <w:t>)</w:t>
      </w:r>
      <w:r w:rsidRPr="00462CC3">
        <w:rPr>
          <w:sz w:val="16"/>
          <w:szCs w:val="26"/>
        </w:rPr>
        <w:t xml:space="preserve"> at the Sixth European Conference </w:t>
      </w:r>
      <w:r w:rsidRPr="00462CC3">
        <w:rPr>
          <w:rStyle w:val="StyleUnderline"/>
          <w:sz w:val="26"/>
          <w:szCs w:val="26"/>
        </w:rPr>
        <w:t xml:space="preserve">on Space Debris show an expected increase in the debris population of only 30% after </w:t>
      </w:r>
      <w:r w:rsidRPr="00462CC3">
        <w:rPr>
          <w:rStyle w:val="Emphasis"/>
          <w:sz w:val="26"/>
          <w:szCs w:val="26"/>
        </w:rPr>
        <w:t>200 years</w:t>
      </w:r>
      <w:r w:rsidRPr="00462CC3">
        <w:rPr>
          <w:rStyle w:val="StyleUnderline"/>
          <w:sz w:val="26"/>
          <w:szCs w:val="26"/>
        </w:rPr>
        <w:t xml:space="preserve"> with continued launch activity. </w:t>
      </w:r>
      <w:r w:rsidRPr="00462CC3">
        <w:rPr>
          <w:rStyle w:val="Emphasis"/>
          <w:sz w:val="26"/>
          <w:szCs w:val="26"/>
        </w:rPr>
        <w:t>Collisions</w:t>
      </w:r>
      <w:r w:rsidRPr="00462CC3">
        <w:rPr>
          <w:rStyle w:val="StyleUnderline"/>
          <w:sz w:val="26"/>
          <w:szCs w:val="26"/>
        </w:rPr>
        <w:t xml:space="preserve"> are still predicted to occur, but this is far from the </w:t>
      </w:r>
      <w:r w:rsidRPr="00462CC3">
        <w:rPr>
          <w:rStyle w:val="Emphasis"/>
          <w:sz w:val="26"/>
          <w:szCs w:val="26"/>
        </w:rPr>
        <w:t>catastrophic scenario</w:t>
      </w:r>
      <w:r w:rsidRPr="00462CC3">
        <w:rPr>
          <w:rStyle w:val="StyleUnderline"/>
          <w:sz w:val="26"/>
          <w:szCs w:val="26"/>
        </w:rPr>
        <w:t xml:space="preserve"> feared by some.</w:t>
      </w:r>
      <w:r w:rsidRPr="00462CC3">
        <w:rPr>
          <w:sz w:val="16"/>
          <w:szCs w:val="26"/>
        </w:rPr>
        <w:t xml:space="preserve"> </w:t>
      </w:r>
      <w:r w:rsidRPr="00462CC3">
        <w:rPr>
          <w:rStyle w:val="StyleUnderline"/>
          <w:sz w:val="26"/>
          <w:szCs w:val="26"/>
        </w:rPr>
        <w:t>Constraining</w:t>
      </w:r>
      <w:r w:rsidRPr="00462CC3">
        <w:rPr>
          <w:sz w:val="16"/>
          <w:szCs w:val="26"/>
        </w:rPr>
        <w:t xml:space="preserve"> </w:t>
      </w:r>
      <w:r w:rsidRPr="00462CC3">
        <w:rPr>
          <w:rStyle w:val="StyleUnderline"/>
          <w:sz w:val="26"/>
          <w:szCs w:val="26"/>
        </w:rPr>
        <w:t>the</w:t>
      </w:r>
      <w:r w:rsidRPr="00462CC3">
        <w:rPr>
          <w:sz w:val="16"/>
          <w:szCs w:val="26"/>
        </w:rPr>
        <w:t xml:space="preserve"> population </w:t>
      </w:r>
      <w:r w:rsidRPr="00462CC3">
        <w:rPr>
          <w:rStyle w:val="StyleUnderline"/>
          <w:sz w:val="26"/>
          <w:szCs w:val="26"/>
        </w:rPr>
        <w:t>increase</w:t>
      </w:r>
      <w:r w:rsidRPr="00462CC3">
        <w:rPr>
          <w:sz w:val="16"/>
          <w:szCs w:val="26"/>
        </w:rPr>
        <w:t xml:space="preserve"> to a modest level </w:t>
      </w:r>
      <w:r w:rsidRPr="00462CC3">
        <w:rPr>
          <w:rStyle w:val="StyleUnderline"/>
          <w:sz w:val="26"/>
          <w:szCs w:val="26"/>
        </w:rPr>
        <w:t>can be achieved</w:t>
      </w:r>
      <w:r w:rsidRPr="00462CC3">
        <w:rPr>
          <w:sz w:val="16"/>
          <w:szCs w:val="26"/>
        </w:rPr>
        <w:t xml:space="preserve">, the IADC suggested, </w:t>
      </w:r>
      <w:r w:rsidRPr="00462CC3">
        <w:rPr>
          <w:rStyle w:val="StyleUnderline"/>
          <w:sz w:val="26"/>
          <w:szCs w:val="26"/>
        </w:rPr>
        <w:t>through</w:t>
      </w:r>
      <w:r w:rsidRPr="00462CC3">
        <w:rPr>
          <w:sz w:val="16"/>
          <w:szCs w:val="26"/>
        </w:rPr>
        <w:t xml:space="preserve"> widespread and good compliance with </w:t>
      </w:r>
      <w:r w:rsidRPr="00462CC3">
        <w:rPr>
          <w:rStyle w:val="Emphasis"/>
          <w:sz w:val="26"/>
          <w:szCs w:val="26"/>
        </w:rPr>
        <w:t>existing</w:t>
      </w:r>
      <w:r w:rsidRPr="00462CC3">
        <w:rPr>
          <w:rStyle w:val="StyleUnderline"/>
          <w:sz w:val="26"/>
          <w:szCs w:val="26"/>
        </w:rPr>
        <w:t xml:space="preserve"> space debris </w:t>
      </w:r>
      <w:r w:rsidRPr="00462CC3">
        <w:rPr>
          <w:rStyle w:val="Emphasis"/>
          <w:sz w:val="26"/>
          <w:szCs w:val="26"/>
        </w:rPr>
        <w:t>mitigation guidelines</w:t>
      </w:r>
      <w:r w:rsidRPr="00462CC3">
        <w:rPr>
          <w:sz w:val="16"/>
          <w:szCs w:val="2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62CC3">
        <w:rPr>
          <w:sz w:val="16"/>
          <w:szCs w:val="26"/>
        </w:rPr>
        <w:t>in spite of</w:t>
      </w:r>
      <w:proofErr w:type="gramEnd"/>
      <w:r w:rsidRPr="00462CC3">
        <w:rPr>
          <w:sz w:val="16"/>
          <w:szCs w:val="26"/>
        </w:rPr>
        <w:t xml:space="preserve"> these robust efforts merits the investigation of additional measures to address the debris threat, according to the IADC.</w:t>
      </w:r>
    </w:p>
    <w:p w14:paraId="4BFDB63D" w14:textId="77777777" w:rsidR="000B4332" w:rsidRPr="00462CC3" w:rsidRDefault="000B4332" w:rsidP="000B4332"/>
    <w:p w14:paraId="5F4527C3" w14:textId="77777777" w:rsidR="000B4332" w:rsidRPr="00462CC3" w:rsidRDefault="000B4332" w:rsidP="000B4332">
      <w:pPr>
        <w:pStyle w:val="Heading4"/>
        <w:rPr>
          <w:rFonts w:cs="Times New Roman"/>
        </w:rPr>
      </w:pPr>
      <w:r w:rsidRPr="00462CC3">
        <w:rPr>
          <w:rFonts w:cs="Times New Roman"/>
        </w:rPr>
        <w:t>Current launch trends won’t trigger Kessler.</w:t>
      </w:r>
    </w:p>
    <w:p w14:paraId="7B13495D" w14:textId="77777777" w:rsidR="000B4332" w:rsidRPr="00462CC3" w:rsidRDefault="000B4332" w:rsidP="000B4332">
      <w:pPr>
        <w:rPr>
          <w:sz w:val="16"/>
          <w:szCs w:val="26"/>
        </w:rPr>
      </w:pPr>
      <w:proofErr w:type="spellStart"/>
      <w:r w:rsidRPr="00462CC3">
        <w:rPr>
          <w:rStyle w:val="Style13ptBold"/>
          <w:szCs w:val="26"/>
          <w:u w:val="single"/>
        </w:rPr>
        <w:t>Drmola</w:t>
      </w:r>
      <w:proofErr w:type="spellEnd"/>
      <w:r w:rsidRPr="00462CC3">
        <w:rPr>
          <w:szCs w:val="26"/>
          <w:u w:val="single"/>
        </w:rPr>
        <w:t xml:space="preserve"> </w:t>
      </w:r>
      <w:r w:rsidRPr="00462CC3">
        <w:rPr>
          <w:b/>
          <w:bCs/>
          <w:szCs w:val="26"/>
          <w:u w:val="single"/>
        </w:rPr>
        <w:t xml:space="preserve">and </w:t>
      </w:r>
      <w:proofErr w:type="spellStart"/>
      <w:r w:rsidRPr="00462CC3">
        <w:rPr>
          <w:b/>
          <w:bCs/>
          <w:szCs w:val="26"/>
          <w:u w:val="single"/>
        </w:rPr>
        <w:t>Hubik</w:t>
      </w:r>
      <w:proofErr w:type="spellEnd"/>
      <w:r w:rsidRPr="00462CC3">
        <w:rPr>
          <w:szCs w:val="26"/>
          <w:u w:val="single"/>
        </w:rPr>
        <w:t xml:space="preserve"> </w:t>
      </w:r>
      <w:r w:rsidRPr="00462CC3">
        <w:rPr>
          <w:rStyle w:val="Style13ptBold"/>
          <w:szCs w:val="26"/>
          <w:u w:val="single"/>
        </w:rPr>
        <w:t>18</w:t>
      </w:r>
      <w:r w:rsidRPr="00462CC3">
        <w:rPr>
          <w:sz w:val="16"/>
          <w:szCs w:val="26"/>
        </w:rPr>
        <w:t xml:space="preserve"> [Jakub </w:t>
      </w:r>
      <w:proofErr w:type="spellStart"/>
      <w:r w:rsidRPr="00462CC3">
        <w:rPr>
          <w:sz w:val="16"/>
          <w:szCs w:val="26"/>
        </w:rPr>
        <w:t>Drmola</w:t>
      </w:r>
      <w:proofErr w:type="spellEnd"/>
      <w:r w:rsidRPr="00462CC3">
        <w:rPr>
          <w:sz w:val="16"/>
          <w:szCs w:val="26"/>
        </w:rPr>
        <w:t xml:space="preserve">, Division of Security and Strategic Studies, Department of Political Science at the Faculty of Social Sciences of Masaryk University. Tomas </w:t>
      </w:r>
      <w:proofErr w:type="spellStart"/>
      <w:r w:rsidRPr="00462CC3">
        <w:rPr>
          <w:sz w:val="16"/>
          <w:szCs w:val="26"/>
        </w:rPr>
        <w:t>Hubik</w:t>
      </w:r>
      <w:proofErr w:type="spellEnd"/>
      <w:r w:rsidRPr="00462CC3">
        <w:rPr>
          <w:sz w:val="16"/>
          <w:szCs w:val="26"/>
        </w:rPr>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2DF279B6" w14:textId="77777777" w:rsidR="000B4332" w:rsidRPr="00462CC3" w:rsidRDefault="000B4332" w:rsidP="000B4332">
      <w:pPr>
        <w:rPr>
          <w:sz w:val="16"/>
          <w:szCs w:val="26"/>
        </w:rPr>
      </w:pPr>
      <w:r w:rsidRPr="00462CC3">
        <w:rPr>
          <w:szCs w:val="26"/>
          <w:u w:val="single"/>
        </w:rPr>
        <w:t>The baseline scenario represents</w:t>
      </w:r>
      <w:r w:rsidRPr="00462CC3">
        <w:rPr>
          <w:sz w:val="16"/>
          <w:szCs w:val="26"/>
        </w:rPr>
        <w:t xml:space="preserve"> a </w:t>
      </w:r>
      <w:r w:rsidRPr="00462CC3">
        <w:rPr>
          <w:szCs w:val="26"/>
          <w:u w:val="single"/>
        </w:rPr>
        <w:t xml:space="preserve">continuation of the </w:t>
      </w:r>
      <w:r w:rsidRPr="00462CC3">
        <w:rPr>
          <w:rStyle w:val="Emphasis"/>
          <w:sz w:val="26"/>
          <w:szCs w:val="26"/>
        </w:rPr>
        <w:t>current trends</w:t>
      </w:r>
      <w:r w:rsidRPr="00462CC3">
        <w:rPr>
          <w:sz w:val="16"/>
          <w:szCs w:val="26"/>
        </w:rPr>
        <w:t xml:space="preserve">, </w:t>
      </w:r>
      <w:r w:rsidRPr="00462CC3">
        <w:rPr>
          <w:szCs w:val="26"/>
          <w:u w:val="single"/>
        </w:rPr>
        <w:t>which are</w:t>
      </w:r>
      <w:r w:rsidRPr="00462CC3">
        <w:rPr>
          <w:sz w:val="16"/>
          <w:szCs w:val="26"/>
        </w:rPr>
        <w:t xml:space="preserve"> simply </w:t>
      </w:r>
      <w:r w:rsidRPr="00462CC3">
        <w:rPr>
          <w:szCs w:val="26"/>
          <w:u w:val="single"/>
        </w:rPr>
        <w:t xml:space="preserve">extended into the </w:t>
      </w:r>
      <w:r w:rsidRPr="00462CC3">
        <w:rPr>
          <w:rStyle w:val="Emphasis"/>
          <w:sz w:val="26"/>
          <w:szCs w:val="26"/>
        </w:rPr>
        <w:t>future</w:t>
      </w:r>
      <w:r w:rsidRPr="00462CC3">
        <w:rPr>
          <w:sz w:val="16"/>
          <w:szCs w:val="26"/>
        </w:rPr>
        <w:t xml:space="preserve">. </w:t>
      </w:r>
      <w:r w:rsidRPr="00462CC3">
        <w:rPr>
          <w:szCs w:val="26"/>
          <w:u w:val="single"/>
        </w:rPr>
        <w:t xml:space="preserve">An average </w:t>
      </w:r>
      <w:r w:rsidRPr="00462CC3">
        <w:rPr>
          <w:rStyle w:val="Emphasis"/>
          <w:sz w:val="26"/>
          <w:szCs w:val="26"/>
        </w:rPr>
        <w:t>1% growth rate</w:t>
      </w:r>
      <w:r w:rsidRPr="00462CC3">
        <w:rPr>
          <w:szCs w:val="26"/>
          <w:u w:val="single"/>
        </w:rPr>
        <w:t xml:space="preserve"> of </w:t>
      </w:r>
      <w:r w:rsidRPr="00462CC3">
        <w:rPr>
          <w:rStyle w:val="Emphasis"/>
          <w:sz w:val="26"/>
          <w:szCs w:val="26"/>
        </w:rPr>
        <w:t>yearly launches</w:t>
      </w:r>
      <w:r w:rsidRPr="00462CC3">
        <w:rPr>
          <w:szCs w:val="26"/>
          <w:u w:val="single"/>
        </w:rPr>
        <w:t xml:space="preserve"> of new satellites</w:t>
      </w:r>
      <w:r w:rsidRPr="00462CC3">
        <w:rPr>
          <w:sz w:val="16"/>
          <w:szCs w:val="26"/>
        </w:rPr>
        <w:t xml:space="preserve"> (starting at 89) </w:t>
      </w:r>
      <w:r w:rsidRPr="00462CC3">
        <w:rPr>
          <w:szCs w:val="26"/>
          <w:u w:val="single"/>
        </w:rPr>
        <w:t>is assumed, together with constant success rate in satellites’ ability to actively avoid collisions</w:t>
      </w:r>
      <w:r w:rsidRPr="00462CC3">
        <w:rPr>
          <w:sz w:val="16"/>
          <w:szCs w:val="26"/>
        </w:rPr>
        <w:t xml:space="preserve">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w:t>
      </w:r>
      <w:proofErr w:type="gramStart"/>
      <w:r w:rsidRPr="00462CC3">
        <w:rPr>
          <w:sz w:val="16"/>
          <w:szCs w:val="26"/>
        </w:rPr>
        <w:t>amount</w:t>
      </w:r>
      <w:proofErr w:type="gramEnd"/>
      <w:r w:rsidRPr="00462CC3">
        <w:rPr>
          <w:sz w:val="16"/>
          <w:szCs w:val="2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462CC3">
        <w:rPr>
          <w:sz w:val="16"/>
          <w:szCs w:val="26"/>
        </w:rPr>
        <w:t>i.e.</w:t>
      </w:r>
      <w:proofErr w:type="gramEnd"/>
      <w:r w:rsidRPr="00462CC3">
        <w:rPr>
          <w:sz w:val="16"/>
          <w:szCs w:val="2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w:t>
      </w:r>
      <w:r w:rsidRPr="00462CC3">
        <w:rPr>
          <w:szCs w:val="26"/>
          <w:u w:val="single"/>
        </w:rPr>
        <w:t xml:space="preserve">this </w:t>
      </w:r>
      <w:r w:rsidRPr="00462CC3">
        <w:rPr>
          <w:rStyle w:val="Emphasis"/>
          <w:sz w:val="26"/>
          <w:szCs w:val="26"/>
        </w:rPr>
        <w:t>increase</w:t>
      </w:r>
      <w:r w:rsidRPr="00462CC3">
        <w:rPr>
          <w:szCs w:val="26"/>
          <w:u w:val="single"/>
        </w:rPr>
        <w:t xml:space="preserve"> in numbers </w:t>
      </w:r>
      <w:r w:rsidRPr="00462CC3">
        <w:rPr>
          <w:rStyle w:val="Emphasis"/>
          <w:sz w:val="26"/>
          <w:szCs w:val="26"/>
        </w:rPr>
        <w:t>still does not result</w:t>
      </w:r>
      <w:r w:rsidRPr="00462CC3">
        <w:rPr>
          <w:szCs w:val="26"/>
          <w:u w:val="single"/>
        </w:rPr>
        <w:t xml:space="preserve"> in realization of the </w:t>
      </w:r>
      <w:r w:rsidRPr="00462CC3">
        <w:rPr>
          <w:rStyle w:val="Emphasis"/>
          <w:sz w:val="26"/>
          <w:szCs w:val="26"/>
        </w:rPr>
        <w:t>Kessler</w:t>
      </w:r>
      <w:r w:rsidRPr="00462CC3">
        <w:rPr>
          <w:szCs w:val="26"/>
          <w:u w:val="single"/>
        </w:rPr>
        <w:t xml:space="preserve"> syndrome as most of the satellites being launched remain intact for their full expected service life</w:t>
      </w:r>
      <w:r w:rsidRPr="00462CC3">
        <w:rPr>
          <w:sz w:val="16"/>
          <w:szCs w:val="2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462CC3">
        <w:rPr>
          <w:sz w:val="16"/>
          <w:szCs w:val="26"/>
        </w:rPr>
        <w:t>amount</w:t>
      </w:r>
      <w:proofErr w:type="gramEnd"/>
      <w:r w:rsidRPr="00462CC3">
        <w:rPr>
          <w:sz w:val="16"/>
          <w:szCs w:val="2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4A33F796" w14:textId="77777777" w:rsidR="000B4332" w:rsidRPr="00462CC3" w:rsidRDefault="000B4332" w:rsidP="000B4332">
      <w:pPr>
        <w:rPr>
          <w:sz w:val="16"/>
          <w:szCs w:val="26"/>
        </w:rPr>
      </w:pPr>
    </w:p>
    <w:p w14:paraId="674E220D" w14:textId="77777777" w:rsidR="00DB6305" w:rsidRPr="00462CC3" w:rsidRDefault="00DB6305" w:rsidP="00DB6305">
      <w:pPr>
        <w:rPr>
          <w:szCs w:val="26"/>
          <w:u w:val="single"/>
        </w:rPr>
      </w:pPr>
    </w:p>
    <w:p w14:paraId="3B7D3ADE" w14:textId="77777777" w:rsidR="00DB6305" w:rsidRPr="00462CC3" w:rsidRDefault="00DB6305" w:rsidP="00DB6305">
      <w:pPr>
        <w:pStyle w:val="Heading4"/>
      </w:pPr>
      <w:r w:rsidRPr="00462CC3">
        <w:lastRenderedPageBreak/>
        <w:t>Zero risk of escalation from ASATs.</w:t>
      </w:r>
    </w:p>
    <w:p w14:paraId="4E483C67" w14:textId="77777777" w:rsidR="00DB6305" w:rsidRPr="00462CC3" w:rsidRDefault="00DB6305" w:rsidP="00DB6305">
      <w:pPr>
        <w:rPr>
          <w:sz w:val="16"/>
          <w:szCs w:val="26"/>
        </w:rPr>
      </w:pPr>
      <w:proofErr w:type="spellStart"/>
      <w:r w:rsidRPr="00462CC3">
        <w:rPr>
          <w:rFonts w:eastAsiaTheme="majorEastAsia" w:cstheme="majorBidi"/>
          <w:b/>
          <w:iCs/>
          <w:szCs w:val="26"/>
          <w:u w:val="single"/>
        </w:rPr>
        <w:t>Pavur</w:t>
      </w:r>
      <w:proofErr w:type="spellEnd"/>
      <w:r w:rsidRPr="00462CC3">
        <w:rPr>
          <w:rFonts w:eastAsiaTheme="majorEastAsia" w:cstheme="majorBidi"/>
          <w:b/>
          <w:iCs/>
          <w:szCs w:val="26"/>
          <w:u w:val="single"/>
        </w:rPr>
        <w:t xml:space="preserve"> and Martinovic 19</w:t>
      </w:r>
      <w:r w:rsidRPr="00462CC3">
        <w:rPr>
          <w:sz w:val="16"/>
          <w:szCs w:val="26"/>
        </w:rPr>
        <w:t xml:space="preserve"> [James </w:t>
      </w:r>
      <w:proofErr w:type="spellStart"/>
      <w:r w:rsidRPr="00462CC3">
        <w:rPr>
          <w:sz w:val="16"/>
          <w:szCs w:val="26"/>
        </w:rPr>
        <w:t>Pavur</w:t>
      </w:r>
      <w:proofErr w:type="spellEnd"/>
      <w:r w:rsidRPr="00462CC3">
        <w:rPr>
          <w:sz w:val="16"/>
          <w:szCs w:val="26"/>
        </w:rPr>
        <w:t xml:space="preserve"> and Ivan Martinovic, May 2019, "The Cyber-ASAT: On the Impact of Cyber Weapons in Outer Space," ResearchGate, 11th International Conference on Cyber Conflict: Silent Battle </w:t>
      </w:r>
      <w:hyperlink r:id="rId26" w:history="1">
        <w:r w:rsidRPr="00462CC3">
          <w:rPr>
            <w:rStyle w:val="Hyperlink"/>
            <w:sz w:val="16"/>
            <w:szCs w:val="26"/>
          </w:rPr>
          <w:t>https://www.researchgate.net/publication/334422193_The_Cyber-ASAT_On_the_Impact_of_Cyber_Weapons_in_Outer_Space accessed 12/10/21</w:t>
        </w:r>
      </w:hyperlink>
      <w:r w:rsidRPr="00462CC3">
        <w:rPr>
          <w:sz w:val="16"/>
          <w:szCs w:val="26"/>
        </w:rPr>
        <w:t>]Adam</w:t>
      </w:r>
    </w:p>
    <w:p w14:paraId="44420885" w14:textId="77777777" w:rsidR="00DB6305" w:rsidRPr="00B913B5" w:rsidRDefault="00DB6305" w:rsidP="00DB6305">
      <w:pPr>
        <w:rPr>
          <w:rStyle w:val="StyleUnderline"/>
          <w:sz w:val="16"/>
          <w:szCs w:val="26"/>
          <w:u w:val="none"/>
        </w:rPr>
      </w:pPr>
      <w:r w:rsidRPr="00462CC3">
        <w:rPr>
          <w:sz w:val="16"/>
          <w:szCs w:val="26"/>
        </w:rPr>
        <w:t xml:space="preserve">A. Limited Accessibility </w:t>
      </w:r>
      <w:r w:rsidRPr="00462CC3">
        <w:rPr>
          <w:rStyle w:val="StyleUnderline"/>
          <w:sz w:val="26"/>
          <w:szCs w:val="26"/>
        </w:rPr>
        <w:t>Space is difficult.</w:t>
      </w:r>
      <w:r w:rsidRPr="00462CC3">
        <w:rPr>
          <w:sz w:val="16"/>
          <w:szCs w:val="26"/>
        </w:rPr>
        <w:t xml:space="preserve"> Over 60 years have passed since the first Sputnik launch and </w:t>
      </w:r>
      <w:r w:rsidRPr="00462CC3">
        <w:rPr>
          <w:rStyle w:val="StyleUnderline"/>
          <w:sz w:val="26"/>
          <w:szCs w:val="26"/>
        </w:rPr>
        <w:t>only nine countries (ten including the EU) have orbital launch capabilities</w:t>
      </w:r>
      <w:r w:rsidRPr="00462CC3">
        <w:rPr>
          <w:sz w:val="16"/>
          <w:szCs w:val="26"/>
        </w:rPr>
        <w:t xml:space="preserve">. Moreover, a </w:t>
      </w:r>
      <w:r w:rsidRPr="00462CC3">
        <w:rPr>
          <w:rStyle w:val="StyleUnderline"/>
          <w:sz w:val="26"/>
          <w:szCs w:val="26"/>
        </w:rPr>
        <w:t xml:space="preserve">launch </w:t>
      </w:r>
      <w:proofErr w:type="spellStart"/>
      <w:r w:rsidRPr="00462CC3">
        <w:rPr>
          <w:rStyle w:val="StyleUnderline"/>
          <w:sz w:val="26"/>
          <w:szCs w:val="26"/>
        </w:rPr>
        <w:t>programme</w:t>
      </w:r>
      <w:proofErr w:type="spellEnd"/>
      <w:r w:rsidRPr="00462CC3">
        <w:rPr>
          <w:rStyle w:val="StyleUnderline"/>
          <w:sz w:val="26"/>
          <w:szCs w:val="26"/>
        </w:rPr>
        <w:t xml:space="preserve"> alone does not guarantee the resources and precision required to operate a meaningful ASAT capability</w:t>
      </w:r>
      <w:r w:rsidRPr="00462CC3">
        <w:rPr>
          <w:sz w:val="16"/>
          <w:szCs w:val="26"/>
        </w:rPr>
        <w:t xml:space="preserve">. Given this, one possible reason why space wars have not broken out is simply because only the US has ever had the ability to fight one [21, p. 402], [22, pp. 419–420]. Although </w:t>
      </w:r>
      <w:r w:rsidRPr="00462CC3">
        <w:rPr>
          <w:rStyle w:val="StyleUnderline"/>
          <w:sz w:val="26"/>
          <w:szCs w:val="26"/>
        </w:rPr>
        <w:t>launch technology may become cheaper and easier, it is unclear to what extent these advances will be distributed among presently non-spacefaring nations</w:t>
      </w:r>
      <w:r w:rsidRPr="00462CC3">
        <w:rPr>
          <w:sz w:val="16"/>
          <w:szCs w:val="26"/>
        </w:rPr>
        <w:t xml:space="preserve">. </w:t>
      </w:r>
      <w:r w:rsidRPr="00462CC3">
        <w:rPr>
          <w:rStyle w:val="StyleUnderline"/>
          <w:sz w:val="26"/>
          <w:szCs w:val="26"/>
        </w:rPr>
        <w:t>Limited access to orbit necessarily reduces the scenarios which could plausibly escalate to ASAT usage.</w:t>
      </w:r>
      <w:r w:rsidRPr="00462CC3">
        <w:rPr>
          <w:sz w:val="16"/>
          <w:szCs w:val="26"/>
        </w:rPr>
        <w:t xml:space="preserve"> </w:t>
      </w:r>
      <w:r w:rsidRPr="00462CC3">
        <w:rPr>
          <w:rStyle w:val="StyleUnderline"/>
          <w:sz w:val="26"/>
          <w:szCs w:val="26"/>
        </w:rPr>
        <w:t>Only major conflicts between the handful of states with ‘space club’ membership could be considered possible flashpoints.</w:t>
      </w:r>
      <w:r w:rsidRPr="00462CC3">
        <w:rPr>
          <w:sz w:val="16"/>
          <w:szCs w:val="26"/>
        </w:rPr>
        <w:t xml:space="preserve"> Even then, </w:t>
      </w:r>
      <w:r w:rsidRPr="00462CC3">
        <w:rPr>
          <w:rStyle w:val="StyleUnderline"/>
          <w:sz w:val="26"/>
          <w:szCs w:val="26"/>
        </w:rPr>
        <w:t xml:space="preserve">the fragility of an attacker’s own space assets creates de-escalatory pressures due to the deterrent effect of retaliation. </w:t>
      </w:r>
      <w:r w:rsidRPr="00462CC3">
        <w:rPr>
          <w:sz w:val="16"/>
          <w:szCs w:val="26"/>
        </w:rPr>
        <w:t xml:space="preserve">Since the earliest days of the space race, </w:t>
      </w:r>
      <w:r w:rsidRPr="00462CC3">
        <w:rPr>
          <w:rStyle w:val="StyleUnderline"/>
          <w:sz w:val="26"/>
          <w:szCs w:val="26"/>
        </w:rPr>
        <w:t xml:space="preserve">dominant powers have recognized this dynamic and demonstrated an inclination towards de-escalatory space strategies [23]. </w:t>
      </w:r>
      <w:r w:rsidRPr="00462CC3">
        <w:rPr>
          <w:rStyle w:val="StyleUnderline"/>
          <w:sz w:val="16"/>
          <w:szCs w:val="26"/>
          <w:u w:val="none"/>
        </w:rPr>
        <w:t xml:space="preserve"> </w:t>
      </w:r>
      <w:r w:rsidRPr="00462CC3">
        <w:rPr>
          <w:sz w:val="16"/>
          <w:szCs w:val="26"/>
        </w:rPr>
        <w:t xml:space="preserve">B. Attributable </w:t>
      </w:r>
      <w:proofErr w:type="gramStart"/>
      <w:r w:rsidRPr="00462CC3">
        <w:rPr>
          <w:sz w:val="16"/>
          <w:szCs w:val="26"/>
        </w:rPr>
        <w:t>Norms  There</w:t>
      </w:r>
      <w:proofErr w:type="gramEnd"/>
      <w:r w:rsidRPr="00462CC3">
        <w:rPr>
          <w:sz w:val="16"/>
          <w:szCs w:val="26"/>
        </w:rPr>
        <w:t xml:space="preserve"> also exists a </w:t>
      </w:r>
      <w:r w:rsidRPr="00462CC3">
        <w:rPr>
          <w:rStyle w:val="StyleUnderline"/>
          <w:sz w:val="26"/>
          <w:szCs w:val="26"/>
        </w:rPr>
        <w:t xml:space="preserve">long-standing normative framework </w:t>
      </w:r>
      <w:proofErr w:type="spellStart"/>
      <w:r w:rsidRPr="00462CC3">
        <w:rPr>
          <w:rStyle w:val="StyleUnderline"/>
          <w:sz w:val="26"/>
          <w:szCs w:val="26"/>
        </w:rPr>
        <w:t>favouring</w:t>
      </w:r>
      <w:proofErr w:type="spellEnd"/>
      <w:r w:rsidRPr="00462CC3">
        <w:rPr>
          <w:rStyle w:val="StyleUnderline"/>
          <w:sz w:val="26"/>
          <w:szCs w:val="26"/>
        </w:rPr>
        <w:t xml:space="preserve"> the peaceful use of space. </w:t>
      </w:r>
      <w:r w:rsidRPr="00462CC3">
        <w:rPr>
          <w:sz w:val="16"/>
          <w:szCs w:val="26"/>
        </w:rPr>
        <w:t xml:space="preserve">The effectiveness of this regime, </w:t>
      </w:r>
      <w:proofErr w:type="spellStart"/>
      <w:r w:rsidRPr="00462CC3">
        <w:rPr>
          <w:sz w:val="16"/>
          <w:szCs w:val="26"/>
        </w:rPr>
        <w:t>centred</w:t>
      </w:r>
      <w:proofErr w:type="spellEnd"/>
      <w:r w:rsidRPr="00462CC3">
        <w:rPr>
          <w:sz w:val="16"/>
          <w:szCs w:val="26"/>
        </w:rPr>
        <w:t xml:space="preserve"> around </w:t>
      </w:r>
      <w:r w:rsidRPr="00462CC3">
        <w:rPr>
          <w:rStyle w:val="StyleUnderline"/>
          <w:sz w:val="26"/>
          <w:szCs w:val="26"/>
        </w:rPr>
        <w:t>the Outer Space Treaty (OST),</w:t>
      </w:r>
      <w:r w:rsidRPr="00462CC3">
        <w:rPr>
          <w:sz w:val="16"/>
          <w:szCs w:val="26"/>
        </w:rPr>
        <w:t xml:space="preserve"> is </w:t>
      </w:r>
      <w:r w:rsidRPr="00462CC3">
        <w:rPr>
          <w:rStyle w:val="StyleUnderline"/>
          <w:sz w:val="26"/>
          <w:szCs w:val="26"/>
        </w:rPr>
        <w:t>highly contentious and many have pointed out its serious legal and political shortcomings</w:t>
      </w:r>
      <w:r w:rsidRPr="00462CC3">
        <w:rPr>
          <w:sz w:val="16"/>
          <w:szCs w:val="26"/>
        </w:rPr>
        <w:t xml:space="preserve"> [24]</w:t>
      </w:r>
      <w:proofErr w:type="gramStart"/>
      <w:r w:rsidRPr="00462CC3">
        <w:rPr>
          <w:sz w:val="16"/>
          <w:szCs w:val="26"/>
        </w:rPr>
        <w:t>–[</w:t>
      </w:r>
      <w:proofErr w:type="gramEnd"/>
      <w:r w:rsidRPr="00462CC3">
        <w:rPr>
          <w:sz w:val="16"/>
          <w:szCs w:val="26"/>
        </w:rPr>
        <w:t xml:space="preserve">26]. Nevertheless, </w:t>
      </w:r>
      <w:r w:rsidRPr="00462CC3">
        <w:rPr>
          <w:rStyle w:val="StyleUnderline"/>
          <w:sz w:val="26"/>
          <w:szCs w:val="26"/>
        </w:rPr>
        <w:t xml:space="preserve">this status quo framework has somehow supported over six decades of relative peace in orbit. </w:t>
      </w:r>
      <w:r w:rsidRPr="00462CC3">
        <w:rPr>
          <w:rStyle w:val="StyleUnderline"/>
          <w:sz w:val="16"/>
          <w:szCs w:val="26"/>
          <w:u w:val="none"/>
        </w:rPr>
        <w:t xml:space="preserve"> </w:t>
      </w:r>
      <w:r w:rsidRPr="00462CC3">
        <w:rPr>
          <w:sz w:val="16"/>
          <w:szCs w:val="26"/>
        </w:rPr>
        <w:t xml:space="preserve">Over these six decades, </w:t>
      </w:r>
      <w:r w:rsidRPr="00462CC3">
        <w:rPr>
          <w:rStyle w:val="StyleUnderline"/>
          <w:sz w:val="26"/>
          <w:szCs w:val="26"/>
        </w:rPr>
        <w:t xml:space="preserve">norms have become deeply ingrained into the way states describe and perceive space weaponization. </w:t>
      </w:r>
      <w:r w:rsidRPr="00462CC3">
        <w:rPr>
          <w:sz w:val="16"/>
          <w:szCs w:val="26"/>
        </w:rPr>
        <w:t xml:space="preserve">This </w:t>
      </w:r>
      <w:r w:rsidRPr="00462CC3">
        <w:rPr>
          <w:rStyle w:val="StyleUnderline"/>
          <w:sz w:val="26"/>
          <w:szCs w:val="26"/>
        </w:rPr>
        <w:t>de facto codification was dramatically demonstrated in 2005 when the US found itself on the short end of a 160-1 UN vote after opposing a non-binding resolution on space weaponization.</w:t>
      </w:r>
      <w:r w:rsidRPr="00462CC3">
        <w:rPr>
          <w:sz w:val="16"/>
          <w:szCs w:val="26"/>
        </w:rPr>
        <w:t xml:space="preserve"> Although </w:t>
      </w:r>
      <w:r w:rsidRPr="00462CC3">
        <w:rPr>
          <w:rStyle w:val="StyleUnderline"/>
          <w:sz w:val="26"/>
          <w:szCs w:val="26"/>
        </w:rPr>
        <w:t>states have occasionally pushed the boundaries of these norms, this has typically occurred through incremental legal re-interpretation rather than outright opposition [27</w:t>
      </w:r>
      <w:r w:rsidRPr="00462CC3">
        <w:rPr>
          <w:sz w:val="16"/>
          <w:szCs w:val="26"/>
        </w:rPr>
        <w:t xml:space="preserve">]. </w:t>
      </w:r>
      <w:r w:rsidRPr="00462CC3">
        <w:rPr>
          <w:rStyle w:val="StyleUnderline"/>
          <w:sz w:val="26"/>
          <w:szCs w:val="26"/>
        </w:rPr>
        <w:t>Even</w:t>
      </w:r>
      <w:r w:rsidRPr="00462CC3">
        <w:rPr>
          <w:sz w:val="16"/>
          <w:szCs w:val="26"/>
        </w:rPr>
        <w:t xml:space="preserve"> the </w:t>
      </w:r>
      <w:r w:rsidRPr="00462CC3">
        <w:rPr>
          <w:rStyle w:val="StyleUnderline"/>
          <w:sz w:val="26"/>
          <w:szCs w:val="26"/>
        </w:rPr>
        <w:t>most notable incidents</w:t>
      </w:r>
      <w:r w:rsidRPr="00462CC3">
        <w:rPr>
          <w:sz w:val="16"/>
          <w:szCs w:val="26"/>
        </w:rPr>
        <w:t xml:space="preserve">, such as the 2007-2008 US and Chinese ASAT demonstrations, </w:t>
      </w:r>
      <w:r w:rsidRPr="00462CC3">
        <w:rPr>
          <w:rStyle w:val="StyleUnderline"/>
          <w:sz w:val="26"/>
          <w:szCs w:val="26"/>
        </w:rPr>
        <w:t xml:space="preserve">were couched in rhetoric from both the norm violators and defenders, depicting space as a </w:t>
      </w:r>
      <w:proofErr w:type="gramStart"/>
      <w:r w:rsidRPr="00462CC3">
        <w:rPr>
          <w:rStyle w:val="StyleUnderline"/>
          <w:sz w:val="26"/>
          <w:szCs w:val="26"/>
        </w:rPr>
        <w:t>peaceful global commons</w:t>
      </w:r>
      <w:proofErr w:type="gramEnd"/>
      <w:r w:rsidRPr="00462CC3">
        <w:rPr>
          <w:sz w:val="16"/>
          <w:szCs w:val="26"/>
        </w:rPr>
        <w:t xml:space="preserve"> [27, p. 56]. Altogether, this suggests that </w:t>
      </w:r>
      <w:r w:rsidRPr="00462CC3">
        <w:rPr>
          <w:rStyle w:val="StyleUnderline"/>
          <w:sz w:val="26"/>
          <w:szCs w:val="26"/>
        </w:rPr>
        <w:t xml:space="preserve">states perceive real costs to breaking this normative tradition and may even moderate their </w:t>
      </w:r>
      <w:proofErr w:type="spellStart"/>
      <w:r w:rsidRPr="00462CC3">
        <w:rPr>
          <w:rStyle w:val="StyleUnderline"/>
          <w:sz w:val="26"/>
          <w:szCs w:val="26"/>
        </w:rPr>
        <w:t>behaviours</w:t>
      </w:r>
      <w:proofErr w:type="spellEnd"/>
      <w:r w:rsidRPr="00462CC3">
        <w:rPr>
          <w:rStyle w:val="StyleUnderline"/>
          <w:sz w:val="26"/>
          <w:szCs w:val="26"/>
        </w:rPr>
        <w:t xml:space="preserve"> accordingly. </w:t>
      </w:r>
      <w:r w:rsidRPr="00462CC3">
        <w:rPr>
          <w:rStyle w:val="StyleUnderline"/>
          <w:sz w:val="16"/>
          <w:szCs w:val="26"/>
          <w:u w:val="none"/>
        </w:rPr>
        <w:t xml:space="preserve"> </w:t>
      </w:r>
      <w:r w:rsidRPr="00462CC3">
        <w:rPr>
          <w:sz w:val="16"/>
          <w:szCs w:val="26"/>
        </w:rPr>
        <w:t xml:space="preserve">One further factor supporting this norms regime is the </w:t>
      </w:r>
      <w:r w:rsidRPr="00462CC3">
        <w:rPr>
          <w:rStyle w:val="StyleUnderline"/>
          <w:sz w:val="26"/>
          <w:szCs w:val="26"/>
        </w:rPr>
        <w:t>high degree of attributability surrounding ASAT weapons.</w:t>
      </w:r>
      <w:r w:rsidRPr="00462CC3">
        <w:rPr>
          <w:sz w:val="16"/>
          <w:szCs w:val="26"/>
        </w:rPr>
        <w:t xml:space="preserve"> For </w:t>
      </w:r>
      <w:r w:rsidRPr="00462CC3">
        <w:rPr>
          <w:rStyle w:val="StyleUnderline"/>
          <w:sz w:val="26"/>
          <w:szCs w:val="26"/>
        </w:rPr>
        <w:t xml:space="preserve">kinetic ASAT technology, plausible deniability and stealth are essentially impossible. </w:t>
      </w:r>
      <w:r w:rsidRPr="00462CC3">
        <w:rPr>
          <w:sz w:val="16"/>
          <w:szCs w:val="26"/>
        </w:rPr>
        <w:t xml:space="preserve">The </w:t>
      </w:r>
      <w:r w:rsidRPr="00462CC3">
        <w:rPr>
          <w:rStyle w:val="StyleUnderline"/>
          <w:sz w:val="26"/>
          <w:szCs w:val="26"/>
        </w:rPr>
        <w:t>literally explosive act of launching a rocket cannot evade detection and, if used offensively, retaliation.</w:t>
      </w:r>
      <w:r w:rsidRPr="00462CC3">
        <w:rPr>
          <w:sz w:val="16"/>
          <w:szCs w:val="26"/>
        </w:rPr>
        <w:t xml:space="preserve"> This </w:t>
      </w:r>
      <w:r w:rsidRPr="00462CC3">
        <w:rPr>
          <w:rStyle w:val="StyleUnderline"/>
          <w:sz w:val="26"/>
          <w:szCs w:val="26"/>
        </w:rPr>
        <w:t>imposes high diplomatic costs on ASAT usage and testing,</w:t>
      </w:r>
      <w:r w:rsidRPr="00462CC3">
        <w:rPr>
          <w:sz w:val="16"/>
          <w:szCs w:val="26"/>
        </w:rPr>
        <w:t xml:space="preserve"> particularly during peacetime.  C. Environmental </w:t>
      </w:r>
      <w:proofErr w:type="gramStart"/>
      <w:r w:rsidRPr="00462CC3">
        <w:rPr>
          <w:sz w:val="16"/>
          <w:szCs w:val="26"/>
        </w:rPr>
        <w:lastRenderedPageBreak/>
        <w:t>Interdependence  A</w:t>
      </w:r>
      <w:proofErr w:type="gramEnd"/>
      <w:r w:rsidRPr="00462CC3">
        <w:rPr>
          <w:sz w:val="16"/>
          <w:szCs w:val="26"/>
        </w:rPr>
        <w:t xml:space="preserve"> </w:t>
      </w:r>
      <w:r w:rsidRPr="00462CC3">
        <w:rPr>
          <w:rStyle w:val="StyleUnderline"/>
          <w:sz w:val="26"/>
          <w:szCs w:val="26"/>
        </w:rPr>
        <w:t>third stabilizing force relates to the orbital debris consequences of ASATs</w:t>
      </w:r>
      <w:r w:rsidRPr="00462CC3">
        <w:rPr>
          <w:sz w:val="16"/>
          <w:szCs w:val="26"/>
        </w:rPr>
        <w:t xml:space="preserve">. </w:t>
      </w:r>
      <w:r w:rsidRPr="00462CC3">
        <w:rPr>
          <w:rStyle w:val="StyleUnderline"/>
          <w:sz w:val="26"/>
          <w:szCs w:val="26"/>
        </w:rPr>
        <w:t>China’s</w:t>
      </w:r>
      <w:r w:rsidRPr="00462CC3">
        <w:rPr>
          <w:sz w:val="16"/>
          <w:szCs w:val="26"/>
        </w:rPr>
        <w:t xml:space="preserve"> </w:t>
      </w:r>
      <w:r w:rsidRPr="00462CC3">
        <w:rPr>
          <w:rStyle w:val="StyleUnderline"/>
          <w:sz w:val="26"/>
          <w:szCs w:val="26"/>
        </w:rPr>
        <w:t>2007 ASAT demonstration was the largest debris-generating event in history</w:t>
      </w:r>
      <w:r w:rsidRPr="00462CC3">
        <w:rPr>
          <w:sz w:val="16"/>
          <w:szCs w:val="26"/>
        </w:rPr>
        <w:t xml:space="preserve">, as the targeted satellite </w:t>
      </w:r>
      <w:r w:rsidRPr="00462CC3">
        <w:rPr>
          <w:rStyle w:val="StyleUnderline"/>
          <w:sz w:val="26"/>
          <w:szCs w:val="26"/>
        </w:rPr>
        <w:t>dissipated into thousands of dangerous debris particles</w:t>
      </w:r>
      <w:r w:rsidRPr="00462CC3">
        <w:rPr>
          <w:sz w:val="16"/>
          <w:szCs w:val="26"/>
        </w:rPr>
        <w:t xml:space="preserve"> [28, p. 4]. Since debris particles are indiscriminate and unpredictable, they often </w:t>
      </w:r>
      <w:r w:rsidRPr="00462CC3">
        <w:rPr>
          <w:rStyle w:val="StyleUnderline"/>
          <w:sz w:val="26"/>
          <w:szCs w:val="26"/>
        </w:rPr>
        <w:t xml:space="preserve">threaten the attacker’s own space assets </w:t>
      </w:r>
      <w:r w:rsidRPr="00462CC3">
        <w:rPr>
          <w:sz w:val="16"/>
          <w:szCs w:val="26"/>
        </w:rPr>
        <w:t xml:space="preserve">[22, p. 420]. This is </w:t>
      </w:r>
      <w:r w:rsidRPr="00462CC3">
        <w:rPr>
          <w:rStyle w:val="StyleUnderline"/>
          <w:sz w:val="26"/>
          <w:szCs w:val="26"/>
        </w:rPr>
        <w:t>compounded by Kessler syndrome</w:t>
      </w:r>
      <w:r w:rsidRPr="00462CC3">
        <w:rPr>
          <w:sz w:val="16"/>
          <w:szCs w:val="26"/>
        </w:rPr>
        <w:t xml:space="preserve">, a phenomenon whereby orbital debris ‘breeds’ as large pieces of debris collide and disintegrate. As space debris remains in orbit for hundreds of years, the </w:t>
      </w:r>
      <w:r w:rsidRPr="00462CC3">
        <w:rPr>
          <w:rStyle w:val="StyleUnderline"/>
          <w:sz w:val="26"/>
          <w:szCs w:val="26"/>
        </w:rPr>
        <w:t>cascade effect of an ASAT attack can constrain the attacker’s long-term use of space</w:t>
      </w:r>
      <w:r w:rsidRPr="00462CC3">
        <w:rPr>
          <w:sz w:val="16"/>
          <w:szCs w:val="26"/>
        </w:rPr>
        <w:t xml:space="preserve"> [29, pp. 295– 296]. </w:t>
      </w:r>
      <w:r w:rsidRPr="00462CC3">
        <w:rPr>
          <w:rStyle w:val="StyleUnderline"/>
          <w:sz w:val="26"/>
          <w:szCs w:val="26"/>
        </w:rPr>
        <w:t>Any state with kinetic ASAT capabilities</w:t>
      </w:r>
      <w:r w:rsidRPr="00462CC3">
        <w:rPr>
          <w:sz w:val="16"/>
          <w:szCs w:val="26"/>
        </w:rPr>
        <w:t xml:space="preserve"> will </w:t>
      </w:r>
      <w:r w:rsidRPr="00462CC3">
        <w:rPr>
          <w:rStyle w:val="StyleUnderline"/>
          <w:sz w:val="26"/>
          <w:szCs w:val="26"/>
        </w:rPr>
        <w:t>likely also operate satellites</w:t>
      </w:r>
      <w:r w:rsidRPr="00462CC3">
        <w:rPr>
          <w:sz w:val="16"/>
          <w:szCs w:val="26"/>
        </w:rPr>
        <w:t xml:space="preserve"> of its own, and </w:t>
      </w:r>
      <w:r w:rsidRPr="00462CC3">
        <w:rPr>
          <w:rStyle w:val="StyleUnderline"/>
          <w:sz w:val="26"/>
          <w:szCs w:val="26"/>
        </w:rPr>
        <w:t>they are necessarily exposed to this collateral damage threat</w:t>
      </w:r>
      <w:r w:rsidRPr="00462CC3">
        <w:rPr>
          <w:sz w:val="16"/>
          <w:szCs w:val="26"/>
        </w:rPr>
        <w:t xml:space="preserve">. Space </w:t>
      </w:r>
      <w:r w:rsidRPr="00462CC3">
        <w:rPr>
          <w:rStyle w:val="StyleUnderline"/>
          <w:sz w:val="26"/>
          <w:szCs w:val="26"/>
        </w:rPr>
        <w:t>debris thus acts as a strong strategic deterrent to ASAT usage.</w:t>
      </w:r>
    </w:p>
    <w:p w14:paraId="3E92A083" w14:textId="77777777" w:rsidR="000B4332" w:rsidRPr="000B4332" w:rsidRDefault="000B4332" w:rsidP="00DB6305"/>
    <w:sectPr w:rsidR="000B4332" w:rsidRPr="000B43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20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14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33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CC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30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3FC"/>
    <w:rsid w:val="00A65C0B"/>
    <w:rsid w:val="00A776BA"/>
    <w:rsid w:val="00A81FD2"/>
    <w:rsid w:val="00A8441A"/>
    <w:rsid w:val="00A8674A"/>
    <w:rsid w:val="00A96C9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55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305"/>
    <w:rsid w:val="00DB699B"/>
    <w:rsid w:val="00DC0376"/>
    <w:rsid w:val="00DC099B"/>
    <w:rsid w:val="00DC2069"/>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F27"/>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0BB19"/>
  <w14:defaultImageDpi w14:val="300"/>
  <w15:docId w15:val="{0428186D-1C2B-524F-85E5-5E041355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56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56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E56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8E56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E56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56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64A"/>
  </w:style>
  <w:style w:type="character" w:customStyle="1" w:styleId="Heading1Char">
    <w:name w:val="Heading 1 Char"/>
    <w:aliases w:val="Pocket Char"/>
    <w:basedOn w:val="DefaultParagraphFont"/>
    <w:link w:val="Heading1"/>
    <w:uiPriority w:val="9"/>
    <w:rsid w:val="008E564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8E564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E564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E564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E564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E564A"/>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E56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564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E564A"/>
    <w:rPr>
      <w:color w:val="auto"/>
      <w:u w:val="none"/>
    </w:rPr>
  </w:style>
  <w:style w:type="paragraph" w:styleId="DocumentMap">
    <w:name w:val="Document Map"/>
    <w:basedOn w:val="Normal"/>
    <w:link w:val="DocumentMapChar"/>
    <w:uiPriority w:val="99"/>
    <w:semiHidden/>
    <w:unhideWhenUsed/>
    <w:rsid w:val="008E56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564A"/>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DC206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C2069"/>
    <w:pPr>
      <w:ind w:left="720"/>
      <w:jc w:val="both"/>
    </w:pPr>
    <w:rPr>
      <w:b/>
      <w:iCs/>
      <w:u w:val="single"/>
    </w:rPr>
  </w:style>
  <w:style w:type="paragraph" w:customStyle="1" w:styleId="Cards">
    <w:name w:val="Cards"/>
    <w:basedOn w:val="Normal"/>
    <w:link w:val="CardsChar"/>
    <w:qFormat/>
    <w:rsid w:val="00DC2069"/>
    <w:pPr>
      <w:autoSpaceDE w:val="0"/>
      <w:autoSpaceDN w:val="0"/>
      <w:adjustRightInd w:val="0"/>
      <w:ind w:left="432" w:right="432"/>
    </w:pPr>
    <w:rPr>
      <w:rFonts w:cs="Calibri"/>
      <w:szCs w:val="20"/>
    </w:rPr>
  </w:style>
  <w:style w:type="character" w:customStyle="1" w:styleId="CardsChar">
    <w:name w:val="Cards Char"/>
    <w:basedOn w:val="DefaultParagraphFont"/>
    <w:link w:val="Cards"/>
    <w:rsid w:val="00DC2069"/>
    <w:rPr>
      <w:rFonts w:ascii="Calibri" w:hAnsi="Calibri" w:cs="Calibri"/>
      <w:sz w:val="22"/>
      <w:szCs w:val="20"/>
    </w:rPr>
  </w:style>
  <w:style w:type="paragraph" w:styleId="ListParagraph">
    <w:name w:val="List Paragraph"/>
    <w:aliases w:val="6 font"/>
    <w:basedOn w:val="Normal"/>
    <w:uiPriority w:val="99"/>
    <w:qFormat/>
    <w:rsid w:val="00DC2069"/>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B4332"/>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B4332"/>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6"/>
    <w:qFormat/>
    <w:locked/>
    <w:rsid w:val="000B4332"/>
    <w:rPr>
      <w:b/>
      <w:sz w:val="26"/>
      <w:u w:val="single"/>
    </w:rPr>
  </w:style>
  <w:style w:type="paragraph" w:styleId="Title">
    <w:name w:val="Title"/>
    <w:aliases w:val="UNDERLINE,Bold Underlined,Cites and Cards,title,Block Heading,Read This,Debate Normal"/>
    <w:basedOn w:val="Normal"/>
    <w:next w:val="Normal"/>
    <w:link w:val="TitleChar"/>
    <w:uiPriority w:val="6"/>
    <w:qFormat/>
    <w:rsid w:val="000B4332"/>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10"/>
    <w:rsid w:val="000B433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yneinstitute.mines.edu/wp-content/uploads/sites/149/2020/09/Payne-Institute-Commentary-The-Era-of-Commercial-Space-Mining-Begins.pdf" TargetMode="External"/><Relationship Id="rId18" Type="http://schemas.openxmlformats.org/officeDocument/2006/relationships/hyperlink" Target="https://scholar.smu.edu/cgi/viewcontent.cgi?article=1307&amp;context=jalc" TargetMode="External"/><Relationship Id="rId26" Type="http://schemas.openxmlformats.org/officeDocument/2006/relationships/hyperlink" Target="https://www.researchgate.net/publication/334422193_The_Cyber-ASAT_On_the_Impact_of_Cyber_Weapons_in_Outer_Space%20accessed%2012/10/21" TargetMode="External"/><Relationship Id="rId3" Type="http://schemas.openxmlformats.org/officeDocument/2006/relationships/customXml" Target="../customXml/item3.xml"/><Relationship Id="rId21"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12" Type="http://schemas.openxmlformats.org/officeDocument/2006/relationships/hyperlink" Target="https://allthingsnuclear.org/dwright/who-owns-the-most-space-debris-depends-what-you" TargetMode="External"/><Relationship Id="rId17" Type="http://schemas.openxmlformats.org/officeDocument/2006/relationships/hyperlink" Target="https://foreignpolicy.com/2016/04/28/the-asteroid-miners-guide-to-the-galaxy-space-race-mining-asteroids-planetary-research-deep-space-industries/" TargetMode="External"/><Relationship Id="rId25" Type="http://schemas.openxmlformats.org/officeDocument/2006/relationships/hyperlink" Target="https://room.eu.com/article/Space_debris_Kessler_Syndrome_and_the_unreasonable_expectation_of_certainty" TargetMode="External"/><Relationship Id="rId2" Type="http://schemas.openxmlformats.org/officeDocument/2006/relationships/customXml" Target="../customXml/item2.xml"/><Relationship Id="rId16" Type="http://schemas.openxmlformats.org/officeDocument/2006/relationships/hyperlink" Target="http://lroc.sese.asu.edu/posts/1105" TargetMode="External"/><Relationship Id="rId20" Type="http://schemas.openxmlformats.org/officeDocument/2006/relationships/hyperlink" Target="http://hiram7.wordpress.com/2009/03/12/there-is-no-better-alternative-than-capitalism/)//j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ject-syndicate.org/commentary/global-impact-of-chinese-recession-by-kenneth-rogoff-2018-11?barrier=accesspaylog" TargetMode="External"/><Relationship Id="rId24" Type="http://schemas.openxmlformats.org/officeDocument/2006/relationships/hyperlink" Target="https://pdfs.semanticscholar.org/0bd4/c4059d5a5ad2faa42ce5977548d900df8f8c.pdf" TargetMode="Externa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openxmlformats.org/officeDocument/2006/relationships/hyperlink" Target="https://www.cfr.org/blog/big-bangs-red-herrings-and-dilemmas-space-security" TargetMode="External"/><Relationship Id="rId28" Type="http://schemas.openxmlformats.org/officeDocument/2006/relationships/theme" Target="theme/theme1.xml"/><Relationship Id="rId10" Type="http://schemas.openxmlformats.org/officeDocument/2006/relationships/hyperlink" Target="https://www.thecairoreview.com/wp-content/uploads/2019/05/cr33-global-forum.pdf" TargetMode="External"/><Relationship Id="rId19" Type="http://schemas.openxmlformats.org/officeDocument/2006/relationships/hyperlink" Target="http://public.tepper.cmu.edu/facultydirectory/FacultyDirectoryProfile.aspx?id=98" TargetMode="External"/><Relationship Id="rId4" Type="http://schemas.openxmlformats.org/officeDocument/2006/relationships/customXml" Target="../customXml/item4.xml"/><Relationship Id="rId9" Type="http://schemas.openxmlformats.org/officeDocument/2006/relationships/hyperlink" Target="https://archive.md/M4qjY" TargetMode="External"/><Relationship Id="rId14" Type="http://schemas.openxmlformats.org/officeDocument/2006/relationships/hyperlink" Target="https://www.fastcompany.com/90347364/jeff-bezos-wants-to-save-earth-by-moving-industry-to-space" TargetMode="External"/><Relationship Id="rId22" Type="http://schemas.openxmlformats.org/officeDocument/2006/relationships/hyperlink" Target="https://www.thecipherbrief.com/article/5-reasons-%E2%80%9Cspace-war%E2%80%9D-isn%E2%80%99t-scary-it-sound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50</Pages>
  <Words>30343</Words>
  <Characters>169011</Characters>
  <Application>Microsoft Office Word</Application>
  <DocSecurity>0</DocSecurity>
  <Lines>1942</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2022-02-18T19:30:00Z</dcterms:created>
  <dcterms:modified xsi:type="dcterms:W3CDTF">2022-02-18T19:31:00Z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