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3F7D4B55" w:rsidR="009E13DC" w:rsidRPr="002B445C" w:rsidRDefault="00071BAB" w:rsidP="00071BAB">
      <w:pPr>
        <w:pStyle w:val="Heading1"/>
      </w:pPr>
      <w:r w:rsidRPr="002B445C">
        <w:t>R3 – TOC – 1AC vs Strake JS</w:t>
      </w:r>
    </w:p>
    <w:p w14:paraId="61ED51C0" w14:textId="2F3A004E" w:rsidR="00A73005" w:rsidRPr="002B445C" w:rsidRDefault="00A53409" w:rsidP="00A73005">
      <w:pPr>
        <w:pStyle w:val="Heading2"/>
      </w:pPr>
      <w:r w:rsidRPr="002B445C">
        <w:lastRenderedPageBreak/>
        <w:t>1AR</w:t>
      </w:r>
    </w:p>
    <w:p w14:paraId="5F2A6A67" w14:textId="7940E8DA" w:rsidR="00A73005" w:rsidRPr="002B445C" w:rsidRDefault="00A73005" w:rsidP="00A73005"/>
    <w:p w14:paraId="76A74094" w14:textId="77777777" w:rsidR="00A73005" w:rsidRPr="002B445C" w:rsidRDefault="00A73005" w:rsidP="00A73005">
      <w:pPr>
        <w:pStyle w:val="Heading4"/>
      </w:pPr>
      <w:r w:rsidRPr="002B445C">
        <w:t>Resolved indicates a policy action.</w:t>
      </w:r>
    </w:p>
    <w:p w14:paraId="096563DB" w14:textId="77777777" w:rsidR="00A73005" w:rsidRPr="002B445C" w:rsidRDefault="00A73005" w:rsidP="00A73005">
      <w:pPr>
        <w:rPr>
          <w:sz w:val="16"/>
          <w:szCs w:val="26"/>
        </w:rPr>
      </w:pPr>
      <w:proofErr w:type="spellStart"/>
      <w:r w:rsidRPr="002B445C">
        <w:rPr>
          <w:rStyle w:val="Style13ptBold"/>
          <w:szCs w:val="26"/>
          <w:u w:val="single"/>
        </w:rPr>
        <w:t>Parcher</w:t>
      </w:r>
      <w:proofErr w:type="spellEnd"/>
      <w:r w:rsidRPr="002B445C">
        <w:rPr>
          <w:rStyle w:val="Style13ptBold"/>
          <w:szCs w:val="26"/>
          <w:u w:val="single"/>
        </w:rPr>
        <w:t xml:space="preserve"> 01</w:t>
      </w:r>
      <w:r w:rsidRPr="002B445C">
        <w:rPr>
          <w:sz w:val="16"/>
          <w:szCs w:val="26"/>
        </w:rPr>
        <w:t xml:space="preserve">. [Jeff. 2/26/01. “Re: Jeff P--Is the resolution a question?” </w:t>
      </w:r>
      <w:hyperlink r:id="rId11" w:history="1">
        <w:r w:rsidRPr="002B445C">
          <w:rPr>
            <w:sz w:val="16"/>
            <w:szCs w:val="26"/>
          </w:rPr>
          <w:t>https://web.archive.org/web/20050122044927/http://www.ndtceda.com/archives/200102/0790.html</w:t>
        </w:r>
      </w:hyperlink>
      <w:r w:rsidRPr="002B445C">
        <w:rPr>
          <w:sz w:val="16"/>
          <w:szCs w:val="26"/>
        </w:rPr>
        <w:t>] Justin</w:t>
      </w:r>
    </w:p>
    <w:p w14:paraId="11B4863A" w14:textId="77777777" w:rsidR="00A73005" w:rsidRPr="002B445C" w:rsidRDefault="00A73005" w:rsidP="00A73005">
      <w:pPr>
        <w:rPr>
          <w:sz w:val="16"/>
          <w:szCs w:val="26"/>
        </w:rPr>
      </w:pPr>
      <w:r w:rsidRPr="002B445C">
        <w:rPr>
          <w:sz w:val="16"/>
          <w:szCs w:val="26"/>
        </w:rPr>
        <w:t xml:space="preserve">(1) Pardon me if I turn to a source besides Bill. </w:t>
      </w:r>
      <w:r w:rsidRPr="002B445C">
        <w:rPr>
          <w:szCs w:val="26"/>
          <w:u w:val="single"/>
        </w:rPr>
        <w:t>American Heritage Dictionary: Resolve: 1. To make a firm decision about. 2. To decide or express by formal vote</w:t>
      </w:r>
      <w:r w:rsidRPr="002B445C">
        <w:rPr>
          <w:sz w:val="16"/>
          <w:szCs w:val="26"/>
        </w:rPr>
        <w:t xml:space="preserve">. 3. To separate something into </w:t>
      </w:r>
      <w:proofErr w:type="spellStart"/>
      <w:r w:rsidRPr="002B445C">
        <w:rPr>
          <w:sz w:val="16"/>
          <w:szCs w:val="26"/>
        </w:rPr>
        <w:t>constiutent</w:t>
      </w:r>
      <w:proofErr w:type="spellEnd"/>
      <w:r w:rsidRPr="002B445C">
        <w:rPr>
          <w:sz w:val="16"/>
          <w:szCs w:val="26"/>
        </w:rPr>
        <w:t xml:space="preserve"> parts See </w:t>
      </w:r>
      <w:proofErr w:type="spellStart"/>
      <w:r w:rsidRPr="002B445C">
        <w:rPr>
          <w:sz w:val="16"/>
          <w:szCs w:val="26"/>
        </w:rPr>
        <w:t>Syns</w:t>
      </w:r>
      <w:proofErr w:type="spellEnd"/>
      <w:r w:rsidRPr="002B445C">
        <w:rPr>
          <w:sz w:val="16"/>
          <w:szCs w:val="26"/>
        </w:rPr>
        <w:t xml:space="preserve"> at *analyze* (emphasis in </w:t>
      </w:r>
      <w:proofErr w:type="spellStart"/>
      <w:r w:rsidRPr="002B445C">
        <w:rPr>
          <w:sz w:val="16"/>
          <w:szCs w:val="26"/>
        </w:rPr>
        <w:t>orginal</w:t>
      </w:r>
      <w:proofErr w:type="spellEnd"/>
      <w:r w:rsidRPr="002B445C">
        <w:rPr>
          <w:sz w:val="16"/>
          <w:szCs w:val="26"/>
        </w:rPr>
        <w:t xml:space="preserve">) 4. Find a solution to. See </w:t>
      </w:r>
      <w:proofErr w:type="spellStart"/>
      <w:r w:rsidRPr="002B445C">
        <w:rPr>
          <w:sz w:val="16"/>
          <w:szCs w:val="26"/>
        </w:rPr>
        <w:t>Syns</w:t>
      </w:r>
      <w:proofErr w:type="spellEnd"/>
      <w:r w:rsidRPr="002B445C">
        <w:rPr>
          <w:sz w:val="16"/>
          <w:szCs w:val="26"/>
        </w:rPr>
        <w:t xml:space="preserve"> at *Solve* (emphasis in original) 5. To dispel: resolve a doubt. - n 1. </w:t>
      </w:r>
      <w:proofErr w:type="spellStart"/>
      <w:r w:rsidRPr="002B445C">
        <w:rPr>
          <w:sz w:val="16"/>
          <w:szCs w:val="26"/>
        </w:rPr>
        <w:t>Frimness</w:t>
      </w:r>
      <w:proofErr w:type="spellEnd"/>
      <w:r w:rsidRPr="002B445C">
        <w:rPr>
          <w:sz w:val="16"/>
          <w:szCs w:val="26"/>
        </w:rPr>
        <w:t xml:space="preserve"> of purpose; </w:t>
      </w:r>
      <w:r w:rsidRPr="002B445C">
        <w:rPr>
          <w:szCs w:val="26"/>
          <w:u w:val="single"/>
        </w:rPr>
        <w:t>resolution</w:t>
      </w:r>
      <w:r w:rsidRPr="002B445C">
        <w:rPr>
          <w:sz w:val="16"/>
          <w:szCs w:val="26"/>
        </w:rPr>
        <w:t xml:space="preserve">. 2. </w:t>
      </w:r>
      <w:r w:rsidRPr="002B445C">
        <w:rPr>
          <w:szCs w:val="26"/>
          <w:u w:val="single"/>
        </w:rPr>
        <w:t xml:space="preserve">A determination or decision. </w:t>
      </w:r>
      <w:r w:rsidRPr="002B445C">
        <w:rPr>
          <w:sz w:val="16"/>
          <w:szCs w:val="26"/>
        </w:rPr>
        <w:t xml:space="preserve">(2) </w:t>
      </w:r>
      <w:r w:rsidRPr="002B445C">
        <w:rPr>
          <w:szCs w:val="26"/>
          <w:u w:val="single"/>
        </w:rPr>
        <w:t>The very nature of the word "resolution"</w:t>
      </w:r>
      <w:r w:rsidRPr="002B445C">
        <w:rPr>
          <w:sz w:val="16"/>
          <w:szCs w:val="26"/>
        </w:rPr>
        <w:t xml:space="preserve"> </w:t>
      </w:r>
      <w:proofErr w:type="gramStart"/>
      <w:r w:rsidRPr="002B445C">
        <w:rPr>
          <w:sz w:val="16"/>
          <w:szCs w:val="26"/>
        </w:rPr>
        <w:t>makes</w:t>
      </w:r>
      <w:proofErr w:type="gramEnd"/>
      <w:r w:rsidRPr="002B445C">
        <w:rPr>
          <w:sz w:val="16"/>
          <w:szCs w:val="26"/>
        </w:rPr>
        <w:t xml:space="preserve"> it a question. American Heritage: </w:t>
      </w:r>
      <w:r w:rsidRPr="002B445C">
        <w:rPr>
          <w:szCs w:val="26"/>
          <w:u w:val="single"/>
        </w:rPr>
        <w:t xml:space="preserve">A course of action determined or decided on. A formal </w:t>
      </w:r>
      <w:proofErr w:type="spellStart"/>
      <w:r w:rsidRPr="002B445C">
        <w:rPr>
          <w:szCs w:val="26"/>
          <w:u w:val="single"/>
        </w:rPr>
        <w:t>statemnt</w:t>
      </w:r>
      <w:proofErr w:type="spellEnd"/>
      <w:r w:rsidRPr="002B445C">
        <w:rPr>
          <w:szCs w:val="26"/>
          <w:u w:val="single"/>
        </w:rPr>
        <w:t xml:space="preserve"> of a </w:t>
      </w:r>
      <w:proofErr w:type="spellStart"/>
      <w:r w:rsidRPr="002B445C">
        <w:rPr>
          <w:szCs w:val="26"/>
          <w:u w:val="single"/>
        </w:rPr>
        <w:t>deciion</w:t>
      </w:r>
      <w:proofErr w:type="spellEnd"/>
      <w:r w:rsidRPr="002B445C">
        <w:rPr>
          <w:szCs w:val="26"/>
          <w:u w:val="single"/>
        </w:rPr>
        <w:t xml:space="preserve">, as by a legislature. </w:t>
      </w:r>
      <w:r w:rsidRPr="002B445C">
        <w:rPr>
          <w:sz w:val="16"/>
          <w:szCs w:val="26"/>
        </w:rPr>
        <w:t xml:space="preserve">(3) </w:t>
      </w:r>
      <w:r w:rsidRPr="002B445C">
        <w:rPr>
          <w:szCs w:val="26"/>
          <w:u w:val="single"/>
        </w:rPr>
        <w:t>The resolution is obviously a question</w:t>
      </w:r>
      <w:r w:rsidRPr="002B445C">
        <w:rPr>
          <w:sz w:val="16"/>
          <w:szCs w:val="26"/>
        </w:rPr>
        <w:t xml:space="preserve">. Any other conclusion is utterly </w:t>
      </w:r>
      <w:proofErr w:type="spellStart"/>
      <w:r w:rsidRPr="002B445C">
        <w:rPr>
          <w:sz w:val="16"/>
          <w:szCs w:val="26"/>
        </w:rPr>
        <w:t>inconcievable</w:t>
      </w:r>
      <w:proofErr w:type="spellEnd"/>
      <w:r w:rsidRPr="002B445C">
        <w:rPr>
          <w:sz w:val="16"/>
          <w:szCs w:val="26"/>
        </w:rPr>
        <w:t xml:space="preserve">. Why? Context. </w:t>
      </w:r>
      <w:r w:rsidRPr="002B445C">
        <w:rPr>
          <w:szCs w:val="26"/>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2B445C">
        <w:rPr>
          <w:szCs w:val="26"/>
          <w:u w:val="single"/>
        </w:rPr>
        <w:t>desireablility</w:t>
      </w:r>
      <w:proofErr w:type="spellEnd"/>
      <w:r w:rsidRPr="002B445C">
        <w:rPr>
          <w:szCs w:val="26"/>
          <w:u w:val="single"/>
        </w:rPr>
        <w:t xml:space="preserve"> of that resolution</w:t>
      </w:r>
      <w:r w:rsidRPr="002B445C">
        <w:rPr>
          <w:sz w:val="16"/>
          <w:szCs w:val="26"/>
        </w:rPr>
        <w:t xml:space="preserve">. That's not only what they do, but </w:t>
      </w:r>
      <w:r w:rsidRPr="002B445C">
        <w:rPr>
          <w:szCs w:val="26"/>
          <w:u w:val="single"/>
        </w:rPr>
        <w:t>it's what we REQUIRE them to do</w:t>
      </w:r>
      <w:r w:rsidRPr="002B445C">
        <w:rPr>
          <w:sz w:val="16"/>
          <w:szCs w:val="26"/>
        </w:rPr>
        <w:t xml:space="preserve">. We don't just send the topic </w:t>
      </w:r>
      <w:proofErr w:type="spellStart"/>
      <w:r w:rsidRPr="002B445C">
        <w:rPr>
          <w:sz w:val="16"/>
          <w:szCs w:val="26"/>
        </w:rPr>
        <w:t>committtee</w:t>
      </w:r>
      <w:proofErr w:type="spellEnd"/>
      <w:r w:rsidRPr="002B445C">
        <w:rPr>
          <w:sz w:val="16"/>
          <w:szCs w:val="26"/>
        </w:rPr>
        <w:t xml:space="preserve"> somewhere to adopt their own group resolution. It's not the end point of a resolution adopted by a body - it's the </w:t>
      </w:r>
      <w:proofErr w:type="spellStart"/>
      <w:r w:rsidRPr="002B445C">
        <w:rPr>
          <w:sz w:val="16"/>
          <w:szCs w:val="26"/>
        </w:rPr>
        <w:t>prelimanary</w:t>
      </w:r>
      <w:proofErr w:type="spellEnd"/>
      <w:r w:rsidRPr="002B445C">
        <w:rPr>
          <w:sz w:val="16"/>
          <w:szCs w:val="26"/>
        </w:rPr>
        <w:t xml:space="preserve"> wording of a resolution sent to others to be answered or decided upon. (4) Further context: </w:t>
      </w:r>
      <w:r w:rsidRPr="002B445C">
        <w:rPr>
          <w:szCs w:val="26"/>
          <w:u w:val="single"/>
        </w:rPr>
        <w:t>the word resolved is used to emphasis the fact that it's policy debate. Resolved comes from the adoption of resolutions by legislative bodies. A resolution is either adopted or it is not. It's a question before a legislative body.</w:t>
      </w:r>
      <w:r w:rsidRPr="002B445C">
        <w:rPr>
          <w:sz w:val="16"/>
          <w:szCs w:val="26"/>
        </w:rPr>
        <w:t xml:space="preserve"> Should this statement be adopted or </w:t>
      </w:r>
      <w:proofErr w:type="gramStart"/>
      <w:r w:rsidRPr="002B445C">
        <w:rPr>
          <w:sz w:val="16"/>
          <w:szCs w:val="26"/>
        </w:rPr>
        <w:t>not.</w:t>
      </w:r>
      <w:proofErr w:type="gramEnd"/>
      <w:r w:rsidRPr="002B445C">
        <w:rPr>
          <w:sz w:val="16"/>
          <w:szCs w:val="26"/>
        </w:rPr>
        <w:t xml:space="preserve"> </w:t>
      </w:r>
    </w:p>
    <w:p w14:paraId="4A31E190" w14:textId="77777777" w:rsidR="00A73005" w:rsidRPr="002B445C" w:rsidRDefault="00A73005" w:rsidP="00A73005"/>
    <w:p w14:paraId="73F3917F" w14:textId="37AB4D20" w:rsidR="00A53409" w:rsidRPr="002B445C" w:rsidRDefault="00A53409" w:rsidP="00A53409">
      <w:pPr>
        <w:pStyle w:val="Heading4"/>
      </w:pPr>
      <w:r w:rsidRPr="002B445C">
        <w:lastRenderedPageBreak/>
        <w:t xml:space="preserve">Interpretation: The negative must concede the affirmative framework if the affirmative framework has an impact calc section that allows for negative ground and if </w:t>
      </w:r>
      <w:proofErr w:type="spellStart"/>
      <w:r w:rsidRPr="002B445C">
        <w:t>it’s</w:t>
      </w:r>
      <w:r w:rsidRPr="002B445C">
        <w:t>UTIL</w:t>
      </w:r>
      <w:proofErr w:type="spellEnd"/>
    </w:p>
    <w:p w14:paraId="62219D83" w14:textId="77777777" w:rsidR="00A53409" w:rsidRPr="002B445C" w:rsidRDefault="00A53409" w:rsidP="00A53409">
      <w:pPr>
        <w:pStyle w:val="Heading4"/>
      </w:pPr>
      <w:r w:rsidRPr="002B445C">
        <w:t xml:space="preserve">Violation: </w:t>
      </w:r>
    </w:p>
    <w:p w14:paraId="3EA4857A" w14:textId="77777777" w:rsidR="00A53409" w:rsidRPr="002B445C" w:rsidRDefault="00A53409" w:rsidP="00A53409">
      <w:pPr>
        <w:pStyle w:val="Heading4"/>
      </w:pPr>
      <w:r w:rsidRPr="002B445C">
        <w:t>Standards:</w:t>
      </w:r>
    </w:p>
    <w:p w14:paraId="48A17FD2" w14:textId="77777777" w:rsidR="00A53409" w:rsidRPr="002B445C" w:rsidRDefault="00A53409" w:rsidP="00A53409">
      <w:pPr>
        <w:pStyle w:val="Heading4"/>
      </w:pPr>
      <w:r w:rsidRPr="002B445C">
        <w:t>1 - Planks solve their offense – prevents any auto affirm frameworks and allows for clash on the advantage through the impact calc section.</w:t>
      </w:r>
    </w:p>
    <w:p w14:paraId="76B187B5" w14:textId="06798D61" w:rsidR="00A53409" w:rsidRPr="002B445C" w:rsidRDefault="00A53409" w:rsidP="00A53409">
      <w:pPr>
        <w:pStyle w:val="Heading4"/>
        <w:tabs>
          <w:tab w:val="num" w:pos="1440"/>
        </w:tabs>
      </w:pPr>
      <w:r w:rsidRPr="002B445C">
        <w:t xml:space="preserve">2 - Inclusion – </w:t>
      </w:r>
      <w:r w:rsidRPr="002B445C">
        <w:t>util</w:t>
      </w:r>
      <w:r w:rsidRPr="002B445C">
        <w:t xml:space="preserve"> forces people to think about their others within their communities and perspective they have in the world compared to other groups – spills over to worldview.</w:t>
      </w:r>
    </w:p>
    <w:p w14:paraId="13B02497" w14:textId="77777777" w:rsidR="00A53409" w:rsidRPr="002B445C" w:rsidRDefault="00A53409" w:rsidP="00A53409">
      <w:pPr>
        <w:pStyle w:val="Heading4"/>
      </w:pPr>
      <w:r w:rsidRPr="002B445C">
        <w:t xml:space="preserve">3 - Time skew - Winning the negative framework moots 6 minutes of 1AC offense and forces a 1AR restart against a 7 min 1NC – that </w:t>
      </w:r>
      <w:proofErr w:type="spellStart"/>
      <w:r w:rsidRPr="002B445C">
        <w:t>outweighson</w:t>
      </w:r>
      <w:proofErr w:type="spellEnd"/>
      <w:r w:rsidRPr="002B445C">
        <w:t xml:space="preserve"> quantifiability and reversibility – I can’t get back time lost and it’s the only way to measure abuse. </w:t>
      </w:r>
    </w:p>
    <w:p w14:paraId="42A5F6A3" w14:textId="00316E3A" w:rsidR="00A53409" w:rsidRPr="002B445C" w:rsidRDefault="00A53409" w:rsidP="00A53409"/>
    <w:p w14:paraId="035E4C17" w14:textId="5399B77E" w:rsidR="00A53409" w:rsidRPr="002B445C" w:rsidRDefault="00A53409" w:rsidP="00A53409"/>
    <w:p w14:paraId="4B213A45" w14:textId="1A7EFF33" w:rsidR="00A53409" w:rsidRPr="002B445C" w:rsidRDefault="00A53409" w:rsidP="00A53409">
      <w:pPr>
        <w:pStyle w:val="Heading2"/>
      </w:pPr>
      <w:r w:rsidRPr="002B445C">
        <w:lastRenderedPageBreak/>
        <w:t>2</w:t>
      </w:r>
    </w:p>
    <w:p w14:paraId="46B3CFF5" w14:textId="77777777" w:rsidR="00A53409" w:rsidRPr="002B445C" w:rsidRDefault="00A53409" w:rsidP="00A53409">
      <w:pPr>
        <w:pStyle w:val="Heading4"/>
        <w:rPr>
          <w:b w:val="0"/>
          <w:bCs w:val="0"/>
        </w:rPr>
      </w:pPr>
      <w:r w:rsidRPr="002B445C">
        <w:t>Mindset alts are a voter.</w:t>
      </w:r>
    </w:p>
    <w:p w14:paraId="7B3DD333" w14:textId="77777777" w:rsidR="00A53409" w:rsidRPr="002B445C" w:rsidRDefault="00A53409" w:rsidP="00A53409">
      <w:pPr>
        <w:pStyle w:val="Heading4"/>
        <w:rPr>
          <w:rFonts w:cs="Times New Roman"/>
          <w:b w:val="0"/>
          <w:bCs w:val="0"/>
        </w:rPr>
      </w:pPr>
      <w:r w:rsidRPr="002B445C">
        <w:t xml:space="preserve">Ground – it eliminates all policy alt link turns.  That means the alt is always guaranteed absolute solvency.  Mindset shift and rejection alts are unrealistic. Policy makers and people don’t just wish away the harms of an action. Rather, they pursue courses of action that could solve for harms. Non-policy alts are thus uniquely bad because </w:t>
      </w:r>
      <w:proofErr w:type="spellStart"/>
      <w:r w:rsidRPr="002B445C">
        <w:t>the</w:t>
      </w:r>
      <w:proofErr w:type="spellEnd"/>
      <w:r w:rsidRPr="002B445C">
        <w:t xml:space="preserve"> don’t </w:t>
      </w:r>
      <w:proofErr w:type="gramStart"/>
      <w:r w:rsidRPr="002B445C">
        <w:t>actually solve</w:t>
      </w:r>
      <w:proofErr w:type="gramEnd"/>
      <w:r w:rsidRPr="002B445C">
        <w:t xml:space="preserve"> for the K’s impacts. -– fairness is a voter – constitutive to the judge deciding the better debater. Drop them – to deter future abuse.</w:t>
      </w:r>
    </w:p>
    <w:p w14:paraId="0DDC4CA2" w14:textId="77777777" w:rsidR="00A53409" w:rsidRPr="002B445C" w:rsidRDefault="00A53409" w:rsidP="00A53409">
      <w:pPr>
        <w:pStyle w:val="Heading4"/>
        <w:rPr>
          <w:b w:val="0"/>
          <w:bCs w:val="0"/>
        </w:rPr>
      </w:pPr>
      <w:r w:rsidRPr="002B445C">
        <w:t xml:space="preserve">Fairness – every </w:t>
      </w:r>
      <w:proofErr w:type="spellStart"/>
      <w:r w:rsidRPr="002B445C">
        <w:t>arg</w:t>
      </w:r>
      <w:proofErr w:type="spellEnd"/>
      <w:r w:rsidRPr="002B445C">
        <w:t xml:space="preserve"> concedes its authority.</w:t>
      </w:r>
    </w:p>
    <w:p w14:paraId="57749521" w14:textId="77777777" w:rsidR="00A53409" w:rsidRPr="002B445C" w:rsidRDefault="00A53409" w:rsidP="00A53409">
      <w:pPr>
        <w:pStyle w:val="Heading4"/>
        <w:rPr>
          <w:b w:val="0"/>
          <w:bCs w:val="0"/>
        </w:rPr>
      </w:pPr>
      <w:r w:rsidRPr="002B445C">
        <w:t>DTD – The 1AR time disadvantage and to deter future abuse.</w:t>
      </w:r>
    </w:p>
    <w:p w14:paraId="2E89E842" w14:textId="77777777" w:rsidR="00A53409" w:rsidRPr="002B445C" w:rsidRDefault="00A53409" w:rsidP="00A53409">
      <w:pPr>
        <w:pStyle w:val="Heading4"/>
        <w:rPr>
          <w:b w:val="0"/>
          <w:bCs w:val="0"/>
        </w:rPr>
      </w:pPr>
      <w:r w:rsidRPr="002B445C">
        <w:t>CI – reasonability is arbitrary.</w:t>
      </w:r>
    </w:p>
    <w:p w14:paraId="1510F5D6" w14:textId="2D77140E" w:rsidR="00A53409" w:rsidRPr="002B445C" w:rsidRDefault="00A53409" w:rsidP="00A53409"/>
    <w:p w14:paraId="4C4922C5" w14:textId="6B7942AA" w:rsidR="00A53409" w:rsidRPr="002B445C" w:rsidRDefault="00A73005" w:rsidP="00A73005">
      <w:pPr>
        <w:pStyle w:val="Heading2"/>
      </w:pPr>
      <w:r w:rsidRPr="002B445C">
        <w:lastRenderedPageBreak/>
        <w:t>3</w:t>
      </w:r>
    </w:p>
    <w:p w14:paraId="514D55ED" w14:textId="77777777" w:rsidR="00A73005" w:rsidRPr="002B445C" w:rsidRDefault="00A73005" w:rsidP="00A73005">
      <w:pPr>
        <w:pStyle w:val="Heading4"/>
      </w:pPr>
      <w:proofErr w:type="spellStart"/>
      <w:r w:rsidRPr="002B445C">
        <w:t>Interp</w:t>
      </w:r>
      <w:proofErr w:type="spellEnd"/>
      <w:r w:rsidRPr="002B445C">
        <w:t>: Debaters must have recordings of their speeches and send them if requested</w:t>
      </w:r>
    </w:p>
    <w:p w14:paraId="1EE655CB" w14:textId="77777777" w:rsidR="00A73005" w:rsidRPr="002B445C" w:rsidRDefault="00A73005" w:rsidP="00A73005">
      <w:pPr>
        <w:pStyle w:val="Heading4"/>
      </w:pPr>
      <w:r w:rsidRPr="002B445C">
        <w:t>Violation: They didn't record, that was cx</w:t>
      </w:r>
    </w:p>
    <w:p w14:paraId="25FF6188" w14:textId="14699B3E" w:rsidR="00A73005" w:rsidRPr="002B445C" w:rsidRDefault="00A73005" w:rsidP="00FE00C6">
      <w:pPr>
        <w:pStyle w:val="Heading4"/>
      </w:pPr>
      <w:r w:rsidRPr="002B445C">
        <w:t xml:space="preserve">1] </w:t>
      </w:r>
      <w:r w:rsidRPr="002B445C">
        <w:rPr>
          <w:u w:val="single"/>
        </w:rPr>
        <w:t>Clipping</w:t>
      </w:r>
      <w:r w:rsidRPr="002B445C">
        <w:t>- debaters can cheat and get away with clipping cards, hearing clipping in real time is near impossible unless its egregious since no one is following along the doc unconditionally</w:t>
      </w:r>
      <w:r w:rsidR="00FE00C6" w:rsidRPr="002B445C">
        <w:t xml:space="preserve">. </w:t>
      </w:r>
    </w:p>
    <w:p w14:paraId="32755C36" w14:textId="77777777" w:rsidR="00FE00C6" w:rsidRPr="002B445C" w:rsidRDefault="00FE00C6" w:rsidP="00FE00C6"/>
    <w:p w14:paraId="44BFD844" w14:textId="6D508E00" w:rsidR="00071BAB" w:rsidRPr="002B445C" w:rsidRDefault="00071BAB" w:rsidP="00071BAB">
      <w:pPr>
        <w:pStyle w:val="Heading2"/>
      </w:pPr>
      <w:r w:rsidRPr="002B445C">
        <w:lastRenderedPageBreak/>
        <w:t>1AC</w:t>
      </w:r>
    </w:p>
    <w:p w14:paraId="7C8CD32A" w14:textId="6E6F09C8" w:rsidR="00071BAB" w:rsidRPr="002B445C" w:rsidRDefault="00071BAB" w:rsidP="00071BAB">
      <w:pPr>
        <w:pStyle w:val="Heading3"/>
      </w:pPr>
      <w:r w:rsidRPr="002B445C">
        <w:lastRenderedPageBreak/>
        <w:t>1AC – FWK</w:t>
      </w:r>
    </w:p>
    <w:p w14:paraId="34D723A2" w14:textId="77777777" w:rsidR="00071BAB" w:rsidRPr="002B445C" w:rsidRDefault="00071BAB" w:rsidP="00071BAB">
      <w:pPr>
        <w:pStyle w:val="Heading4"/>
        <w:rPr>
          <w:rFonts w:asciiTheme="majorHAnsi" w:hAnsiTheme="majorHAnsi" w:cstheme="majorHAnsi"/>
          <w:bCs w:val="0"/>
        </w:rPr>
      </w:pPr>
      <w:r w:rsidRPr="002B445C">
        <w:rPr>
          <w:rFonts w:asciiTheme="majorHAnsi" w:hAnsiTheme="majorHAnsi" w:cstheme="majorHAnsi"/>
        </w:rPr>
        <w:t>The standard is maximizing expected wellbeing.</w:t>
      </w:r>
    </w:p>
    <w:p w14:paraId="3C7EDFEF" w14:textId="77777777" w:rsidR="00071BAB" w:rsidRPr="002B445C" w:rsidRDefault="00071BAB" w:rsidP="00071BAB">
      <w:pPr>
        <w:pStyle w:val="Heading4"/>
        <w:rPr>
          <w:rFonts w:asciiTheme="majorHAnsi" w:hAnsiTheme="majorHAnsi" w:cstheme="majorHAnsi"/>
          <w:bCs w:val="0"/>
        </w:rPr>
      </w:pPr>
      <w:r w:rsidRPr="002B445C">
        <w:rPr>
          <w:rFonts w:asciiTheme="majorHAnsi" w:hAnsiTheme="majorHAnsi" w:cstheme="majorHAnsi"/>
        </w:rPr>
        <w:t>Prefer:</w:t>
      </w:r>
    </w:p>
    <w:p w14:paraId="6A61A4BF" w14:textId="77777777" w:rsidR="00071BAB" w:rsidRPr="002B445C" w:rsidRDefault="00071BAB" w:rsidP="00071BAB">
      <w:pPr>
        <w:pStyle w:val="Heading4"/>
        <w:rPr>
          <w:rFonts w:asciiTheme="majorHAnsi" w:hAnsiTheme="majorHAnsi" w:cstheme="majorHAnsi"/>
          <w:bCs w:val="0"/>
          <w:u w:val="single"/>
        </w:rPr>
      </w:pPr>
      <w:r w:rsidRPr="002B445C">
        <w:rPr>
          <w:rFonts w:asciiTheme="majorHAnsi" w:hAnsiTheme="majorHAnsi" w:cstheme="majorHAnsi"/>
        </w:rPr>
        <w:t xml:space="preserve">1 - Pleasure and pain are intrinsic </w:t>
      </w:r>
      <w:r w:rsidRPr="002B445C">
        <w:rPr>
          <w:rFonts w:asciiTheme="majorHAnsi" w:hAnsiTheme="majorHAnsi" w:cstheme="majorHAnsi"/>
          <w:u w:val="single"/>
        </w:rPr>
        <w:t>value</w:t>
      </w:r>
      <w:r w:rsidRPr="002B445C">
        <w:rPr>
          <w:rFonts w:asciiTheme="majorHAnsi" w:hAnsiTheme="majorHAnsi" w:cstheme="majorHAnsi"/>
        </w:rPr>
        <w:t xml:space="preserve"> and </w:t>
      </w:r>
      <w:r w:rsidRPr="002B445C">
        <w:rPr>
          <w:rFonts w:asciiTheme="majorHAnsi" w:hAnsiTheme="majorHAnsi" w:cstheme="majorHAnsi"/>
          <w:u w:val="single"/>
        </w:rPr>
        <w:t>disvalue</w:t>
      </w:r>
      <w:r w:rsidRPr="002B445C">
        <w:rPr>
          <w:rFonts w:asciiTheme="majorHAnsi" w:hAnsiTheme="majorHAnsi" w:cstheme="majorHAnsi"/>
        </w:rPr>
        <w:t xml:space="preserve"> – everything else regresses – </w:t>
      </w:r>
      <w:r w:rsidRPr="002B445C">
        <w:rPr>
          <w:rFonts w:asciiTheme="majorHAnsi" w:hAnsiTheme="majorHAnsi" w:cstheme="majorHAnsi"/>
          <w:u w:val="single"/>
        </w:rPr>
        <w:t>robust neuroscience.</w:t>
      </w:r>
    </w:p>
    <w:p w14:paraId="3EFA13D2" w14:textId="77777777" w:rsidR="00071BAB" w:rsidRPr="002B445C" w:rsidRDefault="00071BAB" w:rsidP="00071BAB">
      <w:pPr>
        <w:rPr>
          <w:rFonts w:asciiTheme="majorHAnsi" w:hAnsiTheme="majorHAnsi" w:cstheme="majorHAnsi"/>
          <w:b/>
          <w:sz w:val="16"/>
          <w:szCs w:val="26"/>
        </w:rPr>
      </w:pPr>
      <w:r w:rsidRPr="002B445C">
        <w:rPr>
          <w:rStyle w:val="Style13ptBold"/>
          <w:rFonts w:asciiTheme="majorHAnsi" w:hAnsiTheme="majorHAnsi" w:cstheme="majorHAnsi"/>
          <w:szCs w:val="26"/>
          <w:u w:val="single"/>
        </w:rPr>
        <w:t>Blum et al. 18</w:t>
      </w:r>
      <w:r w:rsidRPr="002B445C">
        <w:rPr>
          <w:rStyle w:val="Style13ptBold"/>
          <w:rFonts w:asciiTheme="majorHAnsi" w:hAnsiTheme="majorHAnsi" w:cstheme="majorHAnsi"/>
          <w:sz w:val="16"/>
          <w:szCs w:val="26"/>
        </w:rPr>
        <w:t xml:space="preserve"> </w:t>
      </w:r>
      <w:r w:rsidRPr="002B445C">
        <w:rPr>
          <w:rFonts w:asciiTheme="majorHAnsi" w:hAnsiTheme="majorHAnsi" w:cstheme="majorHAnsi"/>
          <w:sz w:val="16"/>
          <w:szCs w:val="26"/>
        </w:rPr>
        <w:t xml:space="preserve">Kenneth Blum, 1Department of Psychiatry, </w:t>
      </w:r>
      <w:proofErr w:type="spellStart"/>
      <w:r w:rsidRPr="002B445C">
        <w:rPr>
          <w:rFonts w:asciiTheme="majorHAnsi" w:hAnsiTheme="majorHAnsi" w:cstheme="majorHAnsi"/>
          <w:sz w:val="16"/>
          <w:szCs w:val="26"/>
        </w:rPr>
        <w:t>Boonshoft</w:t>
      </w:r>
      <w:proofErr w:type="spellEnd"/>
      <w:r w:rsidRPr="002B445C">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B445C">
        <w:rPr>
          <w:rFonts w:asciiTheme="majorHAnsi" w:hAnsiTheme="majorHAnsi" w:cstheme="majorHAnsi"/>
          <w:sz w:val="16"/>
          <w:szCs w:val="26"/>
        </w:rPr>
        <w:t>Geneus</w:t>
      </w:r>
      <w:proofErr w:type="spellEnd"/>
      <w:r w:rsidRPr="002B445C">
        <w:rPr>
          <w:rFonts w:asciiTheme="majorHAnsi" w:hAnsiTheme="majorHAnsi" w:cstheme="majorHAnsi"/>
          <w:sz w:val="16"/>
          <w:szCs w:val="26"/>
        </w:rPr>
        <w:t xml:space="preserve"> Health LLC, San Antonio, TX, USA 6Department of Addiction Research &amp; Therapy, </w:t>
      </w:r>
      <w:proofErr w:type="spellStart"/>
      <w:r w:rsidRPr="002B445C">
        <w:rPr>
          <w:rFonts w:asciiTheme="majorHAnsi" w:hAnsiTheme="majorHAnsi" w:cstheme="majorHAnsi"/>
          <w:sz w:val="16"/>
          <w:szCs w:val="26"/>
        </w:rPr>
        <w:t>Nupathways</w:t>
      </w:r>
      <w:proofErr w:type="spellEnd"/>
      <w:r w:rsidRPr="002B445C">
        <w:rPr>
          <w:rFonts w:asciiTheme="majorHAnsi" w:hAnsiTheme="majorHAnsi" w:cstheme="majorHAnsi"/>
          <w:sz w:val="16"/>
          <w:szCs w:val="26"/>
        </w:rPr>
        <w:t xml:space="preserve"> Inc., </w:t>
      </w:r>
      <w:proofErr w:type="spellStart"/>
      <w:r w:rsidRPr="002B445C">
        <w:rPr>
          <w:rFonts w:asciiTheme="majorHAnsi" w:hAnsiTheme="majorHAnsi" w:cstheme="majorHAnsi"/>
          <w:sz w:val="16"/>
          <w:szCs w:val="26"/>
        </w:rPr>
        <w:t>Innsbrook</w:t>
      </w:r>
      <w:proofErr w:type="spellEnd"/>
      <w:r w:rsidRPr="002B445C">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B445C">
        <w:rPr>
          <w:rFonts w:asciiTheme="majorHAnsi" w:hAnsiTheme="majorHAnsi" w:cstheme="majorHAnsi"/>
          <w:sz w:val="16"/>
          <w:szCs w:val="26"/>
        </w:rPr>
        <w:t>Eötvös</w:t>
      </w:r>
      <w:proofErr w:type="spellEnd"/>
      <w:r w:rsidRPr="002B445C">
        <w:rPr>
          <w:rFonts w:asciiTheme="majorHAnsi" w:hAnsiTheme="majorHAnsi" w:cstheme="majorHAnsi"/>
          <w:sz w:val="16"/>
          <w:szCs w:val="26"/>
        </w:rPr>
        <w:t xml:space="preserve"> </w:t>
      </w:r>
      <w:proofErr w:type="spellStart"/>
      <w:r w:rsidRPr="002B445C">
        <w:rPr>
          <w:rFonts w:asciiTheme="majorHAnsi" w:hAnsiTheme="majorHAnsi" w:cstheme="majorHAnsi"/>
          <w:sz w:val="16"/>
          <w:szCs w:val="26"/>
        </w:rPr>
        <w:t>Loránd</w:t>
      </w:r>
      <w:proofErr w:type="spellEnd"/>
      <w:r w:rsidRPr="002B445C">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2B445C">
        <w:rPr>
          <w:rFonts w:asciiTheme="majorHAnsi" w:hAnsiTheme="majorHAnsi" w:cstheme="majorHAnsi"/>
          <w:sz w:val="16"/>
          <w:szCs w:val="26"/>
        </w:rPr>
        <w:t>Lederach</w:t>
      </w:r>
      <w:proofErr w:type="spellEnd"/>
      <w:r w:rsidRPr="002B445C">
        <w:rPr>
          <w:rFonts w:asciiTheme="majorHAnsi" w:hAnsiTheme="majorHAnsi" w:cstheme="majorHAnsi"/>
          <w:sz w:val="16"/>
          <w:szCs w:val="26"/>
        </w:rPr>
        <w:t xml:space="preserve">, PA., USA 12National Human Genome Center at Howard University, Washington, DC., USA, Marjorie </w:t>
      </w:r>
      <w:proofErr w:type="spellStart"/>
      <w:r w:rsidRPr="002B445C">
        <w:rPr>
          <w:rFonts w:asciiTheme="majorHAnsi" w:hAnsiTheme="majorHAnsi" w:cstheme="majorHAnsi"/>
          <w:sz w:val="16"/>
          <w:szCs w:val="26"/>
        </w:rPr>
        <w:t>Gondré</w:t>
      </w:r>
      <w:proofErr w:type="spellEnd"/>
      <w:r w:rsidRPr="002B445C">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B445C">
        <w:rPr>
          <w:rFonts w:asciiTheme="majorHAnsi" w:hAnsiTheme="majorHAnsi" w:cstheme="majorHAnsi"/>
          <w:sz w:val="16"/>
          <w:szCs w:val="26"/>
        </w:rPr>
        <w:t>Modestino</w:t>
      </w:r>
      <w:proofErr w:type="spellEnd"/>
      <w:r w:rsidRPr="002B445C">
        <w:rPr>
          <w:rFonts w:asciiTheme="majorHAnsi" w:hAnsiTheme="majorHAnsi" w:cstheme="majorHAnsi"/>
          <w:sz w:val="16"/>
          <w:szCs w:val="26"/>
        </w:rPr>
        <w:t xml:space="preserve">, 14Department of Psychology, Curry College, Milton, MA, USA, Rajendra D </w:t>
      </w:r>
      <w:proofErr w:type="spellStart"/>
      <w:r w:rsidRPr="002B445C">
        <w:rPr>
          <w:rFonts w:asciiTheme="majorHAnsi" w:hAnsiTheme="majorHAnsi" w:cstheme="majorHAnsi"/>
          <w:sz w:val="16"/>
          <w:szCs w:val="26"/>
        </w:rPr>
        <w:t>Badgaiyan</w:t>
      </w:r>
      <w:proofErr w:type="spellEnd"/>
      <w:r w:rsidRPr="002B445C">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2B445C">
          <w:rPr>
            <w:rStyle w:val="Hyperlink"/>
            <w:rFonts w:asciiTheme="majorHAnsi" w:hAnsiTheme="majorHAnsi" w:cstheme="majorHAnsi"/>
            <w:color w:val="000000"/>
            <w:sz w:val="16"/>
            <w:szCs w:val="26"/>
          </w:rPr>
          <w:t>https://www.ncbi.nlm.nih.gov/pmc/articles/PMC6446569/</w:t>
        </w:r>
      </w:hyperlink>
      <w:r w:rsidRPr="002B445C">
        <w:rPr>
          <w:rFonts w:asciiTheme="majorHAnsi" w:hAnsiTheme="majorHAnsi" w:cstheme="majorHAnsi"/>
          <w:sz w:val="16"/>
          <w:szCs w:val="26"/>
        </w:rPr>
        <w:t>, R.S.</w:t>
      </w:r>
    </w:p>
    <w:p w14:paraId="1AD7305D"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b/>
          <w:bCs/>
          <w:szCs w:val="26"/>
          <w:u w:val="single"/>
        </w:rPr>
        <w:t>Pleasure</w:t>
      </w:r>
      <w:r w:rsidRPr="002B445C">
        <w:rPr>
          <w:rFonts w:asciiTheme="majorHAnsi" w:hAnsiTheme="majorHAnsi" w:cstheme="majorHAnsi"/>
          <w:szCs w:val="26"/>
          <w:u w:val="single"/>
        </w:rPr>
        <w:t xml:space="preserve"> is not only</w:t>
      </w:r>
      <w:r w:rsidRPr="002B445C">
        <w:rPr>
          <w:rFonts w:asciiTheme="majorHAnsi" w:hAnsiTheme="majorHAnsi" w:cstheme="majorHAnsi"/>
          <w:sz w:val="16"/>
          <w:szCs w:val="26"/>
        </w:rPr>
        <w:t xml:space="preserve"> one of the three </w:t>
      </w:r>
      <w:r w:rsidRPr="002B445C">
        <w:rPr>
          <w:rFonts w:asciiTheme="majorHAnsi" w:hAnsiTheme="majorHAnsi" w:cstheme="majorHAnsi"/>
          <w:szCs w:val="26"/>
          <w:u w:val="single"/>
        </w:rPr>
        <w:t>primary reward functions</w:t>
      </w:r>
      <w:r w:rsidRPr="002B445C">
        <w:rPr>
          <w:rFonts w:asciiTheme="majorHAnsi" w:hAnsiTheme="majorHAnsi" w:cstheme="majorHAnsi"/>
          <w:sz w:val="16"/>
          <w:szCs w:val="26"/>
        </w:rPr>
        <w:t xml:space="preserve"> but </w:t>
      </w:r>
      <w:r w:rsidRPr="002B445C">
        <w:rPr>
          <w:rFonts w:asciiTheme="majorHAnsi" w:hAnsiTheme="majorHAnsi" w:cstheme="majorHAnsi"/>
          <w:szCs w:val="26"/>
          <w:u w:val="single"/>
        </w:rPr>
        <w:t xml:space="preserve">it also </w:t>
      </w:r>
      <w:r w:rsidRPr="002B445C">
        <w:rPr>
          <w:rFonts w:asciiTheme="majorHAnsi" w:hAnsiTheme="majorHAnsi" w:cstheme="majorHAnsi"/>
          <w:b/>
          <w:bCs/>
          <w:szCs w:val="26"/>
          <w:u w:val="single"/>
        </w:rPr>
        <w:t>defines reward.</w:t>
      </w:r>
      <w:r w:rsidRPr="002B445C">
        <w:rPr>
          <w:rFonts w:asciiTheme="majorHAnsi" w:hAnsiTheme="majorHAnsi" w:cstheme="majorHAnsi"/>
          <w:sz w:val="16"/>
          <w:szCs w:val="26"/>
        </w:rPr>
        <w:t xml:space="preserve"> As homeostasis explains the </w:t>
      </w:r>
      <w:r w:rsidRPr="002B445C">
        <w:rPr>
          <w:rFonts w:asciiTheme="majorHAnsi" w:hAnsiTheme="majorHAnsi" w:cstheme="majorHAnsi"/>
          <w:szCs w:val="26"/>
          <w:u w:val="single"/>
        </w:rPr>
        <w:t>functions of</w:t>
      </w:r>
      <w:r w:rsidRPr="002B445C">
        <w:rPr>
          <w:rFonts w:asciiTheme="majorHAnsi" w:hAnsiTheme="majorHAnsi" w:cstheme="majorHAnsi"/>
          <w:sz w:val="16"/>
          <w:szCs w:val="26"/>
        </w:rPr>
        <w:t xml:space="preserve"> only a limited number of </w:t>
      </w:r>
      <w:r w:rsidRPr="002B445C">
        <w:rPr>
          <w:rFonts w:asciiTheme="majorHAnsi" w:hAnsiTheme="majorHAnsi" w:cstheme="majorHAnsi"/>
          <w:szCs w:val="26"/>
          <w:u w:val="single"/>
        </w:rPr>
        <w:t>rewards, the</w:t>
      </w:r>
      <w:r w:rsidRPr="002B445C">
        <w:rPr>
          <w:rFonts w:asciiTheme="majorHAnsi" w:hAnsiTheme="majorHAnsi" w:cstheme="majorHAnsi"/>
          <w:sz w:val="16"/>
          <w:szCs w:val="26"/>
        </w:rPr>
        <w:t xml:space="preserve"> principal </w:t>
      </w:r>
      <w:r w:rsidRPr="002B445C">
        <w:rPr>
          <w:rFonts w:asciiTheme="majorHAnsi" w:hAnsiTheme="majorHAnsi" w:cstheme="majorHAnsi"/>
          <w:szCs w:val="26"/>
          <w:u w:val="single"/>
        </w:rPr>
        <w:t>reason why particular stimuli, objects, events, situations, and activities are rewarding</w:t>
      </w:r>
      <w:r w:rsidRPr="002B445C">
        <w:rPr>
          <w:rFonts w:asciiTheme="majorHAnsi" w:hAnsiTheme="majorHAnsi" w:cstheme="majorHAnsi"/>
          <w:sz w:val="16"/>
          <w:szCs w:val="26"/>
        </w:rPr>
        <w:t xml:space="preserve"> may be </w:t>
      </w:r>
      <w:r w:rsidRPr="002B445C">
        <w:rPr>
          <w:rFonts w:asciiTheme="majorHAnsi" w:hAnsiTheme="majorHAnsi" w:cstheme="majorHAnsi"/>
          <w:szCs w:val="26"/>
          <w:u w:val="single"/>
        </w:rPr>
        <w:t>due to pleasure.</w:t>
      </w:r>
      <w:r w:rsidRPr="002B445C">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2B445C">
        <w:rPr>
          <w:rFonts w:asciiTheme="majorHAnsi" w:hAnsiTheme="majorHAnsi" w:cstheme="majorHAnsi"/>
          <w:szCs w:val="26"/>
          <w:u w:val="single"/>
        </w:rPr>
        <w:t>Pleasure, as the primary effect of rewards</w:t>
      </w:r>
      <w:r w:rsidRPr="002B445C">
        <w:rPr>
          <w:rFonts w:asciiTheme="majorHAnsi" w:hAnsiTheme="majorHAnsi" w:cstheme="majorHAnsi"/>
          <w:sz w:val="16"/>
          <w:szCs w:val="26"/>
        </w:rPr>
        <w:t xml:space="preserve">, drives the prime reward functions of learning, approach behavior, and decision making and </w:t>
      </w:r>
      <w:r w:rsidRPr="002B445C">
        <w:rPr>
          <w:rFonts w:asciiTheme="majorHAnsi" w:hAnsiTheme="majorHAnsi" w:cstheme="majorHAnsi"/>
          <w:szCs w:val="26"/>
          <w:u w:val="single"/>
        </w:rPr>
        <w:t xml:space="preserve">provides the </w:t>
      </w:r>
      <w:r w:rsidRPr="002B445C">
        <w:rPr>
          <w:rFonts w:asciiTheme="majorHAnsi" w:hAnsiTheme="majorHAnsi" w:cstheme="majorHAnsi"/>
          <w:b/>
          <w:bCs/>
          <w:szCs w:val="26"/>
          <w:u w:val="single"/>
        </w:rPr>
        <w:t>basis for hedonic theories</w:t>
      </w:r>
      <w:r w:rsidRPr="002B445C">
        <w:rPr>
          <w:rFonts w:asciiTheme="majorHAnsi" w:hAnsiTheme="majorHAnsi" w:cstheme="majorHAnsi"/>
          <w:szCs w:val="26"/>
          <w:u w:val="single"/>
        </w:rPr>
        <w:t xml:space="preserve"> of reward function. We are attracted by</w:t>
      </w:r>
      <w:r w:rsidRPr="002B445C">
        <w:rPr>
          <w:rFonts w:asciiTheme="majorHAnsi" w:hAnsiTheme="majorHAnsi" w:cstheme="majorHAnsi"/>
          <w:sz w:val="16"/>
          <w:szCs w:val="26"/>
        </w:rPr>
        <w:t xml:space="preserve"> most </w:t>
      </w:r>
      <w:r w:rsidRPr="002B445C">
        <w:rPr>
          <w:rFonts w:asciiTheme="majorHAnsi" w:hAnsiTheme="majorHAnsi" w:cstheme="majorHAnsi"/>
          <w:szCs w:val="26"/>
          <w:u w:val="single"/>
        </w:rPr>
        <w:t>rewards and exert intense efforts to obtain them</w:t>
      </w:r>
      <w:r w:rsidRPr="002B445C">
        <w:rPr>
          <w:rFonts w:asciiTheme="majorHAnsi" w:hAnsiTheme="majorHAnsi" w:cstheme="majorHAnsi"/>
          <w:sz w:val="16"/>
          <w:szCs w:val="26"/>
        </w:rPr>
        <w:t xml:space="preserve">, just </w:t>
      </w:r>
      <w:r w:rsidRPr="002B445C">
        <w:rPr>
          <w:rFonts w:asciiTheme="majorHAnsi" w:hAnsiTheme="majorHAnsi" w:cstheme="majorHAnsi"/>
          <w:szCs w:val="26"/>
          <w:u w:val="single"/>
        </w:rPr>
        <w:t>because they are enjoyable</w:t>
      </w:r>
      <w:r w:rsidRPr="002B445C">
        <w:rPr>
          <w:rFonts w:asciiTheme="majorHAnsi" w:hAnsiTheme="majorHAnsi" w:cstheme="majorHAnsi"/>
          <w:sz w:val="16"/>
          <w:szCs w:val="26"/>
        </w:rPr>
        <w:t xml:space="preserve"> [10]. </w:t>
      </w:r>
    </w:p>
    <w:p w14:paraId="4C6727CA"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B445C">
        <w:rPr>
          <w:rFonts w:asciiTheme="majorHAnsi" w:hAnsiTheme="majorHAnsi" w:cstheme="majorHAnsi"/>
          <w:szCs w:val="26"/>
          <w:u w:val="single"/>
        </w:rPr>
        <w:t>using both humans and detailed invasive brain analysis of animals has discovered some critical ways that the brain processes pleasure</w:t>
      </w:r>
      <w:r w:rsidRPr="002B445C">
        <w:rPr>
          <w:rFonts w:asciiTheme="majorHAnsi" w:hAnsiTheme="majorHAnsi" w:cstheme="majorHAnsi"/>
          <w:sz w:val="16"/>
          <w:szCs w:val="26"/>
        </w:rPr>
        <w:t xml:space="preserve"> [14]. </w:t>
      </w:r>
    </w:p>
    <w:p w14:paraId="2C6E5F94"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Cs w:val="26"/>
          <w:u w:val="single"/>
        </w:rPr>
        <w:t>Pleasure as a hallmark of reward is sufficient for defining a reward</w:t>
      </w:r>
      <w:r w:rsidRPr="002B445C">
        <w:rPr>
          <w:rFonts w:asciiTheme="majorHAnsi" w:hAnsiTheme="majorHAnsi" w:cstheme="majorHAnsi"/>
          <w:sz w:val="16"/>
          <w:szCs w:val="26"/>
        </w:rPr>
        <w:t xml:space="preserve">, but it may not be necessary. </w:t>
      </w:r>
      <w:r w:rsidRPr="002B445C">
        <w:rPr>
          <w:rFonts w:asciiTheme="majorHAnsi" w:hAnsiTheme="majorHAnsi" w:cstheme="majorHAnsi"/>
          <w:szCs w:val="26"/>
          <w:u w:val="single"/>
        </w:rPr>
        <w:t>A reward may generate positive</w:t>
      </w:r>
      <w:r w:rsidRPr="002B445C">
        <w:rPr>
          <w:rFonts w:asciiTheme="majorHAnsi" w:hAnsiTheme="majorHAnsi" w:cstheme="majorHAnsi"/>
          <w:sz w:val="16"/>
          <w:szCs w:val="26"/>
        </w:rPr>
        <w:t xml:space="preserve"> learning and approach </w:t>
      </w:r>
      <w:r w:rsidRPr="002B445C">
        <w:rPr>
          <w:rFonts w:asciiTheme="majorHAnsi" w:hAnsiTheme="majorHAnsi" w:cstheme="majorHAnsi"/>
          <w:szCs w:val="26"/>
          <w:u w:val="single"/>
        </w:rPr>
        <w:t>behavior</w:t>
      </w:r>
      <w:r w:rsidRPr="002B445C">
        <w:rPr>
          <w:rFonts w:asciiTheme="majorHAnsi" w:hAnsiTheme="majorHAnsi" w:cstheme="majorHAnsi"/>
          <w:sz w:val="16"/>
          <w:szCs w:val="26"/>
        </w:rPr>
        <w:t xml:space="preserve"> simply </w:t>
      </w:r>
      <w:r w:rsidRPr="002B445C">
        <w:rPr>
          <w:rFonts w:asciiTheme="majorHAnsi" w:hAnsiTheme="majorHAnsi" w:cstheme="majorHAnsi"/>
          <w:szCs w:val="26"/>
          <w:u w:val="single"/>
        </w:rPr>
        <w:t>because it contains substances that are essential for body function.</w:t>
      </w:r>
      <w:r w:rsidRPr="002B445C">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1557986"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lastRenderedPageBreak/>
        <w:t xml:space="preserve">Evolutionary theories of pleasure: The love connection BO:D </w:t>
      </w:r>
    </w:p>
    <w:p w14:paraId="6723CB77"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Charles Darwin and other biological scientists that have examined the biological </w:t>
      </w:r>
      <w:r w:rsidRPr="002B445C">
        <w:rPr>
          <w:rFonts w:asciiTheme="majorHAnsi" w:hAnsiTheme="majorHAnsi" w:cstheme="majorHAnsi"/>
          <w:szCs w:val="26"/>
          <w:u w:val="single"/>
        </w:rPr>
        <w:t>evolution and its basic principles found</w:t>
      </w:r>
      <w:r w:rsidRPr="002B445C">
        <w:rPr>
          <w:rFonts w:asciiTheme="majorHAnsi" w:hAnsiTheme="majorHAnsi" w:cstheme="majorHAnsi"/>
          <w:sz w:val="16"/>
          <w:szCs w:val="26"/>
        </w:rPr>
        <w:t xml:space="preserve"> various </w:t>
      </w:r>
      <w:r w:rsidRPr="002B445C">
        <w:rPr>
          <w:rFonts w:asciiTheme="majorHAnsi" w:hAnsiTheme="majorHAnsi" w:cstheme="majorHAnsi"/>
          <w:szCs w:val="26"/>
          <w:u w:val="single"/>
        </w:rPr>
        <w:t>mechanisms that steer behavior and biological development.</w:t>
      </w:r>
      <w:r w:rsidRPr="002B445C">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418080"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It is well established that modern biological theory conjectures that </w:t>
      </w:r>
      <w:r w:rsidRPr="002B445C">
        <w:rPr>
          <w:rFonts w:asciiTheme="majorHAnsi" w:hAnsiTheme="majorHAnsi" w:cstheme="majorHAnsi"/>
          <w:b/>
          <w:bCs/>
          <w:szCs w:val="26"/>
          <w:u w:val="single"/>
        </w:rPr>
        <w:t>organisms are</w:t>
      </w:r>
      <w:r w:rsidRPr="002B445C">
        <w:rPr>
          <w:rFonts w:asciiTheme="majorHAnsi" w:hAnsiTheme="majorHAnsi" w:cstheme="majorHAnsi"/>
          <w:szCs w:val="26"/>
          <w:u w:val="single"/>
        </w:rPr>
        <w:t xml:space="preserve"> the </w:t>
      </w:r>
      <w:r w:rsidRPr="002B445C">
        <w:rPr>
          <w:rFonts w:asciiTheme="majorHAnsi" w:hAnsiTheme="majorHAnsi" w:cstheme="majorHAnsi"/>
          <w:b/>
          <w:bCs/>
          <w:szCs w:val="26"/>
          <w:u w:val="single"/>
        </w:rPr>
        <w:t>result of evolutionary competition.</w:t>
      </w:r>
      <w:r w:rsidRPr="002B445C">
        <w:rPr>
          <w:rFonts w:asciiTheme="majorHAnsi" w:hAnsiTheme="majorHAnsi" w:cstheme="majorHAnsi"/>
          <w:sz w:val="16"/>
          <w:szCs w:val="26"/>
        </w:rPr>
        <w:t xml:space="preserve"> In fact, Richard </w:t>
      </w:r>
      <w:r w:rsidRPr="002B445C">
        <w:rPr>
          <w:rFonts w:asciiTheme="majorHAnsi" w:hAnsiTheme="majorHAnsi" w:cstheme="majorHAnsi"/>
          <w:szCs w:val="26"/>
          <w:u w:val="single"/>
        </w:rPr>
        <w:t>Dawkins stresses gene survival and propagation as the basic mechanism of life</w:t>
      </w:r>
      <w:r w:rsidRPr="002B445C">
        <w:rPr>
          <w:rFonts w:asciiTheme="majorHAnsi" w:hAnsiTheme="majorHAnsi" w:cstheme="majorHAnsi"/>
          <w:sz w:val="16"/>
          <w:szCs w:val="26"/>
        </w:rPr>
        <w:t xml:space="preserve"> [20]. Only genes that lead to </w:t>
      </w:r>
      <w:r w:rsidRPr="002B445C">
        <w:rPr>
          <w:rFonts w:asciiTheme="majorHAnsi" w:hAnsiTheme="majorHAnsi" w:cstheme="majorHAnsi"/>
          <w:szCs w:val="26"/>
          <w:u w:val="single"/>
        </w:rPr>
        <w:t>the fittest phenotype will make it.</w:t>
      </w:r>
      <w:r w:rsidRPr="002B445C">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2B445C">
        <w:rPr>
          <w:rFonts w:asciiTheme="majorHAnsi" w:hAnsiTheme="majorHAnsi" w:cstheme="majorHAnsi"/>
          <w:szCs w:val="26"/>
          <w:u w:val="single"/>
        </w:rPr>
        <w:t>the ultimate, distal function of rewards is to increase evolutionary fitness</w:t>
      </w:r>
      <w:r w:rsidRPr="002B445C">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2EB9A65" w14:textId="77777777" w:rsidR="00071BAB" w:rsidRPr="002B445C" w:rsidRDefault="00071BAB" w:rsidP="00071BAB">
      <w:pPr>
        <w:rPr>
          <w:rFonts w:asciiTheme="majorHAnsi" w:hAnsiTheme="majorHAnsi" w:cstheme="majorHAnsi"/>
          <w:szCs w:val="26"/>
          <w:u w:val="single"/>
        </w:rPr>
      </w:pPr>
      <w:r w:rsidRPr="002B445C">
        <w:rPr>
          <w:rFonts w:asciiTheme="majorHAnsi" w:hAnsiTheme="majorHAnsi" w:cstheme="majorHAnsi"/>
          <w:szCs w:val="26"/>
          <w:u w:val="single"/>
        </w:rPr>
        <w:t>Behavioral reward functions have evolved to help individuals to survive and propagate their genes</w:t>
      </w:r>
      <w:r w:rsidRPr="002B445C">
        <w:rPr>
          <w:rFonts w:asciiTheme="majorHAnsi" w:hAnsiTheme="majorHAnsi" w:cstheme="majorHAnsi"/>
          <w:sz w:val="16"/>
          <w:szCs w:val="26"/>
        </w:rPr>
        <w:t xml:space="preserve">. Apparently, </w:t>
      </w:r>
      <w:r w:rsidRPr="002B445C">
        <w:rPr>
          <w:rFonts w:asciiTheme="majorHAnsi" w:hAnsiTheme="majorHAnsi" w:cstheme="majorHAnsi"/>
          <w:szCs w:val="26"/>
          <w:u w:val="single"/>
        </w:rPr>
        <w:t>people need to live well and long enough to reproduce.</w:t>
      </w:r>
      <w:r w:rsidRPr="002B445C">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B445C">
        <w:rPr>
          <w:rFonts w:asciiTheme="majorHAnsi" w:hAnsiTheme="majorHAnsi" w:cstheme="majorHAnsi"/>
          <w:szCs w:val="26"/>
          <w:u w:val="single"/>
        </w:rPr>
        <w:t>any small edge will ultimately result in evolutionary advantage</w:t>
      </w:r>
      <w:r w:rsidRPr="002B445C">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B445C">
        <w:rPr>
          <w:rFonts w:asciiTheme="majorHAnsi" w:hAnsiTheme="majorHAnsi" w:cstheme="majorHAnsi"/>
          <w:szCs w:val="26"/>
          <w:u w:val="single"/>
        </w:rPr>
        <w:t>Thus</w:t>
      </w:r>
      <w:proofErr w:type="gramEnd"/>
      <w:r w:rsidRPr="002B445C">
        <w:rPr>
          <w:rFonts w:asciiTheme="majorHAnsi" w:hAnsiTheme="majorHAnsi" w:cstheme="majorHAnsi"/>
          <w:szCs w:val="26"/>
          <w:u w:val="single"/>
        </w:rPr>
        <w:t xml:space="preserve"> the distal reward function in gene propagation and evolutionary fitness defines the proximal reward functions that we see</w:t>
      </w:r>
      <w:r w:rsidRPr="002B445C">
        <w:rPr>
          <w:rFonts w:asciiTheme="majorHAnsi" w:hAnsiTheme="majorHAnsi" w:cstheme="majorHAnsi"/>
          <w:sz w:val="16"/>
          <w:szCs w:val="26"/>
        </w:rPr>
        <w:t xml:space="preserve"> in everyday behavior. </w:t>
      </w:r>
      <w:r w:rsidRPr="002B445C">
        <w:rPr>
          <w:rFonts w:asciiTheme="majorHAnsi" w:hAnsiTheme="majorHAnsi" w:cstheme="majorHAnsi"/>
          <w:szCs w:val="26"/>
          <w:u w:val="single"/>
        </w:rPr>
        <w:t>That is why foods, drinks, mates, and offspring are rewarding.</w:t>
      </w:r>
    </w:p>
    <w:p w14:paraId="038F041D"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There have been theories linking pleasure as a required component of health benefits </w:t>
      </w:r>
      <w:proofErr w:type="spellStart"/>
      <w:r w:rsidRPr="002B445C">
        <w:rPr>
          <w:rFonts w:asciiTheme="majorHAnsi" w:hAnsiTheme="majorHAnsi" w:cstheme="majorHAnsi"/>
          <w:sz w:val="16"/>
          <w:szCs w:val="26"/>
        </w:rPr>
        <w:t>salutogenesis</w:t>
      </w:r>
      <w:proofErr w:type="spellEnd"/>
      <w:r w:rsidRPr="002B445C">
        <w:rPr>
          <w:rFonts w:asciiTheme="majorHAnsi" w:hAnsiTheme="majorHAnsi" w:cstheme="majorHAnsi"/>
          <w:sz w:val="16"/>
          <w:szCs w:val="26"/>
        </w:rPr>
        <w:t>, (</w:t>
      </w:r>
      <w:proofErr w:type="spellStart"/>
      <w:r w:rsidRPr="002B445C">
        <w:rPr>
          <w:rFonts w:asciiTheme="majorHAnsi" w:hAnsiTheme="majorHAnsi" w:cstheme="majorHAnsi"/>
          <w:sz w:val="16"/>
          <w:szCs w:val="26"/>
        </w:rPr>
        <w:t>salugenesis</w:t>
      </w:r>
      <w:proofErr w:type="spellEnd"/>
      <w:r w:rsidRPr="002B445C">
        <w:rPr>
          <w:rFonts w:asciiTheme="majorHAnsi" w:hAnsiTheme="majorHAnsi" w:cstheme="majorHAnsi"/>
          <w:sz w:val="16"/>
          <w:szCs w:val="26"/>
        </w:rPr>
        <w:t xml:space="preserve">). In essence, under these terms, </w:t>
      </w:r>
      <w:r w:rsidRPr="002B445C">
        <w:rPr>
          <w:rFonts w:asciiTheme="majorHAnsi" w:hAnsiTheme="majorHAnsi" w:cstheme="majorHAnsi"/>
          <w:szCs w:val="26"/>
          <w:u w:val="single"/>
        </w:rPr>
        <w:t>pleasure is described as a state or feeling of happiness and satisfaction resulting from an experience that one enjoys.</w:t>
      </w:r>
      <w:r w:rsidRPr="002B445C">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B445C">
        <w:rPr>
          <w:rFonts w:asciiTheme="majorHAnsi" w:hAnsiTheme="majorHAnsi" w:cstheme="majorHAnsi"/>
          <w:sz w:val="16"/>
          <w:szCs w:val="26"/>
        </w:rPr>
        <w:t>morphinergic</w:t>
      </w:r>
      <w:proofErr w:type="spellEnd"/>
      <w:r w:rsidRPr="002B445C">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B445C">
        <w:rPr>
          <w:rFonts w:asciiTheme="majorHAnsi" w:hAnsiTheme="majorHAnsi" w:cstheme="majorHAnsi"/>
          <w:sz w:val="16"/>
          <w:szCs w:val="26"/>
        </w:rPr>
        <w:t>hypodopaminergia</w:t>
      </w:r>
      <w:proofErr w:type="spellEnd"/>
      <w:r w:rsidRPr="002B445C">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2B445C">
        <w:rPr>
          <w:rFonts w:asciiTheme="majorHAnsi" w:hAnsiTheme="majorHAnsi" w:cstheme="majorHAnsi"/>
          <w:sz w:val="16"/>
          <w:szCs w:val="26"/>
        </w:rPr>
        <w:t>Esch</w:t>
      </w:r>
      <w:proofErr w:type="spellEnd"/>
      <w:r w:rsidRPr="002B445C">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9D83D6"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5D75E2A"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Finding happiness is different between apes and humans </w:t>
      </w:r>
    </w:p>
    <w:p w14:paraId="42445EA7"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3F00E00"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lastRenderedPageBreak/>
        <w:t xml:space="preserve">Remarkably, there are </w:t>
      </w:r>
      <w:r w:rsidRPr="002B445C">
        <w:rPr>
          <w:rFonts w:asciiTheme="majorHAnsi" w:hAnsiTheme="majorHAnsi" w:cstheme="majorHAnsi"/>
          <w:szCs w:val="26"/>
          <w:u w:val="single"/>
        </w:rPr>
        <w:t>pathways for ordinary liking and pleasure</w:t>
      </w:r>
      <w:r w:rsidRPr="002B445C">
        <w:rPr>
          <w:rFonts w:asciiTheme="majorHAnsi" w:hAnsiTheme="majorHAnsi" w:cstheme="majorHAnsi"/>
          <w:sz w:val="16"/>
          <w:szCs w:val="26"/>
        </w:rPr>
        <w:t xml:space="preserve">, which </w:t>
      </w:r>
      <w:r w:rsidRPr="002B445C">
        <w:rPr>
          <w:rFonts w:asciiTheme="majorHAnsi" w:hAnsiTheme="majorHAnsi" w:cstheme="majorHAnsi"/>
          <w:szCs w:val="26"/>
          <w:u w:val="single"/>
        </w:rPr>
        <w:t>are limited in scope</w:t>
      </w:r>
      <w:r w:rsidRPr="002B445C">
        <w:rPr>
          <w:rFonts w:asciiTheme="majorHAnsi" w:hAnsiTheme="majorHAnsi" w:cstheme="majorHAnsi"/>
          <w:sz w:val="16"/>
          <w:szCs w:val="26"/>
        </w:rPr>
        <w:t xml:space="preserve"> as described above in this commentary. However, </w:t>
      </w:r>
      <w:r w:rsidRPr="002B445C">
        <w:rPr>
          <w:rFonts w:asciiTheme="majorHAnsi" w:hAnsiTheme="majorHAnsi" w:cstheme="majorHAnsi"/>
          <w:szCs w:val="26"/>
          <w:u w:val="single"/>
        </w:rPr>
        <w:t xml:space="preserve">there are </w:t>
      </w:r>
      <w:r w:rsidRPr="002B445C">
        <w:rPr>
          <w:rFonts w:asciiTheme="majorHAnsi" w:hAnsiTheme="majorHAnsi" w:cstheme="majorHAnsi"/>
          <w:b/>
          <w:bCs/>
          <w:szCs w:val="26"/>
          <w:u w:val="single"/>
        </w:rPr>
        <w:t>many brain regions</w:t>
      </w:r>
      <w:r w:rsidRPr="002B445C">
        <w:rPr>
          <w:rFonts w:asciiTheme="majorHAnsi" w:hAnsiTheme="majorHAnsi" w:cstheme="majorHAnsi"/>
          <w:sz w:val="16"/>
          <w:szCs w:val="26"/>
        </w:rPr>
        <w:t xml:space="preserve">, often termed hot and cold spots, </w:t>
      </w:r>
      <w:r w:rsidRPr="002B445C">
        <w:rPr>
          <w:rFonts w:asciiTheme="majorHAnsi" w:hAnsiTheme="majorHAnsi" w:cstheme="majorHAnsi"/>
          <w:szCs w:val="26"/>
          <w:u w:val="single"/>
        </w:rPr>
        <w:t xml:space="preserve">that significantly </w:t>
      </w:r>
      <w:r w:rsidRPr="002B445C">
        <w:rPr>
          <w:rFonts w:asciiTheme="majorHAnsi" w:hAnsiTheme="majorHAnsi" w:cstheme="majorHAnsi"/>
          <w:b/>
          <w:bCs/>
          <w:szCs w:val="26"/>
          <w:u w:val="single"/>
        </w:rPr>
        <w:t>modulate</w:t>
      </w:r>
      <w:r w:rsidRPr="002B445C">
        <w:rPr>
          <w:rFonts w:asciiTheme="majorHAnsi" w:hAnsiTheme="majorHAnsi" w:cstheme="majorHAnsi"/>
          <w:sz w:val="16"/>
          <w:szCs w:val="26"/>
        </w:rPr>
        <w:t xml:space="preserve"> (increase or decrease) </w:t>
      </w:r>
      <w:r w:rsidRPr="002B445C">
        <w:rPr>
          <w:rFonts w:asciiTheme="majorHAnsi" w:hAnsiTheme="majorHAnsi" w:cstheme="majorHAnsi"/>
          <w:szCs w:val="26"/>
          <w:u w:val="single"/>
        </w:rPr>
        <w:t xml:space="preserve">our </w:t>
      </w:r>
      <w:r w:rsidRPr="002B445C">
        <w:rPr>
          <w:rFonts w:asciiTheme="majorHAnsi" w:hAnsiTheme="majorHAnsi" w:cstheme="majorHAnsi"/>
          <w:b/>
          <w:bCs/>
          <w:szCs w:val="26"/>
          <w:u w:val="single"/>
        </w:rPr>
        <w:t>pleasure or</w:t>
      </w:r>
      <w:r w:rsidRPr="002B445C">
        <w:rPr>
          <w:rFonts w:asciiTheme="majorHAnsi" w:hAnsiTheme="majorHAnsi" w:cstheme="majorHAnsi"/>
          <w:szCs w:val="26"/>
          <w:u w:val="single"/>
        </w:rPr>
        <w:t xml:space="preserve"> even produce</w:t>
      </w:r>
      <w:r w:rsidRPr="002B445C">
        <w:rPr>
          <w:rFonts w:asciiTheme="majorHAnsi" w:hAnsiTheme="majorHAnsi" w:cstheme="majorHAnsi"/>
          <w:b/>
          <w:bCs/>
          <w:szCs w:val="26"/>
          <w:u w:val="single"/>
        </w:rPr>
        <w:t xml:space="preserve"> the opposite</w:t>
      </w:r>
      <w:r w:rsidRPr="002B445C">
        <w:rPr>
          <w:rFonts w:asciiTheme="majorHAnsi" w:hAnsiTheme="majorHAnsi" w:cstheme="majorHAnsi"/>
          <w:sz w:val="16"/>
          <w:szCs w:val="26"/>
        </w:rPr>
        <w:t xml:space="preserve"> of pleasure— that is </w:t>
      </w:r>
      <w:r w:rsidRPr="002B445C">
        <w:rPr>
          <w:rFonts w:asciiTheme="majorHAnsi" w:hAnsiTheme="majorHAnsi" w:cstheme="majorHAnsi"/>
          <w:szCs w:val="26"/>
          <w:u w:val="single"/>
        </w:rPr>
        <w:t>disgust and fear</w:t>
      </w:r>
      <w:r w:rsidRPr="002B445C">
        <w:rPr>
          <w:rFonts w:asciiTheme="majorHAnsi" w:hAnsiTheme="majorHAnsi" w:cstheme="majorHAnsi"/>
          <w:sz w:val="16"/>
          <w:szCs w:val="26"/>
        </w:rPr>
        <w:t xml:space="preserve"> [39]. </w:t>
      </w:r>
      <w:r w:rsidRPr="002B445C">
        <w:rPr>
          <w:rFonts w:asciiTheme="majorHAnsi" w:hAnsiTheme="majorHAnsi" w:cstheme="majorHAnsi"/>
          <w:szCs w:val="26"/>
          <w:u w:val="single"/>
        </w:rPr>
        <w:t>One</w:t>
      </w:r>
      <w:r w:rsidRPr="002B445C">
        <w:rPr>
          <w:rFonts w:asciiTheme="majorHAnsi" w:hAnsiTheme="majorHAnsi" w:cstheme="majorHAnsi"/>
          <w:sz w:val="16"/>
          <w:szCs w:val="26"/>
        </w:rPr>
        <w:t xml:space="preserve"> specific </w:t>
      </w:r>
      <w:r w:rsidRPr="002B445C">
        <w:rPr>
          <w:rFonts w:asciiTheme="majorHAnsi" w:hAnsiTheme="majorHAnsi" w:cstheme="majorHAnsi"/>
          <w:szCs w:val="26"/>
          <w:u w:val="single"/>
        </w:rPr>
        <w:t>region</w:t>
      </w:r>
      <w:r w:rsidRPr="002B445C">
        <w:rPr>
          <w:rFonts w:asciiTheme="majorHAnsi" w:hAnsiTheme="majorHAnsi" w:cstheme="majorHAnsi"/>
          <w:sz w:val="16"/>
          <w:szCs w:val="26"/>
        </w:rPr>
        <w:t xml:space="preserve"> of the nucleus </w:t>
      </w:r>
      <w:proofErr w:type="spellStart"/>
      <w:r w:rsidRPr="002B445C">
        <w:rPr>
          <w:rFonts w:asciiTheme="majorHAnsi" w:hAnsiTheme="majorHAnsi" w:cstheme="majorHAnsi"/>
          <w:sz w:val="16"/>
          <w:szCs w:val="26"/>
        </w:rPr>
        <w:t>accumbens</w:t>
      </w:r>
      <w:proofErr w:type="spellEnd"/>
      <w:r w:rsidRPr="002B445C">
        <w:rPr>
          <w:rFonts w:asciiTheme="majorHAnsi" w:hAnsiTheme="majorHAnsi" w:cstheme="majorHAnsi"/>
          <w:sz w:val="16"/>
          <w:szCs w:val="26"/>
        </w:rPr>
        <w:t xml:space="preserve"> </w:t>
      </w:r>
      <w:r w:rsidRPr="002B445C">
        <w:rPr>
          <w:rFonts w:asciiTheme="majorHAnsi" w:hAnsiTheme="majorHAnsi" w:cstheme="majorHAnsi"/>
          <w:szCs w:val="26"/>
          <w:u w:val="single"/>
        </w:rPr>
        <w:t>is organized like a computer keyboard, with particular stimulus triggers in rows</w:t>
      </w:r>
      <w:r w:rsidRPr="002B445C">
        <w:rPr>
          <w:rFonts w:asciiTheme="majorHAnsi" w:hAnsiTheme="majorHAnsi" w:cstheme="majorHAnsi"/>
          <w:sz w:val="16"/>
          <w:szCs w:val="26"/>
        </w:rPr>
        <w:t xml:space="preserve">— producing an increase and decrease of pleasure and disgust. Moreover, </w:t>
      </w:r>
      <w:r w:rsidRPr="002B445C">
        <w:rPr>
          <w:rFonts w:asciiTheme="majorHAnsi" w:hAnsiTheme="majorHAnsi" w:cstheme="majorHAnsi"/>
          <w:szCs w:val="26"/>
          <w:u w:val="single"/>
        </w:rPr>
        <w:t>the cortex has unique roles in the cognitive evaluation of our feelings of pleasure</w:t>
      </w:r>
      <w:r w:rsidRPr="002B445C">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3B55EDF7"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Desire and reward centers </w:t>
      </w:r>
    </w:p>
    <w:p w14:paraId="6A970002"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It is surprising that many different sources of pleasure activate the same circuits between the </w:t>
      </w:r>
      <w:proofErr w:type="spellStart"/>
      <w:r w:rsidRPr="002B445C">
        <w:rPr>
          <w:rFonts w:asciiTheme="majorHAnsi" w:hAnsiTheme="majorHAnsi" w:cstheme="majorHAnsi"/>
          <w:sz w:val="16"/>
          <w:szCs w:val="16"/>
        </w:rPr>
        <w:t>mesocorticolimbic</w:t>
      </w:r>
      <w:proofErr w:type="spellEnd"/>
      <w:r w:rsidRPr="002B445C">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E8406B"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2B445C">
        <w:rPr>
          <w:rFonts w:asciiTheme="majorHAnsi" w:hAnsiTheme="majorHAnsi" w:cstheme="majorHAnsi"/>
          <w:sz w:val="16"/>
          <w:szCs w:val="16"/>
        </w:rPr>
        <w:t>accumbens</w:t>
      </w:r>
      <w:proofErr w:type="spellEnd"/>
      <w:r w:rsidRPr="002B445C">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2B445C">
        <w:rPr>
          <w:rFonts w:asciiTheme="majorHAnsi" w:hAnsiTheme="majorHAnsi" w:cstheme="majorHAnsi"/>
          <w:sz w:val="16"/>
          <w:szCs w:val="16"/>
        </w:rPr>
        <w:t>accumbens</w:t>
      </w:r>
      <w:proofErr w:type="spellEnd"/>
      <w:r w:rsidRPr="002B445C">
        <w:rPr>
          <w:rFonts w:asciiTheme="majorHAnsi" w:hAnsiTheme="majorHAnsi" w:cstheme="majorHAnsi"/>
          <w:sz w:val="16"/>
          <w:szCs w:val="16"/>
        </w:rPr>
        <w:t xml:space="preserve"> (</w:t>
      </w:r>
      <w:proofErr w:type="spellStart"/>
      <w:r w:rsidRPr="002B445C">
        <w:rPr>
          <w:rFonts w:asciiTheme="majorHAnsi" w:hAnsiTheme="majorHAnsi" w:cstheme="majorHAnsi"/>
          <w:sz w:val="16"/>
          <w:szCs w:val="16"/>
        </w:rPr>
        <w:t>NAc</w:t>
      </w:r>
      <w:proofErr w:type="spellEnd"/>
      <w:r w:rsidRPr="002B445C">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2B445C">
        <w:rPr>
          <w:rFonts w:asciiTheme="majorHAnsi" w:hAnsiTheme="majorHAnsi" w:cstheme="majorHAnsi"/>
          <w:sz w:val="16"/>
          <w:szCs w:val="16"/>
        </w:rPr>
        <w:t>NAc</w:t>
      </w:r>
      <w:proofErr w:type="spellEnd"/>
      <w:r w:rsidRPr="002B445C">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2B445C">
        <w:rPr>
          <w:rFonts w:asciiTheme="majorHAnsi" w:hAnsiTheme="majorHAnsi" w:cstheme="majorHAnsi"/>
          <w:sz w:val="16"/>
          <w:szCs w:val="16"/>
        </w:rPr>
        <w:t>NAc</w:t>
      </w:r>
      <w:proofErr w:type="spellEnd"/>
      <w:r w:rsidRPr="002B445C">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B445C">
        <w:rPr>
          <w:rFonts w:asciiTheme="majorHAnsi" w:hAnsiTheme="majorHAnsi" w:cstheme="majorHAnsi"/>
          <w:sz w:val="16"/>
          <w:szCs w:val="16"/>
        </w:rPr>
        <w:t>hypodopaminergia</w:t>
      </w:r>
      <w:proofErr w:type="spellEnd"/>
      <w:r w:rsidRPr="002B445C">
        <w:rPr>
          <w:rFonts w:asciiTheme="majorHAnsi" w:hAnsiTheme="majorHAnsi" w:cstheme="majorHAnsi"/>
          <w:sz w:val="16"/>
          <w:szCs w:val="16"/>
        </w:rPr>
        <w:t xml:space="preserve"> in the “Brain Reward Cascade” that contribute to addiction and compulsive behaviors [3,6,41]. </w:t>
      </w:r>
    </w:p>
    <w:p w14:paraId="11FC0DBC"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Furthermore, ordinary </w:t>
      </w:r>
      <w:r w:rsidRPr="002B445C">
        <w:rPr>
          <w:rFonts w:asciiTheme="majorHAnsi" w:hAnsiTheme="majorHAnsi" w:cstheme="majorHAnsi"/>
          <w:szCs w:val="26"/>
          <w:u w:val="single"/>
        </w:rPr>
        <w:t>“liking” of something, or pure pleasure, is represented by</w:t>
      </w:r>
      <w:r w:rsidRPr="002B445C">
        <w:rPr>
          <w:rFonts w:asciiTheme="majorHAnsi" w:hAnsiTheme="majorHAnsi" w:cstheme="majorHAnsi"/>
          <w:sz w:val="16"/>
          <w:szCs w:val="26"/>
        </w:rPr>
        <w:t xml:space="preserve"> small </w:t>
      </w:r>
      <w:r w:rsidRPr="002B445C">
        <w:rPr>
          <w:rFonts w:asciiTheme="majorHAnsi" w:hAnsiTheme="majorHAnsi" w:cstheme="majorHAnsi"/>
          <w:szCs w:val="26"/>
          <w:u w:val="single"/>
        </w:rPr>
        <w:t>regions</w:t>
      </w:r>
      <w:r w:rsidRPr="002B445C">
        <w:rPr>
          <w:rFonts w:asciiTheme="majorHAnsi" w:hAnsiTheme="majorHAnsi" w:cstheme="majorHAnsi"/>
          <w:sz w:val="16"/>
          <w:szCs w:val="26"/>
        </w:rPr>
        <w:t xml:space="preserve"> mainly </w:t>
      </w:r>
      <w:r w:rsidRPr="002B445C">
        <w:rPr>
          <w:rFonts w:asciiTheme="majorHAnsi" w:hAnsiTheme="majorHAnsi" w:cstheme="majorHAnsi"/>
          <w:szCs w:val="26"/>
          <w:u w:val="single"/>
        </w:rPr>
        <w:t>in the limbic system</w:t>
      </w:r>
      <w:r w:rsidRPr="002B445C">
        <w:rPr>
          <w:rFonts w:asciiTheme="majorHAnsi" w:hAnsiTheme="majorHAnsi" w:cstheme="majorHAnsi"/>
          <w:sz w:val="16"/>
          <w:szCs w:val="26"/>
        </w:rPr>
        <w:t xml:space="preserve"> (old reptilian part of the brain). These may be </w:t>
      </w:r>
      <w:r w:rsidRPr="002B445C">
        <w:rPr>
          <w:rFonts w:asciiTheme="majorHAnsi" w:hAnsiTheme="majorHAnsi" w:cstheme="majorHAnsi"/>
          <w:szCs w:val="26"/>
          <w:u w:val="single"/>
        </w:rPr>
        <w:t>part of larger neural circuits.</w:t>
      </w:r>
      <w:r w:rsidRPr="002B445C">
        <w:rPr>
          <w:rFonts w:asciiTheme="majorHAnsi" w:hAnsiTheme="majorHAnsi" w:cstheme="majorHAnsi"/>
          <w:sz w:val="16"/>
          <w:szCs w:val="26"/>
        </w:rPr>
        <w:t xml:space="preserve"> In Latin, </w:t>
      </w:r>
      <w:proofErr w:type="spellStart"/>
      <w:r w:rsidRPr="002B445C">
        <w:rPr>
          <w:rFonts w:asciiTheme="majorHAnsi" w:hAnsiTheme="majorHAnsi" w:cstheme="majorHAnsi"/>
          <w:sz w:val="16"/>
          <w:szCs w:val="26"/>
        </w:rPr>
        <w:t>hedus</w:t>
      </w:r>
      <w:proofErr w:type="spellEnd"/>
      <w:r w:rsidRPr="002B445C">
        <w:rPr>
          <w:rFonts w:asciiTheme="majorHAnsi" w:hAnsiTheme="majorHAnsi" w:cstheme="majorHAnsi"/>
          <w:sz w:val="16"/>
          <w:szCs w:val="26"/>
        </w:rPr>
        <w:t xml:space="preserve"> is the term for “sweet”; and in Greek, </w:t>
      </w:r>
      <w:proofErr w:type="spellStart"/>
      <w:r w:rsidRPr="002B445C">
        <w:rPr>
          <w:rFonts w:asciiTheme="majorHAnsi" w:hAnsiTheme="majorHAnsi" w:cstheme="majorHAnsi"/>
          <w:sz w:val="16"/>
          <w:szCs w:val="26"/>
        </w:rPr>
        <w:t>hodone</w:t>
      </w:r>
      <w:proofErr w:type="spellEnd"/>
      <w:r w:rsidRPr="002B445C">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DA79601"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1325A62"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3C26062"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2B445C">
        <w:rPr>
          <w:rFonts w:asciiTheme="majorHAnsi" w:hAnsiTheme="majorHAnsi" w:cstheme="majorHAnsi"/>
          <w:sz w:val="16"/>
          <w:szCs w:val="16"/>
        </w:rPr>
        <w:t>NAc</w:t>
      </w:r>
      <w:proofErr w:type="spellEnd"/>
      <w:r w:rsidRPr="002B445C">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2B445C">
        <w:rPr>
          <w:rFonts w:asciiTheme="majorHAnsi" w:hAnsiTheme="majorHAnsi" w:cstheme="majorHAnsi"/>
          <w:sz w:val="16"/>
          <w:szCs w:val="16"/>
        </w:rPr>
        <w:lastRenderedPageBreak/>
        <w:t xml:space="preserve">addictions [48]. In this regard, </w:t>
      </w:r>
      <w:proofErr w:type="spellStart"/>
      <w:r w:rsidRPr="002B445C">
        <w:rPr>
          <w:rFonts w:asciiTheme="majorHAnsi" w:hAnsiTheme="majorHAnsi" w:cstheme="majorHAnsi"/>
          <w:sz w:val="16"/>
          <w:szCs w:val="16"/>
        </w:rPr>
        <w:t>Vanyukov</w:t>
      </w:r>
      <w:proofErr w:type="spellEnd"/>
      <w:r w:rsidRPr="002B445C">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2F84FF7" w14:textId="77777777" w:rsidR="00071BAB" w:rsidRPr="002B445C" w:rsidRDefault="00071BAB" w:rsidP="00071BAB">
      <w:pPr>
        <w:rPr>
          <w:rFonts w:asciiTheme="majorHAnsi" w:hAnsiTheme="majorHAnsi" w:cstheme="majorHAnsi"/>
          <w:sz w:val="16"/>
          <w:szCs w:val="16"/>
        </w:rPr>
      </w:pPr>
      <w:r w:rsidRPr="002B445C">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B2091B1"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2B445C">
        <w:rPr>
          <w:rFonts w:asciiTheme="majorHAnsi" w:hAnsiTheme="majorHAnsi" w:cstheme="majorHAnsi"/>
          <w:szCs w:val="26"/>
          <w:u w:val="single"/>
        </w:rPr>
        <w:t>Sousa et al.</w:t>
      </w:r>
      <w:r w:rsidRPr="002B445C">
        <w:rPr>
          <w:rFonts w:asciiTheme="majorHAnsi" w:hAnsiTheme="majorHAnsi" w:cstheme="majorHAnsi"/>
          <w:sz w:val="16"/>
          <w:szCs w:val="26"/>
        </w:rPr>
        <w:t xml:space="preserve"> [50] small case </w:t>
      </w:r>
      <w:r w:rsidRPr="002B445C">
        <w:rPr>
          <w:rFonts w:asciiTheme="majorHAnsi" w:hAnsiTheme="majorHAnsi" w:cstheme="majorHAnsi"/>
          <w:szCs w:val="26"/>
          <w:u w:val="single"/>
        </w:rPr>
        <w:t>found various differentially expressed genes, to associate with pleasure related systems.</w:t>
      </w:r>
      <w:r w:rsidRPr="002B445C">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B8220C6"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2B445C">
        <w:rPr>
          <w:rFonts w:asciiTheme="majorHAnsi" w:hAnsiTheme="majorHAnsi" w:cstheme="majorHAnsi"/>
          <w:sz w:val="16"/>
          <w:szCs w:val="26"/>
        </w:rPr>
        <w:t>Nenad</w:t>
      </w:r>
      <w:proofErr w:type="spellEnd"/>
      <w:r w:rsidRPr="002B445C">
        <w:rPr>
          <w:rFonts w:asciiTheme="majorHAnsi" w:hAnsiTheme="majorHAnsi" w:cstheme="majorHAnsi"/>
          <w:sz w:val="16"/>
          <w:szCs w:val="26"/>
        </w:rPr>
        <w:t xml:space="preserve"> </w:t>
      </w:r>
      <w:proofErr w:type="spellStart"/>
      <w:r w:rsidRPr="002B445C">
        <w:rPr>
          <w:rFonts w:asciiTheme="majorHAnsi" w:hAnsiTheme="majorHAnsi" w:cstheme="majorHAnsi"/>
          <w:sz w:val="16"/>
          <w:szCs w:val="26"/>
        </w:rPr>
        <w:t>Sestan</w:t>
      </w:r>
      <w:proofErr w:type="spellEnd"/>
      <w:r w:rsidRPr="002B445C">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B445C">
        <w:rPr>
          <w:rFonts w:asciiTheme="majorHAnsi" w:hAnsiTheme="majorHAnsi" w:cstheme="majorHAnsi"/>
          <w:sz w:val="16"/>
          <w:szCs w:val="26"/>
        </w:rPr>
        <w:t>Sestan</w:t>
      </w:r>
      <w:proofErr w:type="spellEnd"/>
      <w:r w:rsidRPr="002B445C">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B445C">
        <w:rPr>
          <w:rFonts w:asciiTheme="majorHAnsi" w:hAnsiTheme="majorHAnsi" w:cstheme="majorHAnsi"/>
          <w:szCs w:val="26"/>
          <w:u w:val="single"/>
        </w:rPr>
        <w:t>researchers examined 247 specimens of neural tissue from six humans, five chimpanzees, and five macaque monkeys.</w:t>
      </w:r>
      <w:r w:rsidRPr="002B445C">
        <w:rPr>
          <w:rFonts w:asciiTheme="majorHAnsi" w:hAnsiTheme="majorHAnsi" w:cstheme="majorHAnsi"/>
          <w:sz w:val="16"/>
          <w:szCs w:val="26"/>
        </w:rPr>
        <w:t xml:space="preserve"> Moreover, these </w:t>
      </w:r>
      <w:r w:rsidRPr="002B445C">
        <w:rPr>
          <w:rFonts w:asciiTheme="majorHAnsi" w:hAnsiTheme="majorHAnsi" w:cstheme="majorHAnsi"/>
          <w:szCs w:val="26"/>
          <w:u w:val="single"/>
        </w:rPr>
        <w:t>investigators analyzed which genes were turned on or off in 16 regions of the brain.</w:t>
      </w:r>
      <w:r w:rsidRPr="002B445C">
        <w:rPr>
          <w:rFonts w:asciiTheme="majorHAnsi" w:hAnsiTheme="majorHAnsi" w:cstheme="majorHAnsi"/>
          <w:sz w:val="16"/>
          <w:szCs w:val="26"/>
        </w:rPr>
        <w:t xml:space="preserve"> While </w:t>
      </w:r>
      <w:r w:rsidRPr="002B445C">
        <w:rPr>
          <w:rFonts w:asciiTheme="majorHAnsi" w:hAnsiTheme="majorHAnsi" w:cstheme="majorHAnsi"/>
          <w:szCs w:val="26"/>
          <w:u w:val="single"/>
        </w:rPr>
        <w:t xml:space="preserve">the differences among species were subtle, </w:t>
      </w:r>
      <w:r w:rsidRPr="002B445C">
        <w:rPr>
          <w:rFonts w:asciiTheme="majorHAnsi" w:hAnsiTheme="majorHAnsi" w:cstheme="majorHAnsi"/>
          <w:b/>
          <w:bCs/>
          <w:szCs w:val="26"/>
          <w:u w:val="single"/>
        </w:rPr>
        <w:t>there was</w:t>
      </w:r>
      <w:r w:rsidRPr="002B445C">
        <w:rPr>
          <w:rFonts w:asciiTheme="majorHAnsi" w:hAnsiTheme="majorHAnsi" w:cstheme="majorHAnsi"/>
          <w:szCs w:val="26"/>
          <w:u w:val="single"/>
        </w:rPr>
        <w:t xml:space="preserve"> a </w:t>
      </w:r>
      <w:r w:rsidRPr="002B445C">
        <w:rPr>
          <w:rFonts w:asciiTheme="majorHAnsi" w:hAnsiTheme="majorHAnsi" w:cstheme="majorHAnsi"/>
          <w:b/>
          <w:bCs/>
          <w:szCs w:val="26"/>
          <w:u w:val="single"/>
        </w:rPr>
        <w:t>remarkable contrast in</w:t>
      </w:r>
      <w:r w:rsidRPr="002B445C">
        <w:rPr>
          <w:rFonts w:asciiTheme="majorHAnsi" w:hAnsiTheme="majorHAnsi" w:cstheme="majorHAnsi"/>
          <w:szCs w:val="26"/>
          <w:u w:val="single"/>
        </w:rPr>
        <w:t xml:space="preserve"> the</w:t>
      </w:r>
      <w:r w:rsidRPr="002B445C">
        <w:rPr>
          <w:rFonts w:asciiTheme="majorHAnsi" w:hAnsiTheme="majorHAnsi" w:cstheme="majorHAnsi"/>
          <w:b/>
          <w:bCs/>
          <w:szCs w:val="26"/>
          <w:u w:val="single"/>
        </w:rPr>
        <w:t xml:space="preserve"> neocortices</w:t>
      </w:r>
      <w:r w:rsidRPr="002B445C">
        <w:rPr>
          <w:rFonts w:asciiTheme="majorHAnsi" w:hAnsiTheme="majorHAnsi" w:cstheme="majorHAnsi"/>
          <w:sz w:val="16"/>
          <w:szCs w:val="26"/>
        </w:rPr>
        <w:t xml:space="preserve">, specifically </w:t>
      </w:r>
      <w:r w:rsidRPr="002B445C">
        <w:rPr>
          <w:rFonts w:asciiTheme="majorHAnsi" w:hAnsiTheme="majorHAnsi" w:cstheme="majorHAnsi"/>
          <w:szCs w:val="26"/>
          <w:u w:val="single"/>
        </w:rPr>
        <w:t>in an area of the brain that is much more developed in humans than in chimpanzees.</w:t>
      </w:r>
      <w:r w:rsidRPr="002B445C">
        <w:rPr>
          <w:rFonts w:asciiTheme="majorHAnsi" w:hAnsiTheme="majorHAnsi" w:cstheme="majorHAnsi"/>
          <w:sz w:val="16"/>
          <w:szCs w:val="26"/>
        </w:rPr>
        <w:t xml:space="preserve"> In fact, these researchers found that a gene called </w:t>
      </w:r>
      <w:r w:rsidRPr="002B445C">
        <w:rPr>
          <w:rFonts w:asciiTheme="majorHAnsi" w:hAnsiTheme="majorHAnsi" w:cstheme="majorHAnsi"/>
          <w:szCs w:val="26"/>
          <w:u w:val="single"/>
        </w:rPr>
        <w:t>tyrosine hydroxylase (TH) for the enzyme, responsible for the production of dopamine</w:t>
      </w:r>
      <w:r w:rsidRPr="002B445C">
        <w:rPr>
          <w:rFonts w:asciiTheme="majorHAnsi" w:hAnsiTheme="majorHAnsi" w:cstheme="majorHAnsi"/>
          <w:sz w:val="16"/>
          <w:szCs w:val="26"/>
        </w:rPr>
        <w:t xml:space="preserve">, was </w:t>
      </w:r>
      <w:r w:rsidRPr="002B445C">
        <w:rPr>
          <w:rFonts w:asciiTheme="majorHAnsi" w:hAnsiTheme="majorHAnsi" w:cstheme="majorHAnsi"/>
          <w:szCs w:val="26"/>
          <w:u w:val="single"/>
        </w:rPr>
        <w:t>expressed in the neocortex of humans, but not chimpanzees.</w:t>
      </w:r>
      <w:r w:rsidRPr="002B445C">
        <w:rPr>
          <w:rFonts w:asciiTheme="majorHAnsi" w:hAnsiTheme="majorHAnsi" w:cstheme="majorHAnsi"/>
          <w:sz w:val="16"/>
          <w:szCs w:val="26"/>
        </w:rPr>
        <w:t xml:space="preserve"> As discussed earlier, </w:t>
      </w:r>
      <w:r w:rsidRPr="002B445C">
        <w:rPr>
          <w:rFonts w:asciiTheme="majorHAnsi" w:hAnsiTheme="majorHAnsi" w:cstheme="majorHAnsi"/>
          <w:szCs w:val="26"/>
          <w:u w:val="single"/>
        </w:rPr>
        <w:t>dopamine is</w:t>
      </w:r>
      <w:r w:rsidRPr="002B445C">
        <w:rPr>
          <w:rFonts w:asciiTheme="majorHAnsi" w:hAnsiTheme="majorHAnsi" w:cstheme="majorHAnsi"/>
          <w:sz w:val="16"/>
          <w:szCs w:val="26"/>
        </w:rPr>
        <w:t xml:space="preserve"> best </w:t>
      </w:r>
      <w:r w:rsidRPr="002B445C">
        <w:rPr>
          <w:rFonts w:asciiTheme="majorHAnsi" w:hAnsiTheme="majorHAnsi" w:cstheme="majorHAnsi"/>
          <w:szCs w:val="26"/>
          <w:u w:val="single"/>
        </w:rPr>
        <w:t>known for its</w:t>
      </w:r>
      <w:r w:rsidRPr="002B445C">
        <w:rPr>
          <w:rFonts w:asciiTheme="majorHAnsi" w:hAnsiTheme="majorHAnsi" w:cstheme="majorHAnsi"/>
          <w:sz w:val="16"/>
          <w:szCs w:val="26"/>
        </w:rPr>
        <w:t xml:space="preserve"> essential </w:t>
      </w:r>
      <w:r w:rsidRPr="002B445C">
        <w:rPr>
          <w:rFonts w:asciiTheme="majorHAnsi" w:hAnsiTheme="majorHAnsi" w:cstheme="majorHAnsi"/>
          <w:szCs w:val="26"/>
          <w:u w:val="single"/>
        </w:rPr>
        <w:t>role within the brain’s reward system; the</w:t>
      </w:r>
      <w:r w:rsidRPr="002B445C">
        <w:rPr>
          <w:rFonts w:asciiTheme="majorHAnsi" w:hAnsiTheme="majorHAnsi" w:cstheme="majorHAnsi"/>
          <w:sz w:val="16"/>
          <w:szCs w:val="26"/>
        </w:rPr>
        <w:t xml:space="preserve"> very </w:t>
      </w:r>
      <w:r w:rsidRPr="002B445C">
        <w:rPr>
          <w:rFonts w:asciiTheme="majorHAnsi" w:hAnsiTheme="majorHAnsi" w:cstheme="majorHAnsi"/>
          <w:szCs w:val="26"/>
          <w:u w:val="single"/>
        </w:rPr>
        <w:t>system that responds to everything from sex, to gambling, to food, and to addictive drugs.</w:t>
      </w:r>
      <w:r w:rsidRPr="002B445C">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A300DDF"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Nora Volkow, the director of NIDA, pointed out that one alluring possibility is that the neurotransmitter </w:t>
      </w:r>
      <w:r w:rsidRPr="002B445C">
        <w:rPr>
          <w:rFonts w:asciiTheme="majorHAnsi" w:hAnsiTheme="majorHAnsi" w:cstheme="majorHAnsi"/>
          <w:szCs w:val="26"/>
          <w:u w:val="single"/>
        </w:rPr>
        <w:t>dopamine plays a substantial role in humans’ ability to pursue various rewards that are perhaps months or even years away</w:t>
      </w:r>
      <w:r w:rsidRPr="002B445C">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B445C">
        <w:rPr>
          <w:rFonts w:asciiTheme="majorHAnsi" w:hAnsiTheme="majorHAnsi" w:cstheme="majorHAnsi"/>
          <w:sz w:val="16"/>
          <w:szCs w:val="26"/>
        </w:rPr>
        <w:t>alterlife</w:t>
      </w:r>
      <w:proofErr w:type="spellEnd"/>
      <w:r w:rsidRPr="002B445C">
        <w:rPr>
          <w:rFonts w:asciiTheme="majorHAnsi" w:hAnsiTheme="majorHAnsi" w:cstheme="majorHAnsi"/>
          <w:sz w:val="16"/>
          <w:szCs w:val="26"/>
        </w:rPr>
        <w:t xml:space="preserve">. </w:t>
      </w:r>
      <w:r w:rsidRPr="002B445C">
        <w:rPr>
          <w:rFonts w:asciiTheme="majorHAnsi" w:hAnsiTheme="majorHAnsi" w:cstheme="majorHAnsi"/>
          <w:szCs w:val="26"/>
          <w:u w:val="single"/>
        </w:rPr>
        <w:t>This may explain what often motivates people to work for things that have no apparent short-term benefit</w:t>
      </w:r>
      <w:r w:rsidRPr="002B445C">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B445C">
        <w:rPr>
          <w:rFonts w:asciiTheme="majorHAnsi" w:hAnsiTheme="majorHAnsi" w:cstheme="majorHAnsi"/>
          <w:sz w:val="16"/>
          <w:szCs w:val="26"/>
        </w:rPr>
        <w:t>shilting</w:t>
      </w:r>
      <w:proofErr w:type="spellEnd"/>
      <w:r w:rsidRPr="002B445C">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AE57E9" w14:textId="76C03EF9" w:rsidR="00071BAB" w:rsidRPr="002B445C" w:rsidRDefault="00071BAB" w:rsidP="00071BAB">
      <w:pPr>
        <w:pStyle w:val="Heading4"/>
      </w:pPr>
      <w:r w:rsidRPr="002B445C">
        <w:t>2 - Extinction comes first.</w:t>
      </w:r>
    </w:p>
    <w:p w14:paraId="766F8518" w14:textId="77777777" w:rsidR="00071BAB" w:rsidRPr="002B445C" w:rsidRDefault="00071BAB" w:rsidP="00071BAB">
      <w:pPr>
        <w:rPr>
          <w:sz w:val="16"/>
        </w:rPr>
      </w:pPr>
      <w:proofErr w:type="spellStart"/>
      <w:r w:rsidRPr="002B445C">
        <w:rPr>
          <w:b/>
          <w:bCs/>
          <w:u w:val="single"/>
        </w:rPr>
        <w:t>Pummer</w:t>
      </w:r>
      <w:proofErr w:type="spellEnd"/>
      <w:r w:rsidRPr="002B445C">
        <w:rPr>
          <w:b/>
          <w:bCs/>
          <w:u w:val="single"/>
        </w:rPr>
        <w:t xml:space="preserve"> 15</w:t>
      </w:r>
      <w:r w:rsidRPr="002B445C">
        <w:rPr>
          <w:sz w:val="16"/>
        </w:rPr>
        <w:t>, Theron. [Theron is a Senior Lecturer in </w:t>
      </w:r>
      <w:hyperlink r:id="rId13" w:history="1">
        <w:r w:rsidRPr="002B445C">
          <w:rPr>
            <w:rStyle w:val="Hyperlink"/>
            <w:sz w:val="16"/>
          </w:rPr>
          <w:t>Philosophy @University of St Andrews</w:t>
        </w:r>
      </w:hyperlink>
      <w:r w:rsidRPr="002B445C">
        <w:rPr>
          <w:sz w:val="16"/>
        </w:rPr>
        <w:t> and Director of the </w:t>
      </w:r>
      <w:hyperlink r:id="rId14" w:history="1">
        <w:r w:rsidRPr="002B445C">
          <w:rPr>
            <w:rStyle w:val="Hyperlink"/>
            <w:sz w:val="16"/>
          </w:rPr>
          <w:t>Centre for Ethics, Philosophy and Public Affairs</w:t>
        </w:r>
      </w:hyperlink>
      <w:r w:rsidRPr="002B445C">
        <w:rPr>
          <w:sz w:val="16"/>
        </w:rPr>
        <w:t xml:space="preserve">.] “Moral Agreement on Saving the World.” Practical Ethics, 18 May 2015, </w:t>
      </w:r>
      <w:hyperlink r:id="rId15" w:history="1">
        <w:r w:rsidRPr="002B445C">
          <w:rPr>
            <w:rStyle w:val="Hyperlink"/>
            <w:sz w:val="16"/>
          </w:rPr>
          <w:t>https://bioethics.georgetown.edu/2015/05/moral-agreement-on-saving-the-world/</w:t>
        </w:r>
      </w:hyperlink>
      <w:r w:rsidRPr="002B445C">
        <w:rPr>
          <w:sz w:val="16"/>
        </w:rPr>
        <w:t xml:space="preserve"> //JQ</w:t>
      </w:r>
    </w:p>
    <w:p w14:paraId="2F51E8E0" w14:textId="77777777" w:rsidR="00071BAB" w:rsidRPr="002B445C" w:rsidRDefault="00071BAB" w:rsidP="00071BAB">
      <w:pPr>
        <w:rPr>
          <w:u w:val="single"/>
        </w:rPr>
      </w:pPr>
      <w:r w:rsidRPr="002B445C">
        <w:rPr>
          <w:u w:val="single"/>
        </w:rPr>
        <w:t>There appears to be lot of disagreement in moral philosophy</w:t>
      </w:r>
      <w:r w:rsidRPr="002B445C">
        <w:rPr>
          <w:sz w:val="16"/>
        </w:rPr>
        <w:t xml:space="preserve">.  Whether these many apparent disagreements are deep and irresolvable, I believe </w:t>
      </w:r>
      <w:r w:rsidRPr="002B445C">
        <w:rPr>
          <w:u w:val="single"/>
        </w:rPr>
        <w:t xml:space="preserve">there is at least one thing it is reasonable to agree on right now, </w:t>
      </w:r>
      <w:r w:rsidRPr="002B445C">
        <w:rPr>
          <w:u w:val="single"/>
        </w:rPr>
        <w:lastRenderedPageBreak/>
        <w:t>whatever general moral view we adopt:  that it is very important to reduce the risk that all intelligent beings on this planet are eliminated by an enormous catastrophe, such as a nuclear war.</w:t>
      </w:r>
      <w:r w:rsidRPr="002B445C">
        <w:rPr>
          <w:sz w:val="16"/>
        </w:rPr>
        <w:t>  How we might in fact try to reduce such </w:t>
      </w:r>
      <w:hyperlink r:id="rId16" w:history="1">
        <w:r w:rsidRPr="002B445C">
          <w:rPr>
            <w:rStyle w:val="Hyperlink"/>
            <w:sz w:val="16"/>
          </w:rPr>
          <w:t>existential risks</w:t>
        </w:r>
      </w:hyperlink>
      <w:r w:rsidRPr="002B445C">
        <w:rPr>
          <w:sz w:val="16"/>
        </w:rPr>
        <w:t> is </w:t>
      </w:r>
      <w:hyperlink r:id="rId17" w:history="1">
        <w:r w:rsidRPr="002B445C">
          <w:rPr>
            <w:rStyle w:val="Hyperlink"/>
            <w:sz w:val="16"/>
          </w:rPr>
          <w:t>discussed elsewhere</w:t>
        </w:r>
      </w:hyperlink>
      <w:r w:rsidRPr="002B445C">
        <w:rPr>
          <w:sz w:val="16"/>
        </w:rPr>
        <w:t xml:space="preserve">.  </w:t>
      </w:r>
      <w:r w:rsidRPr="002B445C">
        <w:rPr>
          <w:u w:val="single"/>
        </w:rPr>
        <w:t>My claim here is only that we – whether we’re </w:t>
      </w:r>
      <w:hyperlink r:id="rId18" w:history="1">
        <w:r w:rsidRPr="002B445C">
          <w:rPr>
            <w:rStyle w:val="Hyperlink"/>
            <w:u w:val="single"/>
          </w:rPr>
          <w:t>consequentialists, deontologists, or virtue ethicists</w:t>
        </w:r>
      </w:hyperlink>
      <w:r w:rsidRPr="002B445C">
        <w:rPr>
          <w:u w:val="single"/>
        </w:rPr>
        <w:t> – should all agree that we should try to save the world.</w:t>
      </w:r>
    </w:p>
    <w:p w14:paraId="745F964A" w14:textId="77777777" w:rsidR="00071BAB" w:rsidRPr="002B445C" w:rsidRDefault="00071BAB" w:rsidP="00071BAB">
      <w:pPr>
        <w:rPr>
          <w:u w:val="single"/>
        </w:rPr>
      </w:pPr>
      <w:r w:rsidRPr="002B445C">
        <w:rPr>
          <w:sz w:val="16"/>
        </w:rPr>
        <w:t xml:space="preserve">According to consequentialism, we should maximize the good, where this is taken to be the goodness, from an impartial perspective, of outcomes.  Clearly one thing that makes an outcome good is that the people in it are doing well.  There is little disagreement here.  </w:t>
      </w:r>
      <w:r w:rsidRPr="002B445C">
        <w:rPr>
          <w:u w:val="single"/>
        </w:rPr>
        <w:t>If the happiness or well-being of possible future people is just as important as that of people who already exist, and if they would have good lives, it is not hard to see how reducing existential risk is easily the most important thing in the whole world</w:t>
      </w:r>
      <w:r w:rsidRPr="002B445C">
        <w:rPr>
          <w:sz w:val="16"/>
        </w:rPr>
        <w:t xml:space="preserve">.  </w:t>
      </w:r>
      <w:r w:rsidRPr="002B445C">
        <w:rPr>
          <w:u w:val="single"/>
        </w:rPr>
        <w:t>This is for the familiar reason that there are so many people who could exist in the future – there are trillions upon trillions… upon trillions.</w:t>
      </w:r>
    </w:p>
    <w:p w14:paraId="12158893" w14:textId="77777777" w:rsidR="00071BAB" w:rsidRPr="002B445C" w:rsidRDefault="00071BAB" w:rsidP="00071BAB">
      <w:pPr>
        <w:rPr>
          <w:sz w:val="16"/>
        </w:rPr>
      </w:pPr>
      <w:r w:rsidRPr="002B445C">
        <w:rPr>
          <w:u w:val="single"/>
        </w:rPr>
        <w:t>There are so many possible future people that reducing existential risk is arguably the most important thing in the world, even if the well-being of these possible people were given only 0.001% as much weight</w:t>
      </w:r>
      <w:r w:rsidRPr="002B445C">
        <w:rPr>
          <w:sz w:val="16"/>
        </w:rPr>
        <w:t xml:space="preserve"> as that of existing people.  Even on a wholly person-affecting view – according to which there’s nothing (apart from effects on existing people) to be said in favor of creating happy people – the case for reducing existential risk is very strong.  As noted in </w:t>
      </w:r>
      <w:hyperlink r:id="rId19" w:history="1">
        <w:r w:rsidRPr="002B445C">
          <w:rPr>
            <w:rStyle w:val="Hyperlink"/>
            <w:sz w:val="16"/>
          </w:rPr>
          <w:t>this seminal paper</w:t>
        </w:r>
      </w:hyperlink>
      <w:r w:rsidRPr="002B445C">
        <w:rPr>
          <w:sz w:val="16"/>
        </w:rPr>
        <w:t>, this case is strengthened by the fact that there’s a good chance that many existing people will, with the aid of life-extension technology, live very long and very high quality lives.</w:t>
      </w:r>
    </w:p>
    <w:p w14:paraId="5F253443" w14:textId="77777777" w:rsidR="00071BAB" w:rsidRPr="002B445C" w:rsidRDefault="00071BAB" w:rsidP="00071BAB">
      <w:pPr>
        <w:rPr>
          <w:sz w:val="16"/>
        </w:rPr>
      </w:pPr>
      <w:r w:rsidRPr="002B445C">
        <w:rPr>
          <w:sz w:val="16"/>
        </w:rPr>
        <w:t xml:space="preserve">You might think what I have just argued applies to consequentialists only.  </w:t>
      </w:r>
      <w:r w:rsidRPr="002B445C">
        <w:rPr>
          <w:u w:val="single"/>
        </w:rPr>
        <w:t>There is a tendency to assume that, if an argument appeals to consequentialist considerations (the goodness of outcomes), it is irrelevant to non-consequentialists</w:t>
      </w:r>
      <w:r w:rsidRPr="002B445C">
        <w:rPr>
          <w:sz w:val="16"/>
        </w:rPr>
        <w:t xml:space="preserve">.   But that is a huge mistake.  </w:t>
      </w:r>
      <w:r w:rsidRPr="002B445C">
        <w:rPr>
          <w:u w:val="single"/>
        </w:rPr>
        <w:t>Non-consequentialism is the view that there’s more that determines rightness than the goodness of consequences or outcomes; it is not the view that the latter don’t matter</w:t>
      </w:r>
      <w:r w:rsidRPr="002B445C">
        <w:rPr>
          <w:sz w:val="16"/>
        </w:rPr>
        <w:t>.  Even </w:t>
      </w:r>
      <w:hyperlink r:id="rId20" w:anchor="v=onepage&amp;q=john%20rawls%20a%20theory%20of%20justice&amp;f=false" w:history="1">
        <w:r w:rsidRPr="002B445C">
          <w:rPr>
            <w:rStyle w:val="Hyperlink"/>
            <w:sz w:val="16"/>
          </w:rPr>
          <w:t>John Rawls wrote</w:t>
        </w:r>
      </w:hyperlink>
      <w:r w:rsidRPr="002B445C">
        <w:rPr>
          <w:sz w:val="16"/>
        </w:rPr>
        <w:t>,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 at least when this doesn’t significantly involve doing harm to others or damaging one’s character.</w:t>
      </w:r>
    </w:p>
    <w:p w14:paraId="3152C568" w14:textId="77777777" w:rsidR="00071BAB" w:rsidRPr="002B445C" w:rsidRDefault="00071BAB" w:rsidP="00071BAB">
      <w:pPr>
        <w:rPr>
          <w:sz w:val="16"/>
          <w:szCs w:val="16"/>
        </w:rPr>
      </w:pPr>
      <w:r w:rsidRPr="002B445C">
        <w:rPr>
          <w:sz w:val="16"/>
          <w:szCs w:val="16"/>
        </w:rPr>
        <w:t>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t>
      </w:r>
      <w:hyperlink r:id="rId21" w:history="1">
        <w:r w:rsidRPr="002B445C">
          <w:rPr>
            <w:rStyle w:val="Hyperlink"/>
            <w:sz w:val="16"/>
            <w:szCs w:val="16"/>
          </w:rPr>
          <w:t>what one’s own good consists in</w:t>
        </w:r>
      </w:hyperlink>
      <w:r w:rsidRPr="002B445C">
        <w:rPr>
          <w:sz w:val="16"/>
          <w:szCs w:val="16"/>
        </w:rPr>
        <w:t>.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p>
    <w:p w14:paraId="4F6C032B" w14:textId="77777777" w:rsidR="00071BAB" w:rsidRPr="002B445C" w:rsidRDefault="00071BAB" w:rsidP="00071BAB">
      <w:pPr>
        <w:rPr>
          <w:sz w:val="16"/>
          <w:szCs w:val="16"/>
        </w:rPr>
      </w:pPr>
      <w:r w:rsidRPr="002B445C">
        <w:rPr>
          <w:sz w:val="16"/>
          <w:szCs w:val="16"/>
        </w:rPr>
        <w:t>To be minimally plausible, egoism will need to be paired with a more sophisticated account of well-being.  To see this, it is enough to consider, </w:t>
      </w:r>
      <w:hyperlink r:id="rId22" w:history="1">
        <w:r w:rsidRPr="002B445C">
          <w:rPr>
            <w:rStyle w:val="Hyperlink"/>
            <w:sz w:val="16"/>
            <w:szCs w:val="16"/>
          </w:rPr>
          <w:t>as Plato did</w:t>
        </w:r>
      </w:hyperlink>
      <w:r w:rsidRPr="002B445C">
        <w:rPr>
          <w:sz w:val="16"/>
          <w:szCs w:val="16"/>
        </w:rPr>
        <w:t>,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w:t>
      </w:r>
      <w:hyperlink r:id="rId23" w:history="1">
        <w:r w:rsidRPr="002B445C">
          <w:rPr>
            <w:rStyle w:val="Hyperlink"/>
            <w:sz w:val="16"/>
            <w:szCs w:val="16"/>
          </w:rPr>
          <w:t>this classic intro to ethics</w:t>
        </w:r>
      </w:hyperlink>
      <w:r w:rsidRPr="002B445C">
        <w:rPr>
          <w:sz w:val="16"/>
          <w:szCs w:val="16"/>
        </w:rPr>
        <w:t>).  But once these elements are included, we can (roughly, as above) argue that this sort of egoism will imply strong reasons to reduce existential risk.  Add to all of this </w:t>
      </w:r>
      <w:hyperlink r:id="rId24" w:history="1">
        <w:r w:rsidRPr="002B445C">
          <w:rPr>
            <w:rStyle w:val="Hyperlink"/>
            <w:sz w:val="16"/>
            <w:szCs w:val="16"/>
          </w:rPr>
          <w:t>Samuel Scheffler’s recent intriguing arguments</w:t>
        </w:r>
      </w:hyperlink>
      <w:r w:rsidRPr="002B445C">
        <w:rPr>
          <w:sz w:val="16"/>
          <w:szCs w:val="16"/>
        </w:rPr>
        <w:t> (quick podcast version </w:t>
      </w:r>
      <w:hyperlink r:id="rId25" w:history="1">
        <w:r w:rsidRPr="002B445C">
          <w:rPr>
            <w:rStyle w:val="Hyperlink"/>
            <w:sz w:val="16"/>
            <w:szCs w:val="16"/>
          </w:rPr>
          <w:t>available here</w:t>
        </w:r>
      </w:hyperlink>
      <w:r w:rsidRPr="002B445C">
        <w:rPr>
          <w:sz w:val="16"/>
          <w:szCs w:val="16"/>
        </w:rPr>
        <w:t>)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p>
    <w:p w14:paraId="7DC26108" w14:textId="77777777" w:rsidR="00071BAB" w:rsidRPr="002B445C" w:rsidRDefault="00071BAB" w:rsidP="00071BAB">
      <w:pPr>
        <w:rPr>
          <w:sz w:val="16"/>
        </w:rPr>
      </w:pPr>
      <w:r w:rsidRPr="002B445C">
        <w:rPr>
          <w:u w:val="single"/>
        </w:rPr>
        <w:lastRenderedPageBreak/>
        <w:t>We should also take into account </w:t>
      </w:r>
      <w:hyperlink r:id="rId26" w:history="1">
        <w:r w:rsidRPr="002B445C">
          <w:rPr>
            <w:rStyle w:val="Hyperlink"/>
            <w:u w:val="single"/>
          </w:rPr>
          <w:t>moral uncertainty</w:t>
        </w:r>
      </w:hyperlink>
      <w:r w:rsidRPr="002B445C">
        <w:rPr>
          <w:u w:val="single"/>
        </w:rPr>
        <w:t>.  What is it reasonable for one to do, when one is uncertain not (only) about the empirical facts, but also about the moral facts?</w:t>
      </w:r>
      <w:r w:rsidRPr="002B445C">
        <w:rPr>
          <w:sz w:val="16"/>
        </w:rPr>
        <w:t xml:space="preserve">  I’ve just argued that </w:t>
      </w:r>
      <w:r w:rsidRPr="002B445C">
        <w:rPr>
          <w:u w:val="single"/>
        </w:rPr>
        <w:t>there’s agreement among minimally plausible ethical views that we have strong reason to reduce existential risk – not only consequentialists, but also deontologists, virtue ethicists, and sophisticated egoists should agree.</w:t>
      </w:r>
      <w:r w:rsidRPr="002B445C">
        <w:rPr>
          <w:sz w:val="16"/>
        </w:rPr>
        <w:t xml:space="preserve">  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pretty strong reason, from the standpoint of moral uncertainty, to reduce existential risk.  </w:t>
      </w:r>
      <w:r w:rsidRPr="002B445C">
        <w:rPr>
          <w:u w:val="single"/>
        </w:rPr>
        <w:t>Perhaps most disturbingly still, even if we are only 1% sure that the well-being of possible future people matters, it is at least arguable that, from the standpoint of moral uncertainty, reducing existential risk is the most important thing in the world</w:t>
      </w:r>
      <w:r w:rsidRPr="002B445C">
        <w:rPr>
          <w:sz w:val="16"/>
        </w:rPr>
        <w:t xml:space="preserve">.  </w:t>
      </w:r>
      <w:r w:rsidRPr="002B445C">
        <w:rPr>
          <w:u w:val="single"/>
        </w:rPr>
        <w:t>Again, this is largely for the reason that there are so many people who could exist in the future – there are trillions upon trillions… upon trillions.</w:t>
      </w:r>
      <w:r w:rsidRPr="002B445C">
        <w:rPr>
          <w:sz w:val="16"/>
        </w:rPr>
        <w:t>  (For more on this and other related issues, see </w:t>
      </w:r>
      <w:hyperlink r:id="rId27" w:history="1">
        <w:r w:rsidRPr="002B445C">
          <w:rPr>
            <w:rStyle w:val="Hyperlink"/>
            <w:sz w:val="16"/>
          </w:rPr>
          <w:t>this excellent dissertation</w:t>
        </w:r>
      </w:hyperlink>
      <w:r w:rsidRPr="002B445C">
        <w:rPr>
          <w:sz w:val="16"/>
        </w:rPr>
        <w:t>).</w:t>
      </w:r>
    </w:p>
    <w:p w14:paraId="25117D00" w14:textId="4A2BBB1B" w:rsidR="00071BAB" w:rsidRPr="002B445C" w:rsidRDefault="00071BAB" w:rsidP="00071BAB">
      <w:pPr>
        <w:rPr>
          <w:sz w:val="16"/>
        </w:rPr>
      </w:pPr>
      <w:r w:rsidRPr="002B445C">
        <w:rPr>
          <w:sz w:val="16"/>
        </w:rPr>
        <w:t>Of course, it is uncertain whether these untold trillions would, in general, have good lives.  It’s possible they’ll be miserable</w:t>
      </w:r>
      <w:r w:rsidRPr="002B445C">
        <w:rPr>
          <w:u w:val="single"/>
        </w:rPr>
        <w:t>.  It is enough for my claim that there is moral agreement in the relevant sense if, at least given certain empirical claims about what future lives would most likely be like, all minimally plausible moral views would converge on the conclusion that we should try to save the world. </w:t>
      </w:r>
      <w:r w:rsidRPr="002B445C">
        <w:rPr>
          <w:sz w:val="16"/>
        </w:rPr>
        <w:t xml:space="preserve"> While there are some non-crazy views that place significantly greater moral weight on avoiding suffering than on promoting happiness, for reasons </w:t>
      </w:r>
      <w:hyperlink r:id="rId28" w:history="1">
        <w:r w:rsidRPr="002B445C">
          <w:rPr>
            <w:rStyle w:val="Hyperlink"/>
            <w:sz w:val="16"/>
          </w:rPr>
          <w:t>others have offered</w:t>
        </w:r>
      </w:hyperlink>
      <w:r w:rsidRPr="002B445C">
        <w:rPr>
          <w:sz w:val="16"/>
        </w:rPr>
        <w:t>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w:t>
      </w:r>
      <w:hyperlink r:id="rId29" w:history="1">
        <w:r w:rsidRPr="002B445C">
          <w:rPr>
            <w:rStyle w:val="Hyperlink"/>
            <w:sz w:val="16"/>
          </w:rPr>
          <w:t>continue to improve</w:t>
        </w:r>
      </w:hyperlink>
      <w:r w:rsidRPr="002B445C">
        <w:rPr>
          <w:sz w:val="16"/>
        </w:rPr>
        <w:t xml:space="preserve">.  </w:t>
      </w:r>
    </w:p>
    <w:p w14:paraId="3A17A31A" w14:textId="77777777" w:rsidR="00071BAB" w:rsidRPr="002B445C" w:rsidRDefault="00071BAB" w:rsidP="00071BAB">
      <w:pPr>
        <w:pStyle w:val="Heading4"/>
      </w:pPr>
      <w:r w:rsidRPr="002B445C">
        <w:lastRenderedPageBreak/>
        <w:t xml:space="preserve">Death is bad and outweighs – </w:t>
      </w:r>
    </w:p>
    <w:p w14:paraId="37D8FCF4" w14:textId="77777777" w:rsidR="00071BAB" w:rsidRPr="002B445C" w:rsidRDefault="00071BAB" w:rsidP="00071BAB">
      <w:pPr>
        <w:pStyle w:val="Heading4"/>
        <w:rPr>
          <w:rFonts w:cs="Calibri"/>
        </w:rPr>
      </w:pPr>
      <w:r w:rsidRPr="002B445C">
        <w:t xml:space="preserve">A - </w:t>
      </w:r>
      <w:r w:rsidRPr="002B445C">
        <w:rPr>
          <w:rFonts w:cs="Calibri"/>
        </w:rPr>
        <w:t>agents can’t act if they fear for their bodily security which constrains every ethical theory.</w:t>
      </w:r>
    </w:p>
    <w:p w14:paraId="1A6CF4AF" w14:textId="77777777" w:rsidR="00071BAB" w:rsidRPr="002B445C" w:rsidRDefault="00071BAB" w:rsidP="00071BAB">
      <w:pPr>
        <w:pStyle w:val="Heading4"/>
        <w:rPr>
          <w:rFonts w:cs="Calibri"/>
        </w:rPr>
      </w:pPr>
      <w:r w:rsidRPr="002B445C">
        <w:rPr>
          <w:rFonts w:cs="Calibri"/>
        </w:rPr>
        <w:t>B - it destroys the subject itself – kills any ability to achieve value in ethics since life is a prerequisite which means it’s a side constraint since we can’t reach the end goal of ethics without life.</w:t>
      </w:r>
    </w:p>
    <w:p w14:paraId="60F3A175" w14:textId="77777777" w:rsidR="00071BAB" w:rsidRPr="002B445C" w:rsidRDefault="00071BAB" w:rsidP="00071BAB">
      <w:pPr>
        <w:pStyle w:val="Heading4"/>
      </w:pPr>
      <w:r w:rsidRPr="002B445C">
        <w:t>C - Structural violence - death causes suffering because people can’t get access to resources and basic necessities.</w:t>
      </w:r>
    </w:p>
    <w:p w14:paraId="218EC8A4" w14:textId="384025D3" w:rsidR="00071BAB" w:rsidRPr="002B445C" w:rsidRDefault="00071BAB" w:rsidP="00071BAB">
      <w:pPr>
        <w:pStyle w:val="Heading4"/>
        <w:rPr>
          <w:rFonts w:asciiTheme="majorHAnsi" w:hAnsiTheme="majorHAnsi" w:cstheme="majorHAnsi"/>
        </w:rPr>
      </w:pPr>
      <w:r w:rsidRPr="002B445C">
        <w:rPr>
          <w:rFonts w:asciiTheme="majorHAnsi" w:hAnsiTheme="majorHAnsi" w:cstheme="majorHAnsi"/>
        </w:rPr>
        <w:t xml:space="preserve">3 - Actor spec—governments must use util because they </w:t>
      </w:r>
      <w:r w:rsidRPr="002B445C">
        <w:rPr>
          <w:rFonts w:asciiTheme="majorHAnsi" w:hAnsiTheme="majorHAnsi" w:cstheme="majorHAnsi"/>
          <w:u w:val="single"/>
        </w:rPr>
        <w:t>don’t have intentions</w:t>
      </w:r>
      <w:r w:rsidRPr="002B445C">
        <w:rPr>
          <w:rFonts w:asciiTheme="majorHAnsi" w:hAnsiTheme="majorHAnsi" w:cstheme="majorHAnsi"/>
        </w:rPr>
        <w:t xml:space="preserve"> and are </w:t>
      </w:r>
      <w:r w:rsidRPr="002B445C">
        <w:rPr>
          <w:rFonts w:asciiTheme="majorHAnsi" w:hAnsiTheme="majorHAnsi" w:cstheme="majorHAnsi"/>
          <w:u w:val="single"/>
        </w:rPr>
        <w:t>constantly</w:t>
      </w:r>
      <w:r w:rsidRPr="002B445C">
        <w:rPr>
          <w:rFonts w:asciiTheme="majorHAnsi" w:hAnsiTheme="majorHAnsi" w:cstheme="majorHAnsi"/>
        </w:rPr>
        <w:t xml:space="preserve"> dealing with tradeoffs—outweighs since different agents have different obligations—takes out calc indicts since they are empirically denied.</w:t>
      </w:r>
    </w:p>
    <w:p w14:paraId="3263F3DD" w14:textId="098FD4EF" w:rsidR="00071BAB" w:rsidRPr="002B445C" w:rsidRDefault="00071BAB" w:rsidP="00071BAB">
      <w:pPr>
        <w:pStyle w:val="Heading4"/>
      </w:pPr>
      <w:r w:rsidRPr="002B445C">
        <w:t>4 -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OW on intuition.</w:t>
      </w:r>
    </w:p>
    <w:p w14:paraId="3F8F35FC" w14:textId="77777777" w:rsidR="00071BAB" w:rsidRPr="002B445C" w:rsidRDefault="00071BAB" w:rsidP="00071BAB">
      <w:pPr>
        <w:pStyle w:val="Heading4"/>
      </w:pPr>
      <w:r w:rsidRPr="002B445C">
        <w:t xml:space="preserve">Outweighs – </w:t>
      </w:r>
    </w:p>
    <w:p w14:paraId="7416D012" w14:textId="77777777" w:rsidR="00071BAB" w:rsidRPr="002B445C" w:rsidRDefault="00071BAB" w:rsidP="00071BAB">
      <w:pPr>
        <w:pStyle w:val="Heading4"/>
      </w:pPr>
      <w:r w:rsidRPr="002B445C">
        <w:t xml:space="preserve">A – Parsimony - metaphysics relies on long chains of questionable claims that make conclusions less likely. </w:t>
      </w:r>
    </w:p>
    <w:p w14:paraId="2A394657" w14:textId="77777777" w:rsidR="00071BAB" w:rsidRPr="002B445C" w:rsidRDefault="00071BAB" w:rsidP="00071BAB">
      <w:pPr>
        <w:pStyle w:val="Heading4"/>
        <w:rPr>
          <w:rFonts w:cs="Calibri"/>
        </w:rPr>
      </w:pPr>
      <w:r w:rsidRPr="002B445C">
        <w:t xml:space="preserve">B – Hijacks - intuitions are inevitable since even every framework must take some unjustified assumption as a starting point. </w:t>
      </w:r>
    </w:p>
    <w:p w14:paraId="0FF7D99C" w14:textId="77777777" w:rsidR="00071BAB" w:rsidRPr="002B445C" w:rsidRDefault="00071BAB" w:rsidP="00071BAB"/>
    <w:p w14:paraId="74E62C4D" w14:textId="2AC9EA73" w:rsidR="00071BAB" w:rsidRPr="002B445C" w:rsidRDefault="00071BAB" w:rsidP="00071BAB">
      <w:pPr>
        <w:pStyle w:val="Heading3"/>
      </w:pPr>
      <w:r w:rsidRPr="002B445C">
        <w:lastRenderedPageBreak/>
        <w:t>1AC - Advantage</w:t>
      </w:r>
    </w:p>
    <w:p w14:paraId="641A823D" w14:textId="5282E8F0" w:rsidR="00071BAB" w:rsidRPr="002B445C" w:rsidRDefault="00071BAB" w:rsidP="00071BAB">
      <w:pPr>
        <w:pStyle w:val="Heading4"/>
      </w:pPr>
      <w:r w:rsidRPr="002B445C">
        <w:t xml:space="preserve">Plan - The appropriation of outer space by private entities in the People’s Republic of China is unjust.  </w:t>
      </w:r>
    </w:p>
    <w:p w14:paraId="3FE8BE56" w14:textId="77777777" w:rsidR="00071BAB" w:rsidRPr="002B445C" w:rsidRDefault="00071BAB" w:rsidP="00071BAB">
      <w:pPr>
        <w:pStyle w:val="Heading4"/>
      </w:pPr>
      <w:r w:rsidRPr="002B445C">
        <w:t>The</w:t>
      </w:r>
    </w:p>
    <w:p w14:paraId="5EDACBC6" w14:textId="77777777" w:rsidR="00071BAB" w:rsidRPr="002B445C" w:rsidRDefault="00071BAB" w:rsidP="00071BAB">
      <w:pPr>
        <w:rPr>
          <w:sz w:val="16"/>
          <w:szCs w:val="26"/>
        </w:rPr>
      </w:pPr>
      <w:proofErr w:type="spellStart"/>
      <w:r w:rsidRPr="002B445C">
        <w:rPr>
          <w:rStyle w:val="Style13ptBold"/>
          <w:szCs w:val="26"/>
          <w:u w:val="single"/>
        </w:rPr>
        <w:t>Lexico</w:t>
      </w:r>
      <w:proofErr w:type="spellEnd"/>
      <w:r w:rsidRPr="002B445C">
        <w:rPr>
          <w:sz w:val="16"/>
          <w:szCs w:val="26"/>
        </w:rPr>
        <w:t xml:space="preserve">. Oxford Dictionary. The. </w:t>
      </w:r>
      <w:hyperlink r:id="rId30" w:history="1">
        <w:r w:rsidRPr="002B445C">
          <w:rPr>
            <w:rStyle w:val="Hyperlink"/>
            <w:sz w:val="16"/>
            <w:szCs w:val="26"/>
          </w:rPr>
          <w:t>https://www.lexico.com/en/definition/the</w:t>
        </w:r>
      </w:hyperlink>
    </w:p>
    <w:p w14:paraId="0AC8564E" w14:textId="77777777" w:rsidR="00071BAB" w:rsidRPr="002B445C" w:rsidRDefault="00071BAB" w:rsidP="00071BAB">
      <w:pPr>
        <w:rPr>
          <w:rStyle w:val="StyleUnderline"/>
          <w:sz w:val="26"/>
          <w:szCs w:val="26"/>
        </w:rPr>
      </w:pPr>
      <w:r w:rsidRPr="002B445C">
        <w:rPr>
          <w:rStyle w:val="StyleUnderline"/>
          <w:sz w:val="26"/>
          <w:szCs w:val="26"/>
        </w:rPr>
        <w:t>Used to refer to a person, place, or thing that is unique.</w:t>
      </w:r>
    </w:p>
    <w:p w14:paraId="42A3ACFA" w14:textId="77777777" w:rsidR="00071BAB" w:rsidRPr="002B445C" w:rsidRDefault="00071BAB" w:rsidP="00071BAB">
      <w:pPr>
        <w:pStyle w:val="Heading4"/>
      </w:pPr>
      <w:r w:rsidRPr="002B445C">
        <w:t>Appropriation of outer space</w:t>
      </w:r>
    </w:p>
    <w:p w14:paraId="1C2FC6F8" w14:textId="77777777" w:rsidR="00071BAB" w:rsidRPr="002B445C" w:rsidRDefault="00071BAB" w:rsidP="00071BAB">
      <w:pPr>
        <w:rPr>
          <w:sz w:val="16"/>
          <w:szCs w:val="26"/>
        </w:rPr>
      </w:pPr>
      <w:r w:rsidRPr="002B445C">
        <w:rPr>
          <w:sz w:val="16"/>
          <w:szCs w:val="26"/>
        </w:rPr>
        <w:t xml:space="preserve">TIMOTHY JUSTIN </w:t>
      </w:r>
      <w:r w:rsidRPr="002B445C">
        <w:rPr>
          <w:rStyle w:val="Style13ptBold"/>
          <w:szCs w:val="26"/>
          <w:u w:val="single"/>
        </w:rPr>
        <w:t>TRAPP 13</w:t>
      </w:r>
      <w:r w:rsidRPr="002B445C">
        <w:rPr>
          <w:sz w:val="16"/>
          <w:szCs w:val="26"/>
        </w:rPr>
        <w:t xml:space="preserve">, JD Candidate @ UIUC Law, </w:t>
      </w:r>
      <w:r w:rsidRPr="002B445C">
        <w:rPr>
          <w:rStyle w:val="Style13ptBold"/>
          <w:sz w:val="16"/>
          <w:szCs w:val="26"/>
        </w:rPr>
        <w:t>’13</w:t>
      </w:r>
      <w:r w:rsidRPr="002B445C">
        <w:rPr>
          <w:sz w:val="16"/>
          <w:szCs w:val="26"/>
        </w:rPr>
        <w:t>, TAKING UP SPACE BY ANY OTHER MEANS: COMING TO TERMS WITH THE NONAPPROPRIATION ARTICLE OF THE OUTER SPACE TREATY UNIVERSITY OF ILLINOIS LAW REVIEW [Vol. 2013 No. 4]</w:t>
      </w:r>
    </w:p>
    <w:p w14:paraId="6FF0CAE4" w14:textId="77777777" w:rsidR="00071BAB" w:rsidRPr="002B445C" w:rsidRDefault="00071BAB" w:rsidP="00071BAB">
      <w:pPr>
        <w:rPr>
          <w:sz w:val="16"/>
          <w:szCs w:val="26"/>
        </w:rPr>
      </w:pPr>
      <w:r w:rsidRPr="002B445C">
        <w:rPr>
          <w:sz w:val="16"/>
          <w:szCs w:val="26"/>
        </w:rPr>
        <w:t xml:space="preserve">The issues presented in relation to the </w:t>
      </w:r>
      <w:proofErr w:type="spellStart"/>
      <w:r w:rsidRPr="002B445C">
        <w:rPr>
          <w:sz w:val="16"/>
          <w:szCs w:val="26"/>
        </w:rPr>
        <w:t>nonappropriation</w:t>
      </w:r>
      <w:proofErr w:type="spellEnd"/>
      <w:r w:rsidRPr="002B445C">
        <w:rPr>
          <w:sz w:val="16"/>
          <w:szCs w:val="26"/>
        </w:rPr>
        <w:t xml:space="preserve"> article of the Outer Space Treaty should be clear.214 The ITU has, quite blatantly, created something akin to “</w:t>
      </w:r>
      <w:r w:rsidRPr="002B445C">
        <w:rPr>
          <w:rStyle w:val="StyleUnderline"/>
          <w:sz w:val="26"/>
          <w:szCs w:val="26"/>
        </w:rPr>
        <w:t>property interests in outer space</w:t>
      </w:r>
      <w:r w:rsidRPr="002B445C">
        <w:rPr>
          <w:sz w:val="16"/>
          <w:szCs w:val="26"/>
        </w:rPr>
        <w:t xml:space="preserve">.”215 It allows nations to exclude others from their orbital slots, even when the nation is not currently using that slot.216 This </w:t>
      </w:r>
      <w:r w:rsidRPr="002B445C">
        <w:rPr>
          <w:rStyle w:val="StyleUnderline"/>
          <w:sz w:val="26"/>
          <w:szCs w:val="26"/>
        </w:rPr>
        <w:t>is directly in line with at least one definition of outer-space appropriation</w:t>
      </w:r>
      <w:r w:rsidRPr="002B445C">
        <w:rPr>
          <w:sz w:val="16"/>
          <w:szCs w:val="26"/>
        </w:rPr>
        <w:t>.217 [**Start Footnote 217**Id. at 236 (“</w:t>
      </w:r>
      <w:r w:rsidRPr="002B445C">
        <w:rPr>
          <w:rStyle w:val="Emphasis"/>
          <w:sz w:val="26"/>
          <w:szCs w:val="26"/>
        </w:rPr>
        <w:t>Appropriation of outer space</w:t>
      </w:r>
      <w:r w:rsidRPr="002B445C">
        <w:rPr>
          <w:sz w:val="16"/>
          <w:szCs w:val="26"/>
        </w:rPr>
        <w:t xml:space="preserve">, </w:t>
      </w:r>
      <w:r w:rsidRPr="002B445C">
        <w:rPr>
          <w:rStyle w:val="Emphasis"/>
          <w:sz w:val="26"/>
          <w:szCs w:val="26"/>
        </w:rPr>
        <w:t>therefore, is ‘the exercise of exclusive control or exclusive use’ with a sense of permanence, which limits other nations’ access to i</w:t>
      </w:r>
      <w:r w:rsidRPr="002B445C">
        <w:rPr>
          <w:sz w:val="16"/>
          <w:szCs w:val="26"/>
        </w:rPr>
        <w:t>t.”) (</w:t>
      </w:r>
      <w:proofErr w:type="gramStart"/>
      <w:r w:rsidRPr="002B445C">
        <w:rPr>
          <w:sz w:val="16"/>
          <w:szCs w:val="26"/>
        </w:rPr>
        <w:t>quoting</w:t>
      </w:r>
      <w:proofErr w:type="gramEnd"/>
      <w:r w:rsidRPr="002B445C">
        <w:rPr>
          <w:sz w:val="16"/>
          <w:szCs w:val="26"/>
        </w:rPr>
        <w:t xml:space="preserve"> Milton L. Smith, The Role of the ITU in the Development of Space Law, 17 ANNALS AIR &amp; SPACE L. 157, 165 (1992)). **End Footnote 217*</w:t>
      </w:r>
      <w:proofErr w:type="gramStart"/>
      <w:r w:rsidRPr="002B445C">
        <w:rPr>
          <w:sz w:val="16"/>
          <w:szCs w:val="26"/>
        </w:rPr>
        <w:t>*]The</w:t>
      </w:r>
      <w:proofErr w:type="gramEnd"/>
      <w:r w:rsidRPr="002B445C">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3A492E1" w14:textId="77777777" w:rsidR="00071BAB" w:rsidRPr="002B445C" w:rsidRDefault="00071BAB" w:rsidP="00071BAB">
      <w:pPr>
        <w:pStyle w:val="Heading4"/>
      </w:pPr>
      <w:r w:rsidRPr="002B445C">
        <w:t>By</w:t>
      </w:r>
    </w:p>
    <w:p w14:paraId="5BA37390" w14:textId="77777777" w:rsidR="00071BAB" w:rsidRPr="002B445C" w:rsidRDefault="00071BAB" w:rsidP="00071BAB">
      <w:pPr>
        <w:rPr>
          <w:sz w:val="16"/>
          <w:szCs w:val="26"/>
        </w:rPr>
      </w:pPr>
      <w:proofErr w:type="spellStart"/>
      <w:r w:rsidRPr="002B445C">
        <w:rPr>
          <w:rStyle w:val="Style13ptBold"/>
          <w:szCs w:val="26"/>
          <w:u w:val="single"/>
        </w:rPr>
        <w:t>Lexico</w:t>
      </w:r>
      <w:proofErr w:type="spellEnd"/>
      <w:r w:rsidRPr="002B445C">
        <w:rPr>
          <w:sz w:val="16"/>
          <w:szCs w:val="26"/>
        </w:rPr>
        <w:t>. Oxford Dictionary. By. https://www.lexico.com/en/definition/by</w:t>
      </w:r>
    </w:p>
    <w:p w14:paraId="28955380" w14:textId="5978C1DC" w:rsidR="00071BAB" w:rsidRPr="002B445C" w:rsidRDefault="00071BAB" w:rsidP="00071BAB">
      <w:pPr>
        <w:rPr>
          <w:rStyle w:val="StyleUnderline"/>
          <w:sz w:val="26"/>
          <w:szCs w:val="26"/>
        </w:rPr>
      </w:pPr>
      <w:r w:rsidRPr="002B445C">
        <w:rPr>
          <w:rStyle w:val="StyleUnderline"/>
          <w:sz w:val="26"/>
          <w:szCs w:val="26"/>
        </w:rPr>
        <w:t>Identifying the agent performing an action.</w:t>
      </w:r>
    </w:p>
    <w:p w14:paraId="08B1EFF7" w14:textId="62A6BACA" w:rsidR="005542E1" w:rsidRPr="002B445C" w:rsidRDefault="005542E1" w:rsidP="005542E1">
      <w:pPr>
        <w:pStyle w:val="Heading4"/>
        <w:rPr>
          <w:rStyle w:val="StyleUnderline"/>
          <w:sz w:val="26"/>
          <w:u w:val="none"/>
        </w:rPr>
      </w:pPr>
      <w:r w:rsidRPr="002B445C">
        <w:rPr>
          <w:rStyle w:val="StyleUnderline"/>
          <w:sz w:val="26"/>
          <w:u w:val="none"/>
        </w:rPr>
        <w:t>Private entity</w:t>
      </w:r>
    </w:p>
    <w:p w14:paraId="3158BD36" w14:textId="087DBF8A" w:rsidR="005542E1" w:rsidRPr="002B445C" w:rsidRDefault="005542E1" w:rsidP="005542E1">
      <w:pPr>
        <w:rPr>
          <w:sz w:val="16"/>
        </w:rPr>
      </w:pPr>
      <w:r w:rsidRPr="002B445C">
        <w:rPr>
          <w:b/>
          <w:bCs/>
          <w:u w:val="single"/>
        </w:rPr>
        <w:t>Cornell Law</w:t>
      </w:r>
      <w:r w:rsidRPr="002B445C">
        <w:rPr>
          <w:sz w:val="16"/>
        </w:rPr>
        <w:t xml:space="preserve"> https://www.law.cornell.edu/definitions/uscode.php?width=840&amp;height=800&amp;iframe=true&amp;def_id=6-USC-625312480-168358316&amp;term_occur=999&amp;term_src=title:6:chapter:6:subchapter:I:section:1501</w:t>
      </w:r>
    </w:p>
    <w:p w14:paraId="6C61F095" w14:textId="7847118A" w:rsidR="005542E1" w:rsidRPr="002B445C" w:rsidRDefault="005542E1" w:rsidP="005542E1">
      <w:pPr>
        <w:rPr>
          <w:sz w:val="16"/>
        </w:rPr>
      </w:pPr>
      <w:r w:rsidRPr="002B445C">
        <w:rPr>
          <w:sz w:val="16"/>
        </w:rPr>
        <w:t>private entity (A) In general Except as otherwise provided in this paragraph, the term “</w:t>
      </w:r>
      <w:r w:rsidRPr="002B445C">
        <w:rPr>
          <w:u w:val="single"/>
        </w:rPr>
        <w:t>private entity” means</w:t>
      </w:r>
      <w:r w:rsidRPr="002B445C">
        <w:rPr>
          <w:sz w:val="16"/>
        </w:rPr>
        <w:t xml:space="preserve"> any person or private group, organization, proprietorship, partnership, trust, cooperative, corporation, or other </w:t>
      </w:r>
      <w:r w:rsidRPr="002B445C">
        <w:rPr>
          <w:u w:val="single"/>
        </w:rPr>
        <w:t>commercial</w:t>
      </w:r>
      <w:r w:rsidRPr="002B445C">
        <w:rPr>
          <w:sz w:val="16"/>
        </w:rPr>
        <w:t xml:space="preserve"> or nonprofit </w:t>
      </w:r>
      <w:r w:rsidRPr="002B445C">
        <w:rPr>
          <w:u w:val="single"/>
        </w:rPr>
        <w:t>entity</w:t>
      </w:r>
      <w:r w:rsidRPr="002B445C">
        <w:rPr>
          <w:sz w:val="16"/>
        </w:rPr>
        <w:t>, including an officer, employee, or agent thereof.</w:t>
      </w:r>
    </w:p>
    <w:p w14:paraId="03B11678" w14:textId="77777777" w:rsidR="00071BAB" w:rsidRPr="002B445C" w:rsidRDefault="00071BAB" w:rsidP="00071BAB">
      <w:pPr>
        <w:rPr>
          <w:sz w:val="16"/>
          <w:szCs w:val="26"/>
        </w:rPr>
      </w:pPr>
    </w:p>
    <w:p w14:paraId="3BB79937" w14:textId="77777777" w:rsidR="00071BAB" w:rsidRPr="002B445C" w:rsidRDefault="00071BAB" w:rsidP="00071BAB">
      <w:pPr>
        <w:pStyle w:val="Heading4"/>
      </w:pPr>
      <w:r w:rsidRPr="002B445C">
        <w:t xml:space="preserve">Outer space </w:t>
      </w:r>
    </w:p>
    <w:p w14:paraId="0D7D9F7C" w14:textId="77777777" w:rsidR="00071BAB" w:rsidRPr="002B445C" w:rsidRDefault="00071BAB" w:rsidP="00071BAB">
      <w:pPr>
        <w:rPr>
          <w:sz w:val="16"/>
          <w:szCs w:val="26"/>
        </w:rPr>
      </w:pPr>
      <w:proofErr w:type="spellStart"/>
      <w:r w:rsidRPr="002B445C">
        <w:rPr>
          <w:rStyle w:val="Style13ptBold"/>
          <w:szCs w:val="26"/>
          <w:u w:val="single"/>
        </w:rPr>
        <w:t>Lexico</w:t>
      </w:r>
      <w:proofErr w:type="spellEnd"/>
      <w:r w:rsidRPr="002B445C">
        <w:rPr>
          <w:sz w:val="16"/>
          <w:szCs w:val="26"/>
        </w:rPr>
        <w:t>. Oxford Dictionary. Outer Space. https://www.lexico.com/en/definition/outer_space</w:t>
      </w:r>
    </w:p>
    <w:p w14:paraId="275C1CFC" w14:textId="77777777" w:rsidR="00071BAB" w:rsidRPr="002B445C" w:rsidRDefault="00071BAB" w:rsidP="00071BAB">
      <w:pPr>
        <w:rPr>
          <w:rStyle w:val="StyleUnderline"/>
          <w:sz w:val="26"/>
          <w:szCs w:val="26"/>
        </w:rPr>
      </w:pPr>
      <w:r w:rsidRPr="002B445C">
        <w:rPr>
          <w:rStyle w:val="StyleUnderline"/>
          <w:sz w:val="26"/>
          <w:szCs w:val="26"/>
        </w:rPr>
        <w:t>The physical universe beyond the earth's atmosphere.</w:t>
      </w:r>
    </w:p>
    <w:p w14:paraId="032F1296" w14:textId="4C9C4090" w:rsidR="00071BAB" w:rsidRPr="002B445C" w:rsidRDefault="00071BAB" w:rsidP="00071BAB">
      <w:pPr>
        <w:pStyle w:val="Heading4"/>
      </w:pPr>
      <w:r w:rsidRPr="002B445C">
        <w:t>Is</w:t>
      </w:r>
    </w:p>
    <w:p w14:paraId="2165B187" w14:textId="7D5EE632" w:rsidR="00071BAB" w:rsidRPr="002B445C" w:rsidRDefault="005542E1" w:rsidP="00071BAB">
      <w:pPr>
        <w:rPr>
          <w:sz w:val="16"/>
        </w:rPr>
      </w:pPr>
      <w:r w:rsidRPr="002B445C">
        <w:rPr>
          <w:b/>
          <w:bCs/>
          <w:u w:val="single"/>
        </w:rPr>
        <w:t>Merriam Webster</w:t>
      </w:r>
      <w:r w:rsidRPr="002B445C">
        <w:rPr>
          <w:sz w:val="16"/>
        </w:rPr>
        <w:t xml:space="preserve">. Is. </w:t>
      </w:r>
      <w:r w:rsidR="00071BAB" w:rsidRPr="002B445C">
        <w:rPr>
          <w:sz w:val="16"/>
        </w:rPr>
        <w:t>https://www.merriam-webster.com/dictionary/is</w:t>
      </w:r>
    </w:p>
    <w:p w14:paraId="04583AC5" w14:textId="77777777" w:rsidR="00071BAB" w:rsidRPr="002B445C" w:rsidRDefault="00071BAB" w:rsidP="00071BAB">
      <w:pPr>
        <w:rPr>
          <w:u w:val="single"/>
        </w:rPr>
      </w:pPr>
      <w:r w:rsidRPr="002B445C">
        <w:rPr>
          <w:u w:val="single"/>
        </w:rPr>
        <w:t>present tense third-person singular of </w:t>
      </w:r>
      <w:hyperlink r:id="rId31" w:history="1">
        <w:r w:rsidRPr="002B445C">
          <w:rPr>
            <w:rStyle w:val="Hyperlink"/>
            <w:u w:val="single"/>
          </w:rPr>
          <w:t>BE</w:t>
        </w:r>
      </w:hyperlink>
    </w:p>
    <w:p w14:paraId="70872E19" w14:textId="214FF010" w:rsidR="00071BAB" w:rsidRPr="002B445C" w:rsidRDefault="005542E1" w:rsidP="005542E1">
      <w:pPr>
        <w:pStyle w:val="Heading4"/>
      </w:pPr>
      <w:r w:rsidRPr="002B445C">
        <w:lastRenderedPageBreak/>
        <w:t>Unjust</w:t>
      </w:r>
    </w:p>
    <w:p w14:paraId="12B96384" w14:textId="1391DC64" w:rsidR="005542E1" w:rsidRPr="002B445C" w:rsidRDefault="005542E1" w:rsidP="005542E1">
      <w:pPr>
        <w:rPr>
          <w:sz w:val="16"/>
        </w:rPr>
      </w:pPr>
      <w:r w:rsidRPr="002B445C">
        <w:rPr>
          <w:b/>
          <w:bCs/>
          <w:u w:val="single"/>
        </w:rPr>
        <w:t>Oxford Dictionary</w:t>
      </w:r>
      <w:r w:rsidRPr="002B445C">
        <w:rPr>
          <w:sz w:val="16"/>
        </w:rPr>
        <w:t xml:space="preserve"> https://languages.oup.com/google-dictionary-en/unjust</w:t>
      </w:r>
    </w:p>
    <w:p w14:paraId="2CE6B928" w14:textId="77777777" w:rsidR="005542E1" w:rsidRPr="002B445C" w:rsidRDefault="005542E1" w:rsidP="005542E1">
      <w:pPr>
        <w:rPr>
          <w:u w:val="single"/>
        </w:rPr>
      </w:pPr>
      <w:r w:rsidRPr="002B445C">
        <w:rPr>
          <w:u w:val="single"/>
        </w:rPr>
        <w:t>not based on or behaving according to what is morally right and fair.</w:t>
      </w:r>
    </w:p>
    <w:p w14:paraId="14DF0BEB" w14:textId="77777777" w:rsidR="005542E1" w:rsidRPr="002B445C" w:rsidRDefault="005542E1" w:rsidP="00071BAB"/>
    <w:p w14:paraId="6803481B" w14:textId="77777777" w:rsidR="00071BAB" w:rsidRPr="002B445C" w:rsidRDefault="00071BAB" w:rsidP="00071BAB">
      <w:pPr>
        <w:pStyle w:val="Heading4"/>
      </w:pPr>
      <w:r w:rsidRPr="002B445C">
        <w:t>Advantage 1 – Dominance</w:t>
      </w:r>
    </w:p>
    <w:p w14:paraId="60F22DDD" w14:textId="77777777" w:rsidR="00071BAB" w:rsidRPr="002B445C" w:rsidRDefault="00071BAB" w:rsidP="00071BAB">
      <w:pPr>
        <w:pStyle w:val="Heading4"/>
      </w:pPr>
      <w:r w:rsidRPr="002B445C">
        <w:t xml:space="preserve">The US has overlooked private sector capabilities in China – </w:t>
      </w:r>
      <w:r w:rsidRPr="002B445C">
        <w:rPr>
          <w:u w:val="single"/>
        </w:rPr>
        <w:t>opens the floodgates</w:t>
      </w:r>
      <w:r w:rsidRPr="002B445C">
        <w:t xml:space="preserve"> for Chinese space development.</w:t>
      </w:r>
    </w:p>
    <w:p w14:paraId="45D6735E" w14:textId="77777777" w:rsidR="00071BAB" w:rsidRPr="002B445C" w:rsidRDefault="00071BAB" w:rsidP="00071BAB">
      <w:pPr>
        <w:rPr>
          <w:sz w:val="10"/>
        </w:rPr>
      </w:pPr>
      <w:r w:rsidRPr="002B445C">
        <w:rPr>
          <w:b/>
          <w:bCs/>
          <w:szCs w:val="26"/>
          <w:u w:val="single"/>
        </w:rPr>
        <w:t>Goswami 19</w:t>
      </w:r>
      <w:r w:rsidRPr="002B445C">
        <w:rPr>
          <w:sz w:val="10"/>
        </w:rPr>
        <w:t xml:space="preserve">, Namrata.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2B445C">
        <w:rPr>
          <w:sz w:val="10"/>
        </w:rPr>
        <w:t>Defence</w:t>
      </w:r>
      <w:proofErr w:type="spellEnd"/>
      <w:r w:rsidRPr="002B445C">
        <w:rPr>
          <w:sz w:val="10"/>
        </w:rPr>
        <w:t xml:space="preserve"> Studies and Analyses, New Delhi.  She has been a visiting fellow at Peace Research Institute, Oslo, Norway; La Trobe University, Melbourne, Australia; and University of Heidelberg, Germany.  In 2012-2013, she was a Jennings-Randolph Senior Fellow at the United States Institute of Peace, Washington D.C. and was awarded a Fulbright-Nehru Senior Fellowship. In 2016-2017, she was awarded the MINERVA grant awarded by Office of the U.S. Secretary of Defense to study great power competition in outer space.] “Misplaced Confidence? the US Private Space Sector vs. China.” – The Diplomat, For </w:t>
      </w:r>
      <w:proofErr w:type="gramStart"/>
      <w:r w:rsidRPr="002B445C">
        <w:rPr>
          <w:sz w:val="10"/>
        </w:rPr>
        <w:t>The</w:t>
      </w:r>
      <w:proofErr w:type="gramEnd"/>
      <w:r w:rsidRPr="002B445C">
        <w:rPr>
          <w:sz w:val="10"/>
        </w:rPr>
        <w:t xml:space="preserve"> Diplomat, 6 Apr. 2019, https://thediplomat.com/2019/04/misplaced-confidence-the-us-private-space-sector-vs-china/. </w:t>
      </w:r>
    </w:p>
    <w:p w14:paraId="4F14AF32" w14:textId="77777777" w:rsidR="00071BAB" w:rsidRPr="002B445C" w:rsidRDefault="00071BAB" w:rsidP="00071BAB">
      <w:pPr>
        <w:rPr>
          <w:sz w:val="14"/>
          <w:szCs w:val="26"/>
        </w:rPr>
      </w:pPr>
      <w:r w:rsidRPr="002B445C">
        <w:rPr>
          <w:sz w:val="14"/>
          <w:szCs w:val="26"/>
        </w:rPr>
        <w:t xml:space="preserve">When China landed on the far side of the lunar surface early this year, Americans tended to dismiss the achievement. Either they said some version of “been there, done that, 50 years ago,” or commented that it was nothing to be concerned about. China would have to contend with not the U.S. government sector in space led by NASA, but the vibrant and successful U.S. private space sector led by Jeff Bezos’s Blue Origin and Elon Musk’s SpaceX. </w:t>
      </w:r>
      <w:r w:rsidRPr="002B445C">
        <w:rPr>
          <w:szCs w:val="26"/>
          <w:u w:val="single"/>
        </w:rPr>
        <w:t>Certainly, the U.S. private space sector today has a significant advantage. But China is hot on their heels — encouraging their own billionaires and private space companies (</w:t>
      </w:r>
      <w:proofErr w:type="spellStart"/>
      <w:r w:rsidRPr="002B445C">
        <w:rPr>
          <w:szCs w:val="26"/>
          <w:u w:val="single"/>
        </w:rPr>
        <w:t>Onespace</w:t>
      </w:r>
      <w:proofErr w:type="spellEnd"/>
      <w:r w:rsidRPr="002B445C">
        <w:rPr>
          <w:szCs w:val="26"/>
          <w:u w:val="single"/>
        </w:rPr>
        <w:t xml:space="preserve">, </w:t>
      </w:r>
      <w:proofErr w:type="spellStart"/>
      <w:r w:rsidRPr="002B445C">
        <w:rPr>
          <w:szCs w:val="26"/>
          <w:u w:val="single"/>
        </w:rPr>
        <w:t>Landspace</w:t>
      </w:r>
      <w:proofErr w:type="spellEnd"/>
      <w:r w:rsidRPr="002B445C">
        <w:rPr>
          <w:szCs w:val="26"/>
          <w:u w:val="single"/>
        </w:rPr>
        <w:t xml:space="preserve">, iSpace, </w:t>
      </w:r>
      <w:proofErr w:type="spellStart"/>
      <w:r w:rsidRPr="002B445C">
        <w:rPr>
          <w:szCs w:val="26"/>
          <w:u w:val="single"/>
        </w:rPr>
        <w:t>Linkspace</w:t>
      </w:r>
      <w:proofErr w:type="spellEnd"/>
      <w:r w:rsidRPr="002B445C">
        <w:rPr>
          <w:szCs w:val="26"/>
          <w:u w:val="single"/>
        </w:rPr>
        <w:t>) to enter the sector.</w:t>
      </w:r>
      <w:r w:rsidRPr="002B445C">
        <w:rPr>
          <w:sz w:val="14"/>
          <w:szCs w:val="26"/>
        </w:rPr>
        <w:t xml:space="preserve"> </w:t>
      </w:r>
      <w:r w:rsidRPr="002B445C">
        <w:rPr>
          <w:szCs w:val="26"/>
          <w:u w:val="single"/>
        </w:rPr>
        <w:t xml:space="preserve">To enable this, President Xi Jinping and the Chinese state have created a supportive environment. While the U.S. private space program has a </w:t>
      </w:r>
      <w:proofErr w:type="gramStart"/>
      <w:r w:rsidRPr="002B445C">
        <w:rPr>
          <w:szCs w:val="26"/>
          <w:u w:val="single"/>
        </w:rPr>
        <w:t>19 year</w:t>
      </w:r>
      <w:proofErr w:type="gramEnd"/>
      <w:r w:rsidRPr="002B445C">
        <w:rPr>
          <w:szCs w:val="26"/>
          <w:u w:val="single"/>
        </w:rPr>
        <w:t xml:space="preserve"> head-start with the founding of Blue Origin in 2000, the Chinese private space sector that took off around 2015 drew an investment of $2 billion in 2018 alone [China’s state funded space program takes about $6 billion annually] and is growing rapidly.</w:t>
      </w:r>
      <w:r w:rsidRPr="002B445C">
        <w:rPr>
          <w:sz w:val="14"/>
          <w:szCs w:val="26"/>
        </w:rPr>
        <w:t xml:space="preserve"> In 2018, iSpace and </w:t>
      </w:r>
      <w:proofErr w:type="spellStart"/>
      <w:r w:rsidRPr="002B445C">
        <w:rPr>
          <w:sz w:val="14"/>
          <w:szCs w:val="26"/>
        </w:rPr>
        <w:t>Onespace</w:t>
      </w:r>
      <w:proofErr w:type="spellEnd"/>
      <w:r w:rsidRPr="002B445C">
        <w:rPr>
          <w:sz w:val="14"/>
          <w:szCs w:val="26"/>
        </w:rPr>
        <w:t xml:space="preserve"> began sub-orbital testing with support from the Chinese state. While </w:t>
      </w:r>
      <w:proofErr w:type="spellStart"/>
      <w:r w:rsidRPr="002B445C">
        <w:rPr>
          <w:sz w:val="14"/>
          <w:szCs w:val="26"/>
        </w:rPr>
        <w:t>Onespace’s</w:t>
      </w:r>
      <w:proofErr w:type="spellEnd"/>
      <w:r w:rsidRPr="002B445C">
        <w:rPr>
          <w:sz w:val="14"/>
          <w:szCs w:val="26"/>
        </w:rPr>
        <w:t xml:space="preserve"> attempt to launch its OS-M1 four-stage rocket, the Chongqing </w:t>
      </w:r>
      <w:proofErr w:type="spellStart"/>
      <w:r w:rsidRPr="002B445C">
        <w:rPr>
          <w:sz w:val="14"/>
          <w:szCs w:val="26"/>
        </w:rPr>
        <w:t>Liangjiang</w:t>
      </w:r>
      <w:proofErr w:type="spellEnd"/>
      <w:r w:rsidRPr="002B445C">
        <w:rPr>
          <w:sz w:val="14"/>
          <w:szCs w:val="26"/>
        </w:rPr>
        <w:t xml:space="preserve"> Star, to place a satellite in orbit failed on March 27, such failures are neither surprising nor new in the private space launch industry. In 2006, Elon Musk’s SpaceX failed in its first launch of the Falcon 1. It failed again to reach orbit in its second and third attempts. Zach Dunn, Senior Vice President of SpaceX production and launch recalled that period: “[W]e all knew that the stakes were incredibly high…it was tense. There was a lot of pressure.” SpaceX finally succeeded in its fourth attempt and the rest is, of course, history. </w:t>
      </w:r>
      <w:r w:rsidRPr="002B445C">
        <w:rPr>
          <w:szCs w:val="26"/>
          <w:u w:val="single"/>
        </w:rPr>
        <w:t xml:space="preserve">The critical point of note with regard to the Chinese private space industry is how fast it is developing. The same </w:t>
      </w:r>
      <w:proofErr w:type="spellStart"/>
      <w:r w:rsidRPr="002B445C">
        <w:rPr>
          <w:szCs w:val="26"/>
          <w:u w:val="single"/>
        </w:rPr>
        <w:t>Onespace</w:t>
      </w:r>
      <w:proofErr w:type="spellEnd"/>
      <w:r w:rsidRPr="002B445C">
        <w:rPr>
          <w:szCs w:val="26"/>
          <w:u w:val="single"/>
        </w:rPr>
        <w:t>, while failing in its first attempt to place a satellite into orbit, succeeded in its next two sub-orbital launches with its OS-X rockets in 2018.</w:t>
      </w:r>
      <w:r w:rsidRPr="002B445C">
        <w:rPr>
          <w:sz w:val="14"/>
          <w:szCs w:val="26"/>
        </w:rPr>
        <w:t xml:space="preserve"> CEO, Shu Chang, a graduate of </w:t>
      </w:r>
      <w:proofErr w:type="spellStart"/>
      <w:r w:rsidRPr="002B445C">
        <w:rPr>
          <w:sz w:val="14"/>
          <w:szCs w:val="26"/>
        </w:rPr>
        <w:t>Beihang</w:t>
      </w:r>
      <w:proofErr w:type="spellEnd"/>
      <w:r w:rsidRPr="002B445C">
        <w:rPr>
          <w:sz w:val="14"/>
          <w:szCs w:val="26"/>
        </w:rPr>
        <w:t xml:space="preserve"> University [the same university that conducted the 365 days simulation of living in a Moon lab], indicated that his company will conduct several launches of the OS-M launch vehicle this year to learn and enhance technological successes. Shu indicated that: DIPLOMAT BRIEF WEEKLY NEWSLETTER N Get briefed on the story of the week, and developing stories to watch across the Asia-Pacific. GET THE NEWSLETTER What we’re focusing on now is the OS-M launch vehicle, which is around 20 tons. Its third and fourth stage engine were successfully tested in late October [2018]. Next, we will conduct several tests for OS-M, such as the structure static test, a comprehensive electrical system test, an attitude control test, and a propulsion system vibration test, etc. Enjoying this article? Click here to subscribe for full access. Just $5 a month. Over the past three years, nearly 60 private space startups have entered the private launch industry, supported by the Chinese state. Spokesperson of the China National Space Administration (CNSA), Li </w:t>
      </w:r>
      <w:proofErr w:type="spellStart"/>
      <w:r w:rsidRPr="002B445C">
        <w:rPr>
          <w:sz w:val="14"/>
          <w:szCs w:val="26"/>
        </w:rPr>
        <w:t>Guoping</w:t>
      </w:r>
      <w:proofErr w:type="spellEnd"/>
      <w:r w:rsidRPr="002B445C">
        <w:rPr>
          <w:sz w:val="14"/>
          <w:szCs w:val="26"/>
        </w:rPr>
        <w:t xml:space="preserve">, specified: The output value of the satellite application sector makes up over 80 percent of the whole satellite industry chain. </w:t>
      </w:r>
      <w:proofErr w:type="gramStart"/>
      <w:r w:rsidRPr="002B445C">
        <w:rPr>
          <w:sz w:val="14"/>
          <w:szCs w:val="26"/>
        </w:rPr>
        <w:t>So</w:t>
      </w:r>
      <w:proofErr w:type="gramEnd"/>
      <w:r w:rsidRPr="002B445C">
        <w:rPr>
          <w:sz w:val="14"/>
          <w:szCs w:val="26"/>
        </w:rPr>
        <w:t xml:space="preserve"> we encourage private companies and social capital to invest in the application of satellite communication, remote sensing and navigation…When we make a top-level plan for China’s aerospace development, we will consider the development of commercial space activity. The government will open space programs that can be carried out in a commercial way, and buy services from commercial companies</w:t>
      </w:r>
      <w:r w:rsidRPr="002B445C">
        <w:rPr>
          <w:szCs w:val="26"/>
          <w:u w:val="single"/>
        </w:rPr>
        <w:t xml:space="preserve">… Since 2014, Xi has urged China’s private space sector to emerge as the leader in the “implementation of civil-military integration strategy.” Xi’s policy guidance has been followed up by the PLA, which opened its </w:t>
      </w:r>
      <w:proofErr w:type="spellStart"/>
      <w:r w:rsidRPr="002B445C">
        <w:rPr>
          <w:szCs w:val="26"/>
          <w:u w:val="single"/>
        </w:rPr>
        <w:t>Jiuquan</w:t>
      </w:r>
      <w:proofErr w:type="spellEnd"/>
      <w:r w:rsidRPr="002B445C">
        <w:rPr>
          <w:szCs w:val="26"/>
          <w:u w:val="single"/>
        </w:rPr>
        <w:t xml:space="preserve"> Satellite Launch Center (China’s primary launch facility) in the northwestern Gobi Desert for private rocket launches.</w:t>
      </w:r>
      <w:r w:rsidRPr="002B445C">
        <w:rPr>
          <w:sz w:val="14"/>
          <w:szCs w:val="26"/>
        </w:rPr>
        <w:t xml:space="preserve"> This civil-military integration has been identified as a priority by Xi for China’s overall national strategy with regard to outer space. The planning chief of the </w:t>
      </w:r>
      <w:proofErr w:type="spellStart"/>
      <w:r w:rsidRPr="002B445C">
        <w:rPr>
          <w:sz w:val="14"/>
          <w:szCs w:val="26"/>
        </w:rPr>
        <w:t>Jiuquan</w:t>
      </w:r>
      <w:proofErr w:type="spellEnd"/>
      <w:r w:rsidRPr="002B445C">
        <w:rPr>
          <w:sz w:val="14"/>
          <w:szCs w:val="26"/>
        </w:rPr>
        <w:t xml:space="preserve"> Satellite Launch Center, Jia </w:t>
      </w:r>
      <w:proofErr w:type="spellStart"/>
      <w:r w:rsidRPr="002B445C">
        <w:rPr>
          <w:sz w:val="14"/>
          <w:szCs w:val="26"/>
        </w:rPr>
        <w:t>Lide</w:t>
      </w:r>
      <w:proofErr w:type="spellEnd"/>
      <w:r w:rsidRPr="002B445C">
        <w:rPr>
          <w:sz w:val="14"/>
          <w:szCs w:val="26"/>
        </w:rPr>
        <w:t xml:space="preserve">, stated that “favorable policies and targeted measures have been created for the benefit of private space enterprises.” 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It is also cost-effective for the U.S. taxpayer to invest in private space companies. NASA’s internal estimates are that if it had attempted to develop SpaceX Falcon 9 using the same Cost-Plus contract it is using on its Space Launch System (SLS), it would have cost the taxpayer significantly more. Similar differences have been estimated for commercial propellant depots, Moon Bases, and use of Asteroid resources. </w:t>
      </w:r>
      <w:r w:rsidRPr="002B445C">
        <w:rPr>
          <w:szCs w:val="26"/>
          <w:u w:val="single"/>
        </w:rPr>
        <w:t xml:space="preserve">But the U.S. commercial sector is motivated by a small number of </w:t>
      </w:r>
      <w:r w:rsidRPr="002B445C">
        <w:rPr>
          <w:szCs w:val="26"/>
          <w:u w:val="single"/>
        </w:rPr>
        <w:lastRenderedPageBreak/>
        <w:t xml:space="preserve">billionaires with an ideological drive for space. Any or all of them could face individual professional, financial or personal troubles. There are reports that Elon Musk’s security clearance, which enables him to contract with the U.S. government, is under review, after an incident in which he smoked </w:t>
      </w:r>
      <w:proofErr w:type="spellStart"/>
      <w:r w:rsidRPr="002B445C">
        <w:rPr>
          <w:szCs w:val="26"/>
          <w:u w:val="single"/>
        </w:rPr>
        <w:t>marijiana</w:t>
      </w:r>
      <w:proofErr w:type="spellEnd"/>
      <w:r w:rsidRPr="002B445C">
        <w:rPr>
          <w:szCs w:val="26"/>
          <w:u w:val="single"/>
        </w:rPr>
        <w:t xml:space="preserve"> while recording the podcast and YouTube show “Joe Rogan Experience” in September 2018</w:t>
      </w:r>
      <w:r w:rsidRPr="002B445C">
        <w:rPr>
          <w:sz w:val="14"/>
          <w:szCs w:val="26"/>
        </w:rPr>
        <w:t xml:space="preserve">. He is also facing legal problems with the U.S. Securities and Exchange Commission over Tesla tweets. </w:t>
      </w:r>
      <w:r w:rsidRPr="002B445C">
        <w:rPr>
          <w:szCs w:val="26"/>
          <w:u w:val="single"/>
        </w:rPr>
        <w:t>Jeff Bezos, founder of Blue Origin, is facing personal troubles of his own, to include his allegations of blackmail by the National Enquirer, and the alleged involvement of Saudi Arabia in hacking his private phone.</w:t>
      </w:r>
      <w:r w:rsidRPr="002B445C">
        <w:rPr>
          <w:sz w:val="14"/>
          <w:szCs w:val="26"/>
        </w:rPr>
        <w:t xml:space="preserve"> Amid this drama, Chinese Premier Li Keqiang offered Musk a “green card” if he decides to come work in China, during his meeting with Musk in Beijing in January 2019. History will remind us that Qian </w:t>
      </w:r>
      <w:proofErr w:type="spellStart"/>
      <w:r w:rsidRPr="002B445C">
        <w:rPr>
          <w:sz w:val="14"/>
          <w:szCs w:val="26"/>
        </w:rPr>
        <w:t>Xuesen</w:t>
      </w:r>
      <w:proofErr w:type="spellEnd"/>
      <w:r w:rsidRPr="002B445C">
        <w:rPr>
          <w:sz w:val="14"/>
          <w:szCs w:val="26"/>
        </w:rPr>
        <w:t xml:space="preserve">, the man solely responsible for the founding of China’s space and rocket program, ironically played an instrumental role in the founding of the Jet Propulsion Laboratory (JPL) for NASA in the 1930s and 1940s. Qian left China in 1935 on a Boxer Rebellion Indemnity Scholarship, completed his education in MIT and CALTECH. During World War II, </w:t>
      </w:r>
      <w:proofErr w:type="spellStart"/>
      <w:r w:rsidRPr="002B445C">
        <w:rPr>
          <w:sz w:val="14"/>
          <w:szCs w:val="26"/>
        </w:rPr>
        <w:t>Xuesen</w:t>
      </w:r>
      <w:proofErr w:type="spellEnd"/>
      <w:r w:rsidRPr="002B445C">
        <w:rPr>
          <w:sz w:val="14"/>
          <w:szCs w:val="26"/>
        </w:rPr>
        <w:t xml:space="preserve"> served in the United States Government’s Science Advisory Board, had the rank of Lieutenant Colonel in the U.S. Army Airforce, and was sent to Germany where he debriefed German scientists, including Werner von Braun. Von </w:t>
      </w:r>
      <w:proofErr w:type="spellStart"/>
      <w:r w:rsidRPr="002B445C">
        <w:rPr>
          <w:sz w:val="14"/>
          <w:szCs w:val="26"/>
        </w:rPr>
        <w:t>Braum</w:t>
      </w:r>
      <w:proofErr w:type="spellEnd"/>
      <w:r w:rsidRPr="002B445C">
        <w:rPr>
          <w:sz w:val="14"/>
          <w:szCs w:val="26"/>
        </w:rPr>
        <w:t xml:space="preserve"> subsequently developed the Saturn V for the United State, the rocket that took humanity to the Moon in 1969. </w:t>
      </w:r>
      <w:proofErr w:type="spellStart"/>
      <w:r w:rsidRPr="002B445C">
        <w:rPr>
          <w:sz w:val="14"/>
          <w:szCs w:val="26"/>
        </w:rPr>
        <w:t>Xuesen’s</w:t>
      </w:r>
      <w:proofErr w:type="spellEnd"/>
      <w:r w:rsidRPr="002B445C">
        <w:rPr>
          <w:sz w:val="14"/>
          <w:szCs w:val="26"/>
        </w:rPr>
        <w:t xml:space="preserve"> mentor, Theodore Von Kármán wrote of him, “At the age of 36, he was an undisputed genius whose work was providing an enormous impetus to advances in high-speed aerodynamics and jet propulsion.” In a twist of fate, </w:t>
      </w:r>
      <w:proofErr w:type="spellStart"/>
      <w:r w:rsidRPr="002B445C">
        <w:rPr>
          <w:sz w:val="14"/>
          <w:szCs w:val="26"/>
        </w:rPr>
        <w:t>Xuesen’s</w:t>
      </w:r>
      <w:proofErr w:type="spellEnd"/>
      <w:r w:rsidRPr="002B445C">
        <w:rPr>
          <w:sz w:val="14"/>
          <w:szCs w:val="26"/>
        </w:rPr>
        <w:t xml:space="preserve"> application for U.S. citizenship was denied in the 1950s, and he was accused of being a communist. None of those allegations were ever proved. In 1955, he was deported to China. Qian went on to found China’s ballistic missile program. While drama swirled around Musk and Bezos in the United States, China funded and established the </w:t>
      </w:r>
      <w:proofErr w:type="gramStart"/>
      <w:r w:rsidRPr="002B445C">
        <w:rPr>
          <w:sz w:val="14"/>
          <w:szCs w:val="26"/>
        </w:rPr>
        <w:t>world‘</w:t>
      </w:r>
      <w:proofErr w:type="gramEnd"/>
      <w:r w:rsidRPr="002B445C">
        <w:rPr>
          <w:sz w:val="14"/>
          <w:szCs w:val="26"/>
        </w:rPr>
        <w:t xml:space="preserve">s first space based solar power plant experiment in Chongqing this year and has announced several upcoming robotic probes to the Moon, to include both poles and to establish a lunar base by 2036.  Deputy Head of the Chongqing Collaborative Innovation Research Institute for Civil-Military Integration, Xe </w:t>
      </w:r>
      <w:proofErr w:type="spellStart"/>
      <w:r w:rsidRPr="002B445C">
        <w:rPr>
          <w:sz w:val="14"/>
          <w:szCs w:val="26"/>
        </w:rPr>
        <w:t>Gengxi</w:t>
      </w:r>
      <w:proofErr w:type="spellEnd"/>
      <w:r w:rsidRPr="002B445C">
        <w:rPr>
          <w:sz w:val="14"/>
          <w:szCs w:val="26"/>
        </w:rPr>
        <w:t>, indicated about this experiment: We plan to launch four to six tethered balloons from the testing base and connect them with each other to set up a network at an altitude of around 1,000 meters. These balloons will collect sunlight and convert solar energy to microwave before beaming it back to Earth. Receiving stations on the ground will convert such microwaves to electricity and distribute it to a grid</w:t>
      </w:r>
      <w:r w:rsidRPr="002B445C">
        <w:rPr>
          <w:szCs w:val="26"/>
          <w:u w:val="single"/>
        </w:rPr>
        <w:t xml:space="preserve">. In contrast, the United States has no national program to develop major space industrial architecture such as a Solar Power Satellite, or lunar and asteroid mining. The result of this lack of support is clear: Without the U.S. government as an early market, it has left its start-ups to flounder, with two asteroid firms, Planetary Resources Incorporated (PRI) and Deep Space Industries (DSI) being bought out because of an inability to secure funds, and others, like </w:t>
      </w:r>
      <w:proofErr w:type="spellStart"/>
      <w:r w:rsidRPr="002B445C">
        <w:rPr>
          <w:szCs w:val="26"/>
          <w:u w:val="single"/>
        </w:rPr>
        <w:t>MoonExpress</w:t>
      </w:r>
      <w:proofErr w:type="spellEnd"/>
      <w:r w:rsidRPr="002B445C">
        <w:rPr>
          <w:szCs w:val="26"/>
          <w:u w:val="single"/>
        </w:rPr>
        <w:t>, having to accept funds from the PRC’s TENCENT holdings, famous for starting China’s popular messaging app, WeChat.</w:t>
      </w:r>
      <w:r w:rsidRPr="002B445C">
        <w:rPr>
          <w:sz w:val="14"/>
          <w:szCs w:val="26"/>
        </w:rPr>
        <w:t xml:space="preserve"> Although there have been, over the past decade, a number of Space Solar Power start-ups (</w:t>
      </w:r>
      <w:proofErr w:type="spellStart"/>
      <w:r w:rsidRPr="002B445C">
        <w:rPr>
          <w:sz w:val="14"/>
          <w:szCs w:val="26"/>
        </w:rPr>
        <w:t>Solaren</w:t>
      </w:r>
      <w:proofErr w:type="spellEnd"/>
      <w:r w:rsidRPr="002B445C">
        <w:rPr>
          <w:sz w:val="14"/>
          <w:szCs w:val="26"/>
        </w:rPr>
        <w:t xml:space="preserve">, </w:t>
      </w:r>
      <w:proofErr w:type="spellStart"/>
      <w:r w:rsidRPr="002B445C">
        <w:rPr>
          <w:sz w:val="14"/>
          <w:szCs w:val="26"/>
        </w:rPr>
        <w:t>SolarHigh</w:t>
      </w:r>
      <w:proofErr w:type="spellEnd"/>
      <w:r w:rsidRPr="002B445C">
        <w:rPr>
          <w:sz w:val="14"/>
          <w:szCs w:val="26"/>
        </w:rPr>
        <w:t xml:space="preserve">, Space Island Group, Planetary Power, </w:t>
      </w:r>
      <w:proofErr w:type="spellStart"/>
      <w:r w:rsidRPr="002B445C">
        <w:rPr>
          <w:sz w:val="14"/>
          <w:szCs w:val="26"/>
        </w:rPr>
        <w:t>SpaceEnergy</w:t>
      </w:r>
      <w:proofErr w:type="spellEnd"/>
      <w:r w:rsidRPr="002B445C">
        <w:rPr>
          <w:sz w:val="14"/>
          <w:szCs w:val="26"/>
        </w:rPr>
        <w:t>), without proactive government support to assist in the regulatory environment, provide incentives, tax credits, or reduce the market risk, none have been able to carry their ideas forward. Enjoying this article? Click here to subscribe for full access. Just $5 a month</w:t>
      </w:r>
      <w:r w:rsidRPr="002B445C">
        <w:rPr>
          <w:szCs w:val="26"/>
          <w:u w:val="single"/>
        </w:rPr>
        <w:t>. The complacent attitude by the U.S. government space sector towards China’s investment in outer space puts the U.S. commercial space sector in a weaker position as research funds required for critical space projects are hard to find.</w:t>
      </w:r>
      <w:r w:rsidRPr="002B445C">
        <w:rPr>
          <w:sz w:val="14"/>
          <w:szCs w:val="26"/>
        </w:rPr>
        <w:t xml:space="preserve"> This lack of strategic perspective and an inability to take seriously China’s stated ambitions of permanent presence in outer space and to utilize space-based resources have amounted to a lack of foresight and vision. Although U.S. space thinkers like Paul </w:t>
      </w:r>
      <w:proofErr w:type="spellStart"/>
      <w:r w:rsidRPr="002B445C">
        <w:rPr>
          <w:sz w:val="14"/>
          <w:szCs w:val="26"/>
        </w:rPr>
        <w:t>Spudis</w:t>
      </w:r>
      <w:proofErr w:type="spellEnd"/>
      <w:r w:rsidRPr="002B445C">
        <w:rPr>
          <w:sz w:val="14"/>
          <w:szCs w:val="26"/>
        </w:rPr>
        <w:t xml:space="preserve">, Robert </w:t>
      </w:r>
      <w:proofErr w:type="spellStart"/>
      <w:r w:rsidRPr="002B445C">
        <w:rPr>
          <w:sz w:val="14"/>
          <w:szCs w:val="26"/>
        </w:rPr>
        <w:t>Zubrin</w:t>
      </w:r>
      <w:proofErr w:type="spellEnd"/>
      <w:r w:rsidRPr="002B445C">
        <w:rPr>
          <w:sz w:val="14"/>
          <w:szCs w:val="26"/>
        </w:rPr>
        <w:t xml:space="preserve">, and others have offered compelling ideas for lunar industrialization, such strategic visions have yet to appear on any NASA roadmap. </w:t>
      </w:r>
      <w:r w:rsidRPr="002B445C">
        <w:rPr>
          <w:szCs w:val="26"/>
          <w:u w:val="single"/>
        </w:rPr>
        <w:t xml:space="preserve">While the U.S. National Space Council’s March 26 meeting in Huntsville, AL recommended the lunar program focus on science and resource utilization, missing from the recommendations were specific space industrial production goals that will drive the U.S. government space sector, offer incentives to private space startups, and make it difficult for NASA to underperform. Chinese interest on the Moon is clear: The Moon offers significant economic and logistical gains. Certainly, U.S. Vice President Mike Pence’s direction to NASA to put humans back on the moon is a step in the right direction. </w:t>
      </w:r>
      <w:r w:rsidRPr="002B445C">
        <w:rPr>
          <w:sz w:val="14"/>
          <w:szCs w:val="26"/>
        </w:rPr>
        <w:t>But a fundamental question remains: Why go to the Moon again without a long-term industrial policy? Sending astronauts to the lunar surface is one thing; establishing a lunar facility to ignite new innovation and private enterprise is quite another. A similar complacent attitude in telecommunications has meant that now Huawei is the industry leader in 5G and is setting the standards across Europe, Asia and Africa, opening the door to a global police state. Is that what we want for the final frontier?</w:t>
      </w:r>
    </w:p>
    <w:p w14:paraId="6791E708" w14:textId="77777777" w:rsidR="00071BAB" w:rsidRPr="002B445C" w:rsidRDefault="00071BAB" w:rsidP="00071BAB"/>
    <w:p w14:paraId="6358FDE3" w14:textId="77777777" w:rsidR="00071BAB" w:rsidRPr="002B445C" w:rsidRDefault="00071BAB" w:rsidP="00071BAB">
      <w:pPr>
        <w:pStyle w:val="Heading4"/>
      </w:pPr>
      <w:r w:rsidRPr="002B445C">
        <w:rPr>
          <w:u w:val="single"/>
        </w:rPr>
        <w:lastRenderedPageBreak/>
        <w:t>Surging</w:t>
      </w:r>
      <w:r w:rsidRPr="002B445C">
        <w:t xml:space="preserve"> commercial space industry in China ready to </w:t>
      </w:r>
      <w:r w:rsidRPr="002B445C">
        <w:rPr>
          <w:u w:val="single"/>
        </w:rPr>
        <w:t>overcome</w:t>
      </w:r>
      <w:r w:rsidRPr="002B445C">
        <w:t xml:space="preserve"> US lead – manufacturing and international collaboration </w:t>
      </w:r>
      <w:r w:rsidRPr="002B445C">
        <w:rPr>
          <w:u w:val="single"/>
        </w:rPr>
        <w:t>locks in</w:t>
      </w:r>
      <w:r w:rsidRPr="002B445C">
        <w:t xml:space="preserve"> national power.</w:t>
      </w:r>
    </w:p>
    <w:p w14:paraId="6810E174" w14:textId="77777777" w:rsidR="00071BAB" w:rsidRPr="002B445C" w:rsidRDefault="00071BAB" w:rsidP="00071BAB">
      <w:pPr>
        <w:rPr>
          <w:sz w:val="16"/>
          <w:szCs w:val="26"/>
        </w:rPr>
      </w:pPr>
      <w:r w:rsidRPr="002B445C">
        <w:rPr>
          <w:rFonts w:eastAsiaTheme="majorEastAsia" w:cstheme="majorBidi"/>
          <w:b/>
          <w:bCs/>
          <w:szCs w:val="26"/>
          <w:u w:val="single"/>
        </w:rPr>
        <w:t>Patel 21</w:t>
      </w:r>
      <w:r w:rsidRPr="002B445C">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2B445C">
        <w:rPr>
          <w:szCs w:val="26"/>
          <w:u w:val="single"/>
        </w:rPr>
        <w:t>China's Surging Private Space Industry Is out to Challenge the US</w:t>
      </w:r>
      <w:r w:rsidRPr="002B445C">
        <w:rPr>
          <w:sz w:val="16"/>
          <w:szCs w:val="26"/>
        </w:rPr>
        <w:t>.” MIT Technology Review, MIT Technology Review, 28 Jan. 2021, https://www.technologyreview.com/2021/01/21/1016513/china-private-commercial-space-industry-dominance/. //JQ</w:t>
      </w:r>
    </w:p>
    <w:p w14:paraId="6AA5FFDF" w14:textId="77777777" w:rsidR="00071BAB" w:rsidRPr="002B445C" w:rsidRDefault="00071BAB" w:rsidP="00071BAB">
      <w:pPr>
        <w:rPr>
          <w:u w:val="single"/>
        </w:rPr>
      </w:pPr>
      <w:r w:rsidRPr="002B445C">
        <w:rPr>
          <w:u w:val="single"/>
        </w:rPr>
        <w:t>The rivalry between the US and China, whose space program has surged over the last two decades, is what most people mean when they refer to the 21st-century's space race.</w:t>
      </w:r>
      <w:r w:rsidRPr="002B445C">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2B445C">
        <w:rPr>
          <w:u w:val="single"/>
        </w:rPr>
        <w:t>The nation's growing private space business is</w:t>
      </w:r>
      <w:r w:rsidRPr="002B445C">
        <w:rPr>
          <w:sz w:val="16"/>
        </w:rPr>
        <w:t xml:space="preserve"> less focused on bringing prestige and glory to the nation and </w:t>
      </w:r>
      <w:r w:rsidRPr="002B445C">
        <w:rPr>
          <w:u w:val="single"/>
        </w:rPr>
        <w:t>more concerned with reducing the cost of spaceflight, increasing its international influence—and making money.</w:t>
      </w:r>
    </w:p>
    <w:p w14:paraId="7D55FAF4" w14:textId="77777777" w:rsidR="00071BAB" w:rsidRPr="002B445C" w:rsidRDefault="00071BAB" w:rsidP="00071BAB">
      <w:pPr>
        <w:rPr>
          <w:sz w:val="16"/>
        </w:rPr>
      </w:pPr>
      <w:r w:rsidRPr="002B445C">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2B445C">
        <w:rPr>
          <w:u w:val="single"/>
        </w:rPr>
        <w:t>the government thinks its commercial space sector can be complementary to the state</w:t>
      </w:r>
      <w:r w:rsidRPr="002B445C">
        <w:rPr>
          <w:sz w:val="16"/>
        </w:rPr>
        <w:t>,” he says.</w:t>
      </w:r>
    </w:p>
    <w:p w14:paraId="668966E3" w14:textId="77777777" w:rsidR="00071BAB" w:rsidRPr="002B445C" w:rsidRDefault="00071BAB" w:rsidP="00071BAB">
      <w:pPr>
        <w:rPr>
          <w:u w:val="single"/>
        </w:rPr>
      </w:pPr>
      <w:r w:rsidRPr="002B445C">
        <w:rPr>
          <w:sz w:val="16"/>
        </w:rPr>
        <w:t xml:space="preserve">What </w:t>
      </w:r>
      <w:proofErr w:type="gramStart"/>
      <w:r w:rsidRPr="002B445C">
        <w:rPr>
          <w:sz w:val="16"/>
        </w:rPr>
        <w:t>are</w:t>
      </w:r>
      <w:proofErr w:type="gramEnd"/>
      <w:r w:rsidRPr="002B445C">
        <w:rPr>
          <w:sz w:val="16"/>
        </w:rPr>
        <w:t xml:space="preserve"> the market needs that Hines is referring to? Satellites, and rockets that can launch them into orbit. </w:t>
      </w:r>
      <w:r w:rsidRPr="002B445C">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2B445C">
        <w:rPr>
          <w:sz w:val="16"/>
        </w:rPr>
        <w:t xml:space="preserve">after they’ve already flown (which SpaceX pioneered with its Falcon 9). </w:t>
      </w:r>
      <w:r w:rsidRPr="002B445C">
        <w:rPr>
          <w:u w:val="single"/>
        </w:rPr>
        <w:t>These trends mean it is now cheaper to send stuff into space, and the services and data that satellites can offer have come down in price accordingly. </w:t>
      </w:r>
    </w:p>
    <w:p w14:paraId="403D033B" w14:textId="77777777" w:rsidR="00071BAB" w:rsidRPr="002B445C" w:rsidRDefault="00071BAB" w:rsidP="00071BAB">
      <w:pPr>
        <w:rPr>
          <w:u w:val="single"/>
        </w:rPr>
      </w:pPr>
      <w:r w:rsidRPr="002B445C">
        <w:rPr>
          <w:sz w:val="16"/>
        </w:rPr>
        <w:t>China has seen an opportunity. A </w:t>
      </w:r>
      <w:hyperlink r:id="rId32" w:history="1">
        <w:r w:rsidRPr="002B445C">
          <w:rPr>
            <w:rStyle w:val="Hyperlink"/>
            <w:sz w:val="16"/>
          </w:rPr>
          <w:t>2017 report by Bank of America Merrill Lynch</w:t>
        </w:r>
      </w:hyperlink>
      <w:r w:rsidRPr="002B445C">
        <w:rPr>
          <w:sz w:val="16"/>
        </w:rPr>
        <w:t xml:space="preserve"> estimates that the space industry could be worth up to $2.7 trillion by 2030. </w:t>
      </w:r>
      <w:r w:rsidRPr="002B445C">
        <w:rPr>
          <w:u w:val="single"/>
        </w:rPr>
        <w:t>Setting foot on the moon and establishing a lunar colony might be a statement of national power, but securing a share of such a highly lucrative business is perhaps even more important to the country’s future. </w:t>
      </w:r>
    </w:p>
    <w:p w14:paraId="7FB1D66E" w14:textId="77777777" w:rsidR="00071BAB" w:rsidRPr="002B445C" w:rsidRDefault="00071BAB" w:rsidP="00071BAB">
      <w:pPr>
        <w:rPr>
          <w:sz w:val="16"/>
          <w:szCs w:val="16"/>
        </w:rPr>
      </w:pPr>
      <w:r w:rsidRPr="002B445C">
        <w:rPr>
          <w:sz w:val="16"/>
          <w:szCs w:val="16"/>
        </w:rPr>
        <w:t>“In the future, there will be tens of thousands of satellites waiting to launch, which is a major opportunity for Galactic Energy” says Wu Yue, a company spokesperson.</w:t>
      </w:r>
    </w:p>
    <w:p w14:paraId="647C3EA8" w14:textId="77777777" w:rsidR="00071BAB" w:rsidRPr="002B445C" w:rsidRDefault="00071BAB" w:rsidP="00071BAB">
      <w:pPr>
        <w:rPr>
          <w:sz w:val="16"/>
          <w:szCs w:val="16"/>
        </w:rPr>
      </w:pPr>
      <w:r w:rsidRPr="002B445C">
        <w:rPr>
          <w:sz w:val="16"/>
          <w:szCs w:val="16"/>
        </w:rPr>
        <w:t>The problem is, China has to make up decades’ worth of ground lost to the West.</w:t>
      </w:r>
    </w:p>
    <w:p w14:paraId="0D7CA740" w14:textId="77777777" w:rsidR="00071BAB" w:rsidRPr="002B445C" w:rsidRDefault="00071BAB" w:rsidP="00071BAB">
      <w:pPr>
        <w:rPr>
          <w:sz w:val="16"/>
          <w:szCs w:val="16"/>
        </w:rPr>
      </w:pPr>
      <w:r w:rsidRPr="002B445C">
        <w:rPr>
          <w:sz w:val="16"/>
          <w:szCs w:val="16"/>
        </w:rPr>
        <w:t>How did China get here—and why?</w:t>
      </w:r>
    </w:p>
    <w:p w14:paraId="0228EB2A" w14:textId="77777777" w:rsidR="00071BAB" w:rsidRPr="002B445C" w:rsidRDefault="00071BAB" w:rsidP="00071BAB">
      <w:pPr>
        <w:rPr>
          <w:u w:val="single"/>
        </w:rPr>
      </w:pPr>
      <w:r w:rsidRPr="002B445C">
        <w:rPr>
          <w:sz w:val="16"/>
        </w:rPr>
        <w:t xml:space="preserve">Until recently, </w:t>
      </w:r>
      <w:r w:rsidRPr="002B445C">
        <w:rPr>
          <w:u w:val="single"/>
        </w:rPr>
        <w:t>China’s space activity has been overwhelmingly dominated by two state-owned enterprises</w:t>
      </w:r>
      <w:r w:rsidRPr="002B445C">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2B445C">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6D26479" w14:textId="77777777" w:rsidR="00071BAB" w:rsidRPr="002B445C" w:rsidRDefault="00071BAB" w:rsidP="00071BAB">
      <w:pPr>
        <w:rPr>
          <w:u w:val="single"/>
        </w:rPr>
      </w:pPr>
      <w:r w:rsidRPr="002B445C">
        <w:rPr>
          <w:u w:val="single"/>
        </w:rPr>
        <w:lastRenderedPageBreak/>
        <w:t>That all changed this past decade as the costs of making satellites and launching rockets plunged.</w:t>
      </w:r>
      <w:r w:rsidRPr="002B445C">
        <w:rPr>
          <w:sz w:val="16"/>
        </w:rPr>
        <w:t xml:space="preserve"> In 2014, a year after Xi Jinping took over as the new leader of China, the Chinese government decided to treat civil space development as a key area of innovation, as it had already begun doing with AI and solar power. </w:t>
      </w:r>
      <w:r w:rsidRPr="002B445C">
        <w:rPr>
          <w:u w:val="single"/>
        </w:rPr>
        <w:t>It issued a policy directive called </w:t>
      </w:r>
      <w:hyperlink r:id="rId33" w:history="1">
        <w:r w:rsidRPr="002B445C">
          <w:rPr>
            <w:rStyle w:val="Hyperlink"/>
            <w:u w:val="single"/>
          </w:rPr>
          <w:t>Document 60</w:t>
        </w:r>
      </w:hyperlink>
      <w:r w:rsidRPr="002B445C">
        <w:rPr>
          <w:u w:val="single"/>
        </w:rPr>
        <w:t> that year to enable large private investment in companies interested in participating in the space industry. </w:t>
      </w:r>
    </w:p>
    <w:p w14:paraId="00657B56" w14:textId="77777777" w:rsidR="00071BAB" w:rsidRPr="002B445C" w:rsidRDefault="00071BAB" w:rsidP="00071BAB">
      <w:pPr>
        <w:rPr>
          <w:sz w:val="16"/>
        </w:rPr>
      </w:pPr>
      <w:r w:rsidRPr="002B445C">
        <w:rPr>
          <w:sz w:val="16"/>
        </w:rPr>
        <w:t>“</w:t>
      </w:r>
      <w:r w:rsidRPr="002B445C">
        <w:rPr>
          <w:u w:val="single"/>
        </w:rPr>
        <w:t>Xi’s goal was that if China has to become a critical player in technology, including in civil space and aerospace, it was critical to develop a space ecosystem that includes the private sector</w:t>
      </w:r>
      <w:r w:rsidRPr="002B445C">
        <w:rPr>
          <w:sz w:val="16"/>
        </w:rPr>
        <w:t>,” says Namrata Goswami, a geopolitics expert based in Montgomery, Alabama, who’s been studying China’s space program for many years. “</w:t>
      </w:r>
      <w:r w:rsidRPr="002B445C">
        <w:rPr>
          <w:u w:val="single"/>
        </w:rPr>
        <w:t>He was taking a cue from the American private sector to encourage innovation from a talent pool that extended beyond state-funded organizations</w:t>
      </w:r>
      <w:r w:rsidRPr="002B445C">
        <w:rPr>
          <w:sz w:val="16"/>
        </w:rPr>
        <w:t>.”</w:t>
      </w:r>
    </w:p>
    <w:p w14:paraId="503942B8" w14:textId="77777777" w:rsidR="00071BAB" w:rsidRPr="002B445C" w:rsidRDefault="00071BAB" w:rsidP="00071BAB">
      <w:pPr>
        <w:rPr>
          <w:sz w:val="16"/>
          <w:szCs w:val="16"/>
        </w:rPr>
      </w:pPr>
      <w:r w:rsidRPr="002B445C">
        <w:rPr>
          <w:sz w:val="16"/>
          <w:szCs w:val="16"/>
        </w:rPr>
        <w:t>As a result, there are now 78 commercial space companies operating in China, according to a</w:t>
      </w:r>
      <w:hyperlink r:id="rId34" w:history="1">
        <w:r w:rsidRPr="002B445C">
          <w:rPr>
            <w:rStyle w:val="Hyperlink"/>
            <w:sz w:val="16"/>
            <w:szCs w:val="16"/>
          </w:rPr>
          <w:t> 2019 report by the Institute for Defense Analyses</w:t>
        </w:r>
      </w:hyperlink>
      <w:r w:rsidRPr="002B445C">
        <w:rPr>
          <w:sz w:val="16"/>
          <w:szCs w:val="16"/>
        </w:rPr>
        <w:t>. More than half have been founded since 2014, and the vast majority focus on satellite manufacturing and launch services.</w:t>
      </w:r>
    </w:p>
    <w:p w14:paraId="3FC17AB1" w14:textId="77777777" w:rsidR="00071BAB" w:rsidRPr="002B445C" w:rsidRDefault="00071BAB" w:rsidP="00071BAB">
      <w:pPr>
        <w:rPr>
          <w:sz w:val="16"/>
          <w:szCs w:val="16"/>
        </w:rPr>
      </w:pPr>
      <w:r w:rsidRPr="002B445C">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2B445C">
        <w:rPr>
          <w:sz w:val="16"/>
          <w:szCs w:val="16"/>
        </w:rPr>
        <w:t>i</w:t>
      </w:r>
      <w:proofErr w:type="spellEnd"/>
      <w:r w:rsidRPr="002B445C">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2B445C">
        <w:rPr>
          <w:sz w:val="16"/>
          <w:szCs w:val="16"/>
        </w:rPr>
        <w:t>LinkSpace</w:t>
      </w:r>
      <w:proofErr w:type="spellEnd"/>
      <w:r w:rsidRPr="002B445C">
        <w:rPr>
          <w:sz w:val="16"/>
          <w:szCs w:val="16"/>
        </w:rPr>
        <w:t xml:space="preserve"> (founded in 2014), although it also hopes to use rockets to deliver packages from one terrestrial location to another. </w:t>
      </w:r>
    </w:p>
    <w:p w14:paraId="7C8CA519" w14:textId="77777777" w:rsidR="00071BAB" w:rsidRPr="002B445C" w:rsidRDefault="00071BAB" w:rsidP="00071BAB">
      <w:pPr>
        <w:rPr>
          <w:sz w:val="16"/>
          <w:szCs w:val="16"/>
        </w:rPr>
      </w:pPr>
      <w:proofErr w:type="spellStart"/>
      <w:r w:rsidRPr="002B445C">
        <w:rPr>
          <w:sz w:val="16"/>
          <w:szCs w:val="16"/>
        </w:rPr>
        <w:t>Spacety</w:t>
      </w:r>
      <w:proofErr w:type="spellEnd"/>
      <w:r w:rsidRPr="002B445C">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5" w:history="1">
        <w:r w:rsidRPr="002B445C">
          <w:rPr>
            <w:rStyle w:val="Hyperlink"/>
            <w:sz w:val="16"/>
            <w:szCs w:val="16"/>
          </w:rPr>
          <w:t>released the first images taken by the satellite</w:t>
        </w:r>
      </w:hyperlink>
      <w:r w:rsidRPr="002B445C">
        <w:rPr>
          <w:sz w:val="16"/>
          <w:szCs w:val="16"/>
        </w:rPr>
        <w:t xml:space="preserve">, Hisea-1, featuring three-meter resolution. </w:t>
      </w:r>
      <w:proofErr w:type="spellStart"/>
      <w:r w:rsidRPr="002B445C">
        <w:rPr>
          <w:sz w:val="16"/>
          <w:szCs w:val="16"/>
        </w:rPr>
        <w:t>Spacety</w:t>
      </w:r>
      <w:proofErr w:type="spellEnd"/>
      <w:r w:rsidRPr="002B445C">
        <w:rPr>
          <w:sz w:val="16"/>
          <w:szCs w:val="16"/>
        </w:rPr>
        <w:t xml:space="preserve"> wants to launch a constellation of these satellites to offer high-quality imaging at low cost. </w:t>
      </w:r>
    </w:p>
    <w:p w14:paraId="3AA6B741" w14:textId="77777777" w:rsidR="00071BAB" w:rsidRPr="002B445C" w:rsidRDefault="00071BAB" w:rsidP="00071BAB">
      <w:pPr>
        <w:rPr>
          <w:sz w:val="16"/>
        </w:rPr>
      </w:pPr>
      <w:r w:rsidRPr="002B445C">
        <w:rPr>
          <w:u w:val="single"/>
        </w:rPr>
        <w:t>To a large extent, China is following the same blueprint drawn up by the US: using government contracts and subsidies to give these companies a foot up</w:t>
      </w:r>
      <w:r w:rsidRPr="002B445C">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8D1062A" w14:textId="77777777" w:rsidR="00071BAB" w:rsidRPr="002B445C" w:rsidRDefault="00071BAB" w:rsidP="00071BAB">
      <w:pPr>
        <w:rPr>
          <w:sz w:val="16"/>
          <w:szCs w:val="16"/>
        </w:rPr>
      </w:pPr>
      <w:r w:rsidRPr="002B445C">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75E65305" w14:textId="77777777" w:rsidR="00071BAB" w:rsidRPr="002B445C" w:rsidRDefault="00071BAB" w:rsidP="00071BAB">
      <w:pPr>
        <w:rPr>
          <w:sz w:val="16"/>
        </w:rPr>
      </w:pPr>
      <w:r w:rsidRPr="002B445C">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2B445C">
        <w:rPr>
          <w:sz w:val="16"/>
        </w:rPr>
        <w:t xml:space="preserve"> by the local government.” While most have headquarters in Beijing, many keep facilities in Shenzhen, Chongqing, and other areas that might draw talent from local universities. </w:t>
      </w:r>
    </w:p>
    <w:p w14:paraId="200BD7E3" w14:textId="77777777" w:rsidR="00071BAB" w:rsidRPr="002B445C" w:rsidRDefault="00071BAB" w:rsidP="00071BAB">
      <w:pPr>
        <w:rPr>
          <w:u w:val="single"/>
        </w:rPr>
      </w:pPr>
      <w:r w:rsidRPr="002B445C">
        <w:rPr>
          <w:u w:val="single"/>
        </w:rPr>
        <w:t>There’s also one advantage specific to China: manufacturing</w:t>
      </w:r>
      <w:r w:rsidRPr="002B445C">
        <w:rPr>
          <w:sz w:val="16"/>
        </w:rPr>
        <w:t xml:space="preserve">. “What is the best country to trust for manufacturing needs?” asks James Zheng, the CEO of </w:t>
      </w:r>
      <w:proofErr w:type="spellStart"/>
      <w:r w:rsidRPr="002B445C">
        <w:rPr>
          <w:sz w:val="16"/>
        </w:rPr>
        <w:t>Spacety’s</w:t>
      </w:r>
      <w:proofErr w:type="spellEnd"/>
      <w:r w:rsidRPr="002B445C">
        <w:rPr>
          <w:sz w:val="16"/>
        </w:rPr>
        <w:t xml:space="preserve"> Luxembourg headquarters. “</w:t>
      </w:r>
      <w:r w:rsidRPr="002B445C">
        <w:rPr>
          <w:u w:val="single"/>
        </w:rPr>
        <w:t>It’s China. It’s the manufacturing center of the world.” Zheng believes the country is in a better position than any other to take advantage of the space industry’s new need for mass production of satellites and rockets alike. </w:t>
      </w:r>
    </w:p>
    <w:p w14:paraId="0165D6B1" w14:textId="77777777" w:rsidR="00071BAB" w:rsidRPr="002B445C" w:rsidRDefault="00071BAB" w:rsidP="00071BAB">
      <w:pPr>
        <w:rPr>
          <w:sz w:val="16"/>
          <w:szCs w:val="16"/>
        </w:rPr>
      </w:pPr>
      <w:r w:rsidRPr="002B445C">
        <w:rPr>
          <w:sz w:val="16"/>
          <w:szCs w:val="16"/>
        </w:rPr>
        <w:t>Making friends</w:t>
      </w:r>
    </w:p>
    <w:p w14:paraId="3AE9F2C2" w14:textId="77777777" w:rsidR="00071BAB" w:rsidRPr="002B445C" w:rsidRDefault="00071BAB" w:rsidP="00071BAB">
      <w:pPr>
        <w:rPr>
          <w:u w:val="single"/>
        </w:rPr>
      </w:pPr>
      <w:r w:rsidRPr="002B445C">
        <w:rPr>
          <w:u w:val="single"/>
        </w:rPr>
        <w:t>The most critical strategic reason to encourage a private space sector is to create opportunities for international collaboration</w:t>
      </w:r>
      <w:r w:rsidRPr="002B445C">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2B445C">
        <w:rPr>
          <w:u w:val="single"/>
        </w:rPr>
        <w:t xml:space="preserve">Development and Reform Commission were aimed not </w:t>
      </w:r>
      <w:r w:rsidRPr="002B445C">
        <w:rPr>
          <w:u w:val="single"/>
        </w:rPr>
        <w:lastRenderedPageBreak/>
        <w:t>just at promoting technological innovation, but also at drawing in foreign investment and maximizing a customer base beyond Chinese borders.</w:t>
      </w:r>
    </w:p>
    <w:p w14:paraId="3C12C7A2" w14:textId="77777777" w:rsidR="00071BAB" w:rsidRPr="002B445C" w:rsidRDefault="00071BAB" w:rsidP="00071BAB">
      <w:pPr>
        <w:rPr>
          <w:u w:val="single"/>
        </w:rPr>
      </w:pPr>
      <w:r w:rsidRPr="002B445C">
        <w:rPr>
          <w:sz w:val="16"/>
        </w:rPr>
        <w:t xml:space="preserve">“China realizes there are certain things they cannot get on their own,” says Frans von der Dunk, a space policy expert at the University of Nebraska–Lincoln. </w:t>
      </w:r>
      <w:r w:rsidRPr="002B445C">
        <w:rPr>
          <w:u w:val="single"/>
        </w:rPr>
        <w:t xml:space="preserve">Chinese companies like </w:t>
      </w:r>
      <w:proofErr w:type="spellStart"/>
      <w:r w:rsidRPr="002B445C">
        <w:rPr>
          <w:u w:val="single"/>
        </w:rPr>
        <w:t>LandSpace</w:t>
      </w:r>
      <w:proofErr w:type="spellEnd"/>
      <w:r w:rsidRPr="002B445C">
        <w:rPr>
          <w:u w:val="single"/>
        </w:rPr>
        <w:t xml:space="preserve"> and </w:t>
      </w:r>
      <w:proofErr w:type="spellStart"/>
      <w:r w:rsidRPr="002B445C">
        <w:rPr>
          <w:u w:val="single"/>
        </w:rPr>
        <w:t>MinoSpace</w:t>
      </w:r>
      <w:proofErr w:type="spellEnd"/>
      <w:r w:rsidRPr="002B445C">
        <w:rPr>
          <w:u w:val="single"/>
        </w:rPr>
        <w:t xml:space="preserve"> have worked to accrue funding through foreign investment, escaping dependence on state subsidies</w:t>
      </w:r>
      <w:r w:rsidRPr="002B445C">
        <w:rPr>
          <w:sz w:val="16"/>
        </w:rPr>
        <w:t xml:space="preserve">. And by avoiding state funding, a company can also avoid an array of restrictions on what it can and can’t do (such as constraints on talking with the media). </w:t>
      </w:r>
      <w:r w:rsidRPr="002B445C">
        <w:rPr>
          <w:u w:val="single"/>
        </w:rPr>
        <w:t>Foreign investment also makes it easier to compete on a global scale: you’re taking on clients around the world, launching from other countries, and bringing talent from outside China. </w:t>
      </w:r>
    </w:p>
    <w:p w14:paraId="378157E9" w14:textId="77777777" w:rsidR="00071BAB" w:rsidRPr="002B445C" w:rsidRDefault="00071BAB" w:rsidP="00071BAB">
      <w:pPr>
        <w:rPr>
          <w:u w:val="single"/>
        </w:rPr>
      </w:pPr>
    </w:p>
    <w:p w14:paraId="7816591D" w14:textId="77777777" w:rsidR="00071BAB" w:rsidRPr="002B445C" w:rsidRDefault="00071BAB" w:rsidP="00071BAB">
      <w:pPr>
        <w:pStyle w:val="Heading4"/>
      </w:pPr>
      <w:r w:rsidRPr="002B445C">
        <w:t xml:space="preserve">China’s private space industry is key to </w:t>
      </w:r>
      <w:r w:rsidRPr="002B445C">
        <w:rPr>
          <w:u w:val="single"/>
        </w:rPr>
        <w:t>tighten the grip</w:t>
      </w:r>
      <w:r w:rsidRPr="002B445C">
        <w:t xml:space="preserve"> on mining of space resources – reinforces lead on </w:t>
      </w:r>
      <w:r w:rsidRPr="002B445C">
        <w:rPr>
          <w:u w:val="single"/>
        </w:rPr>
        <w:t>REE extraction</w:t>
      </w:r>
      <w:r w:rsidRPr="002B445C">
        <w:t xml:space="preserve"> and </w:t>
      </w:r>
      <w:r w:rsidRPr="002B445C">
        <w:rPr>
          <w:u w:val="single"/>
        </w:rPr>
        <w:t>space domination</w:t>
      </w:r>
      <w:r w:rsidRPr="002B445C">
        <w:t xml:space="preserve"> over the US. </w:t>
      </w:r>
    </w:p>
    <w:p w14:paraId="0C6594B7" w14:textId="77777777" w:rsidR="00071BAB" w:rsidRPr="002B445C" w:rsidRDefault="00071BAB" w:rsidP="00071BAB">
      <w:pPr>
        <w:rPr>
          <w:sz w:val="16"/>
        </w:rPr>
      </w:pPr>
      <w:r w:rsidRPr="002B445C">
        <w:rPr>
          <w:rFonts w:eastAsiaTheme="majorEastAsia" w:cstheme="majorBidi"/>
          <w:b/>
          <w:bCs/>
          <w:szCs w:val="26"/>
          <w:u w:val="single"/>
        </w:rPr>
        <w:t>Cohen 21</w:t>
      </w:r>
      <w:r w:rsidRPr="002B445C">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3006E89A" w14:textId="77777777" w:rsidR="00071BAB" w:rsidRPr="002B445C" w:rsidRDefault="00071BAB" w:rsidP="00071BAB">
      <w:pPr>
        <w:rPr>
          <w:u w:val="single"/>
        </w:rPr>
      </w:pPr>
      <w:r w:rsidRPr="002B445C">
        <w:rPr>
          <w:u w:val="single"/>
        </w:rPr>
        <w:t>A slew of activities amongst China’s private</w:t>
      </w:r>
      <w:r w:rsidRPr="002B445C">
        <w:rPr>
          <w:sz w:val="16"/>
        </w:rPr>
        <w:t xml:space="preserve"> and state-owned </w:t>
      </w:r>
      <w:r w:rsidRPr="002B445C">
        <w:rPr>
          <w:u w:val="single"/>
        </w:rPr>
        <w:t>aerospace companies this year are a testament to China’s growing ambitions for economic and </w:t>
      </w:r>
      <w:hyperlink r:id="rId36" w:tgtFrame="_blank" w:tooltip="https://www.defensenews.com/congress/2021/04/14/china-aims-to-weaponize-space-says-intel-community-report/" w:history="1">
        <w:r w:rsidRPr="002B445C">
          <w:rPr>
            <w:rStyle w:val="Hyperlink"/>
            <w:u w:val="single"/>
          </w:rPr>
          <w:t>military domination</w:t>
        </w:r>
      </w:hyperlink>
      <w:r w:rsidRPr="002B445C">
        <w:rPr>
          <w:u w:val="single"/>
        </w:rPr>
        <w:t> of space</w:t>
      </w:r>
      <w:r w:rsidRPr="002B445C">
        <w:rPr>
          <w:sz w:val="16"/>
        </w:rPr>
        <w:t>. On October 19, the Academy of Aerospace Solid Propulsion Technology (AASPT) – which belongs to the China Aerospace Science and Technology Corporation (CASC) – test fired “the </w:t>
      </w:r>
      <w:hyperlink r:id="rId37" w:tgtFrame="_blank" w:tooltip="https://www.space.com/china-tests-giant-solid-fueled-rocket" w:history="1">
        <w:r w:rsidRPr="002B445C">
          <w:rPr>
            <w:rStyle w:val="Hyperlink"/>
            <w:sz w:val="16"/>
          </w:rPr>
          <w:t>most powerful solid rocket motor</w:t>
        </w:r>
      </w:hyperlink>
      <w:r w:rsidRPr="002B445C">
        <w:rPr>
          <w:sz w:val="16"/>
        </w:rPr>
        <w:t xml:space="preserve"> with the largest thrust in the world so far.” </w:t>
      </w:r>
      <w:r w:rsidRPr="002B445C">
        <w:rPr>
          <w:u w:val="single"/>
        </w:rPr>
        <w:t>The 500 tons of thrust is designed to propel the next iteration of China’s heavy-lift rockets, which would meet various demands for space missions like crewed Moon landings, deep space exploration, and off-world resource extraction.</w:t>
      </w:r>
    </w:p>
    <w:p w14:paraId="141637A9" w14:textId="77777777" w:rsidR="00071BAB" w:rsidRPr="002B445C" w:rsidRDefault="00071BAB" w:rsidP="00071BAB">
      <w:pPr>
        <w:rPr>
          <w:sz w:val="16"/>
          <w:szCs w:val="16"/>
        </w:rPr>
      </w:pPr>
      <w:r w:rsidRPr="002B445C">
        <w:rPr>
          <w:sz w:val="16"/>
          <w:szCs w:val="16"/>
        </w:rPr>
        <w:t>Exploration of space-based natural resources are on the Chinese policy makers’ mind. The question is, what Joe Biden thinks? </w:t>
      </w:r>
    </w:p>
    <w:p w14:paraId="33620E76" w14:textId="77777777" w:rsidR="00071BAB" w:rsidRPr="002B445C" w:rsidRDefault="00071BAB" w:rsidP="00071BAB">
      <w:pPr>
        <w:rPr>
          <w:u w:val="single"/>
        </w:rPr>
      </w:pPr>
      <w:r w:rsidRPr="002B445C">
        <w:rPr>
          <w:sz w:val="16"/>
        </w:rPr>
        <w:t xml:space="preserve">In April of this year, </w:t>
      </w:r>
      <w:r w:rsidRPr="002B445C">
        <w:rPr>
          <w:u w:val="single"/>
        </w:rPr>
        <w:t xml:space="preserve">China’s </w:t>
      </w:r>
      <w:proofErr w:type="spellStart"/>
      <w:r w:rsidRPr="002B445C">
        <w:rPr>
          <w:u w:val="single"/>
        </w:rPr>
        <w:t>Shenzen</w:t>
      </w:r>
      <w:proofErr w:type="spellEnd"/>
      <w:r w:rsidRPr="002B445C">
        <w:rPr>
          <w:u w:val="single"/>
        </w:rPr>
        <w:t> </w:t>
      </w:r>
      <w:hyperlink r:id="rId38" w:tgtFrame="_blank" w:tooltip="https://www.washingtontimes.com/news/2020/oct/1/china-determined-to-dominate-future-mining-with-or/" w:history="1">
        <w:r w:rsidRPr="002B445C">
          <w:rPr>
            <w:rStyle w:val="Hyperlink"/>
            <w:u w:val="single"/>
          </w:rPr>
          <w:t>Origin Space</w:t>
        </w:r>
      </w:hyperlink>
      <w:r w:rsidRPr="002B445C">
        <w:rPr>
          <w:u w:val="single"/>
        </w:rPr>
        <w:t> Technology Co. Ltd. </w:t>
      </w:r>
      <w:hyperlink r:id="rId39" w:anchor="/detail?id=27" w:tgtFrame="_blank" w:tooltip="https://origin.space/#/detail?id=27" w:history="1">
        <w:r w:rsidRPr="002B445C">
          <w:rPr>
            <w:rStyle w:val="Hyperlink"/>
            <w:u w:val="single"/>
          </w:rPr>
          <w:t>launched the NEO-1</w:t>
        </w:r>
      </w:hyperlink>
      <w:r w:rsidRPr="002B445C">
        <w:rPr>
          <w:u w:val="single"/>
        </w:rPr>
        <w:t>, the first commercial spacecraft dedicated to the mining of space resources – from asteroids to the lunar surface.</w:t>
      </w:r>
    </w:p>
    <w:p w14:paraId="53D183F5" w14:textId="77777777" w:rsidR="00071BAB" w:rsidRPr="002B445C" w:rsidRDefault="00071BAB" w:rsidP="00071BAB">
      <w:pPr>
        <w:rPr>
          <w:sz w:val="16"/>
        </w:rPr>
      </w:pPr>
      <w:r w:rsidRPr="002B445C">
        <w:rPr>
          <w:u w:val="single"/>
        </w:rPr>
        <w:t xml:space="preserve">Falling costs of space launches and spacecraft technology alongside existing infrastructure provides a unique opportunity to explore extraterrestrial resource extraction. </w:t>
      </w:r>
      <w:r w:rsidRPr="002B445C">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2B445C">
        <w:rPr>
          <w:sz w:val="16"/>
        </w:rPr>
        <w:t>hubble</w:t>
      </w:r>
      <w:proofErr w:type="spellEnd"/>
      <w:r w:rsidRPr="002B445C">
        <w:rPr>
          <w:sz w:val="16"/>
        </w:rPr>
        <w:t>” satellite, which searches the stars for possible asteroid mining targets. </w:t>
      </w:r>
    </w:p>
    <w:p w14:paraId="27C02599" w14:textId="77777777" w:rsidR="00071BAB" w:rsidRPr="002B445C" w:rsidRDefault="00071BAB" w:rsidP="00071BAB">
      <w:pPr>
        <w:rPr>
          <w:sz w:val="16"/>
          <w:szCs w:val="16"/>
        </w:rPr>
      </w:pPr>
      <w:r w:rsidRPr="002B445C">
        <w:rPr>
          <w:sz w:val="16"/>
          <w:szCs w:val="16"/>
        </w:rPr>
        <w:t>The NEO-1 launch marks another milestone in private satellite development, adding a new player to space based companies which include Japan’s </w:t>
      </w:r>
      <w:proofErr w:type="spellStart"/>
      <w:r w:rsidRPr="002B445C">
        <w:fldChar w:fldCharType="begin"/>
      </w:r>
      <w:r w:rsidRPr="002B445C">
        <w:instrText xml:space="preserve"> HYPERLINK "https://astroscale.com/space-debris_/" \t "_blank" \o "https://astroscale.com/space-debris_/" </w:instrText>
      </w:r>
      <w:r w:rsidRPr="002B445C">
        <w:fldChar w:fldCharType="separate"/>
      </w:r>
      <w:r w:rsidRPr="002B445C">
        <w:rPr>
          <w:rStyle w:val="Hyperlink"/>
          <w:sz w:val="16"/>
          <w:szCs w:val="16"/>
        </w:rPr>
        <w:t>Astroscale</w:t>
      </w:r>
      <w:proofErr w:type="spellEnd"/>
      <w:r w:rsidRPr="002B445C">
        <w:rPr>
          <w:rStyle w:val="Hyperlink"/>
          <w:sz w:val="16"/>
          <w:szCs w:val="16"/>
        </w:rPr>
        <w:fldChar w:fldCharType="end"/>
      </w:r>
      <w:r w:rsidRPr="002B445C">
        <w:rPr>
          <w:sz w:val="16"/>
          <w:szCs w:val="16"/>
        </w:rPr>
        <w:t>. Private asteroid identification via the Sentinel Space Telescope was </w:t>
      </w:r>
      <w:hyperlink r:id="rId40" w:tgtFrame="_blank" w:tooltip="https://b612foundation.org/b612-official-statement-nasa-following-canceled-space-agreement-act/" w:history="1">
        <w:r w:rsidRPr="002B445C">
          <w:rPr>
            <w:rStyle w:val="Hyperlink"/>
            <w:sz w:val="16"/>
            <w:szCs w:val="16"/>
          </w:rPr>
          <w:t>supported by NASA until 2015</w:t>
        </w:r>
      </w:hyperlink>
      <w:r w:rsidRPr="002B445C">
        <w:rPr>
          <w:sz w:val="16"/>
          <w:szCs w:val="16"/>
        </w:rPr>
        <w:t>. As private investment in space grows, the end goal is to be capable of harvesting resources to bring to Earth.</w:t>
      </w:r>
    </w:p>
    <w:p w14:paraId="116F1F06" w14:textId="77777777" w:rsidR="00071BAB" w:rsidRPr="002B445C" w:rsidRDefault="00071BAB" w:rsidP="00071BAB">
      <w:pPr>
        <w:rPr>
          <w:sz w:val="16"/>
          <w:szCs w:val="16"/>
        </w:rPr>
      </w:pPr>
      <w:r w:rsidRPr="002B445C">
        <w:rPr>
          <w:sz w:val="16"/>
          <w:szCs w:val="16"/>
        </w:rPr>
        <w:t xml:space="preserve">According to </w:t>
      </w:r>
      <w:proofErr w:type="spellStart"/>
      <w:r w:rsidRPr="002B445C">
        <w:rPr>
          <w:sz w:val="16"/>
          <w:szCs w:val="16"/>
        </w:rPr>
        <w:t>Shenzen</w:t>
      </w:r>
      <w:proofErr w:type="spellEnd"/>
      <w:r w:rsidRPr="002B445C">
        <w:rPr>
          <w:sz w:val="16"/>
          <w:szCs w:val="16"/>
        </w:rPr>
        <w:t> </w:t>
      </w:r>
      <w:hyperlink r:id="rId41" w:tgtFrame="_blank" w:tooltip="https://www.washingtontimes.com/news/2020/oct/1/china-determined-to-dominate-future-mining-with-or/" w:history="1">
        <w:r w:rsidRPr="002B445C">
          <w:rPr>
            <w:rStyle w:val="Hyperlink"/>
            <w:sz w:val="16"/>
            <w:szCs w:val="16"/>
          </w:rPr>
          <w:t>Origin Space</w:t>
        </w:r>
      </w:hyperlink>
      <w:r w:rsidRPr="002B445C">
        <w:rPr>
          <w:sz w:val="16"/>
          <w:szCs w:val="16"/>
        </w:rPr>
        <w:t> Technology company website: </w:t>
      </w:r>
    </w:p>
    <w:p w14:paraId="6F05E4BF" w14:textId="77777777" w:rsidR="00071BAB" w:rsidRPr="002B445C" w:rsidRDefault="00071BAB" w:rsidP="00071BAB">
      <w:pPr>
        <w:rPr>
          <w:sz w:val="16"/>
          <w:szCs w:val="16"/>
        </w:rPr>
      </w:pPr>
      <w:r w:rsidRPr="002B445C">
        <w:rPr>
          <w:sz w:val="16"/>
          <w:szCs w:val="16"/>
        </w:rPr>
        <w:lastRenderedPageBreak/>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50255CBC" w14:textId="77777777" w:rsidR="00071BAB" w:rsidRPr="002B445C" w:rsidRDefault="00071BAB" w:rsidP="00071BAB">
      <w:pPr>
        <w:rPr>
          <w:sz w:val="16"/>
        </w:rPr>
      </w:pPr>
      <w:r w:rsidRPr="002B445C">
        <w:rPr>
          <w:u w:val="single"/>
        </w:rPr>
        <w:t>The April launch demonstrates that China is already succeeding while the West is spinning its wheels</w:t>
      </w:r>
      <w:r w:rsidRPr="002B445C">
        <w:rPr>
          <w:sz w:val="16"/>
        </w:rPr>
        <w:t>. The much touted Planetary Resources and Deep Space Industries (DSI) </w:t>
      </w:r>
      <w:hyperlink r:id="rId42" w:tgtFrame="_blank" w:history="1">
        <w:r w:rsidRPr="002B445C">
          <w:rPr>
            <w:rStyle w:val="Hyperlink"/>
            <w:sz w:val="16"/>
          </w:rPr>
          <w:t>DSI</w:t>
        </w:r>
      </w:hyperlink>
      <w:r w:rsidRPr="002B445C">
        <w:rPr>
          <w:sz w:val="16"/>
        </w:rPr>
        <w:t> </w:t>
      </w:r>
      <w:hyperlink r:id="rId43" w:tgtFrame="_self" w:history="1">
        <w:r w:rsidRPr="002B445C">
          <w:rPr>
            <w:rStyle w:val="Hyperlink"/>
            <w:sz w:val="16"/>
          </w:rPr>
          <w:t>+0.1%</w:t>
        </w:r>
      </w:hyperlink>
      <w:r w:rsidRPr="002B445C">
        <w:rPr>
          <w:sz w:val="16"/>
        </w:rPr>
        <w:t>were </w:t>
      </w:r>
      <w:hyperlink r:id="rId44" w:tgtFrame="_blank" w:tooltip="https://www.technologyreview.com/2019/06/26/134510/asteroid-mining-bubble-burst-history/" w:history="1">
        <w:r w:rsidRPr="002B445C">
          <w:rPr>
            <w:rStyle w:val="Hyperlink"/>
            <w:sz w:val="16"/>
          </w:rPr>
          <w:t>supposed to be</w:t>
        </w:r>
      </w:hyperlink>
      <w:r w:rsidRPr="002B445C">
        <w:rPr>
          <w:sz w:val="16"/>
        </w:rPr>
        <w:t> the vanguard of extra-terrestrial resource acquisition with major backers including Google’s </w:t>
      </w:r>
      <w:hyperlink r:id="rId45" w:tgtFrame="_blank" w:history="1">
        <w:r w:rsidRPr="002B445C">
          <w:rPr>
            <w:rStyle w:val="Hyperlink"/>
            <w:sz w:val="16"/>
          </w:rPr>
          <w:t>GOOG</w:t>
        </w:r>
      </w:hyperlink>
      <w:r w:rsidRPr="002B445C">
        <w:rPr>
          <w:sz w:val="16"/>
        </w:rPr>
        <w:t> </w:t>
      </w:r>
      <w:hyperlink r:id="rId46" w:tgtFrame="_self" w:history="1">
        <w:r w:rsidRPr="002B445C">
          <w:rPr>
            <w:rStyle w:val="Hyperlink"/>
            <w:sz w:val="16"/>
          </w:rPr>
          <w:t>+0.3%</w:t>
        </w:r>
      </w:hyperlink>
      <w:r w:rsidRPr="002B445C">
        <w:rPr>
          <w:sz w:val="16"/>
        </w:rPr>
        <w:t>Larry Page. But both have since been acquired, the former by block chain company </w:t>
      </w:r>
      <w:proofErr w:type="spellStart"/>
      <w:r w:rsidRPr="002B445C">
        <w:fldChar w:fldCharType="begin"/>
      </w:r>
      <w:r w:rsidRPr="002B445C">
        <w:instrText xml:space="preserve"> HYPERLINK "https://consensys.net/" \t "_blank" \o "https://consensys.net/" </w:instrText>
      </w:r>
      <w:r w:rsidRPr="002B445C">
        <w:fldChar w:fldCharType="separate"/>
      </w:r>
      <w:r w:rsidRPr="002B445C">
        <w:rPr>
          <w:rStyle w:val="Hyperlink"/>
          <w:sz w:val="16"/>
        </w:rPr>
        <w:t>ConsenSys</w:t>
      </w:r>
      <w:proofErr w:type="spellEnd"/>
      <w:r w:rsidRPr="002B445C">
        <w:rPr>
          <w:rStyle w:val="Hyperlink"/>
          <w:sz w:val="16"/>
        </w:rPr>
        <w:fldChar w:fldCharType="end"/>
      </w:r>
      <w:r w:rsidRPr="002B445C">
        <w:rPr>
          <w:sz w:val="16"/>
        </w:rPr>
        <w:t> and the latter by </w:t>
      </w:r>
      <w:hyperlink r:id="rId47" w:tgtFrame="_blank" w:tooltip="https://www.bradford-space.com/" w:history="1">
        <w:r w:rsidRPr="002B445C">
          <w:rPr>
            <w:rStyle w:val="Hyperlink"/>
            <w:sz w:val="16"/>
          </w:rPr>
          <w:t>Bradford Space</w:t>
        </w:r>
      </w:hyperlink>
      <w:r w:rsidRPr="002B445C">
        <w:rPr>
          <w:sz w:val="16"/>
        </w:rPr>
        <w:t>, neither of which are prioritizing asteroid mining.</w:t>
      </w:r>
    </w:p>
    <w:p w14:paraId="4463811F" w14:textId="77777777" w:rsidR="00071BAB" w:rsidRPr="002B445C" w:rsidRDefault="00071BAB" w:rsidP="00071BAB">
      <w:pPr>
        <w:rPr>
          <w:u w:val="single"/>
        </w:rPr>
      </w:pPr>
      <w:r w:rsidRPr="002B445C">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2B445C">
        <w:rPr>
          <w:u w:val="single"/>
        </w:rPr>
        <w:t>And here China currently </w:t>
      </w:r>
      <w:hyperlink r:id="rId48" w:tgtFrame="_blank" w:tooltip="https://www.fpri.org/article/2021/06/americas-critical-strategic-vulnerability-rare-earth-elements/" w:history="1">
        <w:r w:rsidRPr="002B445C">
          <w:rPr>
            <w:rStyle w:val="Hyperlink"/>
            <w:u w:val="single"/>
          </w:rPr>
          <w:t>holds a monopoly</w:t>
        </w:r>
      </w:hyperlink>
      <w:r w:rsidRPr="002B445C">
        <w:rPr>
          <w:u w:val="single"/>
        </w:rPr>
        <w:t> on rare earth element (REE) extraction and processing to the tune of 90%. REE’s 17 minerals essential for modern computing and manufacturing technologies for everything from solar panels to semi-conductors. </w:t>
      </w:r>
    </w:p>
    <w:p w14:paraId="385D6086" w14:textId="77777777" w:rsidR="00071BAB" w:rsidRPr="002B445C" w:rsidRDefault="00071BAB" w:rsidP="00071BAB">
      <w:pPr>
        <w:rPr>
          <w:sz w:val="16"/>
        </w:rPr>
      </w:pPr>
      <w:r w:rsidRPr="002B445C">
        <w:rPr>
          <w:u w:val="single"/>
        </w:rPr>
        <w:t>Resource-hungry China also has major involvement in global critical mineral supply chains, which include cobalt, tungsten, and lithium. As </w:t>
      </w:r>
      <w:hyperlink r:id="rId49" w:tgtFrame="_self" w:tooltip="https://www.forbes.com/sites/arielcohen/2021/06/02/chinas-journey-to-the-center-of-the-earth/?sh=673812a9131f" w:history="1">
        <w:r w:rsidRPr="002B445C">
          <w:rPr>
            <w:rStyle w:val="Hyperlink"/>
            <w:u w:val="single"/>
          </w:rPr>
          <w:t>I’ve written before</w:t>
        </w:r>
      </w:hyperlink>
      <w:r w:rsidRPr="002B445C">
        <w:rPr>
          <w:u w:val="single"/>
        </w:rPr>
        <w:t>, the Chinese hold of upstream and downstream markets is staggering.</w:t>
      </w:r>
      <w:r w:rsidRPr="002B445C">
        <w:rPr>
          <w:sz w:val="16"/>
        </w:rPr>
        <w:t xml:space="preserve"> Possessing 30% of the global mined ore, 80% of the global processing facilities, and an </w:t>
      </w:r>
      <w:proofErr w:type="gramStart"/>
      <w:r w:rsidRPr="002B445C">
        <w:rPr>
          <w:sz w:val="16"/>
        </w:rPr>
        <w:t>ever increasing</w:t>
      </w:r>
      <w:proofErr w:type="gramEnd"/>
      <w:r w:rsidRPr="002B445C">
        <w:rPr>
          <w:sz w:val="16"/>
        </w:rPr>
        <w:t xml:space="preserve"> list of high dollar investments around the world, China boasts over $36 billion invested in mining projects in Africa alone. </w:t>
      </w:r>
    </w:p>
    <w:p w14:paraId="714CBB7C" w14:textId="77777777" w:rsidR="00071BAB" w:rsidRPr="002B445C" w:rsidRDefault="00071BAB" w:rsidP="00071BAB">
      <w:pPr>
        <w:rPr>
          <w:u w:val="single"/>
        </w:rPr>
      </w:pPr>
      <w:r w:rsidRPr="002B445C">
        <w:rPr>
          <w:sz w:val="16"/>
        </w:rPr>
        <w:t xml:space="preserve">Beijing’s space program clearly indicates that the </w:t>
      </w:r>
      <w:r w:rsidRPr="002B445C">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50" w:tgtFrame="_blank" w:tooltip="https://www.cnbc.com/2017/10/31/the-space-industry-will-be-worth-nearly-3-trillion-in-30-years-bank-of-america-predicts.html" w:history="1">
        <w:r w:rsidRPr="002B445C">
          <w:rPr>
            <w:rStyle w:val="Hyperlink"/>
            <w:u w:val="single"/>
          </w:rPr>
          <w:t>$2.7 trillion</w:t>
        </w:r>
      </w:hyperlink>
      <w:r w:rsidRPr="002B445C">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27C176D7" w14:textId="77777777" w:rsidR="00071BAB" w:rsidRPr="002B445C" w:rsidRDefault="00071BAB" w:rsidP="00071BAB">
      <w:pPr>
        <w:rPr>
          <w:u w:val="single"/>
        </w:rPr>
      </w:pPr>
      <w:r w:rsidRPr="002B445C">
        <w:rPr>
          <w:u w:val="single"/>
        </w:rPr>
        <w:t xml:space="preserve">A new goldrush in </w:t>
      </w:r>
      <w:proofErr w:type="gramStart"/>
      <w:r w:rsidRPr="002B445C">
        <w:rPr>
          <w:u w:val="single"/>
        </w:rPr>
        <w:t>space based</w:t>
      </w:r>
      <w:proofErr w:type="gramEnd"/>
      <w:r w:rsidRPr="002B445C">
        <w:rPr>
          <w:u w:val="single"/>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43F8D412" w14:textId="77777777" w:rsidR="00071BAB" w:rsidRPr="002B445C" w:rsidRDefault="00071BAB" w:rsidP="00071BAB">
      <w:pPr>
        <w:rPr>
          <w:sz w:val="16"/>
        </w:rPr>
      </w:pPr>
      <w:r w:rsidRPr="002B445C">
        <w:rPr>
          <w:sz w:val="16"/>
        </w:rPr>
        <w:t xml:space="preserve">As Uberization of space looms closer, the prices of space launches are falling rapidly. </w:t>
      </w:r>
      <w:r w:rsidRPr="002B445C">
        <w:rPr>
          <w:u w:val="single"/>
        </w:rPr>
        <w:t>Privately funded satellites like the NEO-1 or Sentinel are the first of many novel economic ventures deploying technologies essential to the viability of solar system mining projects</w:t>
      </w:r>
      <w:r w:rsidRPr="002B445C">
        <w:rPr>
          <w:sz w:val="16"/>
        </w:rPr>
        <w:t>. Private launches by </w:t>
      </w:r>
      <w:hyperlink r:id="rId51" w:tgtFrame="_blank" w:tooltip="https://www.spacex.com/" w:history="1">
        <w:r w:rsidRPr="002B445C">
          <w:rPr>
            <w:rStyle w:val="Hyperlink"/>
            <w:sz w:val="16"/>
          </w:rPr>
          <w:t>SpaceX</w:t>
        </w:r>
      </w:hyperlink>
      <w:r w:rsidRPr="002B445C">
        <w:rPr>
          <w:sz w:val="16"/>
        </w:rPr>
        <w:t> and </w:t>
      </w:r>
      <w:hyperlink r:id="rId52" w:tgtFrame="_blank" w:tooltip="https://www.blueorigin.com/" w:history="1">
        <w:r w:rsidRPr="002B445C">
          <w:rPr>
            <w:rStyle w:val="Hyperlink"/>
            <w:sz w:val="16"/>
          </w:rPr>
          <w:t xml:space="preserve">Blue </w:t>
        </w:r>
        <w:proofErr w:type="spellStart"/>
        <w:r w:rsidRPr="002B445C">
          <w:rPr>
            <w:rStyle w:val="Hyperlink"/>
            <w:sz w:val="16"/>
          </w:rPr>
          <w:t>Origin</w:t>
        </w:r>
      </w:hyperlink>
      <w:r w:rsidRPr="002B445C">
        <w:rPr>
          <w:sz w:val="16"/>
        </w:rPr>
        <w:t>will</w:t>
      </w:r>
      <w:proofErr w:type="spellEnd"/>
      <w:r w:rsidRPr="002B445C">
        <w:rPr>
          <w:sz w:val="16"/>
        </w:rPr>
        <w:t xml:space="preserve"> provide low cost satellite deployment for further testing craft and classification telescopes.</w:t>
      </w:r>
    </w:p>
    <w:p w14:paraId="3BEC98B2" w14:textId="77777777" w:rsidR="00071BAB" w:rsidRPr="002B445C" w:rsidRDefault="00071BAB" w:rsidP="00071BAB">
      <w:pPr>
        <w:rPr>
          <w:u w:val="single"/>
        </w:rPr>
      </w:pPr>
      <w:r w:rsidRPr="002B445C">
        <w:rPr>
          <w:sz w:val="16"/>
        </w:rPr>
        <w:t xml:space="preserve">Right now, the cost to capture and process asteroids is far greater than traditional mining techniques. This is changing, but like in traditional mining and rare earths refining, </w:t>
      </w:r>
      <w:r w:rsidRPr="002B445C">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7EAABC8D" w14:textId="77777777" w:rsidR="00071BAB" w:rsidRPr="002B445C" w:rsidRDefault="00071BAB" w:rsidP="00071BAB">
      <w:pPr>
        <w:rPr>
          <w:sz w:val="16"/>
        </w:rPr>
      </w:pPr>
    </w:p>
    <w:p w14:paraId="77106FE5" w14:textId="77777777" w:rsidR="00071BAB" w:rsidRPr="002B445C" w:rsidRDefault="00071BAB" w:rsidP="00071BAB">
      <w:pPr>
        <w:pStyle w:val="Heading4"/>
        <w:rPr>
          <w:rFonts w:asciiTheme="majorHAnsi" w:hAnsiTheme="majorHAnsi" w:cstheme="majorHAnsi"/>
        </w:rPr>
      </w:pPr>
      <w:r w:rsidRPr="002B445C">
        <w:rPr>
          <w:rFonts w:asciiTheme="majorHAnsi" w:hAnsiTheme="majorHAnsi" w:cstheme="majorHAnsi"/>
        </w:rPr>
        <w:lastRenderedPageBreak/>
        <w:t>Space competition is inevitable and will determine hegemonic power on Earth–it’s just a question of who wins the race – explains sustainability.</w:t>
      </w:r>
    </w:p>
    <w:p w14:paraId="4CA19C00" w14:textId="77777777" w:rsidR="00071BAB" w:rsidRPr="002B445C" w:rsidRDefault="00071BAB" w:rsidP="00071BAB">
      <w:pPr>
        <w:rPr>
          <w:rFonts w:asciiTheme="majorHAnsi" w:hAnsiTheme="majorHAnsi" w:cstheme="majorHAnsi"/>
          <w:sz w:val="16"/>
          <w:szCs w:val="26"/>
        </w:rPr>
      </w:pPr>
      <w:proofErr w:type="spellStart"/>
      <w:r w:rsidRPr="002B445C">
        <w:rPr>
          <w:rFonts w:asciiTheme="majorHAnsi" w:hAnsiTheme="majorHAnsi" w:cstheme="majorHAnsi"/>
          <w:sz w:val="16"/>
          <w:szCs w:val="26"/>
        </w:rPr>
        <w:t>Jaewoo</w:t>
      </w:r>
      <w:proofErr w:type="spellEnd"/>
      <w:r w:rsidRPr="002B445C">
        <w:rPr>
          <w:rFonts w:asciiTheme="majorHAnsi" w:hAnsiTheme="majorHAnsi" w:cstheme="majorHAnsi"/>
          <w:sz w:val="16"/>
          <w:szCs w:val="26"/>
        </w:rPr>
        <w:t xml:space="preserve"> </w:t>
      </w:r>
      <w:r w:rsidRPr="002B445C">
        <w:rPr>
          <w:rStyle w:val="Style13ptBold"/>
          <w:rFonts w:eastAsiaTheme="majorEastAsia" w:cstheme="majorBidi"/>
          <w:bCs/>
          <w:szCs w:val="26"/>
          <w:u w:val="single"/>
        </w:rPr>
        <w:t>Choo 21</w:t>
      </w:r>
      <w:r w:rsidRPr="002B445C">
        <w:rPr>
          <w:rStyle w:val="Style13ptBold"/>
          <w:rFonts w:asciiTheme="majorHAnsi" w:hAnsiTheme="majorHAnsi" w:cstheme="majorHAnsi"/>
          <w:sz w:val="16"/>
          <w:szCs w:val="26"/>
        </w:rPr>
        <w:t xml:space="preserve"> </w:t>
      </w:r>
      <w:r w:rsidRPr="002B445C">
        <w:rPr>
          <w:rFonts w:asciiTheme="majorHAnsi" w:hAnsiTheme="majorHAnsi" w:cstheme="majorHAnsi"/>
          <w:sz w:val="16"/>
          <w:szCs w:val="26"/>
        </w:rPr>
        <w:t xml:space="preserve">(Professor of Chinese foreign policy in the Department of Chinese Studies at Kyung </w:t>
      </w:r>
      <w:proofErr w:type="spellStart"/>
      <w:r w:rsidRPr="002B445C">
        <w:rPr>
          <w:rFonts w:asciiTheme="majorHAnsi" w:hAnsiTheme="majorHAnsi" w:cstheme="majorHAnsi"/>
          <w:sz w:val="16"/>
          <w:szCs w:val="26"/>
        </w:rPr>
        <w:t>Hee</w:t>
      </w:r>
      <w:proofErr w:type="spellEnd"/>
      <w:r w:rsidRPr="002B445C">
        <w:rPr>
          <w:rFonts w:asciiTheme="majorHAnsi" w:hAnsiTheme="majorHAnsi" w:cstheme="majorHAnsi"/>
          <w:sz w:val="16"/>
          <w:szCs w:val="2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2B445C">
        <w:rPr>
          <w:rFonts w:asciiTheme="majorHAnsi" w:hAnsiTheme="majorHAnsi" w:cstheme="majorHAnsi"/>
          <w:sz w:val="16"/>
          <w:szCs w:val="26"/>
        </w:rPr>
        <w:t>OpenAsia</w:t>
      </w:r>
      <w:proofErr w:type="spellEnd"/>
      <w:r w:rsidRPr="002B445C">
        <w:rPr>
          <w:rFonts w:asciiTheme="majorHAnsi" w:hAnsiTheme="majorHAnsi" w:cstheme="majorHAnsi"/>
          <w:sz w:val="16"/>
          <w:szCs w:val="26"/>
        </w:rPr>
        <w:t>, 03/11/2021, https://www.openasia.asia/the-united-states-and-china-competition-for-superiority-in-space-to-protect-resources-and-weapon-systems/</w:t>
      </w:r>
    </w:p>
    <w:p w14:paraId="6EEA96EC" w14:textId="77777777" w:rsidR="00071BAB" w:rsidRPr="002B445C" w:rsidRDefault="00071BAB" w:rsidP="00071BAB">
      <w:pPr>
        <w:rPr>
          <w:rFonts w:asciiTheme="majorHAnsi" w:hAnsiTheme="majorHAnsi" w:cstheme="majorHAnsi"/>
          <w:sz w:val="16"/>
          <w:szCs w:val="26"/>
        </w:rPr>
      </w:pPr>
      <w:r w:rsidRPr="002B445C">
        <w:rPr>
          <w:rStyle w:val="StyleUnderline"/>
          <w:rFonts w:asciiTheme="majorHAnsi" w:hAnsiTheme="majorHAnsi" w:cstheme="majorHAnsi"/>
          <w:b/>
          <w:bCs/>
          <w:sz w:val="26"/>
          <w:szCs w:val="26"/>
        </w:rPr>
        <w:t>The strategic competition between the U.S. and China is fierce</w:t>
      </w:r>
      <w:r w:rsidRPr="002B445C">
        <w:rPr>
          <w:rFonts w:asciiTheme="majorHAnsi" w:hAnsiTheme="majorHAnsi" w:cstheme="majorHAnsi"/>
          <w:sz w:val="16"/>
          <w:szCs w:val="26"/>
        </w:rPr>
        <w:t xml:space="preserve"> even </w:t>
      </w:r>
      <w:r w:rsidRPr="002B445C">
        <w:rPr>
          <w:rStyle w:val="StyleUnderline"/>
          <w:rFonts w:asciiTheme="majorHAnsi" w:hAnsiTheme="majorHAnsi" w:cstheme="majorHAnsi"/>
          <w:b/>
          <w:bCs/>
          <w:sz w:val="26"/>
          <w:szCs w:val="26"/>
        </w:rPr>
        <w:t>in</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b/>
          <w:bCs/>
          <w:sz w:val="26"/>
          <w:szCs w:val="26"/>
        </w:rPr>
        <w:t>space</w:t>
      </w:r>
      <w:r w:rsidRPr="002B445C">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2B445C">
        <w:rPr>
          <w:rStyle w:val="StyleUnderline"/>
          <w:rFonts w:asciiTheme="majorHAnsi" w:hAnsiTheme="majorHAnsi" w:cstheme="majorHAnsi"/>
          <w:b/>
          <w:bCs/>
          <w:sz w:val="26"/>
          <w:szCs w:val="26"/>
        </w:rPr>
        <w:t xml:space="preserve">Whoever rules space rules the future </w:t>
      </w:r>
      <w:r w:rsidRPr="002B445C">
        <w:rPr>
          <w:rFonts w:asciiTheme="majorHAnsi" w:hAnsiTheme="majorHAnsi" w:cstheme="majorHAnsi"/>
          <w:sz w:val="16"/>
          <w:szCs w:val="26"/>
        </w:rPr>
        <w:t xml:space="preserve">There is one reason why </w:t>
      </w:r>
      <w:r w:rsidRPr="002B445C">
        <w:rPr>
          <w:rStyle w:val="StyleUnderline"/>
          <w:rFonts w:asciiTheme="majorHAnsi" w:hAnsiTheme="majorHAnsi" w:cstheme="majorHAnsi"/>
          <w:b/>
          <w:bCs/>
          <w:sz w:val="26"/>
          <w:szCs w:val="26"/>
        </w:rPr>
        <w:t xml:space="preserve">the </w:t>
      </w:r>
      <w:r w:rsidRPr="002B445C">
        <w:rPr>
          <w:rFonts w:asciiTheme="majorHAnsi" w:hAnsiTheme="majorHAnsi" w:cstheme="majorHAnsi"/>
          <w:sz w:val="16"/>
          <w:szCs w:val="26"/>
        </w:rPr>
        <w:t xml:space="preserve">two </w:t>
      </w:r>
      <w:r w:rsidRPr="002B445C">
        <w:rPr>
          <w:rStyle w:val="StyleUnderline"/>
          <w:rFonts w:asciiTheme="majorHAnsi" w:hAnsiTheme="majorHAnsi" w:cstheme="majorHAnsi"/>
          <w:b/>
          <w:bCs/>
          <w:sz w:val="26"/>
          <w:szCs w:val="26"/>
        </w:rPr>
        <w:t>countries' space strategy competition will inevitably lead to a hegemony competition</w:t>
      </w:r>
      <w:r w:rsidRPr="002B445C">
        <w:rPr>
          <w:rFonts w:asciiTheme="majorHAnsi" w:hAnsiTheme="majorHAnsi" w:cstheme="majorHAnsi"/>
          <w:sz w:val="16"/>
          <w:szCs w:val="26"/>
        </w:rPr>
        <w:t xml:space="preserve">. This is </w:t>
      </w:r>
      <w:r w:rsidRPr="002B445C">
        <w:rPr>
          <w:rStyle w:val="StyleUnderline"/>
          <w:rFonts w:asciiTheme="majorHAnsi" w:hAnsiTheme="majorHAnsi" w:cstheme="majorHAnsi"/>
          <w:b/>
          <w:bCs/>
          <w:sz w:val="26"/>
          <w:szCs w:val="26"/>
        </w:rPr>
        <w:t>because they try to conquer the space order</w:t>
      </w:r>
      <w:r w:rsidRPr="002B445C">
        <w:rPr>
          <w:rFonts w:asciiTheme="majorHAnsi" w:hAnsiTheme="majorHAnsi" w:cstheme="majorHAnsi"/>
          <w:sz w:val="16"/>
          <w:szCs w:val="26"/>
        </w:rPr>
        <w:t xml:space="preserve">. Conquering the space order is to define and establish the space order. </w:t>
      </w:r>
      <w:r w:rsidRPr="002B445C">
        <w:rPr>
          <w:rStyle w:val="StyleUnderline"/>
          <w:rFonts w:asciiTheme="majorHAnsi" w:hAnsiTheme="majorHAnsi" w:cstheme="majorHAnsi"/>
          <w:b/>
          <w:bCs/>
          <w:sz w:val="26"/>
          <w:szCs w:val="26"/>
        </w:rPr>
        <w:t>Those who dominate space will dominate almost all sectors of the future world, including economy, technology, environment, cyberspace, transportation and energy</w:t>
      </w:r>
      <w:r w:rsidRPr="002B445C">
        <w:rPr>
          <w:rFonts w:asciiTheme="majorHAnsi" w:hAnsiTheme="majorHAnsi" w:cstheme="majorHAnsi"/>
          <w:sz w:val="16"/>
          <w:szCs w:val="26"/>
        </w:rPr>
        <w:t xml:space="preserve">. That's why the United States is considered as a hegemonic country on Earth today. </w:t>
      </w:r>
      <w:r w:rsidRPr="002B445C">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2B445C">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2B445C">
        <w:rPr>
          <w:rStyle w:val="StyleUnderline"/>
          <w:rFonts w:asciiTheme="majorHAnsi" w:hAnsiTheme="majorHAnsi" w:cstheme="majorHAnsi"/>
          <w:b/>
          <w:bCs/>
          <w:sz w:val="26"/>
          <w:szCs w:val="26"/>
        </w:rPr>
        <w:t xml:space="preserve">Space and the moon were known as repositories of resources. As it became known that the resources that are scarce or will be depleted on Earth are very abundant outside the Earth in space, the space race has gotten intense. This is why the space race has been promoted on a </w:t>
      </w:r>
      <w:proofErr w:type="spellStart"/>
      <w:r w:rsidRPr="002B445C">
        <w:rPr>
          <w:rStyle w:val="StyleUnderline"/>
          <w:rFonts w:asciiTheme="majorHAnsi" w:hAnsiTheme="majorHAnsi" w:cstheme="majorHAnsi"/>
          <w:b/>
          <w:bCs/>
          <w:sz w:val="26"/>
          <w:szCs w:val="26"/>
        </w:rPr>
        <w:t>geoeconomic</w:t>
      </w:r>
      <w:proofErr w:type="spellEnd"/>
      <w:r w:rsidRPr="002B445C">
        <w:rPr>
          <w:rStyle w:val="StyleUnderline"/>
          <w:rFonts w:asciiTheme="majorHAnsi" w:hAnsiTheme="majorHAnsi" w:cstheme="majorHAnsi"/>
          <w:b/>
          <w:bCs/>
          <w:sz w:val="26"/>
          <w:szCs w:val="26"/>
        </w:rPr>
        <w:t xml:space="preserve"> level</w:t>
      </w:r>
      <w:r w:rsidRPr="002B445C">
        <w:rPr>
          <w:rFonts w:asciiTheme="majorHAnsi" w:hAnsiTheme="majorHAnsi" w:cstheme="majorHAnsi"/>
          <w:sz w:val="16"/>
          <w:szCs w:val="26"/>
        </w:rPr>
        <w:t xml:space="preserve">. However, in order to secure these benefits of </w:t>
      </w:r>
      <w:proofErr w:type="spellStart"/>
      <w:r w:rsidRPr="002B445C">
        <w:rPr>
          <w:rFonts w:asciiTheme="majorHAnsi" w:hAnsiTheme="majorHAnsi" w:cstheme="majorHAnsi"/>
          <w:sz w:val="16"/>
          <w:szCs w:val="26"/>
        </w:rPr>
        <w:t>geoeconomic</w:t>
      </w:r>
      <w:proofErr w:type="spellEnd"/>
      <w:r w:rsidRPr="002B445C">
        <w:rPr>
          <w:rFonts w:asciiTheme="majorHAnsi" w:hAnsiTheme="majorHAnsi" w:cstheme="majorHAnsi"/>
          <w:sz w:val="16"/>
          <w:szCs w:val="2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w:t>
      </w:r>
      <w:r w:rsidRPr="002B445C">
        <w:rPr>
          <w:rFonts w:asciiTheme="majorHAnsi" w:hAnsiTheme="majorHAnsi" w:cstheme="majorHAnsi"/>
          <w:sz w:val="16"/>
          <w:szCs w:val="26"/>
        </w:rPr>
        <w:lastRenderedPageBreak/>
        <w:t xml:space="preserve">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2B445C">
        <w:rPr>
          <w:rStyle w:val="StyleUnderline"/>
          <w:rFonts w:asciiTheme="majorHAnsi" w:hAnsiTheme="majorHAnsi" w:cstheme="majorHAnsi"/>
          <w:b/>
          <w:bCs/>
          <w:sz w:val="26"/>
          <w:szCs w:val="26"/>
        </w:rPr>
        <w:t>There are endless resources buried in more than 10,000 asteroids orbiting the Earth.</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b/>
          <w:bCs/>
          <w:sz w:val="26"/>
          <w:szCs w:val="26"/>
        </w:rPr>
        <w:t xml:space="preserve">They are known to have an abundance of resources such as carbon, zinc, cobalt, platinum, gold, silver and titanium, in which platinum and titanium, for example, can be sold for $30,000 to $50,000 per kilogram. </w:t>
      </w:r>
      <w:r w:rsidRPr="002B445C">
        <w:rPr>
          <w:rFonts w:asciiTheme="majorHAnsi" w:hAnsiTheme="majorHAnsi" w:cstheme="majorHAnsi"/>
          <w:sz w:val="16"/>
          <w:szCs w:val="26"/>
        </w:rPr>
        <w:t xml:space="preserve">Second, the </w:t>
      </w:r>
      <w:r w:rsidRPr="002B445C">
        <w:rPr>
          <w:rStyle w:val="StyleUnderline"/>
          <w:rFonts w:asciiTheme="majorHAnsi" w:hAnsiTheme="majorHAnsi" w:cstheme="majorHAnsi"/>
          <w:b/>
          <w:bCs/>
          <w:sz w:val="26"/>
          <w:szCs w:val="26"/>
        </w:rPr>
        <w:t>future energy source lies in space</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they have one common goal. </w:t>
      </w:r>
      <w:r w:rsidRPr="002B445C">
        <w:rPr>
          <w:rFonts w:asciiTheme="majorHAnsi" w:hAnsiTheme="majorHAnsi" w:cstheme="majorHAnsi"/>
          <w:sz w:val="16"/>
          <w:szCs w:val="26"/>
        </w:rPr>
        <w:t xml:space="preserve">First of all, </w:t>
      </w:r>
      <w:r w:rsidRPr="002B445C">
        <w:rPr>
          <w:rStyle w:val="StyleUnderline"/>
          <w:rFonts w:asciiTheme="majorHAnsi" w:hAnsiTheme="majorHAnsi" w:cstheme="majorHAnsi"/>
          <w:b/>
          <w:bCs/>
          <w:sz w:val="26"/>
          <w:szCs w:val="26"/>
        </w:rPr>
        <w:t>China</w:t>
      </w:r>
      <w:r w:rsidRPr="002B445C">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2B445C">
        <w:rPr>
          <w:rStyle w:val="StyleUnderline"/>
          <w:rFonts w:asciiTheme="majorHAnsi" w:hAnsiTheme="majorHAnsi" w:cstheme="majorHAnsi"/>
          <w:b/>
          <w:bCs/>
          <w:sz w:val="26"/>
          <w:szCs w:val="26"/>
        </w:rPr>
        <w:t>is planning to achieve its goal of establishing a so-called "Space Silk Road" by expanding China's "</w:t>
      </w:r>
      <w:proofErr w:type="spellStart"/>
      <w:r w:rsidRPr="002B445C">
        <w:rPr>
          <w:rStyle w:val="StyleUnderline"/>
          <w:rFonts w:asciiTheme="majorHAnsi" w:hAnsiTheme="majorHAnsi" w:cstheme="majorHAnsi"/>
          <w:b/>
          <w:bCs/>
          <w:sz w:val="26"/>
          <w:szCs w:val="26"/>
        </w:rPr>
        <w:t>BeiDou</w:t>
      </w:r>
      <w:proofErr w:type="spellEnd"/>
      <w:r w:rsidRPr="002B445C">
        <w:rPr>
          <w:rStyle w:val="StyleUnderline"/>
          <w:rFonts w:asciiTheme="majorHAnsi" w:hAnsiTheme="majorHAnsi" w:cstheme="majorHAnsi"/>
          <w:b/>
          <w:bCs/>
          <w:sz w:val="26"/>
          <w:szCs w:val="26"/>
        </w:rPr>
        <w:t>" navigation system to the regions within One Belt One Road and the national satellite and communication systems. The U.S. also plans to spend $25 billion to develop GPS3 systems with stronger defense capabilities against Chinese space and cyberattacks, by 2025.</w:t>
      </w:r>
      <w:r w:rsidRPr="002B445C">
        <w:rPr>
          <w:rStyle w:val="StyleUnderline"/>
          <w:rFonts w:asciiTheme="majorHAnsi" w:hAnsiTheme="majorHAnsi" w:cstheme="majorHAnsi"/>
          <w:sz w:val="26"/>
          <w:szCs w:val="26"/>
        </w:rPr>
        <w:t xml:space="preserve"> </w:t>
      </w:r>
      <w:r w:rsidRPr="002B445C">
        <w:rPr>
          <w:rStyle w:val="StyleUnderline"/>
          <w:rFonts w:asciiTheme="majorHAnsi" w:hAnsiTheme="majorHAnsi" w:cstheme="majorHAnsi"/>
          <w:b/>
          <w:bCs/>
          <w:sz w:val="26"/>
          <w:szCs w:val="26"/>
        </w:rPr>
        <w:t>The competition between the U.S. and China to establish a space station in order to secure the benefits from space strategies is inevitable.</w:t>
      </w:r>
      <w:r w:rsidRPr="002B445C">
        <w:rPr>
          <w:rFonts w:asciiTheme="majorHAnsi" w:hAnsiTheme="majorHAnsi" w:cstheme="majorHAnsi"/>
          <w:sz w:val="16"/>
          <w:szCs w:val="26"/>
        </w:rPr>
        <w:t xml:space="preserve"> This is because a space station is the foundation for establishing space order. As the space station has the purpose of protecting and defending from enemies</w:t>
      </w:r>
      <w:r w:rsidRPr="002B445C">
        <w:rPr>
          <w:rStyle w:val="StyleUnderline"/>
          <w:rFonts w:asciiTheme="majorHAnsi" w:hAnsiTheme="majorHAnsi" w:cstheme="majorHAnsi"/>
          <w:b/>
          <w:bCs/>
          <w:sz w:val="26"/>
          <w:szCs w:val="26"/>
        </w:rPr>
        <w:t xml:space="preserve">, militarization is inevitable in the process. It is clear that the outcome will lead to a space arms race. This is why the competition over supremacy in space between the U.S. and China has the aspects of the New Cold War outside the Earth. </w:t>
      </w:r>
      <w:r w:rsidRPr="002B445C">
        <w:rPr>
          <w:rFonts w:asciiTheme="majorHAnsi" w:hAnsiTheme="majorHAnsi" w:cstheme="majorHAnsi"/>
          <w:sz w:val="16"/>
          <w:szCs w:val="2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2B445C">
        <w:rPr>
          <w:rStyle w:val="StyleUnderline"/>
          <w:rFonts w:asciiTheme="majorHAnsi" w:hAnsiTheme="majorHAnsi" w:cstheme="majorHAnsi"/>
          <w:b/>
          <w:bCs/>
          <w:sz w:val="26"/>
          <w:szCs w:val="26"/>
        </w:rPr>
        <w:t>space is the decisive factor in the operation of energy, resources, environment, communication, and advanced military weapons systems in the future. Space is no longer a dream world.</w:t>
      </w:r>
      <w:r w:rsidRPr="002B445C">
        <w:rPr>
          <w:rFonts w:asciiTheme="majorHAnsi" w:hAnsiTheme="majorHAnsi" w:cstheme="majorHAnsi"/>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38ACBD4B" w14:textId="77777777" w:rsidR="00071BAB" w:rsidRPr="002B445C" w:rsidRDefault="00071BAB" w:rsidP="00071BAB">
      <w:pPr>
        <w:rPr>
          <w:rFonts w:asciiTheme="majorHAnsi" w:hAnsiTheme="majorHAnsi" w:cstheme="majorHAnsi"/>
          <w:sz w:val="14"/>
          <w:szCs w:val="26"/>
        </w:rPr>
      </w:pPr>
    </w:p>
    <w:p w14:paraId="55E6ACE7" w14:textId="77777777" w:rsidR="00071BAB" w:rsidRPr="002B445C" w:rsidRDefault="00071BAB" w:rsidP="00071BAB">
      <w:pPr>
        <w:pStyle w:val="Heading4"/>
        <w:rPr>
          <w:rFonts w:asciiTheme="majorHAnsi" w:hAnsiTheme="majorHAnsi" w:cstheme="majorHAnsi"/>
        </w:rPr>
      </w:pPr>
      <w:r w:rsidRPr="002B445C">
        <w:rPr>
          <w:rFonts w:asciiTheme="majorHAnsi" w:hAnsiTheme="majorHAnsi" w:cstheme="majorHAnsi"/>
        </w:rPr>
        <w:lastRenderedPageBreak/>
        <w:t xml:space="preserve">Primacy prevents </w:t>
      </w:r>
      <w:r w:rsidRPr="002B445C">
        <w:rPr>
          <w:rFonts w:asciiTheme="majorHAnsi" w:hAnsiTheme="majorHAnsi" w:cstheme="majorHAnsi"/>
          <w:u w:val="single"/>
        </w:rPr>
        <w:t>great-power conflict</w:t>
      </w:r>
      <w:r w:rsidRPr="002B445C">
        <w:rPr>
          <w:rFonts w:asciiTheme="majorHAnsi" w:hAnsiTheme="majorHAnsi" w:cstheme="majorHAnsi"/>
        </w:rPr>
        <w:t xml:space="preserve"> — multipolar revisionism </w:t>
      </w:r>
      <w:r w:rsidRPr="002B445C">
        <w:rPr>
          <w:rFonts w:asciiTheme="majorHAnsi" w:hAnsiTheme="majorHAnsi" w:cstheme="majorHAnsi"/>
          <w:u w:val="single"/>
        </w:rPr>
        <w:t>fragments</w:t>
      </w:r>
      <w:r w:rsidRPr="002B445C">
        <w:rPr>
          <w:rFonts w:asciiTheme="majorHAnsi" w:hAnsiTheme="majorHAnsi" w:cstheme="majorHAnsi"/>
        </w:rPr>
        <w:t xml:space="preserve"> the </w:t>
      </w:r>
      <w:r w:rsidRPr="002B445C">
        <w:rPr>
          <w:rFonts w:asciiTheme="majorHAnsi" w:hAnsiTheme="majorHAnsi" w:cstheme="majorHAnsi"/>
          <w:u w:val="single"/>
        </w:rPr>
        <w:t>global order</w:t>
      </w:r>
      <w:r w:rsidRPr="002B445C">
        <w:rPr>
          <w:rFonts w:asciiTheme="majorHAnsi" w:hAnsiTheme="majorHAnsi" w:cstheme="majorHAnsi"/>
        </w:rPr>
        <w:t xml:space="preserve"> and causes </w:t>
      </w:r>
      <w:r w:rsidRPr="002B445C">
        <w:rPr>
          <w:rFonts w:asciiTheme="majorHAnsi" w:hAnsiTheme="majorHAnsi" w:cstheme="majorHAnsi"/>
          <w:u w:val="single"/>
        </w:rPr>
        <w:t>nuclear war</w:t>
      </w:r>
      <w:r w:rsidRPr="002B445C">
        <w:rPr>
          <w:rFonts w:asciiTheme="majorHAnsi" w:hAnsiTheme="majorHAnsi" w:cstheme="majorHAnsi"/>
        </w:rPr>
        <w:t xml:space="preserve">.  </w:t>
      </w:r>
    </w:p>
    <w:p w14:paraId="0D83FEC6" w14:textId="77777777" w:rsidR="00071BAB" w:rsidRPr="002B445C" w:rsidRDefault="00071BAB" w:rsidP="00071BAB">
      <w:pPr>
        <w:rPr>
          <w:rFonts w:asciiTheme="majorHAnsi" w:hAnsiTheme="majorHAnsi" w:cstheme="majorHAnsi"/>
          <w:sz w:val="16"/>
          <w:szCs w:val="26"/>
        </w:rPr>
      </w:pPr>
      <w:r w:rsidRPr="002B445C">
        <w:rPr>
          <w:rStyle w:val="Style13ptBold"/>
          <w:rFonts w:asciiTheme="majorHAnsi" w:hAnsiTheme="majorHAnsi" w:cstheme="majorHAnsi"/>
          <w:szCs w:val="26"/>
          <w:u w:val="single"/>
        </w:rPr>
        <w:t xml:space="preserve">Brands &amp; </w:t>
      </w:r>
      <w:proofErr w:type="spellStart"/>
      <w:r w:rsidRPr="002B445C">
        <w:rPr>
          <w:rStyle w:val="Style13ptBold"/>
          <w:rFonts w:asciiTheme="majorHAnsi" w:hAnsiTheme="majorHAnsi" w:cstheme="majorHAnsi"/>
          <w:szCs w:val="26"/>
          <w:u w:val="single"/>
        </w:rPr>
        <w:t>Edel</w:t>
      </w:r>
      <w:proofErr w:type="spellEnd"/>
      <w:r w:rsidRPr="002B445C">
        <w:rPr>
          <w:rStyle w:val="Style13ptBold"/>
          <w:rFonts w:asciiTheme="majorHAnsi" w:hAnsiTheme="majorHAnsi" w:cstheme="majorHAnsi"/>
          <w:szCs w:val="26"/>
          <w:u w:val="single"/>
        </w:rPr>
        <w:t xml:space="preserve"> 19</w:t>
      </w:r>
      <w:r w:rsidRPr="002B445C">
        <w:rPr>
          <w:rFonts w:asciiTheme="majorHAnsi" w:hAnsiTheme="majorHAnsi" w:cstheme="majorHAnsi"/>
          <w:sz w:val="16"/>
          <w:szCs w:val="26"/>
        </w:rPr>
        <w:t xml:space="preserve"> — Hal Brands; PhD, Henry A. Kissinger Distinguished Professor of Global Affairs at the Johns Hopkins School of Advanced International Studies. Charles </w:t>
      </w:r>
      <w:proofErr w:type="spellStart"/>
      <w:r w:rsidRPr="002B445C">
        <w:rPr>
          <w:rFonts w:asciiTheme="majorHAnsi" w:hAnsiTheme="majorHAnsi" w:cstheme="majorHAnsi"/>
          <w:sz w:val="16"/>
          <w:szCs w:val="26"/>
        </w:rPr>
        <w:t>Edel</w:t>
      </w:r>
      <w:proofErr w:type="spellEnd"/>
      <w:r w:rsidRPr="002B445C">
        <w:rPr>
          <w:rFonts w:asciiTheme="majorHAnsi" w:hAnsiTheme="majorHAnsi" w:cstheme="majorHAnsi"/>
          <w:sz w:val="16"/>
          <w:szCs w:val="26"/>
        </w:rPr>
        <w:t xml:space="preserve">; PhD, Senior Fellow and Visiting Scholar at the United States Studies Centre at the University of Sydney. (“The Lessons of Tragedy: Statecraft and World Order;” Ch. 6: Darkening Horizon; Published by </w:t>
      </w:r>
      <w:r w:rsidRPr="002B445C">
        <w:rPr>
          <w:rFonts w:asciiTheme="majorHAnsi" w:hAnsiTheme="majorHAnsi" w:cstheme="majorHAnsi"/>
          <w:i/>
          <w:iCs/>
          <w:sz w:val="16"/>
          <w:szCs w:val="26"/>
        </w:rPr>
        <w:t>Yale University Press</w:t>
      </w:r>
      <w:r w:rsidRPr="002B445C">
        <w:rPr>
          <w:rFonts w:asciiTheme="majorHAnsi" w:hAnsiTheme="majorHAnsi" w:cstheme="majorHAnsi"/>
          <w:sz w:val="16"/>
          <w:szCs w:val="26"/>
        </w:rPr>
        <w:t>; //</w:t>
      </w:r>
      <w:proofErr w:type="spellStart"/>
      <w:r w:rsidRPr="002B445C">
        <w:rPr>
          <w:rFonts w:asciiTheme="majorHAnsi" w:hAnsiTheme="majorHAnsi" w:cstheme="majorHAnsi"/>
          <w:sz w:val="16"/>
          <w:szCs w:val="26"/>
        </w:rPr>
        <w:t>GrRv</w:t>
      </w:r>
      <w:proofErr w:type="spellEnd"/>
      <w:r w:rsidRPr="002B445C">
        <w:rPr>
          <w:rFonts w:asciiTheme="majorHAnsi" w:hAnsiTheme="majorHAnsi" w:cstheme="majorHAnsi"/>
          <w:sz w:val="16"/>
          <w:szCs w:val="26"/>
        </w:rPr>
        <w:t>)</w:t>
      </w:r>
    </w:p>
    <w:p w14:paraId="1BD1B824" w14:textId="77777777" w:rsidR="00071BAB" w:rsidRPr="002B445C" w:rsidRDefault="00071BAB" w:rsidP="00071BAB">
      <w:pPr>
        <w:rPr>
          <w:rFonts w:asciiTheme="majorHAnsi" w:hAnsiTheme="majorHAnsi" w:cstheme="majorHAnsi"/>
          <w:sz w:val="16"/>
          <w:szCs w:val="26"/>
        </w:rPr>
      </w:pPr>
      <w:r w:rsidRPr="002B445C">
        <w:rPr>
          <w:rStyle w:val="StyleUnderline"/>
          <w:rFonts w:asciiTheme="majorHAnsi" w:hAnsiTheme="majorHAnsi" w:cstheme="majorHAnsi"/>
          <w:sz w:val="26"/>
          <w:szCs w:val="26"/>
        </w:rPr>
        <w:t xml:space="preserve">The revival of </w:t>
      </w:r>
      <w:r w:rsidRPr="002B445C">
        <w:rPr>
          <w:rStyle w:val="Emphasis"/>
          <w:rFonts w:asciiTheme="majorHAnsi" w:hAnsiTheme="majorHAnsi" w:cstheme="majorHAnsi"/>
          <w:sz w:val="26"/>
          <w:szCs w:val="26"/>
        </w:rPr>
        <w:t>great-power competition</w:t>
      </w:r>
      <w:r w:rsidRPr="002B445C">
        <w:rPr>
          <w:rStyle w:val="StyleUnderline"/>
          <w:rFonts w:asciiTheme="majorHAnsi" w:hAnsiTheme="majorHAnsi" w:cstheme="majorHAnsi"/>
          <w:sz w:val="26"/>
          <w:szCs w:val="26"/>
        </w:rPr>
        <w:t xml:space="preserve"> entails</w:t>
      </w:r>
      <w:r w:rsidRPr="002B445C">
        <w:rPr>
          <w:rFonts w:asciiTheme="majorHAnsi" w:hAnsiTheme="majorHAnsi" w:cstheme="majorHAnsi"/>
          <w:sz w:val="16"/>
          <w:szCs w:val="26"/>
        </w:rPr>
        <w:t xml:space="preserve"> higher international tensions than the world has known for decades, and the revival of </w:t>
      </w:r>
      <w:r w:rsidRPr="002B445C">
        <w:rPr>
          <w:rStyle w:val="Emphasis"/>
          <w:rFonts w:asciiTheme="majorHAnsi" w:hAnsiTheme="majorHAnsi" w:cstheme="majorHAnsi"/>
          <w:sz w:val="26"/>
          <w:szCs w:val="26"/>
        </w:rPr>
        <w:t>arms races, security dilemmas</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other artifacts</w:t>
      </w:r>
      <w:r w:rsidRPr="002B445C">
        <w:rPr>
          <w:rStyle w:val="StyleUnderline"/>
          <w:rFonts w:asciiTheme="majorHAnsi" w:hAnsiTheme="majorHAnsi" w:cstheme="majorHAnsi"/>
          <w:sz w:val="26"/>
          <w:szCs w:val="26"/>
        </w:rPr>
        <w:t xml:space="preserve"> of a more </w:t>
      </w:r>
      <w:r w:rsidRPr="002B445C">
        <w:rPr>
          <w:rStyle w:val="Emphasis"/>
          <w:rFonts w:asciiTheme="majorHAnsi" w:hAnsiTheme="majorHAnsi" w:cstheme="majorHAnsi"/>
          <w:sz w:val="26"/>
          <w:szCs w:val="26"/>
        </w:rPr>
        <w:t>dangerous past</w:t>
      </w:r>
      <w:r w:rsidRPr="002B445C">
        <w:rPr>
          <w:rStyle w:val="StyleUnderline"/>
          <w:rFonts w:asciiTheme="majorHAnsi" w:hAnsiTheme="majorHAnsi" w:cstheme="majorHAnsi"/>
          <w:sz w:val="26"/>
          <w:szCs w:val="26"/>
        </w:rPr>
        <w:t xml:space="preserve">. It entails </w:t>
      </w:r>
      <w:r w:rsidRPr="002B445C">
        <w:rPr>
          <w:rStyle w:val="Emphasis"/>
          <w:rFonts w:asciiTheme="majorHAnsi" w:hAnsiTheme="majorHAnsi" w:cstheme="majorHAnsi"/>
          <w:sz w:val="26"/>
          <w:szCs w:val="26"/>
        </w:rPr>
        <w:t>sharper conflicts</w:t>
      </w:r>
      <w:r w:rsidRPr="002B445C">
        <w:rPr>
          <w:rStyle w:val="StyleUnderline"/>
          <w:rFonts w:asciiTheme="majorHAnsi" w:hAnsiTheme="majorHAnsi" w:cstheme="majorHAnsi"/>
          <w:sz w:val="26"/>
          <w:szCs w:val="26"/>
        </w:rPr>
        <w:t xml:space="preserve"> over the international rules</w:t>
      </w:r>
      <w:r w:rsidRPr="002B445C">
        <w:rPr>
          <w:rFonts w:asciiTheme="majorHAnsi" w:hAnsiTheme="majorHAnsi" w:cstheme="majorHAnsi"/>
          <w:sz w:val="16"/>
          <w:szCs w:val="26"/>
        </w:rPr>
        <w:t xml:space="preserve"> of the road on issues ranging from freedom of navigation to the illegitimacy of altering borders by force, </w:t>
      </w:r>
      <w:r w:rsidRPr="002B445C">
        <w:rPr>
          <w:rStyle w:val="StyleUnderline"/>
          <w:rFonts w:asciiTheme="majorHAnsi" w:hAnsiTheme="majorHAnsi" w:cstheme="majorHAnsi"/>
          <w:sz w:val="26"/>
          <w:szCs w:val="26"/>
        </w:rPr>
        <w:t xml:space="preserve">and </w:t>
      </w:r>
      <w:r w:rsidRPr="002B445C">
        <w:rPr>
          <w:rStyle w:val="Emphasis"/>
          <w:rFonts w:asciiTheme="majorHAnsi" w:hAnsiTheme="majorHAnsi" w:cstheme="majorHAnsi"/>
          <w:sz w:val="26"/>
          <w:szCs w:val="26"/>
        </w:rPr>
        <w:t>intensifying competitions</w:t>
      </w:r>
      <w:r w:rsidRPr="002B445C">
        <w:rPr>
          <w:rStyle w:val="StyleUnderline"/>
          <w:rFonts w:asciiTheme="majorHAnsi" w:hAnsiTheme="majorHAnsi" w:cstheme="majorHAnsi"/>
          <w:sz w:val="26"/>
          <w:szCs w:val="26"/>
        </w:rPr>
        <w:t xml:space="preserve"> over states that reside at the intersection of rival powers’ </w:t>
      </w:r>
      <w:r w:rsidRPr="002B445C">
        <w:rPr>
          <w:rStyle w:val="Emphasis"/>
          <w:rFonts w:asciiTheme="majorHAnsi" w:hAnsiTheme="majorHAnsi" w:cstheme="majorHAnsi"/>
          <w:sz w:val="26"/>
          <w:szCs w:val="26"/>
        </w:rPr>
        <w:t>areas of interest</w:t>
      </w:r>
      <w:r w:rsidRPr="002B445C">
        <w:rPr>
          <w:rFonts w:asciiTheme="majorHAnsi" w:hAnsiTheme="majorHAnsi" w:cstheme="majorHAnsi"/>
          <w:sz w:val="16"/>
          <w:szCs w:val="26"/>
        </w:rPr>
        <w:t xml:space="preserve">. It requires confronting the prospect that </w:t>
      </w:r>
      <w:r w:rsidRPr="002B445C">
        <w:rPr>
          <w:rStyle w:val="Emphasis"/>
          <w:rFonts w:asciiTheme="majorHAnsi" w:hAnsiTheme="majorHAnsi" w:cstheme="majorHAnsi"/>
          <w:sz w:val="26"/>
          <w:szCs w:val="26"/>
        </w:rPr>
        <w:t>rival powers</w:t>
      </w:r>
      <w:r w:rsidRPr="002B445C">
        <w:rPr>
          <w:rStyle w:val="StyleUnderline"/>
          <w:rFonts w:asciiTheme="majorHAnsi" w:hAnsiTheme="majorHAnsi" w:cstheme="majorHAnsi"/>
          <w:sz w:val="26"/>
          <w:szCs w:val="26"/>
        </w:rPr>
        <w:t xml:space="preserve"> could </w:t>
      </w:r>
      <w:r w:rsidRPr="002B445C">
        <w:rPr>
          <w:rStyle w:val="Emphasis"/>
          <w:rFonts w:asciiTheme="majorHAnsi" w:hAnsiTheme="majorHAnsi" w:cstheme="majorHAnsi"/>
          <w:sz w:val="26"/>
          <w:szCs w:val="26"/>
        </w:rPr>
        <w:t>overturn</w:t>
      </w:r>
      <w:r w:rsidRPr="002B445C">
        <w:rPr>
          <w:rStyle w:val="StyleUnderline"/>
          <w:rFonts w:asciiTheme="majorHAnsi" w:hAnsiTheme="majorHAnsi" w:cstheme="majorHAnsi"/>
          <w:sz w:val="26"/>
          <w:szCs w:val="26"/>
        </w:rPr>
        <w:t xml:space="preserve"> the </w:t>
      </w:r>
      <w:r w:rsidRPr="002B445C">
        <w:rPr>
          <w:rStyle w:val="Emphasis"/>
          <w:rFonts w:asciiTheme="majorHAnsi" w:hAnsiTheme="majorHAnsi" w:cstheme="majorHAnsi"/>
          <w:sz w:val="26"/>
          <w:szCs w:val="26"/>
        </w:rPr>
        <w:t>favorable regional balances</w:t>
      </w:r>
      <w:r w:rsidRPr="002B445C">
        <w:rPr>
          <w:rStyle w:val="StyleUnderline"/>
          <w:rFonts w:asciiTheme="majorHAnsi" w:hAnsiTheme="majorHAnsi" w:cstheme="majorHAnsi"/>
          <w:sz w:val="26"/>
          <w:szCs w:val="26"/>
        </w:rPr>
        <w:t xml:space="preserve"> that have </w:t>
      </w:r>
      <w:r w:rsidRPr="002B445C">
        <w:rPr>
          <w:rStyle w:val="Emphasis"/>
          <w:rFonts w:asciiTheme="majorHAnsi" w:hAnsiTheme="majorHAnsi" w:cstheme="majorHAnsi"/>
          <w:sz w:val="26"/>
          <w:szCs w:val="26"/>
        </w:rPr>
        <w:t>underpinned</w:t>
      </w:r>
      <w:r w:rsidRPr="002B445C">
        <w:rPr>
          <w:rStyle w:val="StyleUnderline"/>
          <w:rFonts w:asciiTheme="majorHAnsi" w:hAnsiTheme="majorHAnsi" w:cstheme="majorHAnsi"/>
          <w:sz w:val="26"/>
          <w:szCs w:val="26"/>
        </w:rPr>
        <w:t xml:space="preserve"> the U.S.-led order for decades, and that they might construct </w:t>
      </w:r>
      <w:r w:rsidRPr="002B445C">
        <w:rPr>
          <w:rStyle w:val="Emphasis"/>
          <w:rFonts w:asciiTheme="majorHAnsi" w:hAnsiTheme="majorHAnsi" w:cstheme="majorHAnsi"/>
          <w:sz w:val="26"/>
          <w:szCs w:val="26"/>
        </w:rPr>
        <w:t>rival spheres of influence</w:t>
      </w:r>
      <w:r w:rsidRPr="002B445C">
        <w:rPr>
          <w:rFonts w:asciiTheme="majorHAnsi" w:hAnsiTheme="majorHAnsi" w:cstheme="majorHAnsi"/>
          <w:sz w:val="16"/>
          <w:szCs w:val="26"/>
        </w:rPr>
        <w:t xml:space="preserve"> from which America and the liberal ideas it has long promoted would be excluded. Finally, it necessitates recognizing that </w:t>
      </w:r>
      <w:r w:rsidRPr="002B445C">
        <w:rPr>
          <w:rStyle w:val="StyleUnderline"/>
          <w:rFonts w:asciiTheme="majorHAnsi" w:hAnsiTheme="majorHAnsi" w:cstheme="majorHAnsi"/>
          <w:sz w:val="26"/>
          <w:szCs w:val="26"/>
        </w:rPr>
        <w:t xml:space="preserve">great-power rivalry could lead to </w:t>
      </w:r>
      <w:r w:rsidRPr="002B445C">
        <w:rPr>
          <w:rStyle w:val="Emphasis"/>
          <w:rFonts w:asciiTheme="majorHAnsi" w:hAnsiTheme="majorHAnsi" w:cstheme="majorHAnsi"/>
          <w:sz w:val="26"/>
          <w:szCs w:val="26"/>
        </w:rPr>
        <w:t>great-power war</w:t>
      </w:r>
      <w:r w:rsidRPr="002B445C">
        <w:rPr>
          <w:rFonts w:asciiTheme="majorHAnsi" w:hAnsiTheme="majorHAnsi" w:cstheme="majorHAnsi"/>
          <w:sz w:val="16"/>
          <w:szCs w:val="26"/>
        </w:rPr>
        <w:t>, a prospect that seemed to have followed the Soviet empire onto the ash heap of history.</w:t>
      </w:r>
    </w:p>
    <w:p w14:paraId="5791F81F"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Both </w:t>
      </w:r>
      <w:r w:rsidRPr="002B445C">
        <w:rPr>
          <w:rStyle w:val="Emphasis"/>
          <w:rFonts w:asciiTheme="majorHAnsi" w:hAnsiTheme="majorHAnsi" w:cstheme="majorHAnsi"/>
          <w:sz w:val="26"/>
          <w:szCs w:val="26"/>
        </w:rPr>
        <w:t>Beijing</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Moscow</w:t>
      </w:r>
      <w:r w:rsidRPr="002B445C">
        <w:rPr>
          <w:rStyle w:val="StyleUnderline"/>
          <w:rFonts w:asciiTheme="majorHAnsi" w:hAnsiTheme="majorHAnsi" w:cstheme="majorHAnsi"/>
          <w:sz w:val="26"/>
          <w:szCs w:val="26"/>
        </w:rPr>
        <w:t xml:space="preserve"> are</w:t>
      </w:r>
      <w:r w:rsidRPr="002B445C">
        <w:rPr>
          <w:rFonts w:asciiTheme="majorHAnsi" w:hAnsiTheme="majorHAnsi" w:cstheme="majorHAnsi"/>
          <w:sz w:val="16"/>
          <w:szCs w:val="26"/>
        </w:rPr>
        <w:t xml:space="preserve">, after all, </w:t>
      </w:r>
      <w:r w:rsidRPr="002B445C">
        <w:rPr>
          <w:rStyle w:val="Emphasis"/>
          <w:rFonts w:asciiTheme="majorHAnsi" w:hAnsiTheme="majorHAnsi" w:cstheme="majorHAnsi"/>
          <w:sz w:val="26"/>
          <w:szCs w:val="26"/>
        </w:rPr>
        <w:t>optimizing their forces</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exercising aggressively</w:t>
      </w:r>
      <w:r w:rsidRPr="002B445C">
        <w:rPr>
          <w:rStyle w:val="StyleUnderline"/>
          <w:rFonts w:asciiTheme="majorHAnsi" w:hAnsiTheme="majorHAnsi" w:cstheme="majorHAnsi"/>
          <w:sz w:val="26"/>
          <w:szCs w:val="26"/>
        </w:rPr>
        <w:t xml:space="preserve"> in preparation for potential </w:t>
      </w:r>
      <w:r w:rsidRPr="002B445C">
        <w:rPr>
          <w:rStyle w:val="Emphasis"/>
          <w:rFonts w:asciiTheme="majorHAnsi" w:hAnsiTheme="majorHAnsi" w:cstheme="majorHAnsi"/>
          <w:sz w:val="26"/>
          <w:szCs w:val="26"/>
        </w:rPr>
        <w:t>conflicts</w:t>
      </w:r>
      <w:r w:rsidRPr="002B445C">
        <w:rPr>
          <w:rStyle w:val="StyleUnderline"/>
          <w:rFonts w:asciiTheme="majorHAnsi" w:hAnsiTheme="majorHAnsi" w:cstheme="majorHAnsi"/>
          <w:sz w:val="26"/>
          <w:szCs w:val="26"/>
        </w:rPr>
        <w:t xml:space="preserve"> with the U</w:t>
      </w:r>
      <w:r w:rsidRPr="002B445C">
        <w:rPr>
          <w:rFonts w:asciiTheme="majorHAnsi" w:hAnsiTheme="majorHAnsi" w:cstheme="majorHAnsi"/>
          <w:sz w:val="16"/>
          <w:szCs w:val="26"/>
        </w:rPr>
        <w:t xml:space="preserve">nited </w:t>
      </w:r>
      <w:r w:rsidRPr="002B445C">
        <w:rPr>
          <w:rStyle w:val="StyleUnderline"/>
          <w:rFonts w:asciiTheme="majorHAnsi" w:hAnsiTheme="majorHAnsi" w:cstheme="majorHAnsi"/>
          <w:sz w:val="26"/>
          <w:szCs w:val="26"/>
        </w:rPr>
        <w:t>S</w:t>
      </w:r>
      <w:r w:rsidRPr="002B445C">
        <w:rPr>
          <w:rFonts w:asciiTheme="majorHAnsi" w:hAnsiTheme="majorHAnsi" w:cstheme="majorHAnsi"/>
          <w:sz w:val="16"/>
          <w:szCs w:val="26"/>
        </w:rPr>
        <w:t xml:space="preserve">tates and its allies; </w:t>
      </w:r>
      <w:r w:rsidRPr="002B445C">
        <w:rPr>
          <w:rStyle w:val="StyleUnderline"/>
          <w:rFonts w:asciiTheme="majorHAnsi" w:hAnsiTheme="majorHAnsi" w:cstheme="majorHAnsi"/>
          <w:sz w:val="26"/>
          <w:szCs w:val="26"/>
        </w:rPr>
        <w:t>Russian doctrine explicitly emphasizes the</w:t>
      </w:r>
      <w:r w:rsidRPr="002B445C">
        <w:rPr>
          <w:rFonts w:asciiTheme="majorHAnsi" w:hAnsiTheme="majorHAnsi" w:cstheme="majorHAnsi"/>
          <w:sz w:val="16"/>
          <w:szCs w:val="26"/>
        </w:rPr>
        <w:t xml:space="preserve"> limited </w:t>
      </w:r>
      <w:r w:rsidRPr="002B445C">
        <w:rPr>
          <w:rStyle w:val="StyleUnderline"/>
          <w:rFonts w:asciiTheme="majorHAnsi" w:hAnsiTheme="majorHAnsi" w:cstheme="majorHAnsi"/>
          <w:sz w:val="26"/>
          <w:szCs w:val="26"/>
        </w:rPr>
        <w:t xml:space="preserve">use of </w:t>
      </w:r>
      <w:r w:rsidRPr="002B445C">
        <w:rPr>
          <w:rStyle w:val="Emphasis"/>
          <w:rFonts w:asciiTheme="majorHAnsi" w:hAnsiTheme="majorHAnsi" w:cstheme="majorHAnsi"/>
          <w:sz w:val="26"/>
          <w:szCs w:val="26"/>
        </w:rPr>
        <w:t>nuclear weapons</w:t>
      </w:r>
      <w:r w:rsidRPr="002B445C">
        <w:rPr>
          <w:rFonts w:asciiTheme="majorHAnsi" w:hAnsiTheme="majorHAnsi" w:cstheme="majorHAnsi"/>
          <w:sz w:val="16"/>
          <w:szCs w:val="26"/>
        </w:rPr>
        <w:t xml:space="preserve"> to achieve escalation dominance in a war with Washington. In Syria, </w:t>
      </w:r>
      <w:r w:rsidRPr="002B445C">
        <w:rPr>
          <w:rStyle w:val="StyleUnderline"/>
          <w:rFonts w:asciiTheme="majorHAnsi" w:hAnsiTheme="majorHAnsi" w:cstheme="majorHAnsi"/>
          <w:sz w:val="26"/>
          <w:szCs w:val="26"/>
        </w:rPr>
        <w:t xml:space="preserve">U.S. and Russian forces even came into </w:t>
      </w:r>
      <w:r w:rsidRPr="002B445C">
        <w:rPr>
          <w:rStyle w:val="Emphasis"/>
          <w:rFonts w:asciiTheme="majorHAnsi" w:hAnsiTheme="majorHAnsi" w:cstheme="majorHAnsi"/>
          <w:sz w:val="26"/>
          <w:szCs w:val="26"/>
        </w:rPr>
        <w:t>deadly contact</w:t>
      </w:r>
      <w:r w:rsidRPr="002B445C">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2B445C">
        <w:rPr>
          <w:rStyle w:val="StyleUnderline"/>
          <w:rFonts w:asciiTheme="majorHAnsi" w:hAnsiTheme="majorHAnsi" w:cstheme="majorHAnsi"/>
          <w:sz w:val="26"/>
          <w:szCs w:val="26"/>
        </w:rPr>
        <w:t>The world</w:t>
      </w:r>
      <w:r w:rsidRPr="002B445C">
        <w:rPr>
          <w:rFonts w:asciiTheme="majorHAnsi" w:hAnsiTheme="majorHAnsi" w:cstheme="majorHAnsi"/>
          <w:sz w:val="16"/>
          <w:szCs w:val="26"/>
        </w:rPr>
        <w:t xml:space="preserve"> has not yet returned to the epic clashes for global dominance that characterized the twentieth century, but it </w:t>
      </w:r>
      <w:r w:rsidRPr="002B445C">
        <w:rPr>
          <w:rStyle w:val="StyleUnderline"/>
          <w:rFonts w:asciiTheme="majorHAnsi" w:hAnsiTheme="majorHAnsi" w:cstheme="majorHAnsi"/>
          <w:sz w:val="26"/>
          <w:szCs w:val="26"/>
        </w:rPr>
        <w:t xml:space="preserve">has returned to the </w:t>
      </w:r>
      <w:r w:rsidRPr="002B445C">
        <w:rPr>
          <w:rStyle w:val="Emphasis"/>
          <w:rFonts w:asciiTheme="majorHAnsi" w:hAnsiTheme="majorHAnsi" w:cstheme="majorHAnsi"/>
          <w:sz w:val="26"/>
          <w:szCs w:val="26"/>
        </w:rPr>
        <w:t>historical norm</w:t>
      </w:r>
      <w:r w:rsidRPr="002B445C">
        <w:rPr>
          <w:rStyle w:val="StyleUnderline"/>
          <w:rFonts w:asciiTheme="majorHAnsi" w:hAnsiTheme="majorHAnsi" w:cstheme="majorHAnsi"/>
          <w:sz w:val="26"/>
          <w:szCs w:val="26"/>
        </w:rPr>
        <w:t xml:space="preserve"> of </w:t>
      </w:r>
      <w:r w:rsidRPr="002B445C">
        <w:rPr>
          <w:rStyle w:val="Emphasis"/>
          <w:rFonts w:asciiTheme="majorHAnsi" w:hAnsiTheme="majorHAnsi" w:cstheme="majorHAnsi"/>
          <w:sz w:val="26"/>
          <w:szCs w:val="26"/>
        </w:rPr>
        <w:t>great-power struggle</w:t>
      </w:r>
      <w:r w:rsidRPr="002B445C">
        <w:rPr>
          <w:rFonts w:asciiTheme="majorHAnsi" w:hAnsiTheme="majorHAnsi" w:cstheme="majorHAnsi"/>
          <w:sz w:val="16"/>
          <w:szCs w:val="26"/>
        </w:rPr>
        <w:t>, with all the associated dangers.</w:t>
      </w:r>
    </w:p>
    <w:p w14:paraId="15E89C33" w14:textId="77777777" w:rsidR="00071BAB" w:rsidRPr="002B445C" w:rsidRDefault="00071BAB" w:rsidP="00071BAB">
      <w:pPr>
        <w:rPr>
          <w:rStyle w:val="Emphasis"/>
          <w:rFonts w:asciiTheme="majorHAnsi" w:hAnsiTheme="majorHAnsi" w:cstheme="majorHAnsi"/>
          <w:sz w:val="26"/>
          <w:szCs w:val="26"/>
        </w:rPr>
      </w:pPr>
      <w:r w:rsidRPr="002B445C">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2B445C">
        <w:rPr>
          <w:rStyle w:val="StyleUnderline"/>
          <w:rFonts w:asciiTheme="majorHAnsi" w:hAnsiTheme="majorHAnsi" w:cstheme="majorHAnsi"/>
          <w:sz w:val="26"/>
          <w:szCs w:val="26"/>
        </w:rPr>
        <w:t xml:space="preserve">Russia </w:t>
      </w:r>
      <w:r w:rsidRPr="002B445C">
        <w:rPr>
          <w:rStyle w:val="Emphasis"/>
          <w:rFonts w:asciiTheme="majorHAnsi" w:hAnsiTheme="majorHAnsi" w:cstheme="majorHAnsi"/>
          <w:sz w:val="26"/>
          <w:szCs w:val="26"/>
        </w:rPr>
        <w:t>does not simply want to be</w:t>
      </w:r>
      <w:r w:rsidRPr="002B445C">
        <w:rPr>
          <w:rStyle w:val="StyleUnderline"/>
          <w:rFonts w:asciiTheme="majorHAnsi" w:hAnsiTheme="majorHAnsi" w:cstheme="majorHAnsi"/>
          <w:sz w:val="26"/>
          <w:szCs w:val="26"/>
        </w:rPr>
        <w:t xml:space="preserve"> a “</w:t>
      </w:r>
      <w:r w:rsidRPr="002B445C">
        <w:rPr>
          <w:rStyle w:val="Emphasis"/>
          <w:rFonts w:asciiTheme="majorHAnsi" w:hAnsiTheme="majorHAnsi" w:cstheme="majorHAnsi"/>
          <w:sz w:val="26"/>
          <w:szCs w:val="26"/>
        </w:rPr>
        <w:t>regional power</w:t>
      </w:r>
      <w:r w:rsidRPr="002B445C">
        <w:rPr>
          <w:rStyle w:val="StyleUnderline"/>
          <w:rFonts w:asciiTheme="majorHAnsi" w:hAnsiTheme="majorHAnsi" w:cstheme="majorHAnsi"/>
          <w:sz w:val="26"/>
          <w:szCs w:val="26"/>
        </w:rPr>
        <w:t>”</w:t>
      </w:r>
      <w:r w:rsidRPr="002B445C">
        <w:rPr>
          <w:rFonts w:asciiTheme="majorHAnsi" w:hAnsiTheme="majorHAnsi" w:cstheme="majorHAnsi"/>
          <w:sz w:val="16"/>
          <w:szCs w:val="26"/>
        </w:rPr>
        <w:t xml:space="preserve"> (as Obama cuttingly described it) that dominates South Ossetia and Crimea.37 </w:t>
      </w:r>
      <w:r w:rsidRPr="002B445C">
        <w:rPr>
          <w:rStyle w:val="StyleUnderline"/>
          <w:rFonts w:asciiTheme="majorHAnsi" w:hAnsiTheme="majorHAnsi" w:cstheme="majorHAnsi"/>
          <w:sz w:val="26"/>
          <w:szCs w:val="26"/>
        </w:rPr>
        <w:t xml:space="preserve">It </w:t>
      </w:r>
      <w:r w:rsidRPr="002B445C">
        <w:rPr>
          <w:rStyle w:val="Emphasis"/>
          <w:rFonts w:asciiTheme="majorHAnsi" w:hAnsiTheme="majorHAnsi" w:cstheme="majorHAnsi"/>
          <w:sz w:val="26"/>
          <w:szCs w:val="26"/>
        </w:rPr>
        <w:t>aspires</w:t>
      </w:r>
      <w:r w:rsidRPr="002B445C">
        <w:rPr>
          <w:rStyle w:val="StyleUnderline"/>
          <w:rFonts w:asciiTheme="majorHAnsi" w:hAnsiTheme="majorHAnsi" w:cstheme="majorHAnsi"/>
          <w:sz w:val="26"/>
          <w:szCs w:val="26"/>
        </w:rPr>
        <w:t xml:space="preserve"> to the </w:t>
      </w:r>
      <w:r w:rsidRPr="002B445C">
        <w:rPr>
          <w:rStyle w:val="Emphasis"/>
          <w:rFonts w:asciiTheme="majorHAnsi" w:hAnsiTheme="majorHAnsi" w:cstheme="majorHAnsi"/>
          <w:sz w:val="26"/>
          <w:szCs w:val="26"/>
        </w:rPr>
        <w:t>deep European</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extra-regional impact</w:t>
      </w:r>
      <w:r w:rsidRPr="002B445C">
        <w:rPr>
          <w:rStyle w:val="StyleUnderline"/>
          <w:rFonts w:asciiTheme="majorHAnsi" w:hAnsiTheme="majorHAnsi" w:cstheme="majorHAnsi"/>
          <w:sz w:val="26"/>
          <w:szCs w:val="26"/>
        </w:rPr>
        <w:t xml:space="preserve"> that </w:t>
      </w:r>
      <w:r w:rsidRPr="002B445C">
        <w:rPr>
          <w:rStyle w:val="Emphasis"/>
          <w:rFonts w:asciiTheme="majorHAnsi" w:hAnsiTheme="majorHAnsi" w:cstheme="majorHAnsi"/>
          <w:sz w:val="26"/>
          <w:szCs w:val="26"/>
        </w:rPr>
        <w:t>previous incarnations</w:t>
      </w:r>
      <w:r w:rsidRPr="002B445C">
        <w:rPr>
          <w:rStyle w:val="StyleUnderline"/>
          <w:rFonts w:asciiTheme="majorHAnsi" w:hAnsiTheme="majorHAnsi" w:cstheme="majorHAnsi"/>
          <w:sz w:val="26"/>
          <w:szCs w:val="26"/>
        </w:rPr>
        <w:t xml:space="preserve"> of the Russian state enjoyed</w:t>
      </w:r>
      <w:r w:rsidRPr="002B445C">
        <w:rPr>
          <w:rFonts w:asciiTheme="majorHAnsi" w:hAnsiTheme="majorHAnsi" w:cstheme="majorHAnsi"/>
          <w:sz w:val="16"/>
          <w:szCs w:val="26"/>
        </w:rPr>
        <w:t xml:space="preserve">. Why else would Putin boast about how far his troops can drive into Eastern Europe? </w:t>
      </w:r>
      <w:r w:rsidRPr="002B445C">
        <w:rPr>
          <w:rStyle w:val="Emphasis"/>
          <w:rFonts w:asciiTheme="majorHAnsi" w:hAnsiTheme="majorHAnsi" w:cstheme="majorHAnsi"/>
          <w:sz w:val="26"/>
          <w:szCs w:val="26"/>
        </w:rPr>
        <w:t>Why else</w:t>
      </w:r>
      <w:r w:rsidRPr="002B445C">
        <w:rPr>
          <w:rStyle w:val="StyleUnderline"/>
          <w:rFonts w:asciiTheme="majorHAnsi" w:hAnsiTheme="majorHAnsi" w:cstheme="majorHAnsi"/>
          <w:sz w:val="26"/>
          <w:szCs w:val="26"/>
        </w:rPr>
        <w:t xml:space="preserve"> would Moscow</w:t>
      </w:r>
      <w:r w:rsidRPr="002B445C">
        <w:rPr>
          <w:rFonts w:asciiTheme="majorHAnsi" w:hAnsiTheme="majorHAnsi" w:cstheme="majorHAnsi"/>
          <w:sz w:val="16"/>
          <w:szCs w:val="26"/>
        </w:rPr>
        <w:t xml:space="preserve"> be </w:t>
      </w:r>
      <w:r w:rsidRPr="002B445C">
        <w:rPr>
          <w:rStyle w:val="Emphasis"/>
          <w:rFonts w:asciiTheme="majorHAnsi" w:hAnsiTheme="majorHAnsi" w:cstheme="majorHAnsi"/>
          <w:sz w:val="26"/>
          <w:szCs w:val="26"/>
        </w:rPr>
        <w:t>deploy</w:t>
      </w:r>
      <w:r w:rsidRPr="002B445C">
        <w:rPr>
          <w:rFonts w:asciiTheme="majorHAnsi" w:hAnsiTheme="majorHAnsi" w:cstheme="majorHAnsi"/>
          <w:sz w:val="16"/>
          <w:szCs w:val="26"/>
        </w:rPr>
        <w:t xml:space="preserve">ing military power </w:t>
      </w:r>
      <w:r w:rsidRPr="002B445C">
        <w:rPr>
          <w:rStyle w:val="StyleUnderline"/>
          <w:rFonts w:asciiTheme="majorHAnsi" w:hAnsiTheme="majorHAnsi" w:cstheme="majorHAnsi"/>
          <w:sz w:val="26"/>
          <w:szCs w:val="26"/>
        </w:rPr>
        <w:t xml:space="preserve">into the </w:t>
      </w:r>
      <w:r w:rsidRPr="002B445C">
        <w:rPr>
          <w:rStyle w:val="Emphasis"/>
          <w:rFonts w:asciiTheme="majorHAnsi" w:hAnsiTheme="majorHAnsi" w:cstheme="majorHAnsi"/>
          <w:sz w:val="26"/>
          <w:szCs w:val="26"/>
        </w:rPr>
        <w:t>Middle East?</w:t>
      </w:r>
      <w:r w:rsidRPr="002B445C">
        <w:rPr>
          <w:rFonts w:asciiTheme="majorHAnsi" w:hAnsiTheme="majorHAnsi" w:cstheme="majorHAnsi"/>
          <w:sz w:val="16"/>
          <w:szCs w:val="26"/>
        </w:rPr>
        <w:t xml:space="preserve"> </w:t>
      </w:r>
      <w:r w:rsidRPr="002B445C">
        <w:rPr>
          <w:rStyle w:val="Emphasis"/>
          <w:rFonts w:asciiTheme="majorHAnsi" w:hAnsiTheme="majorHAnsi" w:cstheme="majorHAnsi"/>
          <w:sz w:val="26"/>
          <w:szCs w:val="26"/>
        </w:rPr>
        <w:t>Why else</w:t>
      </w:r>
      <w:r w:rsidRPr="002B445C">
        <w:rPr>
          <w:rStyle w:val="StyleUnderline"/>
          <w:rFonts w:asciiTheme="majorHAnsi" w:hAnsiTheme="majorHAnsi" w:cstheme="majorHAnsi"/>
          <w:sz w:val="26"/>
          <w:szCs w:val="26"/>
        </w:rPr>
        <w:t xml:space="preserve"> would it be continuing to cultivate</w:t>
      </w:r>
      <w:r w:rsidRPr="002B445C">
        <w:rPr>
          <w:rFonts w:asciiTheme="majorHAnsi" w:hAnsiTheme="majorHAnsi" w:cstheme="majorHAnsi"/>
          <w:sz w:val="16"/>
          <w:szCs w:val="26"/>
        </w:rPr>
        <w:t xml:space="preserve"> intelligence and </w:t>
      </w:r>
      <w:r w:rsidRPr="002B445C">
        <w:rPr>
          <w:rStyle w:val="Emphasis"/>
          <w:rFonts w:asciiTheme="majorHAnsi" w:hAnsiTheme="majorHAnsi" w:cstheme="majorHAnsi"/>
          <w:sz w:val="26"/>
          <w:szCs w:val="26"/>
        </w:rPr>
        <w:t>military relationships</w:t>
      </w:r>
      <w:r w:rsidRPr="002B445C">
        <w:rPr>
          <w:rStyle w:val="StyleUnderline"/>
          <w:rFonts w:asciiTheme="majorHAnsi" w:hAnsiTheme="majorHAnsi" w:cstheme="majorHAnsi"/>
          <w:sz w:val="26"/>
          <w:szCs w:val="26"/>
        </w:rPr>
        <w:t xml:space="preserve"> in regions as remote as </w:t>
      </w:r>
      <w:r w:rsidRPr="002B445C">
        <w:rPr>
          <w:rStyle w:val="Emphasis"/>
          <w:rFonts w:asciiTheme="majorHAnsi" w:hAnsiTheme="majorHAnsi" w:cstheme="majorHAnsi"/>
          <w:sz w:val="26"/>
          <w:szCs w:val="26"/>
        </w:rPr>
        <w:t>Latin America?</w:t>
      </w:r>
    </w:p>
    <w:p w14:paraId="17BD0953"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Likewise, </w:t>
      </w:r>
      <w:r w:rsidRPr="002B445C">
        <w:rPr>
          <w:rStyle w:val="StyleUnderline"/>
          <w:rFonts w:asciiTheme="majorHAnsi" w:hAnsiTheme="majorHAnsi" w:cstheme="majorHAnsi"/>
          <w:sz w:val="26"/>
          <w:szCs w:val="26"/>
        </w:rPr>
        <w:t xml:space="preserve">China is </w:t>
      </w:r>
      <w:r w:rsidRPr="002B445C">
        <w:rPr>
          <w:rStyle w:val="Emphasis"/>
          <w:rFonts w:asciiTheme="majorHAnsi" w:hAnsiTheme="majorHAnsi" w:cstheme="majorHAnsi"/>
          <w:sz w:val="26"/>
          <w:szCs w:val="26"/>
        </w:rPr>
        <w:t>today</w:t>
      </w:r>
      <w:r w:rsidRPr="002B445C">
        <w:rPr>
          <w:rStyle w:val="StyleUnderline"/>
          <w:rFonts w:asciiTheme="majorHAnsi" w:hAnsiTheme="majorHAnsi" w:cstheme="majorHAnsi"/>
          <w:sz w:val="26"/>
          <w:szCs w:val="26"/>
        </w:rPr>
        <w:t xml:space="preserve"> focused primarily on securing its own </w:t>
      </w:r>
      <w:r w:rsidRPr="002B445C">
        <w:rPr>
          <w:rStyle w:val="Emphasis"/>
          <w:rFonts w:asciiTheme="majorHAnsi" w:hAnsiTheme="majorHAnsi" w:cstheme="majorHAnsi"/>
          <w:sz w:val="26"/>
          <w:szCs w:val="26"/>
        </w:rPr>
        <w:t>geopolitical neighborhood</w:t>
      </w:r>
      <w:r w:rsidRPr="002B445C">
        <w:rPr>
          <w:rStyle w:val="StyleUnderline"/>
          <w:rFonts w:asciiTheme="majorHAnsi" w:hAnsiTheme="majorHAnsi" w:cstheme="majorHAnsi"/>
          <w:sz w:val="26"/>
          <w:szCs w:val="26"/>
        </w:rPr>
        <w:t xml:space="preserve">, but its ambitions for </w:t>
      </w:r>
      <w:r w:rsidRPr="002B445C">
        <w:rPr>
          <w:rStyle w:val="Emphasis"/>
          <w:rFonts w:asciiTheme="majorHAnsi" w:hAnsiTheme="majorHAnsi" w:cstheme="majorHAnsi"/>
          <w:sz w:val="26"/>
          <w:szCs w:val="26"/>
        </w:rPr>
        <w:t>tomorrow</w:t>
      </w:r>
      <w:r w:rsidRPr="002B445C">
        <w:rPr>
          <w:rStyle w:val="StyleUnderline"/>
          <w:rFonts w:asciiTheme="majorHAnsi" w:hAnsiTheme="majorHAnsi" w:cstheme="majorHAnsi"/>
          <w:sz w:val="26"/>
          <w:szCs w:val="26"/>
        </w:rPr>
        <w:t xml:space="preserve"> are </w:t>
      </w:r>
      <w:r w:rsidRPr="002B445C">
        <w:rPr>
          <w:rStyle w:val="Emphasis"/>
          <w:rFonts w:asciiTheme="majorHAnsi" w:hAnsiTheme="majorHAnsi" w:cstheme="majorHAnsi"/>
          <w:sz w:val="26"/>
          <w:szCs w:val="26"/>
        </w:rPr>
        <w:t xml:space="preserve">clearly much bolder. </w:t>
      </w:r>
      <w:r w:rsidRPr="002B445C">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2B445C">
        <w:rPr>
          <w:rStyle w:val="StyleUnderline"/>
          <w:rFonts w:asciiTheme="majorHAnsi" w:hAnsiTheme="majorHAnsi" w:cstheme="majorHAnsi"/>
          <w:sz w:val="26"/>
          <w:szCs w:val="26"/>
        </w:rPr>
        <w:t xml:space="preserve">China has nonetheless positioned itself for a </w:t>
      </w:r>
      <w:r w:rsidRPr="002B445C">
        <w:rPr>
          <w:rStyle w:val="Emphasis"/>
          <w:rFonts w:asciiTheme="majorHAnsi" w:hAnsiTheme="majorHAnsi" w:cstheme="majorHAnsi"/>
          <w:sz w:val="26"/>
          <w:szCs w:val="26"/>
        </w:rPr>
        <w:t>global challenge</w:t>
      </w:r>
      <w:r w:rsidRPr="002B445C">
        <w:rPr>
          <w:rStyle w:val="StyleUnderline"/>
          <w:rFonts w:asciiTheme="majorHAnsi" w:hAnsiTheme="majorHAnsi" w:cstheme="majorHAnsi"/>
          <w:sz w:val="26"/>
          <w:szCs w:val="26"/>
        </w:rPr>
        <w:t xml:space="preserve"> to </w:t>
      </w:r>
      <w:r w:rsidRPr="002B445C">
        <w:rPr>
          <w:rStyle w:val="Emphasis"/>
          <w:rFonts w:asciiTheme="majorHAnsi" w:hAnsiTheme="majorHAnsi" w:cstheme="majorHAnsi"/>
          <w:sz w:val="26"/>
          <w:szCs w:val="26"/>
        </w:rPr>
        <w:t>U.S. influence</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 xml:space="preserve">Chinese military forces are deploying </w:t>
      </w:r>
      <w:r w:rsidRPr="002B445C">
        <w:rPr>
          <w:rStyle w:val="Emphasis"/>
          <w:rFonts w:asciiTheme="majorHAnsi" w:hAnsiTheme="majorHAnsi" w:cstheme="majorHAnsi"/>
          <w:sz w:val="26"/>
          <w:szCs w:val="26"/>
        </w:rPr>
        <w:t>ever farther</w:t>
      </w:r>
      <w:r w:rsidRPr="002B445C">
        <w:rPr>
          <w:rStyle w:val="StyleUnderline"/>
          <w:rFonts w:asciiTheme="majorHAnsi" w:hAnsiTheme="majorHAnsi" w:cstheme="majorHAnsi"/>
          <w:sz w:val="26"/>
          <w:szCs w:val="26"/>
        </w:rPr>
        <w:t xml:space="preserve"> </w:t>
      </w:r>
      <w:r w:rsidRPr="002B445C">
        <w:rPr>
          <w:rStyle w:val="StyleUnderline"/>
          <w:rFonts w:asciiTheme="majorHAnsi" w:hAnsiTheme="majorHAnsi" w:cstheme="majorHAnsi"/>
          <w:sz w:val="26"/>
          <w:szCs w:val="26"/>
        </w:rPr>
        <w:lastRenderedPageBreak/>
        <w:t xml:space="preserve">from China’s immediate periphery; Beijing has </w:t>
      </w:r>
      <w:r w:rsidRPr="002B445C">
        <w:rPr>
          <w:rStyle w:val="Emphasis"/>
          <w:rFonts w:asciiTheme="majorHAnsi" w:hAnsiTheme="majorHAnsi" w:cstheme="majorHAnsi"/>
          <w:sz w:val="26"/>
          <w:szCs w:val="26"/>
        </w:rPr>
        <w:t>projected power</w:t>
      </w:r>
      <w:r w:rsidRPr="002B445C">
        <w:rPr>
          <w:rStyle w:val="StyleUnderline"/>
          <w:rFonts w:asciiTheme="majorHAnsi" w:hAnsiTheme="majorHAnsi" w:cstheme="majorHAnsi"/>
          <w:sz w:val="26"/>
          <w:szCs w:val="26"/>
        </w:rPr>
        <w:t xml:space="preserve"> into the </w:t>
      </w:r>
      <w:r w:rsidRPr="002B445C">
        <w:rPr>
          <w:rStyle w:val="Emphasis"/>
          <w:rFonts w:asciiTheme="majorHAnsi" w:hAnsiTheme="majorHAnsi" w:cstheme="majorHAnsi"/>
          <w:sz w:val="26"/>
          <w:szCs w:val="26"/>
        </w:rPr>
        <w:t>Arctic</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established bases</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logistical points</w:t>
      </w:r>
      <w:r w:rsidRPr="002B445C">
        <w:rPr>
          <w:rStyle w:val="StyleUnderline"/>
          <w:rFonts w:asciiTheme="majorHAnsi" w:hAnsiTheme="majorHAnsi" w:cstheme="majorHAnsi"/>
          <w:sz w:val="26"/>
          <w:szCs w:val="26"/>
        </w:rPr>
        <w:t xml:space="preserve"> in the </w:t>
      </w:r>
      <w:r w:rsidRPr="002B445C">
        <w:rPr>
          <w:rStyle w:val="Emphasis"/>
          <w:rFonts w:asciiTheme="majorHAnsi" w:hAnsiTheme="majorHAnsi" w:cstheme="majorHAnsi"/>
          <w:sz w:val="26"/>
          <w:szCs w:val="26"/>
        </w:rPr>
        <w:t>Indian Ocean</w:t>
      </w:r>
      <w:r w:rsidRPr="002B445C">
        <w:rPr>
          <w:rStyle w:val="StyleUnderline"/>
          <w:rFonts w:asciiTheme="majorHAnsi" w:hAnsiTheme="majorHAnsi" w:cstheme="majorHAnsi"/>
          <w:sz w:val="26"/>
          <w:szCs w:val="26"/>
        </w:rPr>
        <w:t xml:space="preserve"> and </w:t>
      </w:r>
      <w:r w:rsidRPr="002B445C">
        <w:rPr>
          <w:rStyle w:val="Emphasis"/>
          <w:rFonts w:asciiTheme="majorHAnsi" w:hAnsiTheme="majorHAnsi" w:cstheme="majorHAnsi"/>
          <w:sz w:val="26"/>
          <w:szCs w:val="26"/>
        </w:rPr>
        <w:t>Horn of Africa</w:t>
      </w:r>
      <w:r w:rsidRPr="002B445C">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2B445C">
        <w:rPr>
          <w:rStyle w:val="StyleUnderline"/>
          <w:rFonts w:asciiTheme="majorHAnsi" w:hAnsiTheme="majorHAnsi" w:cstheme="majorHAnsi"/>
          <w:sz w:val="26"/>
          <w:szCs w:val="26"/>
        </w:rPr>
        <w:t xml:space="preserve">The </w:t>
      </w:r>
      <w:r w:rsidRPr="002B445C">
        <w:rPr>
          <w:rStyle w:val="Emphasis"/>
          <w:rFonts w:asciiTheme="majorHAnsi" w:hAnsiTheme="majorHAnsi" w:cstheme="majorHAnsi"/>
          <w:sz w:val="26"/>
          <w:szCs w:val="26"/>
        </w:rPr>
        <w:t>Belt and Road Initiative</w:t>
      </w:r>
      <w:r w:rsidRPr="002B445C">
        <w:rPr>
          <w:rStyle w:val="StyleUnderline"/>
          <w:rFonts w:asciiTheme="majorHAnsi" w:hAnsiTheme="majorHAnsi" w:cstheme="majorHAnsi"/>
          <w:sz w:val="26"/>
          <w:szCs w:val="26"/>
        </w:rPr>
        <w:t xml:space="preserve"> bespeaks an aspiration to </w:t>
      </w:r>
      <w:r w:rsidRPr="002B445C">
        <w:rPr>
          <w:rStyle w:val="Emphasis"/>
          <w:rFonts w:asciiTheme="majorHAnsi" w:hAnsiTheme="majorHAnsi" w:cstheme="majorHAnsi"/>
          <w:sz w:val="26"/>
          <w:szCs w:val="26"/>
        </w:rPr>
        <w:t>link</w:t>
      </w:r>
      <w:r w:rsidRPr="002B445C">
        <w:rPr>
          <w:rStyle w:val="StyleUnderline"/>
          <w:rFonts w:asciiTheme="majorHAnsi" w:hAnsiTheme="majorHAnsi" w:cstheme="majorHAnsi"/>
          <w:sz w:val="26"/>
          <w:szCs w:val="26"/>
        </w:rPr>
        <w:t xml:space="preserve"> China to countries throughout </w:t>
      </w:r>
      <w:r w:rsidRPr="002B445C">
        <w:rPr>
          <w:rStyle w:val="Emphasis"/>
          <w:rFonts w:asciiTheme="majorHAnsi" w:hAnsiTheme="majorHAnsi" w:cstheme="majorHAnsi"/>
          <w:sz w:val="26"/>
          <w:szCs w:val="26"/>
        </w:rPr>
        <w:t>Central Asia, the Middle East, and Europe</w:t>
      </w:r>
      <w:r w:rsidRPr="002B445C">
        <w:rPr>
          <w:rFonts w:asciiTheme="majorHAnsi" w:hAnsiTheme="majorHAnsi" w:cstheme="majorHAnsi"/>
          <w:sz w:val="16"/>
          <w:szCs w:val="26"/>
        </w:rPr>
        <w:t xml:space="preserve">; BRI, AIIB, and RCEP look like the beginning of an alternative institutional architecture to rival Washington’s. In 2017, </w:t>
      </w:r>
      <w:r w:rsidRPr="002B445C">
        <w:rPr>
          <w:rStyle w:val="StyleUnderline"/>
          <w:rFonts w:asciiTheme="majorHAnsi" w:hAnsiTheme="majorHAnsi" w:cstheme="majorHAnsi"/>
          <w:sz w:val="26"/>
          <w:szCs w:val="26"/>
        </w:rPr>
        <w:t>Xi</w:t>
      </w:r>
      <w:r w:rsidRPr="002B445C">
        <w:rPr>
          <w:rFonts w:asciiTheme="majorHAnsi" w:hAnsiTheme="majorHAnsi" w:cstheme="majorHAnsi"/>
          <w:sz w:val="16"/>
          <w:szCs w:val="26"/>
        </w:rPr>
        <w:t xml:space="preserve"> Jinping </w:t>
      </w:r>
      <w:r w:rsidRPr="002B445C">
        <w:rPr>
          <w:rStyle w:val="StyleUnderline"/>
          <w:rFonts w:asciiTheme="majorHAnsi" w:hAnsiTheme="majorHAnsi" w:cstheme="majorHAnsi"/>
          <w:sz w:val="26"/>
          <w:szCs w:val="26"/>
        </w:rPr>
        <w:t>told the</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Nineteenth National Congress of the Chinese Communist Party that Beijing could</w:t>
      </w:r>
      <w:r w:rsidRPr="002B445C">
        <w:rPr>
          <w:rFonts w:asciiTheme="majorHAnsi" w:hAnsiTheme="majorHAnsi" w:cstheme="majorHAnsi"/>
          <w:sz w:val="16"/>
          <w:szCs w:val="26"/>
        </w:rPr>
        <w:t xml:space="preserve"> now “</w:t>
      </w:r>
      <w:r w:rsidRPr="002B445C">
        <w:rPr>
          <w:rStyle w:val="Emphasis"/>
          <w:rFonts w:asciiTheme="majorHAnsi" w:hAnsiTheme="majorHAnsi" w:cstheme="majorHAnsi"/>
          <w:sz w:val="26"/>
          <w:szCs w:val="26"/>
        </w:rPr>
        <w:t>take center stage in the world</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 xml:space="preserve">and act as an </w:t>
      </w:r>
      <w:r w:rsidRPr="002B445C">
        <w:rPr>
          <w:rStyle w:val="Emphasis"/>
          <w:rFonts w:asciiTheme="majorHAnsi" w:hAnsiTheme="majorHAnsi" w:cstheme="majorHAnsi"/>
          <w:sz w:val="26"/>
          <w:szCs w:val="26"/>
        </w:rPr>
        <w:t>alternative</w:t>
      </w:r>
      <w:r w:rsidRPr="002B445C">
        <w:rPr>
          <w:rStyle w:val="StyleUnderline"/>
          <w:rFonts w:asciiTheme="majorHAnsi" w:hAnsiTheme="majorHAnsi" w:cstheme="majorHAnsi"/>
          <w:sz w:val="26"/>
          <w:szCs w:val="26"/>
        </w:rPr>
        <w:t xml:space="preserve"> to </w:t>
      </w:r>
      <w:r w:rsidRPr="002B445C">
        <w:rPr>
          <w:rStyle w:val="Emphasis"/>
          <w:rFonts w:asciiTheme="majorHAnsi" w:hAnsiTheme="majorHAnsi" w:cstheme="majorHAnsi"/>
          <w:sz w:val="26"/>
          <w:szCs w:val="26"/>
        </w:rPr>
        <w:t>U.S. leadership</w:t>
      </w:r>
      <w:r w:rsidRPr="002B445C">
        <w:rPr>
          <w:rFonts w:asciiTheme="majorHAnsi" w:hAnsiTheme="majorHAnsi" w:cstheme="majorHAnsi"/>
          <w:sz w:val="16"/>
          <w:szCs w:val="26"/>
        </w:rPr>
        <w:t>.38</w:t>
      </w:r>
    </w:p>
    <w:p w14:paraId="4A1B82DA" w14:textId="77777777" w:rsidR="00071BAB" w:rsidRPr="002B445C" w:rsidRDefault="00071BAB" w:rsidP="00071BAB">
      <w:pPr>
        <w:rPr>
          <w:rFonts w:asciiTheme="majorHAnsi" w:hAnsiTheme="majorHAnsi" w:cstheme="majorHAnsi"/>
          <w:sz w:val="16"/>
          <w:szCs w:val="26"/>
        </w:rPr>
      </w:pPr>
      <w:r w:rsidRPr="002B445C">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2B445C">
        <w:rPr>
          <w:rStyle w:val="Emphasis"/>
          <w:rFonts w:asciiTheme="majorHAnsi" w:hAnsiTheme="majorHAnsi" w:cstheme="majorHAnsi"/>
          <w:sz w:val="26"/>
          <w:szCs w:val="26"/>
        </w:rPr>
        <w:t>revisionism</w:t>
      </w:r>
      <w:r w:rsidRPr="002B445C">
        <w:rPr>
          <w:rFonts w:asciiTheme="majorHAnsi" w:hAnsiTheme="majorHAnsi" w:cstheme="majorHAnsi"/>
          <w:sz w:val="16"/>
          <w:szCs w:val="26"/>
        </w:rPr>
        <w:t xml:space="preserve"> we are seeing today </w:t>
      </w:r>
      <w:r w:rsidRPr="002B445C">
        <w:rPr>
          <w:rStyle w:val="StyleUnderline"/>
          <w:rFonts w:asciiTheme="majorHAnsi" w:hAnsiTheme="majorHAnsi" w:cstheme="majorHAnsi"/>
          <w:sz w:val="26"/>
          <w:szCs w:val="26"/>
        </w:rPr>
        <w:t xml:space="preserve">may therefore be </w:t>
      </w:r>
      <w:r w:rsidRPr="002B445C">
        <w:rPr>
          <w:rStyle w:val="Emphasis"/>
          <w:rFonts w:asciiTheme="majorHAnsi" w:hAnsiTheme="majorHAnsi" w:cstheme="majorHAnsi"/>
          <w:sz w:val="26"/>
          <w:szCs w:val="26"/>
        </w:rPr>
        <w:t>only the beginning</w:t>
      </w:r>
      <w:r w:rsidRPr="002B445C">
        <w:rPr>
          <w:rFonts w:asciiTheme="majorHAnsi" w:hAnsiTheme="majorHAnsi" w:cstheme="majorHAnsi"/>
          <w:sz w:val="16"/>
          <w:szCs w:val="26"/>
        </w:rPr>
        <w:t xml:space="preserve">. As </w:t>
      </w:r>
      <w:r w:rsidRPr="002B445C">
        <w:rPr>
          <w:rStyle w:val="StyleUnderline"/>
          <w:rFonts w:asciiTheme="majorHAnsi" w:hAnsiTheme="majorHAnsi" w:cstheme="majorHAnsi"/>
          <w:sz w:val="26"/>
          <w:szCs w:val="26"/>
        </w:rPr>
        <w:t xml:space="preserve">China’s power </w:t>
      </w:r>
      <w:r w:rsidRPr="002B445C">
        <w:rPr>
          <w:rStyle w:val="Emphasis"/>
          <w:rFonts w:asciiTheme="majorHAnsi" w:hAnsiTheme="majorHAnsi" w:cstheme="majorHAnsi"/>
          <w:sz w:val="26"/>
          <w:szCs w:val="26"/>
        </w:rPr>
        <w:t>continues to grow,</w:t>
      </w:r>
      <w:r w:rsidRPr="002B445C">
        <w:rPr>
          <w:rStyle w:val="StyleUnderline"/>
          <w:rFonts w:asciiTheme="majorHAnsi" w:hAnsiTheme="majorHAnsi" w:cstheme="majorHAnsi"/>
          <w:sz w:val="26"/>
          <w:szCs w:val="26"/>
        </w:rPr>
        <w:t xml:space="preserve"> or if it is successful in </w:t>
      </w:r>
      <w:r w:rsidRPr="002B445C">
        <w:rPr>
          <w:rStyle w:val="Emphasis"/>
          <w:rFonts w:asciiTheme="majorHAnsi" w:hAnsiTheme="majorHAnsi" w:cstheme="majorHAnsi"/>
          <w:sz w:val="26"/>
          <w:szCs w:val="26"/>
        </w:rPr>
        <w:t>dominating the Western Pacific</w:t>
      </w:r>
      <w:r w:rsidRPr="002B445C">
        <w:rPr>
          <w:rStyle w:val="StyleUnderline"/>
          <w:rFonts w:asciiTheme="majorHAnsi" w:hAnsiTheme="majorHAnsi" w:cstheme="majorHAnsi"/>
          <w:sz w:val="26"/>
          <w:szCs w:val="26"/>
        </w:rPr>
        <w:t xml:space="preserve">, it will </w:t>
      </w:r>
      <w:r w:rsidRPr="002B445C">
        <w:rPr>
          <w:rStyle w:val="Emphasis"/>
          <w:rFonts w:asciiTheme="majorHAnsi" w:hAnsiTheme="majorHAnsi" w:cstheme="majorHAnsi"/>
          <w:sz w:val="26"/>
          <w:szCs w:val="26"/>
        </w:rPr>
        <w:t>surely move on</w:t>
      </w:r>
      <w:r w:rsidRPr="002B445C">
        <w:rPr>
          <w:rStyle w:val="StyleUnderline"/>
          <w:rFonts w:asciiTheme="majorHAnsi" w:hAnsiTheme="majorHAnsi" w:cstheme="majorHAnsi"/>
          <w:sz w:val="26"/>
          <w:szCs w:val="26"/>
        </w:rPr>
        <w:t xml:space="preserve"> to </w:t>
      </w:r>
      <w:r w:rsidRPr="002B445C">
        <w:rPr>
          <w:rStyle w:val="Emphasis"/>
          <w:rFonts w:asciiTheme="majorHAnsi" w:hAnsiTheme="majorHAnsi" w:cstheme="majorHAnsi"/>
          <w:sz w:val="26"/>
          <w:szCs w:val="26"/>
        </w:rPr>
        <w:t>grander endeavors</w:t>
      </w:r>
      <w:r w:rsidRPr="002B445C">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2B445C">
        <w:rPr>
          <w:rStyle w:val="StyleUnderline"/>
          <w:rFonts w:asciiTheme="majorHAnsi" w:hAnsiTheme="majorHAnsi" w:cstheme="majorHAnsi"/>
          <w:sz w:val="26"/>
          <w:szCs w:val="26"/>
        </w:rPr>
        <w:t xml:space="preserve">this has been a recurring pattern of </w:t>
      </w:r>
      <w:r w:rsidRPr="002B445C">
        <w:rPr>
          <w:rStyle w:val="Emphasis"/>
          <w:rFonts w:asciiTheme="majorHAnsi" w:hAnsiTheme="majorHAnsi" w:cstheme="majorHAnsi"/>
          <w:sz w:val="26"/>
          <w:szCs w:val="26"/>
        </w:rPr>
        <w:t>great-power behavior</w:t>
      </w:r>
      <w:r w:rsidRPr="002B445C">
        <w:rPr>
          <w:rStyle w:val="StyleUnderline"/>
          <w:rFonts w:asciiTheme="majorHAnsi" w:hAnsiTheme="majorHAnsi" w:cstheme="majorHAnsi"/>
          <w:sz w:val="26"/>
          <w:szCs w:val="26"/>
        </w:rPr>
        <w:t xml:space="preserve">—interests </w:t>
      </w:r>
      <w:r w:rsidRPr="002B445C">
        <w:rPr>
          <w:rStyle w:val="Emphasis"/>
          <w:rFonts w:asciiTheme="majorHAnsi" w:hAnsiTheme="majorHAnsi" w:cstheme="majorHAnsi"/>
          <w:sz w:val="26"/>
          <w:szCs w:val="26"/>
        </w:rPr>
        <w:t>expand with power</w:t>
      </w:r>
      <w:r w:rsidRPr="002B445C">
        <w:rPr>
          <w:rStyle w:val="StyleUnderline"/>
          <w:rFonts w:asciiTheme="majorHAnsi" w:hAnsiTheme="majorHAnsi" w:cstheme="majorHAnsi"/>
          <w:sz w:val="26"/>
          <w:szCs w:val="26"/>
        </w:rPr>
        <w:t xml:space="preserve">, the appetite </w:t>
      </w:r>
      <w:r w:rsidRPr="002B445C">
        <w:rPr>
          <w:rStyle w:val="Emphasis"/>
          <w:rFonts w:asciiTheme="majorHAnsi" w:hAnsiTheme="majorHAnsi" w:cstheme="majorHAnsi"/>
          <w:sz w:val="26"/>
          <w:szCs w:val="26"/>
        </w:rPr>
        <w:t>grows</w:t>
      </w:r>
      <w:r w:rsidRPr="002B445C">
        <w:rPr>
          <w:rStyle w:val="StyleUnderline"/>
          <w:rFonts w:asciiTheme="majorHAnsi" w:hAnsiTheme="majorHAnsi" w:cstheme="majorHAnsi"/>
          <w:sz w:val="26"/>
          <w:szCs w:val="26"/>
        </w:rPr>
        <w:t xml:space="preserve"> with the eating, </w:t>
      </w:r>
      <w:r w:rsidRPr="002B445C">
        <w:rPr>
          <w:rStyle w:val="Emphasis"/>
          <w:rFonts w:asciiTheme="majorHAnsi" w:hAnsiTheme="majorHAnsi" w:cstheme="majorHAnsi"/>
          <w:sz w:val="26"/>
          <w:szCs w:val="26"/>
        </w:rPr>
        <w:t xml:space="preserve">risk-taking </w:t>
      </w:r>
      <w:r w:rsidRPr="002B445C">
        <w:rPr>
          <w:rStyle w:val="StyleUnderline"/>
          <w:rFonts w:asciiTheme="majorHAnsi" w:hAnsiTheme="majorHAnsi" w:cstheme="majorHAnsi"/>
          <w:sz w:val="26"/>
          <w:szCs w:val="26"/>
        </w:rPr>
        <w:t xml:space="preserve">increases as </w:t>
      </w:r>
      <w:r w:rsidRPr="002B445C">
        <w:rPr>
          <w:rStyle w:val="Emphasis"/>
          <w:rFonts w:asciiTheme="majorHAnsi" w:hAnsiTheme="majorHAnsi" w:cstheme="majorHAnsi"/>
          <w:sz w:val="26"/>
          <w:szCs w:val="26"/>
        </w:rPr>
        <w:t>early gambles</w:t>
      </w:r>
      <w:r w:rsidRPr="002B445C">
        <w:rPr>
          <w:rStyle w:val="StyleUnderline"/>
          <w:rFonts w:asciiTheme="majorHAnsi" w:hAnsiTheme="majorHAnsi" w:cstheme="majorHAnsi"/>
          <w:sz w:val="26"/>
          <w:szCs w:val="26"/>
        </w:rPr>
        <w:t xml:space="preserve"> are seen to </w:t>
      </w:r>
      <w:r w:rsidRPr="002B445C">
        <w:rPr>
          <w:rStyle w:val="Emphasis"/>
          <w:rFonts w:asciiTheme="majorHAnsi" w:hAnsiTheme="majorHAnsi" w:cstheme="majorHAnsi"/>
          <w:sz w:val="26"/>
          <w:szCs w:val="26"/>
        </w:rPr>
        <w:t>pay off</w:t>
      </w:r>
      <w:r w:rsidRPr="002B445C">
        <w:rPr>
          <w:rFonts w:asciiTheme="majorHAnsi" w:hAnsiTheme="majorHAnsi" w:cstheme="majorHAnsi"/>
          <w:sz w:val="16"/>
          <w:szCs w:val="26"/>
        </w:rPr>
        <w:t xml:space="preserve">.39 This pattern is precisely why the revival of great-power competition is so concerning—because </w:t>
      </w:r>
      <w:r w:rsidRPr="002B445C">
        <w:rPr>
          <w:rStyle w:val="Emphasis"/>
          <w:rFonts w:asciiTheme="majorHAnsi" w:hAnsiTheme="majorHAnsi" w:cstheme="majorHAnsi"/>
          <w:sz w:val="26"/>
          <w:szCs w:val="26"/>
        </w:rPr>
        <w:t>geopolitical revisionism</w:t>
      </w:r>
      <w:r w:rsidRPr="002B445C">
        <w:rPr>
          <w:rStyle w:val="StyleUnderline"/>
          <w:rFonts w:asciiTheme="majorHAnsi" w:hAnsiTheme="majorHAnsi" w:cstheme="majorHAnsi"/>
          <w:sz w:val="26"/>
          <w:szCs w:val="26"/>
        </w:rPr>
        <w:t xml:space="preserve"> by </w:t>
      </w:r>
      <w:r w:rsidRPr="002B445C">
        <w:rPr>
          <w:rStyle w:val="Emphasis"/>
          <w:rFonts w:asciiTheme="majorHAnsi" w:hAnsiTheme="majorHAnsi" w:cstheme="majorHAnsi"/>
          <w:sz w:val="26"/>
          <w:szCs w:val="26"/>
        </w:rPr>
        <w:t>unsatisfied major powers</w:t>
      </w:r>
      <w:r w:rsidRPr="002B445C">
        <w:rPr>
          <w:rStyle w:val="StyleUnderline"/>
          <w:rFonts w:asciiTheme="majorHAnsi" w:hAnsiTheme="majorHAnsi" w:cstheme="majorHAnsi"/>
          <w:sz w:val="26"/>
          <w:szCs w:val="26"/>
        </w:rPr>
        <w:t xml:space="preserve"> has so often presaged </w:t>
      </w:r>
      <w:r w:rsidRPr="002B445C">
        <w:rPr>
          <w:rStyle w:val="Emphasis"/>
          <w:rFonts w:asciiTheme="majorHAnsi" w:hAnsiTheme="majorHAnsi" w:cstheme="majorHAnsi"/>
          <w:sz w:val="26"/>
          <w:szCs w:val="26"/>
        </w:rPr>
        <w:t>intensifying international conflict</w:t>
      </w:r>
      <w:r w:rsidRPr="002B445C">
        <w:rPr>
          <w:rStyle w:val="StyleUnderline"/>
          <w:rFonts w:asciiTheme="majorHAnsi" w:hAnsiTheme="majorHAnsi" w:cstheme="majorHAnsi"/>
          <w:sz w:val="26"/>
          <w:szCs w:val="26"/>
        </w:rPr>
        <w:t>,</w:t>
      </w:r>
      <w:r w:rsidRPr="002B445C">
        <w:rPr>
          <w:rFonts w:asciiTheme="majorHAnsi" w:hAnsiTheme="majorHAnsi" w:cstheme="majorHAnsi"/>
          <w:sz w:val="16"/>
          <w:szCs w:val="26"/>
        </w:rPr>
        <w:t xml:space="preserve"> confrontation, </w:t>
      </w:r>
      <w:r w:rsidRPr="002B445C">
        <w:rPr>
          <w:rStyle w:val="StyleUnderline"/>
          <w:rFonts w:asciiTheme="majorHAnsi" w:hAnsiTheme="majorHAnsi" w:cstheme="majorHAnsi"/>
          <w:sz w:val="26"/>
          <w:szCs w:val="26"/>
        </w:rPr>
        <w:t xml:space="preserve">and </w:t>
      </w:r>
      <w:r w:rsidRPr="002B445C">
        <w:rPr>
          <w:rFonts w:asciiTheme="majorHAnsi" w:hAnsiTheme="majorHAnsi" w:cstheme="majorHAnsi"/>
          <w:sz w:val="16"/>
          <w:szCs w:val="26"/>
        </w:rPr>
        <w:t>even</w:t>
      </w:r>
      <w:r w:rsidRPr="002B445C">
        <w:rPr>
          <w:rStyle w:val="StyleUnderline"/>
          <w:rFonts w:asciiTheme="majorHAnsi" w:hAnsiTheme="majorHAnsi" w:cstheme="majorHAnsi"/>
          <w:sz w:val="26"/>
          <w:szCs w:val="26"/>
        </w:rPr>
        <w:t xml:space="preserve"> </w:t>
      </w:r>
      <w:r w:rsidRPr="002B445C">
        <w:rPr>
          <w:rStyle w:val="Emphasis"/>
          <w:rFonts w:asciiTheme="majorHAnsi" w:hAnsiTheme="majorHAnsi" w:cstheme="majorHAnsi"/>
          <w:sz w:val="26"/>
          <w:szCs w:val="26"/>
        </w:rPr>
        <w:t>war</w:t>
      </w:r>
      <w:r w:rsidRPr="002B445C">
        <w:rPr>
          <w:rFonts w:asciiTheme="majorHAnsi" w:hAnsiTheme="majorHAnsi" w:cstheme="majorHAnsi"/>
          <w:sz w:val="16"/>
          <w:szCs w:val="26"/>
        </w:rPr>
        <w:t>. The great-power behavior occurring today represents the warning light flashing on the dashboard. It tells us there may be still-greater traumas to come.</w:t>
      </w:r>
    </w:p>
    <w:p w14:paraId="1C77CCE6" w14:textId="77777777" w:rsidR="00071BAB" w:rsidRPr="002B445C" w:rsidRDefault="00071BAB" w:rsidP="00071BAB">
      <w:pPr>
        <w:rPr>
          <w:rStyle w:val="StyleUnderline"/>
          <w:rFonts w:asciiTheme="majorHAnsi" w:hAnsiTheme="majorHAnsi" w:cstheme="majorHAnsi"/>
          <w:sz w:val="26"/>
          <w:szCs w:val="26"/>
        </w:rPr>
      </w:pPr>
      <w:r w:rsidRPr="002B445C">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2B445C">
        <w:rPr>
          <w:rStyle w:val="StyleUnderline"/>
          <w:rFonts w:asciiTheme="majorHAnsi" w:hAnsiTheme="majorHAnsi" w:cstheme="majorHAnsi"/>
          <w:sz w:val="26"/>
          <w:szCs w:val="26"/>
        </w:rPr>
        <w:t xml:space="preserve">than simply </w:t>
      </w:r>
      <w:r w:rsidRPr="002B445C">
        <w:rPr>
          <w:rStyle w:val="Emphasis"/>
          <w:rFonts w:asciiTheme="majorHAnsi" w:hAnsiTheme="majorHAnsi" w:cstheme="majorHAnsi"/>
          <w:sz w:val="26"/>
          <w:szCs w:val="26"/>
        </w:rPr>
        <w:t>acquiescing</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in</w:t>
      </w:r>
      <w:r w:rsidRPr="002B445C">
        <w:rPr>
          <w:rFonts w:asciiTheme="majorHAnsi" w:hAnsiTheme="majorHAnsi" w:cstheme="majorHAnsi"/>
          <w:sz w:val="16"/>
          <w:szCs w:val="26"/>
        </w:rPr>
        <w:t xml:space="preserve"> the </w:t>
      </w:r>
      <w:r w:rsidRPr="002B445C">
        <w:rPr>
          <w:rStyle w:val="Emphasis"/>
          <w:rFonts w:asciiTheme="majorHAnsi" w:hAnsiTheme="majorHAnsi" w:cstheme="majorHAnsi"/>
          <w:sz w:val="26"/>
          <w:szCs w:val="26"/>
        </w:rPr>
        <w:t>decline</w:t>
      </w:r>
      <w:r w:rsidRPr="002B445C">
        <w:rPr>
          <w:rFonts w:asciiTheme="majorHAnsi" w:hAnsiTheme="majorHAnsi" w:cstheme="majorHAnsi"/>
          <w:sz w:val="16"/>
          <w:szCs w:val="26"/>
        </w:rPr>
        <w:t xml:space="preserve"> of a world it spent generations building, </w:t>
      </w:r>
      <w:r w:rsidRPr="002B445C">
        <w:rPr>
          <w:rStyle w:val="StyleUnderline"/>
          <w:rFonts w:asciiTheme="majorHAnsi" w:hAnsiTheme="majorHAnsi" w:cstheme="majorHAnsi"/>
          <w:sz w:val="26"/>
          <w:szCs w:val="26"/>
        </w:rPr>
        <w:t xml:space="preserve">America should </w:t>
      </w:r>
      <w:r w:rsidRPr="002B445C">
        <w:rPr>
          <w:rStyle w:val="Emphasis"/>
          <w:rFonts w:asciiTheme="majorHAnsi" w:hAnsiTheme="majorHAnsi" w:cstheme="majorHAnsi"/>
          <w:sz w:val="26"/>
          <w:szCs w:val="26"/>
        </w:rPr>
        <w:t>aggressively bolster its defenses</w:t>
      </w:r>
      <w:r w:rsidRPr="002B445C">
        <w:rPr>
          <w:rStyle w:val="StyleUnderline"/>
          <w:rFonts w:asciiTheme="majorHAnsi" w:hAnsiTheme="majorHAnsi" w:cstheme="majorHAnsi"/>
          <w:sz w:val="26"/>
          <w:szCs w:val="26"/>
        </w:rPr>
        <w:t xml:space="preserve">, with an eye to </w:t>
      </w:r>
      <w:r w:rsidRPr="002B445C">
        <w:rPr>
          <w:rStyle w:val="Emphasis"/>
          <w:rFonts w:asciiTheme="majorHAnsi" w:hAnsiTheme="majorHAnsi" w:cstheme="majorHAnsi"/>
          <w:sz w:val="26"/>
          <w:szCs w:val="26"/>
        </w:rPr>
        <w:t>preserving</w:t>
      </w:r>
      <w:r w:rsidRPr="002B445C">
        <w:rPr>
          <w:rStyle w:val="StyleUnderline"/>
          <w:rFonts w:asciiTheme="majorHAnsi" w:hAnsiTheme="majorHAnsi" w:cstheme="majorHAnsi"/>
          <w:sz w:val="26"/>
          <w:szCs w:val="26"/>
        </w:rPr>
        <w:t xml:space="preserve"> and perhaps even selectively </w:t>
      </w:r>
      <w:r w:rsidRPr="002B445C">
        <w:rPr>
          <w:rStyle w:val="Emphasis"/>
          <w:rFonts w:asciiTheme="majorHAnsi" w:hAnsiTheme="majorHAnsi" w:cstheme="majorHAnsi"/>
          <w:sz w:val="26"/>
          <w:szCs w:val="26"/>
        </w:rPr>
        <w:t>advancing</w:t>
      </w:r>
      <w:r w:rsidRPr="002B445C">
        <w:rPr>
          <w:rStyle w:val="StyleUnderline"/>
          <w:rFonts w:asciiTheme="majorHAnsi" w:hAnsiTheme="majorHAnsi" w:cstheme="majorHAnsi"/>
          <w:sz w:val="26"/>
          <w:szCs w:val="26"/>
        </w:rPr>
        <w:t xml:space="preserve"> its remarkable achievements.</w:t>
      </w:r>
    </w:p>
    <w:p w14:paraId="3AFC5604" w14:textId="77777777" w:rsidR="00071BAB" w:rsidRPr="002B445C" w:rsidRDefault="00071BAB" w:rsidP="00071BAB">
      <w:pPr>
        <w:rPr>
          <w:rStyle w:val="StyleUnderline"/>
          <w:sz w:val="26"/>
          <w:szCs w:val="26"/>
        </w:rPr>
      </w:pPr>
    </w:p>
    <w:p w14:paraId="7D7CB5B6" w14:textId="77777777" w:rsidR="00071BAB" w:rsidRPr="002B445C" w:rsidRDefault="00071BAB" w:rsidP="00071BAB">
      <w:pPr>
        <w:rPr>
          <w:rStyle w:val="StyleUnderline"/>
          <w:sz w:val="26"/>
          <w:szCs w:val="26"/>
        </w:rPr>
      </w:pPr>
    </w:p>
    <w:p w14:paraId="3453F44A" w14:textId="77777777" w:rsidR="00071BAB" w:rsidRPr="002B445C" w:rsidRDefault="00071BAB" w:rsidP="00071BAB">
      <w:pPr>
        <w:pStyle w:val="Heading4"/>
      </w:pPr>
      <w:r w:rsidRPr="002B445C">
        <w:rPr>
          <w:u w:val="single"/>
        </w:rPr>
        <w:t>Precedent of success</w:t>
      </w:r>
      <w:r w:rsidRPr="002B445C">
        <w:t xml:space="preserve"> in key sectors like space </w:t>
      </w:r>
      <w:r w:rsidRPr="002B445C">
        <w:rPr>
          <w:u w:val="single"/>
        </w:rPr>
        <w:t>reinforces</w:t>
      </w:r>
      <w:r w:rsidRPr="002B445C">
        <w:t xml:space="preserve"> China rise - causes nuclear war and </w:t>
      </w:r>
      <w:r w:rsidRPr="002B445C">
        <w:rPr>
          <w:u w:val="single"/>
        </w:rPr>
        <w:t>destabilizing expansion</w:t>
      </w:r>
      <w:r w:rsidRPr="002B445C">
        <w:t xml:space="preserve">. </w:t>
      </w:r>
    </w:p>
    <w:p w14:paraId="13CF8763" w14:textId="77777777" w:rsidR="00071BAB" w:rsidRPr="002B445C" w:rsidRDefault="00071BAB" w:rsidP="00071BAB">
      <w:pPr>
        <w:rPr>
          <w:sz w:val="16"/>
          <w:szCs w:val="26"/>
        </w:rPr>
      </w:pPr>
      <w:r w:rsidRPr="002B445C">
        <w:rPr>
          <w:sz w:val="16"/>
          <w:szCs w:val="26"/>
        </w:rPr>
        <w:t xml:space="preserve">Bradley A. </w:t>
      </w:r>
      <w:r w:rsidRPr="002B445C">
        <w:rPr>
          <w:rStyle w:val="Style13ptBold"/>
          <w:szCs w:val="26"/>
          <w:u w:val="single"/>
        </w:rPr>
        <w:t>Thayer</w:t>
      </w:r>
      <w:r w:rsidRPr="002B445C">
        <w:rPr>
          <w:szCs w:val="26"/>
          <w:u w:val="single"/>
        </w:rPr>
        <w:t xml:space="preserve"> </w:t>
      </w:r>
      <w:r w:rsidRPr="002B445C">
        <w:rPr>
          <w:rStyle w:val="Style13ptBold"/>
          <w:szCs w:val="26"/>
          <w:u w:val="single"/>
        </w:rPr>
        <w:t>&amp;</w:t>
      </w:r>
      <w:r w:rsidRPr="002B445C">
        <w:rPr>
          <w:sz w:val="16"/>
          <w:szCs w:val="26"/>
        </w:rPr>
        <w:t xml:space="preserve"> </w:t>
      </w:r>
      <w:proofErr w:type="spellStart"/>
      <w:r w:rsidRPr="002B445C">
        <w:rPr>
          <w:sz w:val="16"/>
          <w:szCs w:val="26"/>
        </w:rPr>
        <w:t>Lianchao</w:t>
      </w:r>
      <w:proofErr w:type="spellEnd"/>
      <w:r w:rsidRPr="002B445C">
        <w:rPr>
          <w:sz w:val="16"/>
          <w:szCs w:val="26"/>
        </w:rPr>
        <w:t xml:space="preserve"> </w:t>
      </w:r>
      <w:r w:rsidRPr="002B445C">
        <w:rPr>
          <w:rStyle w:val="Style13ptBold"/>
          <w:szCs w:val="26"/>
          <w:u w:val="single"/>
        </w:rPr>
        <w:t>Han 19</w:t>
      </w:r>
      <w:r w:rsidRPr="002B445C">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53" w:history="1">
        <w:r w:rsidRPr="002B445C">
          <w:rPr>
            <w:rStyle w:val="Hyperlink"/>
            <w:sz w:val="16"/>
            <w:szCs w:val="26"/>
          </w:rPr>
          <w:t>https://nationalinterest.org/feature/%E2%80%98xi-doctrine%E2%80%99-proclaiming-and-rationalizing-china%E2%80%99s-aggression-62402</w:t>
        </w:r>
      </w:hyperlink>
    </w:p>
    <w:p w14:paraId="1B89A5E7" w14:textId="77777777" w:rsidR="00071BAB" w:rsidRPr="002B445C" w:rsidRDefault="00071BAB" w:rsidP="00071BAB">
      <w:pPr>
        <w:rPr>
          <w:rStyle w:val="Emphasis"/>
          <w:sz w:val="26"/>
          <w:szCs w:val="26"/>
        </w:rPr>
      </w:pPr>
      <w:r w:rsidRPr="002B445C">
        <w:rPr>
          <w:sz w:val="16"/>
          <w:szCs w:val="26"/>
        </w:rPr>
        <w:t xml:space="preserve">Using the occasion of the Shangri-La Dialogue in Singapore this month, Chinese Minister of National Defense and State Councilor Gen. Wei </w:t>
      </w:r>
      <w:proofErr w:type="spellStart"/>
      <w:r w:rsidRPr="002B445C">
        <w:rPr>
          <w:sz w:val="16"/>
          <w:szCs w:val="26"/>
        </w:rPr>
        <w:t>Fenghe</w:t>
      </w:r>
      <w:proofErr w:type="spellEnd"/>
      <w:r w:rsidRPr="002B445C">
        <w:rPr>
          <w:sz w:val="16"/>
          <w:szCs w:val="26"/>
        </w:rPr>
        <w:t xml:space="preserve">, delivered a sharp message to the United States, which may be termed the “Xi Doctrine” on China’s use of force, after Chinese premier Xi Jinping. Wei </w:t>
      </w:r>
      <w:r w:rsidRPr="002B445C">
        <w:rPr>
          <w:rStyle w:val="StyleUnderline"/>
          <w:sz w:val="26"/>
          <w:szCs w:val="26"/>
        </w:rPr>
        <w:t xml:space="preserve">declaring both China’s resolve to </w:t>
      </w:r>
      <w:r w:rsidRPr="002B445C">
        <w:rPr>
          <w:rStyle w:val="Emphasis"/>
          <w:sz w:val="26"/>
          <w:szCs w:val="26"/>
        </w:rPr>
        <w:t>aggress to advance its interests</w:t>
      </w:r>
      <w:r w:rsidRPr="002B445C">
        <w:rPr>
          <w:rStyle w:val="StyleUnderline"/>
          <w:sz w:val="26"/>
          <w:szCs w:val="26"/>
        </w:rPr>
        <w:t xml:space="preserve"> and a </w:t>
      </w:r>
      <w:r w:rsidRPr="002B445C">
        <w:rPr>
          <w:rStyle w:val="Emphasis"/>
          <w:sz w:val="26"/>
          <w:szCs w:val="26"/>
        </w:rPr>
        <w:t>rationalization for the use of force</w:t>
      </w:r>
      <w:r w:rsidRPr="002B445C">
        <w:rPr>
          <w:sz w:val="16"/>
          <w:szCs w:val="26"/>
        </w:rPr>
        <w:t xml:space="preserve">. </w:t>
      </w:r>
      <w:r w:rsidRPr="002B445C">
        <w:rPr>
          <w:rStyle w:val="StyleUnderline"/>
          <w:sz w:val="26"/>
          <w:szCs w:val="26"/>
        </w:rPr>
        <w:t>Wei’s</w:t>
      </w:r>
      <w:r w:rsidRPr="002B445C">
        <w:rPr>
          <w:sz w:val="16"/>
          <w:szCs w:val="26"/>
        </w:rPr>
        <w:t xml:space="preserve"> de facto </w:t>
      </w:r>
      <w:r w:rsidRPr="002B445C">
        <w:rPr>
          <w:rStyle w:val="StyleUnderline"/>
          <w:sz w:val="26"/>
          <w:szCs w:val="26"/>
        </w:rPr>
        <w:t xml:space="preserve">threat of war </w:t>
      </w:r>
      <w:r w:rsidRPr="002B445C">
        <w:rPr>
          <w:rStyle w:val="StyleUnderline"/>
          <w:sz w:val="26"/>
          <w:szCs w:val="26"/>
        </w:rPr>
        <w:lastRenderedPageBreak/>
        <w:t>should not be lost in</w:t>
      </w:r>
      <w:r w:rsidRPr="002B445C">
        <w:rPr>
          <w:sz w:val="16"/>
          <w:szCs w:val="26"/>
        </w:rPr>
        <w:t xml:space="preserve"> his nuances, deliberate </w:t>
      </w:r>
      <w:r w:rsidRPr="002B445C">
        <w:rPr>
          <w:rStyle w:val="StyleUnderline"/>
          <w:sz w:val="26"/>
          <w:szCs w:val="26"/>
        </w:rPr>
        <w:t>ambiguity</w:t>
      </w:r>
      <w:r w:rsidRPr="002B445C">
        <w:rPr>
          <w:sz w:val="16"/>
          <w:szCs w:val="26"/>
        </w:rPr>
        <w:t xml:space="preserve">, or in translation. His remarks were so bellicose that the world has noticed, as was certainly intended by the leadership of the Chinese Communist Party (CCP). </w:t>
      </w:r>
      <w:r w:rsidRPr="002B445C">
        <w:rPr>
          <w:rStyle w:val="StyleUnderline"/>
          <w:sz w:val="26"/>
          <w:szCs w:val="26"/>
        </w:rPr>
        <w:t xml:space="preserve">Empirical evidence of China’s aggression is increasingly </w:t>
      </w:r>
      <w:r w:rsidRPr="002B445C">
        <w:rPr>
          <w:rStyle w:val="Emphasis"/>
          <w:sz w:val="26"/>
          <w:szCs w:val="26"/>
        </w:rPr>
        <w:t>common</w:t>
      </w:r>
      <w:r w:rsidRPr="002B445C">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2B445C">
        <w:rPr>
          <w:rStyle w:val="StyleUnderline"/>
          <w:sz w:val="26"/>
          <w:szCs w:val="26"/>
        </w:rPr>
        <w:t>What is</w:t>
      </w:r>
      <w:r w:rsidRPr="002B445C">
        <w:rPr>
          <w:sz w:val="16"/>
          <w:szCs w:val="26"/>
        </w:rPr>
        <w:t xml:space="preserve"> rather </w:t>
      </w:r>
      <w:r w:rsidRPr="002B445C">
        <w:rPr>
          <w:rStyle w:val="StyleUnderline"/>
          <w:sz w:val="26"/>
          <w:szCs w:val="26"/>
        </w:rPr>
        <w:t>less frequent are</w:t>
      </w:r>
      <w:r w:rsidRPr="002B445C">
        <w:rPr>
          <w:sz w:val="16"/>
          <w:szCs w:val="26"/>
        </w:rPr>
        <w:t xml:space="preserve"> </w:t>
      </w:r>
      <w:r w:rsidRPr="002B445C">
        <w:rPr>
          <w:rStyle w:val="StyleUnderline"/>
          <w:sz w:val="26"/>
          <w:szCs w:val="26"/>
        </w:rPr>
        <w:t>statements</w:t>
      </w:r>
      <w:r w:rsidRPr="002B445C">
        <w:rPr>
          <w:sz w:val="16"/>
          <w:szCs w:val="26"/>
        </w:rPr>
        <w:t xml:space="preserve"> from high-level </w:t>
      </w:r>
      <w:r w:rsidRPr="002B445C">
        <w:rPr>
          <w:rStyle w:val="StyleUnderline"/>
          <w:sz w:val="26"/>
          <w:szCs w:val="26"/>
        </w:rPr>
        <w:t>Chinese officials</w:t>
      </w:r>
      <w:r w:rsidRPr="002B445C">
        <w:rPr>
          <w:sz w:val="16"/>
          <w:szCs w:val="26"/>
        </w:rPr>
        <w:t xml:space="preserve"> </w:t>
      </w:r>
      <w:r w:rsidRPr="002B445C">
        <w:rPr>
          <w:rStyle w:val="StyleUnderline"/>
          <w:sz w:val="26"/>
          <w:szCs w:val="26"/>
        </w:rPr>
        <w:t xml:space="preserve">proclaiming the country’s </w:t>
      </w:r>
      <w:r w:rsidRPr="002B445C">
        <w:rPr>
          <w:rStyle w:val="Emphasis"/>
          <w:sz w:val="26"/>
          <w:szCs w:val="26"/>
        </w:rPr>
        <w:t>intent to be aggressive</w:t>
      </w:r>
      <w:r w:rsidRPr="002B445C">
        <w:rPr>
          <w:sz w:val="16"/>
          <w:szCs w:val="26"/>
        </w:rPr>
        <w:t xml:space="preserve"> </w:t>
      </w:r>
      <w:r w:rsidRPr="002B445C">
        <w:rPr>
          <w:rStyle w:val="StyleUnderline"/>
          <w:sz w:val="26"/>
          <w:szCs w:val="26"/>
        </w:rPr>
        <w:t xml:space="preserve">and offering an attempted </w:t>
      </w:r>
      <w:r w:rsidRPr="002B445C">
        <w:rPr>
          <w:rStyle w:val="Emphasis"/>
          <w:sz w:val="26"/>
          <w:szCs w:val="26"/>
        </w:rPr>
        <w:t>legitimizing principle</w:t>
      </w:r>
      <w:r w:rsidRPr="002B445C">
        <w:rPr>
          <w:rStyle w:val="StyleUnderline"/>
          <w:sz w:val="26"/>
          <w:szCs w:val="26"/>
        </w:rPr>
        <w:t xml:space="preserve"> justifying that aggression. </w:t>
      </w:r>
      <w:r w:rsidRPr="002B445C">
        <w:rPr>
          <w:sz w:val="16"/>
          <w:szCs w:val="26"/>
        </w:rPr>
        <w:t xml:space="preserve">While much of the content of Wei’s remarks were in keeping with the gossamer pronouncements on China’s peaceful intentions, as well as a paean to Xi Jinping’s leadership, they still conveyed that </w:t>
      </w:r>
      <w:r w:rsidRPr="002B445C">
        <w:rPr>
          <w:rStyle w:val="StyleUnderline"/>
          <w:sz w:val="26"/>
          <w:szCs w:val="26"/>
        </w:rPr>
        <w:t xml:space="preserve">China is ready and </w:t>
      </w:r>
      <w:r w:rsidRPr="002B445C">
        <w:rPr>
          <w:rStyle w:val="Emphasis"/>
          <w:sz w:val="26"/>
          <w:szCs w:val="26"/>
        </w:rPr>
        <w:t>willing to resort to war</w:t>
      </w:r>
      <w:r w:rsidRPr="002B445C">
        <w:rPr>
          <w:sz w:val="16"/>
          <w:szCs w:val="26"/>
        </w:rPr>
        <w:t xml:space="preserve"> </w:t>
      </w:r>
      <w:r w:rsidRPr="002B445C">
        <w:rPr>
          <w:rStyle w:val="StyleUnderline"/>
          <w:sz w:val="26"/>
          <w:szCs w:val="26"/>
        </w:rPr>
        <w:t>if the</w:t>
      </w:r>
      <w:r w:rsidRPr="002B445C">
        <w:rPr>
          <w:sz w:val="16"/>
          <w:szCs w:val="26"/>
        </w:rPr>
        <w:t xml:space="preserve"> </w:t>
      </w:r>
      <w:r w:rsidRPr="002B445C">
        <w:rPr>
          <w:rStyle w:val="StyleUnderline"/>
          <w:sz w:val="26"/>
          <w:szCs w:val="26"/>
        </w:rPr>
        <w:t>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 xml:space="preserve">stands in its </w:t>
      </w:r>
      <w:r w:rsidRPr="002B445C">
        <w:rPr>
          <w:rStyle w:val="Emphasis"/>
          <w:sz w:val="26"/>
          <w:szCs w:val="26"/>
        </w:rPr>
        <w:t>way of global expansion</w:t>
      </w:r>
      <w:r w:rsidRPr="002B445C">
        <w:rPr>
          <w:sz w:val="16"/>
          <w:szCs w:val="26"/>
        </w:rPr>
        <w:t xml:space="preserve">; </w:t>
      </w:r>
      <w:r w:rsidRPr="002B445C">
        <w:rPr>
          <w:rStyle w:val="StyleUnderline"/>
          <w:sz w:val="26"/>
          <w:szCs w:val="26"/>
        </w:rPr>
        <w:t>and</w:t>
      </w:r>
      <w:r w:rsidRPr="002B445C">
        <w:rPr>
          <w:sz w:val="16"/>
          <w:szCs w:val="26"/>
        </w:rPr>
        <w:t xml:space="preserve"> </w:t>
      </w:r>
      <w:r w:rsidRPr="002B445C">
        <w:rPr>
          <w:rStyle w:val="StyleUnderline"/>
          <w:sz w:val="26"/>
          <w:szCs w:val="26"/>
        </w:rPr>
        <w:t>they made clear</w:t>
      </w:r>
      <w:r w:rsidRPr="002B445C">
        <w:rPr>
          <w:sz w:val="16"/>
          <w:szCs w:val="26"/>
        </w:rPr>
        <w:t xml:space="preserve"> </w:t>
      </w:r>
      <w:r w:rsidRPr="002B445C">
        <w:rPr>
          <w:rStyle w:val="StyleUnderline"/>
          <w:sz w:val="26"/>
          <w:szCs w:val="26"/>
        </w:rPr>
        <w:t>that China must go to war</w:t>
      </w:r>
      <w:r w:rsidRPr="002B445C">
        <w:rPr>
          <w:sz w:val="16"/>
          <w:szCs w:val="26"/>
        </w:rPr>
        <w:t xml:space="preserve">, </w:t>
      </w:r>
      <w:r w:rsidRPr="002B445C">
        <w:rPr>
          <w:rStyle w:val="StyleUnderline"/>
          <w:sz w:val="26"/>
          <w:szCs w:val="26"/>
        </w:rPr>
        <w:t>or</w:t>
      </w:r>
      <w:r w:rsidRPr="002B445C">
        <w:rPr>
          <w:sz w:val="16"/>
          <w:szCs w:val="26"/>
        </w:rPr>
        <w:t xml:space="preserve"> </w:t>
      </w:r>
      <w:r w:rsidRPr="002B445C">
        <w:rPr>
          <w:rStyle w:val="Emphasis"/>
          <w:sz w:val="26"/>
          <w:szCs w:val="26"/>
        </w:rPr>
        <w:t>even a nuclear war</w:t>
      </w:r>
      <w:r w:rsidRPr="002B445C">
        <w:rPr>
          <w:sz w:val="16"/>
          <w:szCs w:val="26"/>
        </w:rPr>
        <w:t xml:space="preserve">, </w:t>
      </w:r>
      <w:r w:rsidRPr="002B445C">
        <w:rPr>
          <w:rStyle w:val="Emphasis"/>
          <w:sz w:val="26"/>
          <w:szCs w:val="26"/>
        </w:rPr>
        <w:t>to occupy Taiwan.</w:t>
      </w:r>
      <w:r w:rsidRPr="002B445C">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2B445C">
        <w:rPr>
          <w:rStyle w:val="StyleUnderline"/>
          <w:sz w:val="26"/>
          <w:szCs w:val="26"/>
        </w:rPr>
        <w:t>the Xi Doctrine</w:t>
      </w:r>
      <w:r w:rsidRPr="002B445C">
        <w:rPr>
          <w:sz w:val="16"/>
          <w:szCs w:val="26"/>
        </w:rPr>
        <w:t xml:space="preserve"> </w:t>
      </w:r>
      <w:r w:rsidRPr="002B445C">
        <w:rPr>
          <w:rStyle w:val="Emphasis"/>
          <w:sz w:val="26"/>
          <w:szCs w:val="26"/>
        </w:rPr>
        <w:t>legitimizes territorial expansion</w:t>
      </w:r>
      <w:r w:rsidRPr="002B445C">
        <w:rPr>
          <w:sz w:val="16"/>
          <w:szCs w:val="26"/>
        </w:rPr>
        <w:t xml:space="preserve">. Through his remarks, Wei sought to convince the rest of the world that </w:t>
      </w:r>
      <w:r w:rsidRPr="002B445C">
        <w:rPr>
          <w:rStyle w:val="StyleUnderline"/>
          <w:sz w:val="26"/>
          <w:szCs w:val="26"/>
        </w:rPr>
        <w:t>China’s seizure of</w:t>
      </w:r>
      <w:r w:rsidRPr="002B445C">
        <w:rPr>
          <w:sz w:val="16"/>
          <w:szCs w:val="26"/>
        </w:rPr>
        <w:t xml:space="preserve"> most of </w:t>
      </w:r>
      <w:r w:rsidRPr="002B445C">
        <w:rPr>
          <w:rStyle w:val="StyleUnderline"/>
          <w:sz w:val="26"/>
          <w:szCs w:val="26"/>
        </w:rPr>
        <w:t>the S</w:t>
      </w:r>
      <w:r w:rsidRPr="002B445C">
        <w:rPr>
          <w:sz w:val="16"/>
          <w:szCs w:val="26"/>
        </w:rPr>
        <w:t xml:space="preserve">outh </w:t>
      </w:r>
      <w:r w:rsidRPr="002B445C">
        <w:rPr>
          <w:rStyle w:val="StyleUnderline"/>
          <w:sz w:val="26"/>
          <w:szCs w:val="26"/>
        </w:rPr>
        <w:t>C</w:t>
      </w:r>
      <w:r w:rsidRPr="002B445C">
        <w:rPr>
          <w:sz w:val="16"/>
          <w:szCs w:val="26"/>
        </w:rPr>
        <w:t xml:space="preserve">hina </w:t>
      </w:r>
      <w:r w:rsidRPr="002B445C">
        <w:rPr>
          <w:rStyle w:val="StyleUnderline"/>
          <w:sz w:val="26"/>
          <w:szCs w:val="26"/>
        </w:rPr>
        <w:t>S</w:t>
      </w:r>
      <w:r w:rsidRPr="002B445C">
        <w:rPr>
          <w:sz w:val="16"/>
          <w:szCs w:val="26"/>
        </w:rPr>
        <w:t xml:space="preserve">ea </w:t>
      </w:r>
      <w:r w:rsidRPr="002B445C">
        <w:rPr>
          <w:rStyle w:val="StyleUnderline"/>
          <w:sz w:val="26"/>
          <w:szCs w:val="26"/>
        </w:rPr>
        <w:t>is an</w:t>
      </w:r>
      <w:r w:rsidRPr="002B445C">
        <w:rPr>
          <w:sz w:val="16"/>
          <w:szCs w:val="26"/>
        </w:rPr>
        <w:t xml:space="preserve"> </w:t>
      </w:r>
      <w:r w:rsidRPr="002B445C">
        <w:rPr>
          <w:rStyle w:val="StyleUnderline"/>
          <w:sz w:val="26"/>
          <w:szCs w:val="26"/>
        </w:rPr>
        <w:t>accomplished fact that cannot be overturned</w:t>
      </w:r>
      <w:r w:rsidRPr="002B445C">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2B445C">
        <w:rPr>
          <w:rStyle w:val="StyleUnderline"/>
          <w:sz w:val="26"/>
          <w:szCs w:val="26"/>
        </w:rPr>
        <w:t>Xi</w:t>
      </w:r>
      <w:r w:rsidRPr="002B445C">
        <w:rPr>
          <w:sz w:val="16"/>
          <w:szCs w:val="26"/>
        </w:rPr>
        <w:t xml:space="preserve"> Doctrine </w:t>
      </w:r>
      <w:r w:rsidRPr="002B445C">
        <w:rPr>
          <w:rStyle w:val="StyleUnderline"/>
          <w:sz w:val="26"/>
          <w:szCs w:val="26"/>
        </w:rPr>
        <w:t>will set a</w:t>
      </w:r>
      <w:r w:rsidRPr="002B445C">
        <w:rPr>
          <w:sz w:val="16"/>
          <w:szCs w:val="26"/>
        </w:rPr>
        <w:t xml:space="preserve"> perilous </w:t>
      </w:r>
      <w:r w:rsidRPr="002B445C">
        <w:rPr>
          <w:rStyle w:val="StyleUnderline"/>
          <w:sz w:val="26"/>
          <w:szCs w:val="26"/>
        </w:rPr>
        <w:t>precedent of successful territorial</w:t>
      </w:r>
      <w:r w:rsidRPr="002B445C">
        <w:rPr>
          <w:sz w:val="16"/>
          <w:szCs w:val="26"/>
        </w:rPr>
        <w:t xml:space="preserve"> </w:t>
      </w:r>
      <w:r w:rsidRPr="002B445C">
        <w:rPr>
          <w:rStyle w:val="StyleUnderline"/>
          <w:sz w:val="26"/>
          <w:szCs w:val="26"/>
        </w:rPr>
        <w:t>expansion</w:t>
      </w:r>
      <w:r w:rsidRPr="002B445C">
        <w:rPr>
          <w:sz w:val="16"/>
          <w:szCs w:val="26"/>
        </w:rPr>
        <w:t xml:space="preserve">, </w:t>
      </w:r>
      <w:r w:rsidRPr="002B445C">
        <w:rPr>
          <w:rStyle w:val="StyleUnderline"/>
          <w:sz w:val="26"/>
          <w:szCs w:val="26"/>
        </w:rPr>
        <w:t>which will</w:t>
      </w:r>
      <w:r w:rsidRPr="002B445C">
        <w:rPr>
          <w:sz w:val="16"/>
          <w:szCs w:val="26"/>
        </w:rPr>
        <w:t xml:space="preserve"> </w:t>
      </w:r>
      <w:r w:rsidRPr="002B445C">
        <w:rPr>
          <w:rStyle w:val="Emphasis"/>
          <w:sz w:val="26"/>
          <w:szCs w:val="26"/>
        </w:rPr>
        <w:t>further entice China</w:t>
      </w:r>
      <w:r w:rsidRPr="002B445C">
        <w:rPr>
          <w:rStyle w:val="StyleUnderline"/>
          <w:sz w:val="26"/>
          <w:szCs w:val="26"/>
        </w:rPr>
        <w:t xml:space="preserve"> and jeopardize the </w:t>
      </w:r>
      <w:r w:rsidRPr="002B445C">
        <w:rPr>
          <w:rStyle w:val="Emphasis"/>
          <w:sz w:val="26"/>
          <w:szCs w:val="26"/>
        </w:rPr>
        <w:t>peace</w:t>
      </w:r>
      <w:r w:rsidRPr="002B445C">
        <w:rPr>
          <w:rStyle w:val="StyleUnderline"/>
          <w:sz w:val="26"/>
          <w:szCs w:val="26"/>
        </w:rPr>
        <w:t xml:space="preserve"> of the region</w:t>
      </w:r>
      <w:r w:rsidRPr="002B445C">
        <w:rPr>
          <w:sz w:val="16"/>
          <w:szCs w:val="26"/>
        </w:rPr>
        <w:t xml:space="preserve">. Third, </w:t>
      </w:r>
      <w:r w:rsidRPr="002B445C">
        <w:rPr>
          <w:rStyle w:val="StyleUnderline"/>
          <w:sz w:val="26"/>
          <w:szCs w:val="26"/>
        </w:rPr>
        <w:t>the doctrine targets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as a cause of the world’s major problems and</w:t>
      </w:r>
      <w:r w:rsidRPr="002B445C">
        <w:rPr>
          <w:sz w:val="16"/>
          <w:szCs w:val="26"/>
        </w:rPr>
        <w:t xml:space="preserve"> </w:t>
      </w:r>
      <w:r w:rsidRPr="002B445C">
        <w:rPr>
          <w:rStyle w:val="StyleUnderline"/>
          <w:sz w:val="26"/>
          <w:szCs w:val="26"/>
        </w:rPr>
        <w:t>envisions a powerful China</w:t>
      </w:r>
      <w:r w:rsidRPr="002B445C">
        <w:rPr>
          <w:sz w:val="16"/>
          <w:szCs w:val="26"/>
        </w:rPr>
        <w:t xml:space="preserve"> </w:t>
      </w:r>
      <w:r w:rsidRPr="002B445C">
        <w:rPr>
          <w:rStyle w:val="Emphasis"/>
          <w:sz w:val="26"/>
          <w:szCs w:val="26"/>
        </w:rPr>
        <w:t>evicting the United States</w:t>
      </w:r>
      <w:r w:rsidRPr="002B445C">
        <w:rPr>
          <w:rStyle w:val="StyleUnderline"/>
          <w:sz w:val="26"/>
          <w:szCs w:val="26"/>
        </w:rPr>
        <w:t xml:space="preserve"> from the region</w:t>
      </w:r>
      <w:r w:rsidRPr="002B445C">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2B445C">
        <w:rPr>
          <w:rStyle w:val="StyleUnderline"/>
          <w:sz w:val="26"/>
          <w:szCs w:val="26"/>
        </w:rPr>
        <w:t>Trump</w:t>
      </w:r>
      <w:r w:rsidRPr="002B445C">
        <w:rPr>
          <w:sz w:val="16"/>
          <w:szCs w:val="26"/>
        </w:rPr>
        <w:t xml:space="preserve"> administration </w:t>
      </w:r>
      <w:r w:rsidRPr="002B445C">
        <w:rPr>
          <w:rStyle w:val="StyleUnderline"/>
          <w:sz w:val="26"/>
          <w:szCs w:val="26"/>
        </w:rPr>
        <w:t>has</w:t>
      </w:r>
      <w:r w:rsidRPr="002B445C">
        <w:rPr>
          <w:sz w:val="16"/>
          <w:szCs w:val="26"/>
        </w:rPr>
        <w:t xml:space="preserve"> </w:t>
      </w:r>
      <w:r w:rsidRPr="002B445C">
        <w:rPr>
          <w:rStyle w:val="StyleUnderline"/>
          <w:sz w:val="26"/>
          <w:szCs w:val="26"/>
        </w:rPr>
        <w:t>shocked the CCP with</w:t>
      </w:r>
      <w:r w:rsidRPr="002B445C">
        <w:rPr>
          <w:sz w:val="16"/>
          <w:szCs w:val="26"/>
        </w:rPr>
        <w:t xml:space="preserve"> the </w:t>
      </w:r>
      <w:r w:rsidRPr="002B445C">
        <w:rPr>
          <w:rStyle w:val="StyleUnderline"/>
          <w:sz w:val="26"/>
          <w:szCs w:val="26"/>
        </w:rPr>
        <w:t>three major steps</w:t>
      </w:r>
      <w:r w:rsidRPr="002B445C">
        <w:rPr>
          <w:sz w:val="16"/>
          <w:szCs w:val="26"/>
        </w:rPr>
        <w:t xml:space="preserve"> it has taken. First, </w:t>
      </w:r>
      <w:r w:rsidRPr="002B445C">
        <w:rPr>
          <w:rStyle w:val="StyleUnderline"/>
          <w:sz w:val="26"/>
          <w:szCs w:val="26"/>
        </w:rPr>
        <w:t>it has shifted the focus of the U.S. national-security strategy</w:t>
      </w:r>
      <w:r w:rsidRPr="002B445C">
        <w:rPr>
          <w:sz w:val="16"/>
          <w:szCs w:val="26"/>
        </w:rPr>
        <w:t xml:space="preserve"> </w:t>
      </w:r>
      <w:r w:rsidRPr="002B445C">
        <w:rPr>
          <w:rStyle w:val="StyleUnderline"/>
          <w:sz w:val="26"/>
          <w:szCs w:val="26"/>
        </w:rPr>
        <w:t>and</w:t>
      </w:r>
      <w:r w:rsidRPr="002B445C">
        <w:rPr>
          <w:sz w:val="16"/>
          <w:szCs w:val="26"/>
        </w:rPr>
        <w:t xml:space="preserve"> now </w:t>
      </w:r>
      <w:r w:rsidRPr="002B445C">
        <w:rPr>
          <w:rStyle w:val="StyleUnderline"/>
          <w:sz w:val="26"/>
          <w:szCs w:val="26"/>
        </w:rPr>
        <w:t>identifies</w:t>
      </w:r>
      <w:r w:rsidRPr="002B445C">
        <w:rPr>
          <w:sz w:val="16"/>
          <w:szCs w:val="26"/>
        </w:rPr>
        <w:t xml:space="preserve"> </w:t>
      </w:r>
      <w:r w:rsidRPr="002B445C">
        <w:rPr>
          <w:rStyle w:val="StyleUnderline"/>
          <w:sz w:val="26"/>
          <w:szCs w:val="26"/>
        </w:rPr>
        <w:t>China explicitly as its primary rival</w:t>
      </w:r>
      <w:r w:rsidRPr="002B445C">
        <w:rPr>
          <w:sz w:val="16"/>
          <w:szCs w:val="26"/>
        </w:rPr>
        <w:t xml:space="preserve">—abandoning the far more muted policies of previous administrations. Second, </w:t>
      </w:r>
      <w:r w:rsidRPr="002B445C">
        <w:rPr>
          <w:rStyle w:val="StyleUnderline"/>
          <w:sz w:val="26"/>
          <w:szCs w:val="26"/>
        </w:rPr>
        <w:t>Trump has</w:t>
      </w:r>
      <w:r w:rsidRPr="002B445C">
        <w:rPr>
          <w:sz w:val="16"/>
          <w:szCs w:val="26"/>
        </w:rPr>
        <w:t xml:space="preserve"> acted on this peer competitive threat by </w:t>
      </w:r>
      <w:r w:rsidRPr="002B445C">
        <w:rPr>
          <w:rStyle w:val="StyleUnderline"/>
          <w:sz w:val="26"/>
          <w:szCs w:val="26"/>
        </w:rPr>
        <w:t>advancing tangible measures, such as arms sales to allies</w:t>
      </w:r>
      <w:r w:rsidRPr="002B445C">
        <w:rPr>
          <w:sz w:val="16"/>
          <w:szCs w:val="26"/>
        </w:rPr>
        <w:t xml:space="preserve"> and the ban of Huawei. </w:t>
      </w:r>
      <w:r w:rsidRPr="002B445C">
        <w:rPr>
          <w:rStyle w:val="StyleUnderline"/>
          <w:sz w:val="26"/>
          <w:szCs w:val="26"/>
        </w:rPr>
        <w:t>Third, the administration has</w:t>
      </w:r>
      <w:r w:rsidRPr="002B445C">
        <w:rPr>
          <w:sz w:val="16"/>
          <w:szCs w:val="26"/>
        </w:rPr>
        <w:t xml:space="preserve"> </w:t>
      </w:r>
      <w:r w:rsidRPr="002B445C">
        <w:rPr>
          <w:rStyle w:val="StyleUnderline"/>
          <w:sz w:val="26"/>
          <w:szCs w:val="26"/>
        </w:rPr>
        <w:t xml:space="preserve">made </w:t>
      </w:r>
      <w:r w:rsidRPr="002B445C">
        <w:rPr>
          <w:rStyle w:val="Emphasis"/>
          <w:sz w:val="26"/>
          <w:szCs w:val="26"/>
        </w:rPr>
        <w:t>credible commitments</w:t>
      </w:r>
      <w:r w:rsidRPr="002B445C">
        <w:rPr>
          <w:sz w:val="16"/>
          <w:szCs w:val="26"/>
        </w:rPr>
        <w:t xml:space="preserve"> </w:t>
      </w:r>
      <w:r w:rsidRPr="002B445C">
        <w:rPr>
          <w:rStyle w:val="StyleUnderline"/>
          <w:sz w:val="26"/>
          <w:szCs w:val="26"/>
        </w:rPr>
        <w:t>to</w:t>
      </w:r>
      <w:r w:rsidRPr="002B445C">
        <w:rPr>
          <w:sz w:val="16"/>
          <w:szCs w:val="26"/>
        </w:rPr>
        <w:t xml:space="preserve"> </w:t>
      </w:r>
      <w:r w:rsidRPr="002B445C">
        <w:rPr>
          <w:rStyle w:val="StyleUnderline"/>
          <w:sz w:val="26"/>
          <w:szCs w:val="26"/>
        </w:rPr>
        <w:t>assure</w:t>
      </w:r>
      <w:r w:rsidRPr="002B445C">
        <w:rPr>
          <w:sz w:val="16"/>
          <w:szCs w:val="26"/>
        </w:rPr>
        <w:t xml:space="preserve"> partners and </w:t>
      </w:r>
      <w:r w:rsidRPr="002B445C">
        <w:rPr>
          <w:rStyle w:val="StyleUnderline"/>
          <w:sz w:val="26"/>
          <w:szCs w:val="26"/>
        </w:rPr>
        <w:t xml:space="preserve">allies to </w:t>
      </w:r>
      <w:r w:rsidRPr="002B445C">
        <w:rPr>
          <w:rStyle w:val="Emphasis"/>
          <w:sz w:val="26"/>
          <w:szCs w:val="26"/>
        </w:rPr>
        <w:t xml:space="preserve">counter China’s aggression </w:t>
      </w:r>
      <w:r w:rsidRPr="002B445C">
        <w:rPr>
          <w:sz w:val="16"/>
          <w:szCs w:val="26"/>
        </w:rPr>
        <w:t xml:space="preserve">and bullying. These have unbalanced the CCP regime, and its natural reaction is to bully its way out. Additionally, the CCP regime has perceived that the world today has begun to consider the </w:t>
      </w:r>
      <w:r w:rsidRPr="002B445C">
        <w:rPr>
          <w:sz w:val="16"/>
          <w:szCs w:val="26"/>
        </w:rPr>
        <w:lastRenderedPageBreak/>
        <w:t xml:space="preserve">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2B445C">
        <w:rPr>
          <w:rStyle w:val="StyleUnderline"/>
          <w:sz w:val="26"/>
          <w:szCs w:val="26"/>
        </w:rPr>
        <w:t>the nationalistic fervor</w:t>
      </w:r>
      <w:r w:rsidRPr="002B445C">
        <w:rPr>
          <w:sz w:val="16"/>
          <w:szCs w:val="26"/>
        </w:rPr>
        <w:t xml:space="preserve"> advanced by the CCP’s propaganda </w:t>
      </w:r>
      <w:r w:rsidRPr="002B445C">
        <w:rPr>
          <w:rStyle w:val="StyleUnderline"/>
          <w:sz w:val="26"/>
          <w:szCs w:val="26"/>
        </w:rPr>
        <w:t>and</w:t>
      </w:r>
      <w:r w:rsidRPr="002B445C">
        <w:rPr>
          <w:sz w:val="16"/>
          <w:szCs w:val="26"/>
        </w:rPr>
        <w:t xml:space="preserve"> by the </w:t>
      </w:r>
      <w:r w:rsidRPr="002B445C">
        <w:rPr>
          <w:rStyle w:val="StyleUnderline"/>
          <w:sz w:val="26"/>
          <w:szCs w:val="26"/>
        </w:rPr>
        <w:t>rapid military modernization have made many young militant officers in the PLA overconfident</w:t>
      </w:r>
      <w:r w:rsidRPr="002B445C">
        <w:rPr>
          <w:sz w:val="16"/>
          <w:szCs w:val="26"/>
        </w:rPr>
        <w:t xml:space="preserve">. This is infrequently noticed in the West. </w:t>
      </w:r>
      <w:r w:rsidRPr="002B445C">
        <w:rPr>
          <w:rStyle w:val="StyleUnderline"/>
          <w:sz w:val="26"/>
          <w:szCs w:val="26"/>
        </w:rPr>
        <w:t xml:space="preserve">They can hardly wait to </w:t>
      </w:r>
      <w:r w:rsidRPr="002B445C">
        <w:rPr>
          <w:rStyle w:val="Emphasis"/>
          <w:sz w:val="26"/>
          <w:szCs w:val="26"/>
        </w:rPr>
        <w:t>fight an ultimate war to defeat the arch-enemy</w:t>
      </w:r>
      <w:r w:rsidRPr="002B445C">
        <w:rPr>
          <w:sz w:val="16"/>
          <w:szCs w:val="26"/>
        </w:rPr>
        <w:t xml:space="preserve">. This plainly dangerous mentality echoes the Japanese military’s beliefs before Pearl Harbor. </w:t>
      </w:r>
      <w:r w:rsidRPr="002B445C">
        <w:rPr>
          <w:rStyle w:val="StyleUnderline"/>
          <w:sz w:val="26"/>
          <w:szCs w:val="26"/>
        </w:rPr>
        <w:t xml:space="preserve">The bellicosity </w:t>
      </w:r>
      <w:r w:rsidRPr="002B445C">
        <w:rPr>
          <w:sz w:val="16"/>
          <w:szCs w:val="26"/>
        </w:rPr>
        <w:t xml:space="preserve">evinced in Wei’s speech </w:t>
      </w:r>
      <w:r w:rsidRPr="002B445C">
        <w:rPr>
          <w:rStyle w:val="StyleUnderline"/>
          <w:sz w:val="26"/>
          <w:szCs w:val="26"/>
        </w:rPr>
        <w:t>is serious</w:t>
      </w:r>
      <w:r w:rsidRPr="002B445C">
        <w:rPr>
          <w:sz w:val="16"/>
          <w:szCs w:val="26"/>
        </w:rPr>
        <w:t xml:space="preserve"> </w:t>
      </w:r>
      <w:r w:rsidRPr="002B445C">
        <w:rPr>
          <w:rStyle w:val="StyleUnderline"/>
          <w:sz w:val="26"/>
          <w:szCs w:val="26"/>
        </w:rPr>
        <w:t>and</w:t>
      </w:r>
      <w:r w:rsidRPr="002B445C">
        <w:rPr>
          <w:sz w:val="16"/>
          <w:szCs w:val="26"/>
        </w:rPr>
        <w:t xml:space="preserve"> is </w:t>
      </w:r>
      <w:r w:rsidRPr="002B445C">
        <w:rPr>
          <w:rStyle w:val="StyleUnderline"/>
          <w:sz w:val="26"/>
          <w:szCs w:val="26"/>
        </w:rPr>
        <w:t>not bluster intended to deter</w:t>
      </w:r>
      <w:r w:rsidRPr="002B445C">
        <w:rPr>
          <w:sz w:val="16"/>
          <w:szCs w:val="26"/>
        </w:rPr>
        <w:t xml:space="preserve">. </w:t>
      </w:r>
      <w:r w:rsidRPr="002B445C">
        <w:rPr>
          <w:rStyle w:val="StyleUnderline"/>
          <w:sz w:val="26"/>
          <w:szCs w:val="26"/>
        </w:rPr>
        <w:t xml:space="preserve">The United States cannot meet </w:t>
      </w:r>
      <w:r w:rsidRPr="002B445C">
        <w:rPr>
          <w:rStyle w:val="Emphasis"/>
          <w:sz w:val="26"/>
          <w:szCs w:val="26"/>
        </w:rPr>
        <w:t>China’s threat with half-measures</w:t>
      </w:r>
      <w:r w:rsidRPr="002B445C">
        <w:rPr>
          <w:rStyle w:val="StyleUnderline"/>
          <w:sz w:val="26"/>
          <w:szCs w:val="26"/>
        </w:rPr>
        <w:t xml:space="preserve">, which are likely to </w:t>
      </w:r>
      <w:r w:rsidRPr="002B445C">
        <w:rPr>
          <w:rStyle w:val="Emphasis"/>
          <w:sz w:val="26"/>
          <w:szCs w:val="26"/>
        </w:rPr>
        <w:t>further encourage China’s aggressive behavior</w:t>
      </w:r>
      <w:r w:rsidRPr="002B445C">
        <w:rPr>
          <w:sz w:val="16"/>
          <w:szCs w:val="26"/>
        </w:rPr>
        <w:t xml:space="preserve">. </w:t>
      </w:r>
      <w:r w:rsidRPr="002B445C">
        <w:rPr>
          <w:rStyle w:val="StyleUnderline"/>
          <w:sz w:val="26"/>
          <w:szCs w:val="26"/>
        </w:rPr>
        <w:t>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must respond to China’s</w:t>
      </w:r>
      <w:r w:rsidRPr="002B445C">
        <w:rPr>
          <w:sz w:val="16"/>
          <w:szCs w:val="26"/>
        </w:rPr>
        <w:t xml:space="preserve"> </w:t>
      </w:r>
      <w:r w:rsidRPr="002B445C">
        <w:rPr>
          <w:rStyle w:val="StyleUnderline"/>
          <w:sz w:val="26"/>
          <w:szCs w:val="26"/>
        </w:rPr>
        <w:t>belligerence</w:t>
      </w:r>
      <w:r w:rsidRPr="002B445C">
        <w:rPr>
          <w:sz w:val="16"/>
          <w:szCs w:val="26"/>
        </w:rPr>
        <w:t xml:space="preserve"> </w:t>
      </w:r>
      <w:r w:rsidRPr="002B445C">
        <w:rPr>
          <w:rStyle w:val="StyleUnderline"/>
          <w:sz w:val="26"/>
          <w:szCs w:val="26"/>
        </w:rPr>
        <w:t xml:space="preserve">with </w:t>
      </w:r>
      <w:r w:rsidRPr="002B445C">
        <w:rPr>
          <w:rStyle w:val="Emphasis"/>
          <w:sz w:val="26"/>
          <w:szCs w:val="26"/>
        </w:rPr>
        <w:t>greater strength</w:t>
      </w:r>
      <w:r w:rsidRPr="002B445C">
        <w:rPr>
          <w:sz w:val="16"/>
          <w:szCs w:val="26"/>
        </w:rPr>
        <w:t xml:space="preserve">, </w:t>
      </w:r>
      <w:r w:rsidRPr="002B445C">
        <w:rPr>
          <w:rStyle w:val="Emphasis"/>
          <w:sz w:val="26"/>
          <w:szCs w:val="26"/>
        </w:rPr>
        <w:t>adamantine determination</w:t>
      </w:r>
      <w:r w:rsidRPr="002B445C">
        <w:rPr>
          <w:sz w:val="16"/>
          <w:szCs w:val="26"/>
        </w:rPr>
        <w:t xml:space="preserve">, </w:t>
      </w:r>
      <w:r w:rsidRPr="002B445C">
        <w:rPr>
          <w:rStyle w:val="StyleUnderline"/>
          <w:sz w:val="26"/>
          <w:szCs w:val="26"/>
        </w:rPr>
        <w:t>and more vigorous diplomatic and military measures</w:t>
      </w:r>
      <w:r w:rsidRPr="002B445C">
        <w:rPr>
          <w:sz w:val="16"/>
          <w:szCs w:val="26"/>
        </w:rPr>
        <w:t xml:space="preserve">. </w:t>
      </w:r>
      <w:r w:rsidRPr="002B445C">
        <w:rPr>
          <w:rStyle w:val="StyleUnderline"/>
          <w:sz w:val="26"/>
          <w:szCs w:val="26"/>
        </w:rPr>
        <w:t>With the Xi Doctrine</w:t>
      </w:r>
      <w:r w:rsidRPr="002B445C">
        <w:rPr>
          <w:sz w:val="16"/>
          <w:szCs w:val="26"/>
        </w:rPr>
        <w:t xml:space="preserve">, </w:t>
      </w:r>
      <w:r w:rsidRPr="002B445C">
        <w:rPr>
          <w:rStyle w:val="StyleUnderline"/>
          <w:sz w:val="26"/>
          <w:szCs w:val="26"/>
        </w:rPr>
        <w:t>China ha</w:t>
      </w:r>
      <w:r w:rsidRPr="002B445C">
        <w:rPr>
          <w:sz w:val="16"/>
          <w:szCs w:val="26"/>
        </w:rPr>
        <w:t xml:space="preserve">s proclaimed and </w:t>
      </w:r>
      <w:r w:rsidRPr="002B445C">
        <w:rPr>
          <w:rStyle w:val="StyleUnderline"/>
          <w:sz w:val="26"/>
          <w:szCs w:val="26"/>
        </w:rPr>
        <w:t>rationalized its aggression.</w:t>
      </w:r>
      <w:r w:rsidRPr="002B445C">
        <w:rPr>
          <w:sz w:val="16"/>
          <w:szCs w:val="26"/>
        </w:rPr>
        <w:t xml:space="preserve"> </w:t>
      </w:r>
      <w:r w:rsidRPr="002B445C">
        <w:rPr>
          <w:rStyle w:val="StyleUnderline"/>
          <w:sz w:val="26"/>
          <w:szCs w:val="26"/>
        </w:rPr>
        <w:t>A Trump Doctrine</w:t>
      </w:r>
      <w:r w:rsidRPr="002B445C">
        <w:rPr>
          <w:sz w:val="16"/>
          <w:szCs w:val="26"/>
        </w:rPr>
        <w:t xml:space="preserve"> forged in response </w:t>
      </w:r>
      <w:r w:rsidRPr="002B445C">
        <w:rPr>
          <w:rStyle w:val="StyleUnderline"/>
          <w:sz w:val="26"/>
          <w:szCs w:val="26"/>
        </w:rPr>
        <w:t>has to reveal</w:t>
      </w:r>
      <w:r w:rsidRPr="002B445C">
        <w:rPr>
          <w:sz w:val="16"/>
          <w:szCs w:val="26"/>
        </w:rPr>
        <w:t xml:space="preserve"> to all global audiences, most importantly the CCP leadership, </w:t>
      </w:r>
      <w:r w:rsidRPr="002B445C">
        <w:rPr>
          <w:rStyle w:val="StyleUnderline"/>
          <w:sz w:val="26"/>
          <w:szCs w:val="26"/>
        </w:rPr>
        <w:t xml:space="preserve">the </w:t>
      </w:r>
      <w:r w:rsidRPr="002B445C">
        <w:rPr>
          <w:rStyle w:val="Emphasis"/>
          <w:sz w:val="26"/>
          <w:szCs w:val="26"/>
        </w:rPr>
        <w:t>recklessness of the Xi Doctrine</w:t>
      </w:r>
      <w:r w:rsidRPr="002B445C">
        <w:rPr>
          <w:rStyle w:val="StyleUnderline"/>
          <w:sz w:val="26"/>
          <w:szCs w:val="26"/>
        </w:rPr>
        <w:t xml:space="preserve"> and the </w:t>
      </w:r>
      <w:r w:rsidRPr="002B445C">
        <w:rPr>
          <w:rStyle w:val="Emphasis"/>
          <w:sz w:val="26"/>
          <w:szCs w:val="26"/>
        </w:rPr>
        <w:t>supreme folly of aggression.</w:t>
      </w:r>
    </w:p>
    <w:p w14:paraId="0AAE4698" w14:textId="77777777" w:rsidR="00071BAB" w:rsidRPr="002B445C" w:rsidRDefault="00071BAB" w:rsidP="00071BAB">
      <w:pPr>
        <w:rPr>
          <w:rStyle w:val="Emphasis"/>
          <w:sz w:val="26"/>
          <w:szCs w:val="26"/>
        </w:rPr>
      </w:pPr>
    </w:p>
    <w:p w14:paraId="5AD6E71F" w14:textId="77777777" w:rsidR="00071BAB" w:rsidRPr="002B445C" w:rsidRDefault="00071BAB" w:rsidP="00071BAB">
      <w:pPr>
        <w:pStyle w:val="Heading4"/>
        <w:rPr>
          <w:rFonts w:asciiTheme="majorHAnsi" w:hAnsiTheme="majorHAnsi" w:cstheme="majorHAnsi"/>
        </w:rPr>
      </w:pPr>
      <w:r w:rsidRPr="002B445C">
        <w:rPr>
          <w:rFonts w:asciiTheme="majorHAnsi" w:hAnsiTheme="majorHAnsi" w:cstheme="majorHAnsi"/>
        </w:rPr>
        <w:t xml:space="preserve">Transition is </w:t>
      </w:r>
      <w:r w:rsidRPr="002B445C">
        <w:rPr>
          <w:rFonts w:asciiTheme="majorHAnsi" w:hAnsiTheme="majorHAnsi" w:cstheme="majorHAnsi"/>
          <w:u w:val="single"/>
        </w:rPr>
        <w:t>devastating</w:t>
      </w:r>
      <w:r w:rsidRPr="002B445C">
        <w:rPr>
          <w:rFonts w:asciiTheme="majorHAnsi" w:hAnsiTheme="majorHAnsi" w:cstheme="majorHAnsi"/>
        </w:rPr>
        <w:t xml:space="preserve"> and an </w:t>
      </w:r>
      <w:r w:rsidRPr="002B445C">
        <w:rPr>
          <w:rFonts w:asciiTheme="majorHAnsi" w:hAnsiTheme="majorHAnsi" w:cstheme="majorHAnsi"/>
          <w:u w:val="single"/>
        </w:rPr>
        <w:t>impact magnifier</w:t>
      </w:r>
      <w:r w:rsidRPr="002B445C">
        <w:rPr>
          <w:rFonts w:asciiTheme="majorHAnsi" w:hAnsiTheme="majorHAnsi" w:cstheme="majorHAnsi"/>
        </w:rPr>
        <w:t xml:space="preserve"> – shift back to unipolarity is </w:t>
      </w:r>
      <w:r w:rsidRPr="002B445C">
        <w:rPr>
          <w:rFonts w:asciiTheme="majorHAnsi" w:hAnsiTheme="majorHAnsi" w:cstheme="majorHAnsi"/>
          <w:u w:val="single"/>
        </w:rPr>
        <w:t>key</w:t>
      </w:r>
      <w:r w:rsidRPr="002B445C">
        <w:rPr>
          <w:rFonts w:asciiTheme="majorHAnsi" w:hAnsiTheme="majorHAnsi" w:cstheme="majorHAnsi"/>
        </w:rPr>
        <w:t xml:space="preserve">. </w:t>
      </w:r>
    </w:p>
    <w:p w14:paraId="016D690E" w14:textId="77777777" w:rsidR="00071BAB" w:rsidRPr="002B445C" w:rsidRDefault="00071BAB" w:rsidP="00071BAB">
      <w:pPr>
        <w:rPr>
          <w:rFonts w:asciiTheme="majorHAnsi" w:hAnsiTheme="majorHAnsi" w:cstheme="majorHAnsi"/>
          <w:b/>
          <w:sz w:val="16"/>
          <w:szCs w:val="26"/>
        </w:rPr>
      </w:pPr>
      <w:r w:rsidRPr="002B445C">
        <w:rPr>
          <w:rStyle w:val="Style13ptBold"/>
          <w:rFonts w:asciiTheme="majorHAnsi" w:hAnsiTheme="majorHAnsi" w:cstheme="majorHAnsi"/>
          <w:szCs w:val="26"/>
          <w:u w:val="single"/>
        </w:rPr>
        <w:t>Keck 14</w:t>
      </w:r>
      <w:r w:rsidRPr="002B445C">
        <w:rPr>
          <w:rStyle w:val="Style13ptBold"/>
          <w:rFonts w:asciiTheme="majorHAnsi" w:hAnsiTheme="majorHAnsi" w:cstheme="majorHAnsi"/>
          <w:sz w:val="16"/>
          <w:szCs w:val="26"/>
        </w:rPr>
        <w:t xml:space="preserve"> </w:t>
      </w:r>
      <w:r w:rsidRPr="002B445C">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5D63FAED" w14:textId="77777777" w:rsidR="00071BAB" w:rsidRPr="002B445C" w:rsidRDefault="00071BAB" w:rsidP="00071BAB">
      <w:pPr>
        <w:rPr>
          <w:rStyle w:val="StyleUnderline"/>
          <w:rFonts w:asciiTheme="majorHAnsi" w:hAnsiTheme="majorHAnsi" w:cstheme="majorHAnsi"/>
          <w:sz w:val="26"/>
          <w:szCs w:val="26"/>
        </w:rPr>
      </w:pPr>
      <w:r w:rsidRPr="002B445C">
        <w:rPr>
          <w:rFonts w:asciiTheme="majorHAnsi" w:hAnsiTheme="majorHAnsi" w:cstheme="majorHAnsi"/>
          <w:sz w:val="16"/>
          <w:szCs w:val="26"/>
        </w:rPr>
        <w:t xml:space="preserve">Regardless of your opinion on U.S. global leadership over the last two decades, however, </w:t>
      </w:r>
      <w:r w:rsidRPr="002B445C">
        <w:rPr>
          <w:rStyle w:val="StyleUnderline"/>
          <w:rFonts w:asciiTheme="majorHAnsi" w:hAnsiTheme="majorHAnsi" w:cstheme="majorHAnsi"/>
          <w:sz w:val="26"/>
          <w:szCs w:val="26"/>
        </w:rPr>
        <w:t>there is good reason to fear</w:t>
      </w:r>
      <w:r w:rsidRPr="002B445C">
        <w:rPr>
          <w:rFonts w:asciiTheme="majorHAnsi" w:hAnsiTheme="majorHAnsi" w:cstheme="majorHAnsi"/>
          <w:sz w:val="16"/>
          <w:szCs w:val="26"/>
        </w:rPr>
        <w:t xml:space="preserve"> its </w:t>
      </w:r>
      <w:r w:rsidRPr="002B445C">
        <w:rPr>
          <w:rStyle w:val="StyleUnderline"/>
          <w:rFonts w:asciiTheme="majorHAnsi" w:hAnsiTheme="majorHAnsi" w:cstheme="majorHAnsi"/>
          <w:sz w:val="26"/>
          <w:szCs w:val="26"/>
        </w:rPr>
        <w:t>relative decline compared with China</w:t>
      </w:r>
      <w:r w:rsidRPr="002B445C">
        <w:rPr>
          <w:rFonts w:asciiTheme="majorHAnsi" w:hAnsiTheme="majorHAnsi" w:cstheme="majorHAnsi"/>
          <w:sz w:val="16"/>
          <w:szCs w:val="26"/>
        </w:rPr>
        <w:t xml:space="preserve"> and other emerging nations. To begin with, </w:t>
      </w:r>
      <w:r w:rsidRPr="002B445C">
        <w:rPr>
          <w:rStyle w:val="StyleUnderline"/>
          <w:rFonts w:asciiTheme="majorHAnsi" w:hAnsiTheme="majorHAnsi" w:cstheme="majorHAnsi"/>
          <w:sz w:val="26"/>
          <w:szCs w:val="26"/>
        </w:rPr>
        <w:t>hegemonic transition periods have historically been the most destabilizing eras in history</w:t>
      </w:r>
      <w:r w:rsidRPr="002B445C">
        <w:rPr>
          <w:rFonts w:asciiTheme="majorHAnsi" w:hAnsiTheme="majorHAnsi" w:cstheme="majorHAnsi"/>
          <w:sz w:val="16"/>
          <w:szCs w:val="26"/>
        </w:rPr>
        <w:t xml:space="preserve">. This is not only because of the malign intentions of the rising and established power(s). </w:t>
      </w:r>
      <w:r w:rsidRPr="002B445C">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2B445C">
        <w:rPr>
          <w:rStyle w:val="Emphasis"/>
          <w:rFonts w:asciiTheme="majorHAnsi" w:hAnsiTheme="majorHAnsi" w:cstheme="majorHAnsi"/>
          <w:sz w:val="26"/>
          <w:szCs w:val="26"/>
        </w:rPr>
        <w:t>nearly impossible</w:t>
      </w:r>
      <w:r w:rsidRPr="002B445C">
        <w:rPr>
          <w:rStyle w:val="StyleUnderline"/>
          <w:rFonts w:asciiTheme="majorHAnsi" w:hAnsiTheme="majorHAnsi" w:cstheme="majorHAnsi"/>
          <w:sz w:val="26"/>
          <w:szCs w:val="26"/>
        </w:rPr>
        <w:t xml:space="preserve"> to do in any organized fashion given the anarchic nature of the international system, where</w:t>
      </w:r>
      <w:r w:rsidRPr="002B445C">
        <w:rPr>
          <w:rFonts w:asciiTheme="majorHAnsi" w:hAnsiTheme="majorHAnsi" w:cstheme="majorHAnsi"/>
          <w:sz w:val="16"/>
          <w:szCs w:val="26"/>
        </w:rPr>
        <w:t xml:space="preserve"> there is </w:t>
      </w:r>
      <w:r w:rsidRPr="002B445C">
        <w:rPr>
          <w:rStyle w:val="StyleUnderline"/>
          <w:rFonts w:asciiTheme="majorHAnsi" w:hAnsiTheme="majorHAnsi" w:cstheme="majorHAnsi"/>
          <w:sz w:val="26"/>
          <w:szCs w:val="26"/>
        </w:rPr>
        <w:t>no central authority</w:t>
      </w:r>
      <w:r w:rsidRPr="002B445C">
        <w:rPr>
          <w:rFonts w:asciiTheme="majorHAnsi" w:hAnsiTheme="majorHAnsi" w:cstheme="majorHAnsi"/>
          <w:sz w:val="16"/>
          <w:szCs w:val="26"/>
        </w:rPr>
        <w:t xml:space="preserve"> that </w:t>
      </w:r>
      <w:r w:rsidRPr="002B445C">
        <w:rPr>
          <w:rStyle w:val="StyleUnderline"/>
          <w:rFonts w:asciiTheme="majorHAnsi" w:hAnsiTheme="majorHAnsi" w:cstheme="majorHAnsi"/>
          <w:sz w:val="26"/>
          <w:szCs w:val="26"/>
        </w:rPr>
        <w:t>can govern interactions</w:t>
      </w:r>
      <w:r w:rsidRPr="002B445C">
        <w:rPr>
          <w:rFonts w:asciiTheme="majorHAnsi" w:hAnsiTheme="majorHAnsi" w:cstheme="majorHAnsi"/>
          <w:sz w:val="16"/>
          <w:szCs w:val="26"/>
        </w:rPr>
        <w:t xml:space="preserve"> between states. </w:t>
      </w:r>
      <w:r w:rsidRPr="002B445C">
        <w:rPr>
          <w:rStyle w:val="StyleUnderline"/>
          <w:rFonts w:asciiTheme="majorHAnsi" w:hAnsiTheme="majorHAnsi" w:cstheme="majorHAnsi"/>
          <w:sz w:val="26"/>
          <w:szCs w:val="26"/>
        </w:rPr>
        <w:t>We are already starting to see the potential dangers of hegemonic transition periods in the Asia-Pacific</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and</w:t>
      </w:r>
      <w:r w:rsidRPr="002B445C">
        <w:rPr>
          <w:rFonts w:asciiTheme="majorHAnsi" w:hAnsiTheme="majorHAnsi" w:cstheme="majorHAnsi"/>
          <w:sz w:val="16"/>
          <w:szCs w:val="26"/>
        </w:rPr>
        <w:t xml:space="preserve"> arguably the </w:t>
      </w:r>
      <w:r w:rsidRPr="002B445C">
        <w:rPr>
          <w:rStyle w:val="StyleUnderline"/>
          <w:rFonts w:asciiTheme="majorHAnsi" w:hAnsiTheme="majorHAnsi" w:cstheme="majorHAnsi"/>
          <w:sz w:val="26"/>
          <w:szCs w:val="26"/>
        </w:rPr>
        <w:t>Middle East</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As China grows more</w:t>
      </w:r>
      <w:r w:rsidRPr="002B445C">
        <w:rPr>
          <w:rFonts w:asciiTheme="majorHAnsi" w:hAnsiTheme="majorHAnsi" w:cstheme="majorHAnsi"/>
          <w:sz w:val="16"/>
          <w:szCs w:val="26"/>
        </w:rPr>
        <w:t xml:space="preserve"> economically and militarily </w:t>
      </w:r>
      <w:r w:rsidRPr="002B445C">
        <w:rPr>
          <w:rStyle w:val="StyleUnderline"/>
          <w:rFonts w:asciiTheme="majorHAnsi" w:hAnsiTheme="majorHAnsi" w:cstheme="majorHAnsi"/>
          <w:sz w:val="26"/>
          <w:szCs w:val="26"/>
        </w:rPr>
        <w:t>powerful, it has</w:t>
      </w:r>
      <w:r w:rsidRPr="002B445C">
        <w:rPr>
          <w:rFonts w:asciiTheme="majorHAnsi" w:hAnsiTheme="majorHAnsi" w:cstheme="majorHAnsi"/>
          <w:sz w:val="16"/>
          <w:szCs w:val="26"/>
        </w:rPr>
        <w:t xml:space="preserve"> unsurprisingly </w:t>
      </w:r>
      <w:r w:rsidRPr="002B445C">
        <w:rPr>
          <w:rStyle w:val="StyleUnderline"/>
          <w:rFonts w:asciiTheme="majorHAnsi" w:hAnsiTheme="majorHAnsi" w:cstheme="majorHAnsi"/>
          <w:sz w:val="26"/>
          <w:szCs w:val="26"/>
        </w:rPr>
        <w:t>sought to expand its influence in East Asia. This</w:t>
      </w:r>
      <w:r w:rsidRPr="002B445C">
        <w:rPr>
          <w:rFonts w:asciiTheme="majorHAnsi" w:hAnsiTheme="majorHAnsi" w:cstheme="majorHAnsi"/>
          <w:sz w:val="16"/>
          <w:szCs w:val="26"/>
        </w:rPr>
        <w:t xml:space="preserve"> necessarily </w:t>
      </w:r>
      <w:r w:rsidRPr="002B445C">
        <w:rPr>
          <w:rStyle w:val="StyleUnderline"/>
          <w:rFonts w:asciiTheme="majorHAnsi" w:hAnsiTheme="majorHAnsi" w:cstheme="majorHAnsi"/>
          <w:sz w:val="26"/>
          <w:szCs w:val="26"/>
        </w:rPr>
        <w:t>has to come at the expense of other powers</w:t>
      </w:r>
      <w:r w:rsidRPr="002B445C">
        <w:rPr>
          <w:rFonts w:asciiTheme="majorHAnsi" w:hAnsiTheme="majorHAnsi" w:cstheme="majorHAnsi"/>
          <w:sz w:val="16"/>
          <w:szCs w:val="26"/>
        </w:rPr>
        <w:t xml:space="preserve">, which so far has primarily meant the U.S., Japan, Vietnam and the Philippines. Naturally, </w:t>
      </w:r>
      <w:r w:rsidRPr="002B445C">
        <w:rPr>
          <w:rStyle w:val="StyleUnderline"/>
          <w:rFonts w:asciiTheme="majorHAnsi" w:hAnsiTheme="majorHAnsi" w:cstheme="majorHAnsi"/>
          <w:sz w:val="26"/>
          <w:szCs w:val="26"/>
        </w:rPr>
        <w:t>these</w:t>
      </w:r>
      <w:r w:rsidRPr="002B445C">
        <w:rPr>
          <w:rFonts w:asciiTheme="majorHAnsi" w:hAnsiTheme="majorHAnsi" w:cstheme="majorHAnsi"/>
          <w:sz w:val="16"/>
          <w:szCs w:val="26"/>
        </w:rPr>
        <w:t xml:space="preserve"> powers </w:t>
      </w:r>
      <w:r w:rsidRPr="002B445C">
        <w:rPr>
          <w:rStyle w:val="StyleUnderline"/>
          <w:rFonts w:asciiTheme="majorHAnsi" w:hAnsiTheme="majorHAnsi" w:cstheme="majorHAnsi"/>
          <w:sz w:val="26"/>
          <w:szCs w:val="26"/>
        </w:rPr>
        <w:t xml:space="preserve">have sought to resist Chinese encroachments on their territory and influence, and the situation </w:t>
      </w:r>
      <w:r w:rsidRPr="002B445C">
        <w:rPr>
          <w:rStyle w:val="Emphasis"/>
          <w:rFonts w:asciiTheme="majorHAnsi" w:hAnsiTheme="majorHAnsi" w:cstheme="majorHAnsi"/>
          <w:sz w:val="26"/>
          <w:szCs w:val="26"/>
        </w:rPr>
        <w:t>grows more tense</w:t>
      </w:r>
      <w:r w:rsidRPr="002B445C">
        <w:rPr>
          <w:rStyle w:val="StyleUnderline"/>
          <w:rFonts w:asciiTheme="majorHAnsi" w:hAnsiTheme="majorHAnsi" w:cstheme="majorHAnsi"/>
          <w:sz w:val="26"/>
          <w:szCs w:val="26"/>
        </w:rPr>
        <w:t xml:space="preserve"> with each passing day</w:t>
      </w:r>
      <w:r w:rsidRPr="002B445C">
        <w:rPr>
          <w:rFonts w:asciiTheme="majorHAnsi" w:hAnsiTheme="majorHAnsi" w:cstheme="majorHAnsi"/>
          <w:sz w:val="16"/>
          <w:szCs w:val="26"/>
        </w:rPr>
        <w:t xml:space="preserve">. Should China </w:t>
      </w:r>
      <w:r w:rsidRPr="002B445C">
        <w:rPr>
          <w:rFonts w:asciiTheme="majorHAnsi" w:hAnsiTheme="majorHAnsi" w:cstheme="majorHAnsi"/>
          <w:sz w:val="16"/>
          <w:szCs w:val="26"/>
        </w:rPr>
        <w:lastRenderedPageBreak/>
        <w:t xml:space="preserve">eventually emerge as a global power, or should nations in other regions enjoy a similar rise as Kenny suggests, this situation will play itself out elsewhere in the years and decades ahead. </w:t>
      </w:r>
      <w:r w:rsidRPr="002B445C">
        <w:rPr>
          <w:rStyle w:val="StyleUnderline"/>
          <w:rFonts w:asciiTheme="majorHAnsi" w:hAnsiTheme="majorHAnsi" w:cstheme="majorHAnsi"/>
          <w:sz w:val="26"/>
          <w:szCs w:val="26"/>
        </w:rPr>
        <w:t>All of this highlights</w:t>
      </w:r>
      <w:r w:rsidRPr="002B445C">
        <w:rPr>
          <w:rFonts w:asciiTheme="majorHAnsi" w:hAnsiTheme="majorHAnsi" w:cstheme="majorHAnsi"/>
          <w:sz w:val="16"/>
          <w:szCs w:val="26"/>
        </w:rPr>
        <w:t xml:space="preserve"> some of </w:t>
      </w:r>
      <w:r w:rsidRPr="002B445C">
        <w:rPr>
          <w:rStyle w:val="StyleUnderline"/>
          <w:rFonts w:asciiTheme="majorHAnsi" w:hAnsiTheme="majorHAnsi" w:cstheme="majorHAnsi"/>
          <w:sz w:val="26"/>
          <w:szCs w:val="26"/>
        </w:rPr>
        <w:t>the advantages of a unipolar system</w:t>
      </w:r>
      <w:r w:rsidRPr="002B445C">
        <w:rPr>
          <w:rFonts w:asciiTheme="majorHAnsi" w:hAnsiTheme="majorHAnsi" w:cstheme="majorHAnsi"/>
          <w:sz w:val="16"/>
          <w:szCs w:val="26"/>
        </w:rPr>
        <w:t xml:space="preserve">. Namely, </w:t>
      </w:r>
      <w:r w:rsidRPr="002B445C">
        <w:rPr>
          <w:rStyle w:val="StyleUnderline"/>
          <w:rFonts w:asciiTheme="majorHAnsi" w:hAnsiTheme="majorHAnsi" w:cstheme="majorHAnsi"/>
          <w:sz w:val="26"/>
          <w:szCs w:val="26"/>
        </w:rPr>
        <w:t>although the U.S. has asserted military force</w:t>
      </w:r>
      <w:r w:rsidRPr="002B445C">
        <w:rPr>
          <w:rFonts w:asciiTheme="majorHAnsi" w:hAnsiTheme="majorHAnsi" w:cstheme="majorHAnsi"/>
          <w:sz w:val="16"/>
          <w:szCs w:val="26"/>
        </w:rPr>
        <w:t xml:space="preserve"> quite </w:t>
      </w:r>
      <w:r w:rsidRPr="002B445C">
        <w:rPr>
          <w:rStyle w:val="StyleUnderline"/>
          <w:rFonts w:asciiTheme="majorHAnsi" w:hAnsiTheme="majorHAnsi" w:cstheme="majorHAnsi"/>
          <w:sz w:val="26"/>
          <w:szCs w:val="26"/>
        </w:rPr>
        <w:t>frequently</w:t>
      </w:r>
      <w:r w:rsidRPr="002B445C">
        <w:rPr>
          <w:rFonts w:asciiTheme="majorHAnsi" w:hAnsiTheme="majorHAnsi" w:cstheme="majorHAnsi"/>
          <w:sz w:val="16"/>
          <w:szCs w:val="26"/>
        </w:rPr>
        <w:t xml:space="preserve"> in the post-Cold War era, </w:t>
      </w:r>
      <w:r w:rsidRPr="002B445C">
        <w:rPr>
          <w:rStyle w:val="StyleUnderline"/>
          <w:rFonts w:asciiTheme="majorHAnsi" w:hAnsiTheme="majorHAnsi" w:cstheme="majorHAnsi"/>
          <w:sz w:val="26"/>
          <w:szCs w:val="26"/>
        </w:rPr>
        <w:t xml:space="preserve">it has only fought weak powers and thus its wars have been </w:t>
      </w:r>
      <w:r w:rsidRPr="002B445C">
        <w:rPr>
          <w:rStyle w:val="Emphasis"/>
          <w:rFonts w:asciiTheme="majorHAnsi" w:hAnsiTheme="majorHAnsi" w:cstheme="majorHAnsi"/>
          <w:sz w:val="26"/>
          <w:szCs w:val="26"/>
        </w:rPr>
        <w:t>fairly limited</w:t>
      </w:r>
      <w:r w:rsidRPr="002B445C">
        <w:rPr>
          <w:rStyle w:val="StyleUnderline"/>
          <w:rFonts w:asciiTheme="majorHAnsi" w:hAnsiTheme="majorHAnsi" w:cstheme="majorHAnsi"/>
          <w:sz w:val="26"/>
          <w:szCs w:val="26"/>
        </w:rPr>
        <w:t xml:space="preserve"> in terms of</w:t>
      </w:r>
      <w:r w:rsidRPr="002B445C">
        <w:rPr>
          <w:rFonts w:asciiTheme="majorHAnsi" w:hAnsiTheme="majorHAnsi" w:cstheme="majorHAnsi"/>
          <w:sz w:val="16"/>
          <w:szCs w:val="26"/>
        </w:rPr>
        <w:t xml:space="preserve"> the number of </w:t>
      </w:r>
      <w:r w:rsidRPr="002B445C">
        <w:rPr>
          <w:rStyle w:val="StyleUnderline"/>
          <w:rFonts w:asciiTheme="majorHAnsi" w:hAnsiTheme="majorHAnsi" w:cstheme="majorHAnsi"/>
          <w:sz w:val="26"/>
          <w:szCs w:val="26"/>
        </w:rPr>
        <w:t>casualties</w:t>
      </w:r>
      <w:r w:rsidRPr="002B445C">
        <w:rPr>
          <w:rFonts w:asciiTheme="majorHAnsi" w:hAnsiTheme="majorHAnsi" w:cstheme="majorHAnsi"/>
          <w:sz w:val="16"/>
          <w:szCs w:val="26"/>
        </w:rPr>
        <w:t xml:space="preserve"> involved. At the same time, </w:t>
      </w:r>
      <w:r w:rsidRPr="002B445C">
        <w:rPr>
          <w:rStyle w:val="StyleUnderline"/>
          <w:rFonts w:asciiTheme="majorHAnsi" w:hAnsiTheme="majorHAnsi" w:cstheme="majorHAnsi"/>
          <w:sz w:val="26"/>
          <w:szCs w:val="26"/>
        </w:rPr>
        <w:t xml:space="preserve">America’s preponderance of power has prevented a </w:t>
      </w:r>
      <w:r w:rsidRPr="002B445C">
        <w:rPr>
          <w:rStyle w:val="Emphasis"/>
          <w:rFonts w:asciiTheme="majorHAnsi" w:hAnsiTheme="majorHAnsi" w:cstheme="majorHAnsi"/>
          <w:sz w:val="26"/>
          <w:szCs w:val="26"/>
        </w:rPr>
        <w:t>great power war</w:t>
      </w:r>
      <w:r w:rsidRPr="002B445C">
        <w:rPr>
          <w:rStyle w:val="StyleUnderline"/>
          <w:rFonts w:asciiTheme="majorHAnsi" w:hAnsiTheme="majorHAnsi" w:cstheme="majorHAnsi"/>
          <w:sz w:val="26"/>
          <w:szCs w:val="26"/>
        </w:rPr>
        <w:t xml:space="preserve">, and even restrained major </w:t>
      </w:r>
      <w:r w:rsidRPr="002B445C">
        <w:rPr>
          <w:rStyle w:val="Emphasis"/>
          <w:rFonts w:asciiTheme="majorHAnsi" w:hAnsiTheme="majorHAnsi" w:cstheme="majorHAnsi"/>
          <w:sz w:val="26"/>
          <w:szCs w:val="26"/>
        </w:rPr>
        <w:t>regional powers from coming to blows.</w:t>
      </w:r>
      <w:r w:rsidRPr="002B445C">
        <w:rPr>
          <w:rFonts w:asciiTheme="majorHAnsi" w:hAnsiTheme="majorHAnsi" w:cstheme="majorHAnsi"/>
          <w:sz w:val="16"/>
          <w:szCs w:val="26"/>
        </w:rPr>
        <w:t xml:space="preserve"> For instance, </w:t>
      </w:r>
      <w:r w:rsidRPr="002B445C">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2B445C">
        <w:rPr>
          <w:rFonts w:asciiTheme="majorHAnsi" w:hAnsiTheme="majorHAnsi" w:cstheme="majorHAnsi"/>
          <w:sz w:val="16"/>
          <w:szCs w:val="26"/>
        </w:rPr>
        <w:t xml:space="preserve"> like Japan </w:t>
      </w:r>
      <w:r w:rsidRPr="002B445C">
        <w:rPr>
          <w:rStyle w:val="StyleUnderline"/>
          <w:rFonts w:asciiTheme="majorHAnsi" w:hAnsiTheme="majorHAnsi" w:cstheme="majorHAnsi"/>
          <w:sz w:val="26"/>
          <w:szCs w:val="26"/>
        </w:rPr>
        <w:t>acquiring nuclear weapons to protect their interests</w:t>
      </w:r>
      <w:r w:rsidRPr="002B445C">
        <w:rPr>
          <w:rFonts w:asciiTheme="majorHAnsi" w:hAnsiTheme="majorHAnsi" w:cstheme="majorHAnsi"/>
          <w:sz w:val="16"/>
          <w:szCs w:val="26"/>
        </w:rPr>
        <w:t xml:space="preserve"> against their newly empowered rivals. But </w:t>
      </w:r>
      <w:r w:rsidRPr="002B445C">
        <w:rPr>
          <w:rStyle w:val="StyleUnderline"/>
          <w:rFonts w:asciiTheme="majorHAnsi" w:hAnsiTheme="majorHAnsi" w:cstheme="majorHAnsi"/>
          <w:sz w:val="26"/>
          <w:szCs w:val="26"/>
        </w:rPr>
        <w:t>even if the transitions</w:t>
      </w:r>
      <w:r w:rsidRPr="002B445C">
        <w:rPr>
          <w:rFonts w:asciiTheme="majorHAnsi" w:hAnsiTheme="majorHAnsi" w:cstheme="majorHAnsi"/>
          <w:sz w:val="16"/>
          <w:szCs w:val="26"/>
        </w:rPr>
        <w:t xml:space="preserve"> caused by China’s and potentially other nations’ rises </w:t>
      </w:r>
      <w:r w:rsidRPr="002B445C">
        <w:rPr>
          <w:rStyle w:val="StyleUnderline"/>
          <w:rFonts w:asciiTheme="majorHAnsi" w:hAnsiTheme="majorHAnsi" w:cstheme="majorHAnsi"/>
          <w:sz w:val="26"/>
          <w:szCs w:val="26"/>
        </w:rPr>
        <w:t>are managed successfully, there are</w:t>
      </w:r>
      <w:r w:rsidRPr="002B445C">
        <w:rPr>
          <w:rFonts w:asciiTheme="majorHAnsi" w:hAnsiTheme="majorHAnsi" w:cstheme="majorHAnsi"/>
          <w:sz w:val="16"/>
          <w:szCs w:val="26"/>
        </w:rPr>
        <w:t xml:space="preserve"> still likely to be </w:t>
      </w:r>
      <w:r w:rsidRPr="002B445C">
        <w:rPr>
          <w:rStyle w:val="StyleUnderline"/>
          <w:rFonts w:asciiTheme="majorHAnsi" w:hAnsiTheme="majorHAnsi" w:cstheme="majorHAnsi"/>
          <w:sz w:val="26"/>
          <w:szCs w:val="26"/>
        </w:rPr>
        <w:t>significant negative effects on international relations</w:t>
      </w:r>
      <w:r w:rsidRPr="002B445C">
        <w:rPr>
          <w:rFonts w:asciiTheme="majorHAnsi" w:hAnsiTheme="majorHAnsi" w:cstheme="majorHAnsi"/>
          <w:sz w:val="16"/>
          <w:szCs w:val="26"/>
        </w:rPr>
        <w:t xml:space="preserve">. In today’s “globalized” world, </w:t>
      </w:r>
      <w:r w:rsidRPr="002B445C">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2B445C">
        <w:rPr>
          <w:rFonts w:asciiTheme="majorHAnsi" w:hAnsiTheme="majorHAnsi" w:cstheme="majorHAnsi"/>
          <w:sz w:val="16"/>
          <w:szCs w:val="26"/>
        </w:rPr>
        <w:t xml:space="preserve"> of this </w:t>
      </w:r>
      <w:r w:rsidRPr="002B445C">
        <w:rPr>
          <w:rStyle w:val="StyleUnderline"/>
          <w:rFonts w:asciiTheme="majorHAnsi" w:hAnsiTheme="majorHAnsi" w:cstheme="majorHAnsi"/>
          <w:sz w:val="26"/>
          <w:szCs w:val="26"/>
        </w:rPr>
        <w:t xml:space="preserve">include </w:t>
      </w:r>
      <w:r w:rsidRPr="002B445C">
        <w:rPr>
          <w:rStyle w:val="Emphasis"/>
          <w:rFonts w:asciiTheme="majorHAnsi" w:hAnsiTheme="majorHAnsi" w:cstheme="majorHAnsi"/>
          <w:sz w:val="26"/>
          <w:szCs w:val="26"/>
        </w:rPr>
        <w:t>climate change</w:t>
      </w:r>
      <w:r w:rsidRPr="002B445C">
        <w:rPr>
          <w:rStyle w:val="StyleUnderline"/>
          <w:rFonts w:asciiTheme="majorHAnsi" w:hAnsiTheme="majorHAnsi" w:cstheme="majorHAnsi"/>
          <w:sz w:val="26"/>
          <w:szCs w:val="26"/>
        </w:rPr>
        <w:t xml:space="preserve">, </w:t>
      </w:r>
      <w:r w:rsidRPr="002B445C">
        <w:rPr>
          <w:rStyle w:val="Emphasis"/>
          <w:rFonts w:asciiTheme="majorHAnsi" w:hAnsiTheme="majorHAnsi" w:cstheme="majorHAnsi"/>
          <w:sz w:val="26"/>
          <w:szCs w:val="26"/>
        </w:rPr>
        <w:t>health pandemics</w:t>
      </w:r>
      <w:r w:rsidRPr="002B445C">
        <w:rPr>
          <w:rFonts w:asciiTheme="majorHAnsi" w:hAnsiTheme="majorHAnsi" w:cstheme="majorHAnsi"/>
          <w:sz w:val="16"/>
          <w:szCs w:val="26"/>
        </w:rPr>
        <w:t xml:space="preserve">, organized crime and </w:t>
      </w:r>
      <w:r w:rsidRPr="002B445C">
        <w:rPr>
          <w:rStyle w:val="Emphasis"/>
          <w:rFonts w:asciiTheme="majorHAnsi" w:hAnsiTheme="majorHAnsi" w:cstheme="majorHAnsi"/>
          <w:sz w:val="26"/>
          <w:szCs w:val="26"/>
        </w:rPr>
        <w:t>terrorism</w:t>
      </w:r>
      <w:r w:rsidRPr="002B445C">
        <w:rPr>
          <w:rStyle w:val="StyleUnderline"/>
          <w:rFonts w:asciiTheme="majorHAnsi" w:hAnsiTheme="majorHAnsi" w:cstheme="majorHAnsi"/>
          <w:sz w:val="26"/>
          <w:szCs w:val="26"/>
        </w:rPr>
        <w:t xml:space="preserve">, </w:t>
      </w:r>
      <w:r w:rsidRPr="002B445C">
        <w:rPr>
          <w:rStyle w:val="Emphasis"/>
          <w:rFonts w:asciiTheme="majorHAnsi" w:hAnsiTheme="majorHAnsi" w:cstheme="majorHAnsi"/>
          <w:sz w:val="26"/>
          <w:szCs w:val="26"/>
        </w:rPr>
        <w:t>global financial crises</w:t>
      </w:r>
      <w:r w:rsidRPr="002B445C">
        <w:rPr>
          <w:rStyle w:val="StyleUnderline"/>
          <w:rFonts w:asciiTheme="majorHAnsi" w:hAnsiTheme="majorHAnsi" w:cstheme="majorHAnsi"/>
          <w:sz w:val="26"/>
          <w:szCs w:val="26"/>
        </w:rPr>
        <w:t xml:space="preserve">, and the </w:t>
      </w:r>
      <w:r w:rsidRPr="002B445C">
        <w:rPr>
          <w:rStyle w:val="Emphasis"/>
          <w:rFonts w:asciiTheme="majorHAnsi" w:hAnsiTheme="majorHAnsi" w:cstheme="majorHAnsi"/>
          <w:sz w:val="26"/>
          <w:szCs w:val="26"/>
        </w:rPr>
        <w:t>proliferation of weapons of mass destruction</w:t>
      </w:r>
      <w:r w:rsidRPr="002B445C">
        <w:rPr>
          <w:rFonts w:asciiTheme="majorHAnsi" w:hAnsiTheme="majorHAnsi" w:cstheme="majorHAnsi"/>
          <w:sz w:val="16"/>
          <w:szCs w:val="26"/>
        </w:rPr>
        <w:t xml:space="preserve">, among many others. </w:t>
      </w:r>
      <w:r w:rsidRPr="002B445C">
        <w:rPr>
          <w:rStyle w:val="StyleUnderline"/>
          <w:rFonts w:asciiTheme="majorHAnsi" w:hAnsiTheme="majorHAnsi" w:cstheme="majorHAnsi"/>
          <w:sz w:val="26"/>
          <w:szCs w:val="26"/>
        </w:rPr>
        <w:t>A unipolar system,</w:t>
      </w:r>
      <w:r w:rsidRPr="002B445C">
        <w:rPr>
          <w:rFonts w:asciiTheme="majorHAnsi" w:hAnsiTheme="majorHAnsi" w:cstheme="majorHAnsi"/>
          <w:sz w:val="16"/>
          <w:szCs w:val="26"/>
        </w:rPr>
        <w:t xml:space="preserve"> for all its limitations, </w:t>
      </w:r>
      <w:r w:rsidRPr="002B445C">
        <w:rPr>
          <w:rStyle w:val="StyleUnderline"/>
          <w:rFonts w:asciiTheme="majorHAnsi" w:hAnsiTheme="majorHAnsi" w:cstheme="majorHAnsi"/>
          <w:sz w:val="26"/>
          <w:szCs w:val="26"/>
        </w:rPr>
        <w:t xml:space="preserve">is </w:t>
      </w:r>
      <w:r w:rsidRPr="002B445C">
        <w:rPr>
          <w:rStyle w:val="Emphasis"/>
          <w:rFonts w:asciiTheme="majorHAnsi" w:hAnsiTheme="majorHAnsi" w:cstheme="majorHAnsi"/>
          <w:sz w:val="26"/>
          <w:szCs w:val="26"/>
        </w:rPr>
        <w:t>uniquely suited</w:t>
      </w:r>
      <w:r w:rsidRPr="002B445C">
        <w:rPr>
          <w:rStyle w:val="StyleUnderline"/>
          <w:rFonts w:asciiTheme="majorHAnsi" w:hAnsiTheme="majorHAnsi" w:cstheme="majorHAnsi"/>
          <w:sz w:val="26"/>
          <w:szCs w:val="26"/>
        </w:rPr>
        <w:t xml:space="preserve"> for organizing effective </w:t>
      </w:r>
      <w:r w:rsidRPr="002B445C">
        <w:rPr>
          <w:rStyle w:val="Emphasis"/>
          <w:rFonts w:asciiTheme="majorHAnsi" w:hAnsiTheme="majorHAnsi" w:cstheme="majorHAnsi"/>
          <w:sz w:val="26"/>
          <w:szCs w:val="26"/>
        </w:rPr>
        <w:t>global action</w:t>
      </w:r>
      <w:r w:rsidRPr="002B445C">
        <w:rPr>
          <w:rStyle w:val="StyleUnderline"/>
          <w:rFonts w:asciiTheme="majorHAnsi" w:hAnsiTheme="majorHAnsi" w:cstheme="majorHAnsi"/>
          <w:sz w:val="26"/>
          <w:szCs w:val="26"/>
        </w:rPr>
        <w:t xml:space="preserve"> on these transnational issues</w:t>
      </w:r>
      <w:r w:rsidRPr="002B445C">
        <w:rPr>
          <w:rFonts w:asciiTheme="majorHAnsi" w:hAnsiTheme="majorHAnsi" w:cstheme="majorHAnsi"/>
          <w:sz w:val="16"/>
          <w:szCs w:val="26"/>
        </w:rPr>
        <w:t xml:space="preserve">. This is because </w:t>
      </w:r>
      <w:r w:rsidRPr="002B445C">
        <w:rPr>
          <w:rStyle w:val="StyleUnderline"/>
          <w:rFonts w:asciiTheme="majorHAnsi" w:hAnsiTheme="majorHAnsi" w:cstheme="majorHAnsi"/>
          <w:sz w:val="26"/>
          <w:szCs w:val="26"/>
        </w:rPr>
        <w:t>there is a clear global leader who can take the initiative and</w:t>
      </w:r>
      <w:r w:rsidRPr="002B445C">
        <w:rPr>
          <w:rFonts w:asciiTheme="majorHAnsi" w:hAnsiTheme="majorHAnsi" w:cstheme="majorHAnsi"/>
          <w:sz w:val="16"/>
          <w:szCs w:val="26"/>
        </w:rPr>
        <w:t xml:space="preserve">, to some degree, </w:t>
      </w:r>
      <w:r w:rsidRPr="002B445C">
        <w:rPr>
          <w:rStyle w:val="StyleUnderline"/>
          <w:rFonts w:asciiTheme="majorHAnsi" w:hAnsiTheme="majorHAnsi" w:cstheme="majorHAnsi"/>
          <w:sz w:val="26"/>
          <w:szCs w:val="26"/>
        </w:rPr>
        <w:t>compel others to fall in line</w:t>
      </w:r>
      <w:r w:rsidRPr="002B445C">
        <w:rPr>
          <w:rFonts w:asciiTheme="majorHAnsi" w:hAnsiTheme="majorHAnsi" w:cstheme="majorHAnsi"/>
          <w:sz w:val="16"/>
          <w:szCs w:val="26"/>
        </w:rPr>
        <w:t xml:space="preserve">. In addition, </w:t>
      </w:r>
      <w:r w:rsidRPr="002B445C">
        <w:rPr>
          <w:rStyle w:val="StyleUnderline"/>
          <w:rFonts w:asciiTheme="majorHAnsi" w:hAnsiTheme="majorHAnsi" w:cstheme="majorHAnsi"/>
          <w:sz w:val="26"/>
          <w:szCs w:val="26"/>
        </w:rPr>
        <w:t xml:space="preserve">the </w:t>
      </w:r>
      <w:proofErr w:type="spellStart"/>
      <w:r w:rsidRPr="002B445C">
        <w:rPr>
          <w:rStyle w:val="StyleUnderline"/>
          <w:rFonts w:asciiTheme="majorHAnsi" w:hAnsiTheme="majorHAnsi" w:cstheme="majorHAnsi"/>
          <w:sz w:val="26"/>
          <w:szCs w:val="26"/>
        </w:rPr>
        <w:t>unipole’s</w:t>
      </w:r>
      <w:proofErr w:type="spellEnd"/>
      <w:r w:rsidRPr="002B445C">
        <w:rPr>
          <w:rStyle w:val="StyleUnderline"/>
          <w:rFonts w:asciiTheme="majorHAnsi" w:hAnsiTheme="majorHAnsi" w:cstheme="majorHAnsi"/>
          <w:sz w:val="26"/>
          <w:szCs w:val="26"/>
        </w:rPr>
        <w:t xml:space="preserve"> preponderance of power </w:t>
      </w:r>
      <w:r w:rsidRPr="002B445C">
        <w:rPr>
          <w:rStyle w:val="Emphasis"/>
          <w:rFonts w:asciiTheme="majorHAnsi" w:hAnsiTheme="majorHAnsi" w:cstheme="majorHAnsi"/>
          <w:sz w:val="26"/>
          <w:szCs w:val="26"/>
        </w:rPr>
        <w:t>lessens the intensity of competition</w:t>
      </w:r>
      <w:r w:rsidRPr="002B445C">
        <w:rPr>
          <w:rStyle w:val="StyleUnderline"/>
          <w:rFonts w:asciiTheme="majorHAnsi" w:hAnsiTheme="majorHAnsi" w:cstheme="majorHAnsi"/>
          <w:sz w:val="26"/>
          <w:szCs w:val="26"/>
        </w:rPr>
        <w:t xml:space="preserve"> among the global players involved</w:t>
      </w:r>
      <w:r w:rsidRPr="002B445C">
        <w:rPr>
          <w:rFonts w:asciiTheme="majorHAnsi" w:hAnsiTheme="majorHAnsi" w:cstheme="majorHAnsi"/>
          <w:sz w:val="16"/>
          <w:szCs w:val="26"/>
        </w:rPr>
        <w:t xml:space="preserve">. Thus, while there are no shortages of complaints about the limitations of global governance today, there is no question that </w:t>
      </w:r>
      <w:r w:rsidRPr="002B445C">
        <w:rPr>
          <w:rStyle w:val="StyleUnderline"/>
          <w:rFonts w:asciiTheme="majorHAnsi" w:hAnsiTheme="majorHAnsi" w:cstheme="majorHAnsi"/>
          <w:sz w:val="26"/>
          <w:szCs w:val="26"/>
        </w:rPr>
        <w:t>global governance has been many times more effective in the last 25 years than it was during the Cold War.</w:t>
      </w:r>
    </w:p>
    <w:p w14:paraId="5F9E42D1" w14:textId="77777777" w:rsidR="00071BAB" w:rsidRPr="002B445C" w:rsidRDefault="00071BAB" w:rsidP="00071BAB">
      <w:pPr>
        <w:rPr>
          <w:rStyle w:val="StyleUnderline"/>
          <w:rFonts w:asciiTheme="majorHAnsi" w:hAnsiTheme="majorHAnsi" w:cstheme="majorHAnsi"/>
          <w:sz w:val="26"/>
          <w:szCs w:val="26"/>
        </w:rPr>
      </w:pPr>
    </w:p>
    <w:p w14:paraId="557646BB" w14:textId="77777777" w:rsidR="00071BAB" w:rsidRPr="002B445C" w:rsidRDefault="00071BAB" w:rsidP="00071BAB">
      <w:pPr>
        <w:pStyle w:val="Heading4"/>
      </w:pPr>
      <w:r w:rsidRPr="002B445C">
        <w:t>Nuke war causes extinction AND outweighs other existential risks.</w:t>
      </w:r>
    </w:p>
    <w:p w14:paraId="358468F9" w14:textId="77777777" w:rsidR="00071BAB" w:rsidRPr="002B445C" w:rsidRDefault="00071BAB" w:rsidP="00071BAB">
      <w:pPr>
        <w:rPr>
          <w:sz w:val="16"/>
          <w:szCs w:val="26"/>
        </w:rPr>
      </w:pPr>
      <w:r w:rsidRPr="002B445C">
        <w:rPr>
          <w:rStyle w:val="Style13ptBold"/>
          <w:rFonts w:eastAsiaTheme="majorEastAsia" w:cstheme="majorBidi"/>
          <w:bCs/>
          <w:szCs w:val="26"/>
          <w:u w:val="single"/>
        </w:rPr>
        <w:t>PND 16</w:t>
      </w:r>
      <w:r w:rsidRPr="002B445C">
        <w:rPr>
          <w:sz w:val="16"/>
          <w:szCs w:val="26"/>
        </w:rPr>
        <w:t xml:space="preserve">. internally citing Zbigniew Brzezinski, Council of Foreign Relations and former national security adviser to President Carter, Toon and </w:t>
      </w:r>
      <w:proofErr w:type="spellStart"/>
      <w:r w:rsidRPr="002B445C">
        <w:rPr>
          <w:sz w:val="16"/>
          <w:szCs w:val="26"/>
        </w:rPr>
        <w:t>Robock’s</w:t>
      </w:r>
      <w:proofErr w:type="spellEnd"/>
      <w:r w:rsidRPr="002B445C">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54" w:history="1">
        <w:r w:rsidRPr="002B445C">
          <w:rPr>
            <w:rStyle w:val="Hyperlink"/>
            <w:sz w:val="16"/>
            <w:szCs w:val="26"/>
          </w:rPr>
          <w:t>http://www.reachingcriticalwill.org/images/documents/Disarmament-fora/OEWG/2016/Documents/NGO13.pdf</w:t>
        </w:r>
      </w:hyperlink>
      <w:r w:rsidRPr="002B445C">
        <w:rPr>
          <w:sz w:val="16"/>
          <w:szCs w:val="26"/>
        </w:rPr>
        <w:t xml:space="preserve"> //Re-cut by Elmer</w:t>
      </w:r>
    </w:p>
    <w:p w14:paraId="33BBE7A8" w14:textId="77777777" w:rsidR="00071BAB" w:rsidRPr="002B445C" w:rsidRDefault="00071BAB" w:rsidP="00071BAB">
      <w:pPr>
        <w:rPr>
          <w:sz w:val="16"/>
          <w:szCs w:val="26"/>
        </w:rPr>
      </w:pPr>
      <w:r w:rsidRPr="002B445C">
        <w:rPr>
          <w:sz w:val="16"/>
          <w:szCs w:val="26"/>
        </w:rPr>
        <w:t xml:space="preserve">Consequences human survival 12. </w:t>
      </w:r>
      <w:r w:rsidRPr="002B445C">
        <w:rPr>
          <w:rStyle w:val="StyleUnderline"/>
          <w:sz w:val="26"/>
          <w:szCs w:val="26"/>
        </w:rPr>
        <w:t>Even if the 'other' side does NOT launch in response the smoke</w:t>
      </w:r>
      <w:r w:rsidRPr="002B445C">
        <w:rPr>
          <w:sz w:val="16"/>
          <w:szCs w:val="26"/>
        </w:rPr>
        <w:t xml:space="preserve"> from 'their' burning cities (incinerated by 'us') </w:t>
      </w:r>
      <w:r w:rsidRPr="002B445C">
        <w:rPr>
          <w:rStyle w:val="StyleUnderline"/>
          <w:sz w:val="26"/>
          <w:szCs w:val="26"/>
        </w:rPr>
        <w:t>will still make</w:t>
      </w:r>
      <w:r w:rsidRPr="002B445C">
        <w:rPr>
          <w:sz w:val="16"/>
          <w:szCs w:val="26"/>
        </w:rPr>
        <w:t xml:space="preserve"> 'our' country (and </w:t>
      </w:r>
      <w:r w:rsidRPr="002B445C">
        <w:rPr>
          <w:rStyle w:val="StyleUnderline"/>
          <w:sz w:val="26"/>
          <w:szCs w:val="26"/>
        </w:rPr>
        <w:t>the rest of the world</w:t>
      </w:r>
      <w:r w:rsidRPr="002B445C">
        <w:rPr>
          <w:sz w:val="16"/>
          <w:szCs w:val="26"/>
        </w:rPr>
        <w:t xml:space="preserve">) </w:t>
      </w:r>
      <w:r w:rsidRPr="002B445C">
        <w:rPr>
          <w:rStyle w:val="Emphasis"/>
          <w:sz w:val="26"/>
          <w:szCs w:val="26"/>
        </w:rPr>
        <w:t>uninhabitable</w:t>
      </w:r>
      <w:r w:rsidRPr="002B445C">
        <w:rPr>
          <w:sz w:val="16"/>
          <w:szCs w:val="26"/>
        </w:rPr>
        <w:t xml:space="preserve">, potentially </w:t>
      </w:r>
      <w:r w:rsidRPr="002B445C">
        <w:rPr>
          <w:rStyle w:val="StyleUnderline"/>
          <w:sz w:val="26"/>
          <w:szCs w:val="26"/>
        </w:rPr>
        <w:t>inducing global famine lasting</w:t>
      </w:r>
      <w:r w:rsidRPr="002B445C">
        <w:rPr>
          <w:sz w:val="16"/>
          <w:szCs w:val="26"/>
        </w:rPr>
        <w:t xml:space="preserve"> up to </w:t>
      </w:r>
      <w:r w:rsidRPr="002B445C">
        <w:rPr>
          <w:rStyle w:val="Emphasis"/>
          <w:sz w:val="26"/>
          <w:szCs w:val="26"/>
        </w:rPr>
        <w:t>decades</w:t>
      </w:r>
      <w:r w:rsidRPr="002B445C">
        <w:rPr>
          <w:sz w:val="16"/>
          <w:szCs w:val="26"/>
        </w:rPr>
        <w:t xml:space="preserve">. </w:t>
      </w:r>
      <w:r w:rsidRPr="002B445C">
        <w:rPr>
          <w:rStyle w:val="Emphasis"/>
          <w:sz w:val="26"/>
          <w:szCs w:val="26"/>
        </w:rPr>
        <w:t xml:space="preserve">Toon and </w:t>
      </w:r>
      <w:proofErr w:type="spellStart"/>
      <w:r w:rsidRPr="002B445C">
        <w:rPr>
          <w:rStyle w:val="Emphasis"/>
          <w:sz w:val="26"/>
          <w:szCs w:val="26"/>
        </w:rPr>
        <w:t>Robock</w:t>
      </w:r>
      <w:proofErr w:type="spellEnd"/>
      <w:r w:rsidRPr="002B445C">
        <w:rPr>
          <w:rStyle w:val="StyleUnderline"/>
          <w:sz w:val="26"/>
          <w:szCs w:val="26"/>
        </w:rPr>
        <w:t xml:space="preserve"> note</w:t>
      </w:r>
      <w:r w:rsidRPr="002B445C">
        <w:rPr>
          <w:sz w:val="16"/>
          <w:szCs w:val="26"/>
        </w:rPr>
        <w:t xml:space="preserve"> in ‘Self Assured Destruction’, in the Bulletin of Atomic Scientists 68/5, 2012, that: 13. “</w:t>
      </w:r>
      <w:r w:rsidRPr="002B445C">
        <w:rPr>
          <w:szCs w:val="26"/>
          <w:u w:val="single"/>
        </w:rPr>
        <w:t xml:space="preserve">A nuclear war between Russia and the United States, even after the arsenal reductions planned under New </w:t>
      </w:r>
      <w:r w:rsidRPr="002B445C">
        <w:rPr>
          <w:szCs w:val="26"/>
          <w:u w:val="single"/>
        </w:rPr>
        <w:lastRenderedPageBreak/>
        <w:t>START, could produce a nuclear winter</w:t>
      </w:r>
      <w:r w:rsidRPr="002B445C">
        <w:rPr>
          <w:sz w:val="16"/>
          <w:szCs w:val="26"/>
        </w:rPr>
        <w:t xml:space="preserve">. Hence, an attack by either side could be suicidal, </w:t>
      </w:r>
      <w:r w:rsidRPr="002B445C">
        <w:rPr>
          <w:rStyle w:val="StyleUnderline"/>
          <w:sz w:val="26"/>
          <w:szCs w:val="26"/>
        </w:rPr>
        <w:t xml:space="preserve">resulting in </w:t>
      </w:r>
      <w:proofErr w:type="spellStart"/>
      <w:r w:rsidRPr="002B445C">
        <w:rPr>
          <w:rStyle w:val="Emphasis"/>
          <w:sz w:val="26"/>
          <w:szCs w:val="26"/>
        </w:rPr>
        <w:t>self assured</w:t>
      </w:r>
      <w:proofErr w:type="spellEnd"/>
      <w:r w:rsidRPr="002B445C">
        <w:rPr>
          <w:rStyle w:val="Emphasis"/>
          <w:sz w:val="26"/>
          <w:szCs w:val="26"/>
        </w:rPr>
        <w:t xml:space="preserve"> destruction</w:t>
      </w:r>
      <w:r w:rsidRPr="002B445C">
        <w:rPr>
          <w:rStyle w:val="StyleUnderline"/>
          <w:sz w:val="26"/>
          <w:szCs w:val="26"/>
        </w:rPr>
        <w:t xml:space="preserve">. Even a 'small' nuclear war </w:t>
      </w:r>
      <w:r w:rsidRPr="002B445C">
        <w:rPr>
          <w:sz w:val="16"/>
          <w:szCs w:val="26"/>
        </w:rPr>
        <w:t xml:space="preserve">between India and Pakistan, with each country detonating 50 Hiroshima-size atom bombs--only about 0.03 percent of the global nuclear arsenal's explosive power--as air bursts in urban areas, </w:t>
      </w:r>
      <w:r w:rsidRPr="002B445C">
        <w:rPr>
          <w:rStyle w:val="StyleUnderline"/>
          <w:sz w:val="26"/>
          <w:szCs w:val="26"/>
        </w:rPr>
        <w:t>could produce so much smoke that temperatures would fall below those of the Little Ice Age</w:t>
      </w:r>
      <w:r w:rsidRPr="002B445C">
        <w:rPr>
          <w:sz w:val="16"/>
          <w:szCs w:val="26"/>
        </w:rPr>
        <w:t xml:space="preserve"> of the fourteenth to nineteenth centuries, </w:t>
      </w:r>
      <w:r w:rsidRPr="002B445C">
        <w:rPr>
          <w:rStyle w:val="StyleUnderline"/>
          <w:sz w:val="26"/>
          <w:szCs w:val="26"/>
        </w:rPr>
        <w:t>shortening the growing season around the world and threatening the global food supply</w:t>
      </w:r>
      <w:r w:rsidRPr="002B445C">
        <w:rPr>
          <w:sz w:val="16"/>
          <w:szCs w:val="26"/>
        </w:rPr>
        <w:t xml:space="preserve">. Furthermore, there would be </w:t>
      </w:r>
      <w:r w:rsidRPr="002B445C">
        <w:rPr>
          <w:rStyle w:val="StyleUnderline"/>
          <w:sz w:val="26"/>
          <w:szCs w:val="26"/>
        </w:rPr>
        <w:t xml:space="preserve">massive ozone depletion, allowing more </w:t>
      </w:r>
      <w:r w:rsidRPr="002B445C">
        <w:rPr>
          <w:rStyle w:val="Emphasis"/>
          <w:sz w:val="26"/>
          <w:szCs w:val="26"/>
        </w:rPr>
        <w:t>ultraviolet</w:t>
      </w:r>
      <w:r w:rsidRPr="002B445C">
        <w:rPr>
          <w:rStyle w:val="StyleUnderline"/>
          <w:sz w:val="26"/>
          <w:szCs w:val="26"/>
        </w:rPr>
        <w:t xml:space="preserve"> radiation</w:t>
      </w:r>
      <w:r w:rsidRPr="002B445C">
        <w:rPr>
          <w:sz w:val="16"/>
          <w:szCs w:val="26"/>
        </w:rPr>
        <w:t xml:space="preserve"> to reach Earth's surface. </w:t>
      </w:r>
      <w:r w:rsidRPr="002B445C">
        <w:rPr>
          <w:rStyle w:val="Emphasis"/>
          <w:sz w:val="26"/>
          <w:szCs w:val="26"/>
        </w:rPr>
        <w:t>Recent studies</w:t>
      </w:r>
      <w:r w:rsidRPr="002B445C">
        <w:rPr>
          <w:rStyle w:val="StyleUnderline"/>
          <w:sz w:val="26"/>
          <w:szCs w:val="26"/>
        </w:rPr>
        <w:t xml:space="preserve"> predict that agricultural production in parts of the </w:t>
      </w:r>
      <w:r w:rsidRPr="002B445C">
        <w:rPr>
          <w:rStyle w:val="Emphasis"/>
          <w:sz w:val="26"/>
          <w:szCs w:val="26"/>
        </w:rPr>
        <w:t>U</w:t>
      </w:r>
      <w:r w:rsidRPr="002B445C">
        <w:rPr>
          <w:sz w:val="16"/>
          <w:szCs w:val="26"/>
        </w:rPr>
        <w:t xml:space="preserve">nited </w:t>
      </w:r>
      <w:r w:rsidRPr="002B445C">
        <w:rPr>
          <w:rStyle w:val="Emphasis"/>
          <w:sz w:val="26"/>
          <w:szCs w:val="26"/>
        </w:rPr>
        <w:t>S</w:t>
      </w:r>
      <w:r w:rsidRPr="002B445C">
        <w:rPr>
          <w:sz w:val="16"/>
          <w:szCs w:val="26"/>
        </w:rPr>
        <w:t xml:space="preserve">tates </w:t>
      </w:r>
      <w:r w:rsidRPr="002B445C">
        <w:rPr>
          <w:rStyle w:val="StyleUnderline"/>
          <w:sz w:val="26"/>
          <w:szCs w:val="26"/>
        </w:rPr>
        <w:t xml:space="preserve">and </w:t>
      </w:r>
      <w:r w:rsidRPr="002B445C">
        <w:rPr>
          <w:rStyle w:val="Emphasis"/>
          <w:sz w:val="26"/>
          <w:szCs w:val="26"/>
        </w:rPr>
        <w:t>China</w:t>
      </w:r>
      <w:r w:rsidRPr="002B445C">
        <w:rPr>
          <w:rStyle w:val="StyleUnderline"/>
          <w:sz w:val="26"/>
          <w:szCs w:val="26"/>
        </w:rPr>
        <w:t xml:space="preserve"> would decline</w:t>
      </w:r>
      <w:r w:rsidRPr="002B445C">
        <w:rPr>
          <w:szCs w:val="26"/>
          <w:u w:val="single"/>
        </w:rPr>
        <w:t xml:space="preserve"> by about </w:t>
      </w:r>
      <w:r w:rsidRPr="002B445C">
        <w:rPr>
          <w:b/>
          <w:bCs/>
          <w:szCs w:val="26"/>
          <w:u w:val="single"/>
        </w:rPr>
        <w:t>20 percent</w:t>
      </w:r>
      <w:r w:rsidRPr="002B445C">
        <w:rPr>
          <w:sz w:val="16"/>
          <w:szCs w:val="26"/>
        </w:rPr>
        <w:t xml:space="preserve"> for four years, and by 10 percent for a decade.” 14. A conflagration involving USA/NATO forces and those of Russian federation would </w:t>
      </w:r>
      <w:r w:rsidRPr="002B445C">
        <w:rPr>
          <w:rStyle w:val="StyleUnderline"/>
          <w:sz w:val="26"/>
          <w:szCs w:val="26"/>
        </w:rPr>
        <w:t>most likely cause the deaths of most/nearly all/</w:t>
      </w:r>
      <w:r w:rsidRPr="002B445C">
        <w:rPr>
          <w:rStyle w:val="Emphasis"/>
          <w:sz w:val="26"/>
          <w:szCs w:val="26"/>
        </w:rPr>
        <w:t>all humans</w:t>
      </w:r>
      <w:r w:rsidRPr="002B445C">
        <w:rPr>
          <w:rStyle w:val="StyleUnderline"/>
          <w:sz w:val="26"/>
          <w:szCs w:val="26"/>
        </w:rPr>
        <w:t xml:space="preserve"> (and severely impact/extinguish </w:t>
      </w:r>
      <w:r w:rsidRPr="002B445C">
        <w:rPr>
          <w:rStyle w:val="Emphasis"/>
          <w:sz w:val="26"/>
          <w:szCs w:val="26"/>
        </w:rPr>
        <w:t>other species</w:t>
      </w:r>
      <w:r w:rsidRPr="002B445C">
        <w:rPr>
          <w:rStyle w:val="StyleUnderline"/>
          <w:sz w:val="26"/>
          <w:szCs w:val="26"/>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2B445C">
        <w:rPr>
          <w:rStyle w:val="StyleUnderline"/>
          <w:sz w:val="26"/>
          <w:szCs w:val="26"/>
        </w:rPr>
        <w:t>tonnes</w:t>
      </w:r>
      <w:proofErr w:type="spellEnd"/>
      <w:r w:rsidRPr="002B445C">
        <w:rPr>
          <w:rStyle w:val="StyleUnderline"/>
          <w:sz w:val="26"/>
          <w:szCs w:val="26"/>
        </w:rPr>
        <w:t xml:space="preserve"> of very black soot into the stratosphere where it would remain for decades</w:t>
      </w:r>
      <w:r w:rsidRPr="002B445C">
        <w:rPr>
          <w:sz w:val="16"/>
          <w:szCs w:val="26"/>
        </w:rPr>
        <w:t xml:space="preserve">. 15. </w:t>
      </w:r>
      <w:r w:rsidRPr="002B445C">
        <w:rPr>
          <w:rStyle w:val="StyleUnderline"/>
          <w:sz w:val="26"/>
          <w:szCs w:val="26"/>
        </w:rPr>
        <w:t>Though human ingenuity and resilience shouldn't be underestimated, human survival itself is arguably problematic</w:t>
      </w:r>
      <w:r w:rsidRPr="002B445C">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B445C">
        <w:rPr>
          <w:rStyle w:val="Emphasis"/>
          <w:sz w:val="26"/>
          <w:szCs w:val="26"/>
        </w:rPr>
        <w:t>Gareth Evans</w:t>
      </w:r>
      <w:r w:rsidRPr="002B445C">
        <w:rPr>
          <w:rStyle w:val="StyleUnderline"/>
          <w:sz w:val="26"/>
          <w:szCs w:val="26"/>
        </w:rPr>
        <w:t>’ ICNND (International Commission on Nuclear Non-proliferation and Disarmament) Report made it clear that it saw the threat posed by nuclear weapons use as one that</w:t>
      </w:r>
      <w:r w:rsidRPr="002B445C">
        <w:rPr>
          <w:sz w:val="16"/>
          <w:szCs w:val="26"/>
        </w:rPr>
        <w:t xml:space="preserve"> at least threatens what we now call 'civilization' and that potentially </w:t>
      </w:r>
      <w:r w:rsidRPr="002B445C">
        <w:rPr>
          <w:rStyle w:val="Emphasis"/>
          <w:sz w:val="26"/>
          <w:szCs w:val="26"/>
        </w:rPr>
        <w:t>threatens human survival with an immediacy that even climate change does not</w:t>
      </w:r>
      <w:r w:rsidRPr="002B445C">
        <w:rPr>
          <w:sz w:val="16"/>
          <w:szCs w:val="26"/>
        </w:rPr>
        <w:t xml:space="preserve">, though we can see the results of climate change here and now and of course the immediate post-nuclear results for Hiroshima and Nagasaki as well. </w:t>
      </w:r>
    </w:p>
    <w:p w14:paraId="4AB2F1A5" w14:textId="77777777" w:rsidR="00071BAB" w:rsidRPr="002B445C" w:rsidRDefault="00071BAB" w:rsidP="00071BAB"/>
    <w:p w14:paraId="4DED2A12" w14:textId="77777777" w:rsidR="00071BAB" w:rsidRPr="002B445C" w:rsidRDefault="00071BAB" w:rsidP="00071BAB"/>
    <w:p w14:paraId="1E73DA4B" w14:textId="77777777" w:rsidR="00071BAB" w:rsidRPr="002B445C" w:rsidRDefault="00071BAB" w:rsidP="00071BAB">
      <w:pPr>
        <w:pStyle w:val="Heading4"/>
      </w:pPr>
      <w:r w:rsidRPr="002B445C">
        <w:t>Advantage 2 – Space War</w:t>
      </w:r>
    </w:p>
    <w:p w14:paraId="5D8A3C59" w14:textId="77777777" w:rsidR="00071BAB" w:rsidRPr="002B445C" w:rsidRDefault="00071BAB" w:rsidP="00071BAB">
      <w:pPr>
        <w:pStyle w:val="Heading4"/>
      </w:pPr>
      <w:r w:rsidRPr="002B445C">
        <w:t xml:space="preserve">Space is the </w:t>
      </w:r>
      <w:r w:rsidRPr="002B445C">
        <w:rPr>
          <w:u w:val="single"/>
        </w:rPr>
        <w:t xml:space="preserve">pinnacle </w:t>
      </w:r>
      <w:r w:rsidRPr="002B445C">
        <w:t xml:space="preserve">of great power competition – China is set to take advantage – investment in </w:t>
      </w:r>
      <w:r w:rsidRPr="002B445C">
        <w:rPr>
          <w:u w:val="single"/>
        </w:rPr>
        <w:t>state based launching</w:t>
      </w:r>
      <w:r w:rsidRPr="002B445C">
        <w:t xml:space="preserve"> and </w:t>
      </w:r>
      <w:r w:rsidRPr="002B445C">
        <w:rPr>
          <w:u w:val="single"/>
        </w:rPr>
        <w:t>military capabilities</w:t>
      </w:r>
      <w:r w:rsidRPr="002B445C">
        <w:t xml:space="preserve"> leaves the US in the </w:t>
      </w:r>
      <w:r w:rsidRPr="002B445C">
        <w:rPr>
          <w:u w:val="single"/>
        </w:rPr>
        <w:t>dust</w:t>
      </w:r>
      <w:r w:rsidRPr="002B445C">
        <w:t>.</w:t>
      </w:r>
    </w:p>
    <w:p w14:paraId="1B39F8A7" w14:textId="77777777" w:rsidR="00071BAB" w:rsidRPr="002B445C" w:rsidRDefault="00071BAB" w:rsidP="00071BAB">
      <w:pPr>
        <w:rPr>
          <w:sz w:val="16"/>
        </w:rPr>
      </w:pPr>
      <w:proofErr w:type="spellStart"/>
      <w:r w:rsidRPr="002B445C">
        <w:rPr>
          <w:rFonts w:eastAsiaTheme="majorEastAsia" w:cstheme="majorBidi"/>
          <w:b/>
          <w:bCs/>
          <w:szCs w:val="26"/>
          <w:u w:val="single"/>
        </w:rPr>
        <w:t>Zivitski</w:t>
      </w:r>
      <w:proofErr w:type="spellEnd"/>
      <w:r w:rsidRPr="002B445C">
        <w:rPr>
          <w:rFonts w:eastAsiaTheme="majorEastAsia" w:cstheme="majorBidi"/>
          <w:b/>
          <w:bCs/>
          <w:szCs w:val="26"/>
          <w:u w:val="single"/>
        </w:rPr>
        <w:t xml:space="preserve"> 20</w:t>
      </w:r>
      <w:r w:rsidRPr="002B445C">
        <w:rPr>
          <w:sz w:val="16"/>
        </w:rPr>
        <w:t xml:space="preserve">, Liane. (Maj. Liane </w:t>
      </w:r>
      <w:proofErr w:type="spellStart"/>
      <w:r w:rsidRPr="002B445C">
        <w:rPr>
          <w:sz w:val="16"/>
        </w:rPr>
        <w:t>Zivitski</w:t>
      </w:r>
      <w:proofErr w:type="spellEnd"/>
      <w:r w:rsidRPr="002B445C">
        <w:rPr>
          <w:sz w:val="16"/>
        </w:rPr>
        <w:t xml:space="preserve"> Chief, Operations Branch, J32 American Military University Masters - Strategic Intelligence </w:t>
      </w:r>
      <w:proofErr w:type="spellStart"/>
      <w:r w:rsidRPr="002B445C">
        <w:rPr>
          <w:sz w:val="16"/>
        </w:rPr>
        <w:t>Intelligence</w:t>
      </w:r>
      <w:proofErr w:type="spellEnd"/>
      <w:r w:rsidRPr="002B445C">
        <w:rPr>
          <w:sz w:val="16"/>
        </w:rPr>
        <w:t xml:space="preserve"> Officer for USAF) “China Wants to Dominate Space, and the US Must Take Countermeasures.” Defense News, Defense News, 23 June 2020, https://www.defensenews.com/opinion/commentary/2020/06/23/china-wants-to-dominate-space-and-the-us-must-take-countermeasures/. //JQ</w:t>
      </w:r>
    </w:p>
    <w:p w14:paraId="1A04DBBD" w14:textId="77777777" w:rsidR="00071BAB" w:rsidRPr="002B445C" w:rsidRDefault="00071BAB" w:rsidP="00071BAB">
      <w:pPr>
        <w:rPr>
          <w:sz w:val="16"/>
        </w:rPr>
      </w:pPr>
      <w:r w:rsidRPr="002B445C">
        <w:rPr>
          <w:u w:val="single"/>
        </w:rPr>
        <w:t>China is determined to replace the U.S. as the dominant power in space</w:t>
      </w:r>
      <w:r w:rsidRPr="002B445C">
        <w:rPr>
          <w:sz w:val="16"/>
        </w:rPr>
        <w:t xml:space="preserve">. While proclaiming its peaceful intentions, </w:t>
      </w:r>
      <w:r w:rsidRPr="002B445C">
        <w:rPr>
          <w:u w:val="single"/>
        </w:rPr>
        <w:t>Beijing’s doctrine considers space a military domain, and it is investing heavily in space infrastructure designed to </w:t>
      </w:r>
      <w:hyperlink r:id="rId55" w:tgtFrame="_blank" w:history="1">
        <w:r w:rsidRPr="002B445C">
          <w:rPr>
            <w:rStyle w:val="Hyperlink"/>
            <w:u w:val="single"/>
          </w:rPr>
          <w:t>secure</w:t>
        </w:r>
      </w:hyperlink>
      <w:r w:rsidRPr="002B445C">
        <w:rPr>
          <w:u w:val="single"/>
        </w:rPr>
        <w:t> both economic and military advantages</w:t>
      </w:r>
      <w:r w:rsidRPr="002B445C">
        <w:rPr>
          <w:sz w:val="16"/>
        </w:rPr>
        <w:t>. To ensure that it continues to compete from a position of strength, the U.S. must </w:t>
      </w:r>
      <w:hyperlink r:id="rId56" w:tgtFrame="_blank" w:history="1">
        <w:r w:rsidRPr="002B445C">
          <w:rPr>
            <w:rStyle w:val="Hyperlink"/>
            <w:sz w:val="16"/>
          </w:rPr>
          <w:t>invest sufficient resources</w:t>
        </w:r>
      </w:hyperlink>
      <w:r w:rsidRPr="002B445C">
        <w:rPr>
          <w:sz w:val="16"/>
        </w:rPr>
        <w:t> in preparing its new Space Force to defend America’s national interests and security in space.</w:t>
      </w:r>
    </w:p>
    <w:p w14:paraId="476E968F" w14:textId="77777777" w:rsidR="00071BAB" w:rsidRPr="002B445C" w:rsidRDefault="00071BAB" w:rsidP="00071BAB">
      <w:pPr>
        <w:rPr>
          <w:sz w:val="16"/>
          <w:szCs w:val="16"/>
        </w:rPr>
      </w:pPr>
      <w:r w:rsidRPr="002B445C">
        <w:rPr>
          <w:sz w:val="16"/>
          <w:szCs w:val="16"/>
        </w:rPr>
        <w:lastRenderedPageBreak/>
        <w:t>Beijing’s </w:t>
      </w:r>
      <w:hyperlink r:id="rId57" w:tgtFrame="_blank" w:history="1">
        <w:r w:rsidRPr="002B445C">
          <w:rPr>
            <w:rStyle w:val="Hyperlink"/>
            <w:sz w:val="16"/>
            <w:szCs w:val="16"/>
          </w:rPr>
          <w:t>rapidly improving capabilities</w:t>
        </w:r>
      </w:hyperlink>
      <w:r w:rsidRPr="002B445C">
        <w:rPr>
          <w:sz w:val="16"/>
          <w:szCs w:val="16"/>
        </w:rPr>
        <w:t> are clear to see. On May 5, China successfully </w:t>
      </w:r>
      <w:hyperlink r:id="rId58" w:tgtFrame="_blank" w:history="1">
        <w:r w:rsidRPr="002B445C">
          <w:rPr>
            <w:rStyle w:val="Hyperlink"/>
            <w:sz w:val="16"/>
            <w:szCs w:val="16"/>
          </w:rPr>
          <w:t>launched</w:t>
        </w:r>
      </w:hyperlink>
      <w:r w:rsidRPr="002B445C">
        <w:rPr>
          <w:sz w:val="16"/>
          <w:szCs w:val="16"/>
        </w:rPr>
        <w:t> the Long March-5B rocket designed to eventually transport astronauts into space. This was the first successful launch of any Long March rocket this year after failed attempts to launch the </w:t>
      </w:r>
      <w:hyperlink r:id="rId59" w:tgtFrame="_blank" w:history="1">
        <w:r w:rsidRPr="002B445C">
          <w:rPr>
            <w:rStyle w:val="Hyperlink"/>
            <w:sz w:val="16"/>
            <w:szCs w:val="16"/>
          </w:rPr>
          <w:t>Long March-3B</w:t>
        </w:r>
      </w:hyperlink>
      <w:r w:rsidRPr="002B445C">
        <w:rPr>
          <w:sz w:val="16"/>
          <w:szCs w:val="16"/>
        </w:rPr>
        <w:t> in April and </w:t>
      </w:r>
      <w:hyperlink r:id="rId60" w:tgtFrame="_blank" w:history="1">
        <w:r w:rsidRPr="002B445C">
          <w:rPr>
            <w:rStyle w:val="Hyperlink"/>
            <w:sz w:val="16"/>
            <w:szCs w:val="16"/>
          </w:rPr>
          <w:t>Long March-7A</w:t>
        </w:r>
      </w:hyperlink>
      <w:r w:rsidRPr="002B445C">
        <w:rPr>
          <w:sz w:val="16"/>
          <w:szCs w:val="16"/>
        </w:rPr>
        <w:t> in March.</w:t>
      </w:r>
    </w:p>
    <w:p w14:paraId="7892CEED" w14:textId="77777777" w:rsidR="00071BAB" w:rsidRPr="002B445C" w:rsidRDefault="00071BAB" w:rsidP="00071BAB">
      <w:pPr>
        <w:rPr>
          <w:sz w:val="16"/>
          <w:szCs w:val="16"/>
        </w:rPr>
      </w:pPr>
      <w:r w:rsidRPr="002B445C">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33195847" w14:textId="77777777" w:rsidR="00071BAB" w:rsidRPr="002B445C" w:rsidRDefault="00071BAB" w:rsidP="00071BAB">
      <w:pPr>
        <w:rPr>
          <w:sz w:val="16"/>
          <w:szCs w:val="16"/>
        </w:rPr>
      </w:pPr>
      <w:r w:rsidRPr="002B445C">
        <w:rPr>
          <w:sz w:val="16"/>
          <w:szCs w:val="16"/>
        </w:rPr>
        <w:t>Currently, China is second only to the U.S. in the number of operational satellites in orbit, with 363 as of March 31, 2020. </w:t>
      </w:r>
    </w:p>
    <w:p w14:paraId="6E5C7122" w14:textId="77777777" w:rsidR="00071BAB" w:rsidRPr="002B445C" w:rsidRDefault="00071BAB" w:rsidP="00071BAB">
      <w:pPr>
        <w:rPr>
          <w:sz w:val="16"/>
        </w:rPr>
      </w:pPr>
      <w:r w:rsidRPr="002B445C">
        <w:rPr>
          <w:u w:val="single"/>
        </w:rPr>
        <w:t>These capabilities are a cause for concern because of Beijing’s concurrent investment in space weapons</w:t>
      </w:r>
      <w:r w:rsidRPr="002B445C">
        <w:rPr>
          <w:sz w:val="16"/>
        </w:rPr>
        <w:t>. The Pentagon recently warned China has developed and fielded ground- and space-based anti-satellite, directed-energy, and electronic warfare capabilities that place the peaceful use of international space at risk.</w:t>
      </w:r>
    </w:p>
    <w:p w14:paraId="6B6D2148" w14:textId="77777777" w:rsidR="00071BAB" w:rsidRPr="002B445C" w:rsidRDefault="00071BAB" w:rsidP="00071BAB">
      <w:pPr>
        <w:rPr>
          <w:sz w:val="16"/>
        </w:rPr>
      </w:pPr>
      <w:r w:rsidRPr="002B445C">
        <w:rPr>
          <w:u w:val="single"/>
        </w:rPr>
        <w:t>Evidence suggests China could be developing up to three different anti-satellite systems.</w:t>
      </w:r>
      <w:r w:rsidRPr="002B445C">
        <w:rPr>
          <w:sz w:val="16"/>
        </w:rPr>
        <w:t xml:space="preserve"> China launched its first successful ground-based direct ascent anti-satellite missile, </w:t>
      </w:r>
      <w:hyperlink r:id="rId61" w:tgtFrame="_blank" w:history="1">
        <w:r w:rsidRPr="002B445C">
          <w:rPr>
            <w:rStyle w:val="Hyperlink"/>
            <w:sz w:val="16"/>
          </w:rPr>
          <w:t>the SC-19</w:t>
        </w:r>
      </w:hyperlink>
      <w:r w:rsidRPr="002B445C">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54A2B1C7" w14:textId="77777777" w:rsidR="00071BAB" w:rsidRPr="002B445C" w:rsidRDefault="00071BAB" w:rsidP="00071BAB">
      <w:pPr>
        <w:rPr>
          <w:u w:val="single"/>
        </w:rPr>
      </w:pPr>
      <w:r w:rsidRPr="002B445C">
        <w:rPr>
          <w:u w:val="single"/>
        </w:rPr>
        <w:t>China also fielded sophisticated on-orbit capabilities, such as satellites with </w:t>
      </w:r>
      <w:hyperlink r:id="rId62" w:tgtFrame="_blank" w:history="1">
        <w:r w:rsidRPr="002B445C">
          <w:rPr>
            <w:rStyle w:val="Hyperlink"/>
            <w:u w:val="single"/>
          </w:rPr>
          <w:t>robotic arm technology</w:t>
        </w:r>
      </w:hyperlink>
      <w:r w:rsidRPr="002B445C">
        <w:rPr>
          <w:u w:val="single"/>
        </w:rPr>
        <w:t> for inspection and repair, which the U.S. Defense Intelligence Agency </w:t>
      </w:r>
      <w:hyperlink r:id="rId63" w:tgtFrame="_blank" w:history="1">
        <w:r w:rsidRPr="002B445C">
          <w:rPr>
            <w:rStyle w:val="Hyperlink"/>
            <w:u w:val="single"/>
          </w:rPr>
          <w:t>assesses</w:t>
        </w:r>
      </w:hyperlink>
      <w:r w:rsidRPr="002B445C">
        <w:rPr>
          <w:u w:val="single"/>
        </w:rPr>
        <w:t> could also function as a weapon. </w:t>
      </w:r>
    </w:p>
    <w:p w14:paraId="008B0B6B" w14:textId="77777777" w:rsidR="00071BAB" w:rsidRPr="002B445C" w:rsidRDefault="00071BAB" w:rsidP="00071BAB">
      <w:pPr>
        <w:rPr>
          <w:sz w:val="16"/>
        </w:rPr>
      </w:pPr>
      <w:r w:rsidRPr="002B445C">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2B445C">
        <w:rPr>
          <w:sz w:val="16"/>
        </w:rPr>
        <w:t>. It is also working on radio frequency-jamming technologies capable of degrading or denying satellite communications and global navigation satellite systems like GPS. </w:t>
      </w:r>
    </w:p>
    <w:p w14:paraId="7141BF77" w14:textId="77777777" w:rsidR="00071BAB" w:rsidRPr="002B445C" w:rsidRDefault="00071BAB" w:rsidP="00071BAB">
      <w:pPr>
        <w:rPr>
          <w:sz w:val="16"/>
        </w:rPr>
      </w:pPr>
      <w:r w:rsidRPr="002B445C">
        <w:rPr>
          <w:u w:val="single"/>
        </w:rPr>
        <w:t>China’s counter-space efforts have forced the U.S. to take measures to protect itself against what Secretary of Defense Mark Esper accurately labeled the weaponization of space.</w:t>
      </w:r>
      <w:r w:rsidRPr="002B445C">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025B2FE5" w14:textId="77777777" w:rsidR="00071BAB" w:rsidRPr="002B445C" w:rsidRDefault="00071BAB" w:rsidP="00071BAB">
      <w:pPr>
        <w:rPr>
          <w:sz w:val="16"/>
        </w:rPr>
      </w:pPr>
      <w:r w:rsidRPr="002B445C">
        <w:rPr>
          <w:sz w:val="16"/>
        </w:rPr>
        <w:t xml:space="preserve">However, </w:t>
      </w:r>
      <w:r w:rsidRPr="002B445C">
        <w:rPr>
          <w:u w:val="single"/>
        </w:rPr>
        <w:t>China is launching capabilities into space at a pace that is becoming increasingly difficult for the U.S. to match</w:t>
      </w:r>
      <w:r w:rsidRPr="002B445C">
        <w:rPr>
          <w:sz w:val="16"/>
        </w:rPr>
        <w:t xml:space="preserve"> amid the current pandemic. Despite the recent success of the SpaceX launch from U.S. soil to the International Space Station, the U.S. has delayed several launches due to COVID-19.</w:t>
      </w:r>
    </w:p>
    <w:p w14:paraId="7F492659" w14:textId="77777777" w:rsidR="00071BAB" w:rsidRPr="002B445C" w:rsidRDefault="00071BAB" w:rsidP="00071BAB">
      <w:pPr>
        <w:rPr>
          <w:sz w:val="16"/>
          <w:szCs w:val="16"/>
        </w:rPr>
      </w:pPr>
      <w:r w:rsidRPr="002B445C">
        <w:rPr>
          <w:sz w:val="16"/>
          <w:szCs w:val="16"/>
        </w:rPr>
        <w:t>In March, California-based Rocket Lab postponed the launch of three U.S. intelligence payloads from its launch complex </w:t>
      </w:r>
      <w:hyperlink r:id="rId64" w:tgtFrame="_blank" w:history="1">
        <w:r w:rsidRPr="002B445C">
          <w:rPr>
            <w:rStyle w:val="Hyperlink"/>
            <w:sz w:val="16"/>
            <w:szCs w:val="16"/>
          </w:rPr>
          <w:t>in New Zealand</w:t>
        </w:r>
      </w:hyperlink>
      <w:r w:rsidRPr="002B445C">
        <w:rPr>
          <w:sz w:val="16"/>
          <w:szCs w:val="16"/>
        </w:rPr>
        <w:t>. In April, the U.S. Space Force delayed a GPS satellite launch to no earlier than June 30 in order to minimize personnel from </w:t>
      </w:r>
      <w:hyperlink r:id="rId65" w:tgtFrame="_blank" w:history="1">
        <w:r w:rsidRPr="002B445C">
          <w:rPr>
            <w:rStyle w:val="Hyperlink"/>
            <w:sz w:val="16"/>
            <w:szCs w:val="16"/>
          </w:rPr>
          <w:t>COVID-19 exposure</w:t>
        </w:r>
      </w:hyperlink>
      <w:r w:rsidRPr="002B445C">
        <w:rPr>
          <w:sz w:val="16"/>
          <w:szCs w:val="16"/>
        </w:rPr>
        <w:t>. And delays caused by the novel coronavirus also ensured the first launch of NASA’s Artemis program will not happen until late 2021.</w:t>
      </w:r>
    </w:p>
    <w:p w14:paraId="34513373" w14:textId="77777777" w:rsidR="00071BAB" w:rsidRPr="002B445C" w:rsidRDefault="00071BAB" w:rsidP="00071BAB">
      <w:pPr>
        <w:rPr>
          <w:sz w:val="16"/>
          <w:szCs w:val="16"/>
        </w:rPr>
      </w:pPr>
      <w:r w:rsidRPr="002B445C">
        <w:rPr>
          <w:sz w:val="16"/>
          <w:szCs w:val="16"/>
        </w:rPr>
        <w:t>Meanwhile, China is already </w:t>
      </w:r>
      <w:hyperlink r:id="rId66" w:tgtFrame="_blank" w:history="1">
        <w:r w:rsidRPr="002B445C">
          <w:rPr>
            <w:rStyle w:val="Hyperlink"/>
            <w:sz w:val="16"/>
            <w:szCs w:val="16"/>
          </w:rPr>
          <w:t>preparing</w:t>
        </w:r>
      </w:hyperlink>
      <w:r w:rsidRPr="002B445C">
        <w:rPr>
          <w:sz w:val="16"/>
          <w:szCs w:val="16"/>
        </w:rPr>
        <w:t> for its next launch, the Tianwen-1 Mars mission, scheduled for July.</w:t>
      </w:r>
    </w:p>
    <w:p w14:paraId="2A2F8AC9" w14:textId="77777777" w:rsidR="00071BAB" w:rsidRPr="002B445C" w:rsidRDefault="00071BAB" w:rsidP="00071BAB">
      <w:pPr>
        <w:rPr>
          <w:sz w:val="16"/>
        </w:rPr>
      </w:pPr>
      <w:r w:rsidRPr="002B445C">
        <w:rPr>
          <w:u w:val="single"/>
        </w:rPr>
        <w:t>Space is the new high ground in great power competition, and the U.S. must secure and maintain its superiority there</w:t>
      </w:r>
      <w:r w:rsidRPr="002B445C">
        <w:rPr>
          <w:sz w:val="16"/>
        </w:rPr>
        <w:t xml:space="preserve">. It would be less expensive to rely on multilateral organizations and international norms to prevent aggression in space, </w:t>
      </w:r>
      <w:r w:rsidRPr="002B445C">
        <w:rPr>
          <w:u w:val="single"/>
        </w:rPr>
        <w:t>Beijing’s track record of deviation from international norms leaves the U.S. no choice but to prepare to defend itself</w:t>
      </w:r>
      <w:r w:rsidRPr="002B445C">
        <w:rPr>
          <w:sz w:val="16"/>
        </w:rPr>
        <w:t>. The fiscal 2021 U.S. Space Force budget request for $15.4 billion is a critical first step to combat emerging threats, especially from China.</w:t>
      </w:r>
    </w:p>
    <w:p w14:paraId="7CEC09D9" w14:textId="77777777" w:rsidR="00071BAB" w:rsidRPr="002B445C" w:rsidRDefault="00071BAB" w:rsidP="00071BAB">
      <w:pPr>
        <w:rPr>
          <w:sz w:val="16"/>
        </w:rPr>
      </w:pPr>
    </w:p>
    <w:p w14:paraId="0642B8F4" w14:textId="77777777" w:rsidR="00071BAB" w:rsidRPr="002B445C" w:rsidRDefault="00071BAB" w:rsidP="00071BAB">
      <w:pPr>
        <w:pStyle w:val="Heading4"/>
        <w:rPr>
          <w:rFonts w:cs="Times New Roman"/>
        </w:rPr>
      </w:pPr>
      <w:r w:rsidRPr="002B445C">
        <w:rPr>
          <w:rFonts w:cs="Times New Roman"/>
          <w:u w:val="single"/>
        </w:rPr>
        <w:t>Misperception</w:t>
      </w:r>
      <w:r w:rsidRPr="002B445C">
        <w:rPr>
          <w:rFonts w:cs="Times New Roman"/>
        </w:rPr>
        <w:t xml:space="preserve"> means it goes nuclear. </w:t>
      </w:r>
    </w:p>
    <w:p w14:paraId="48BE2A81" w14:textId="77777777" w:rsidR="00071BAB" w:rsidRPr="002B445C" w:rsidRDefault="00071BAB" w:rsidP="00071BAB">
      <w:pPr>
        <w:rPr>
          <w:sz w:val="16"/>
          <w:szCs w:val="26"/>
        </w:rPr>
      </w:pPr>
      <w:proofErr w:type="spellStart"/>
      <w:r w:rsidRPr="002B445C">
        <w:rPr>
          <w:rStyle w:val="Style13ptBold"/>
          <w:rFonts w:eastAsiaTheme="majorEastAsia" w:cstheme="majorBidi"/>
          <w:bCs/>
          <w:szCs w:val="26"/>
          <w:u w:val="single"/>
        </w:rPr>
        <w:t>Rovner</w:t>
      </w:r>
      <w:proofErr w:type="spellEnd"/>
      <w:r w:rsidRPr="002B445C">
        <w:rPr>
          <w:rStyle w:val="Style13ptBold"/>
          <w:rFonts w:eastAsiaTheme="majorEastAsia" w:cstheme="majorBidi"/>
          <w:bCs/>
          <w:szCs w:val="26"/>
          <w:u w:val="single"/>
        </w:rPr>
        <w:t xml:space="preserve"> 17</w:t>
      </w:r>
      <w:r w:rsidRPr="002B445C">
        <w:rPr>
          <w:sz w:val="16"/>
          <w:szCs w:val="26"/>
        </w:rPr>
        <w:t xml:space="preserve"> – Professor of Political Science, SMU (Joshua, “Two kinds of catastrophe: nuclear escalation and protracted war in Asia,” Journal of Strategic Studies, </w:t>
      </w:r>
      <w:hyperlink r:id="rId67" w:history="1">
        <w:r w:rsidRPr="002B445C">
          <w:rPr>
            <w:rStyle w:val="Hyperlink"/>
            <w:sz w:val="16"/>
            <w:szCs w:val="26"/>
          </w:rPr>
          <w:t>http://www.tandfonline.com/doi/abs/10.1080/01402390.2017.1293532?journalCode=fjss20</w:t>
        </w:r>
      </w:hyperlink>
      <w:r w:rsidRPr="002B445C">
        <w:rPr>
          <w:rStyle w:val="Hyperlink"/>
          <w:sz w:val="16"/>
          <w:szCs w:val="26"/>
        </w:rPr>
        <w:t>)</w:t>
      </w:r>
    </w:p>
    <w:p w14:paraId="427163BD" w14:textId="77777777" w:rsidR="00071BAB" w:rsidRPr="002B445C" w:rsidRDefault="00071BAB" w:rsidP="00071BAB">
      <w:pPr>
        <w:rPr>
          <w:sz w:val="16"/>
          <w:szCs w:val="26"/>
        </w:rPr>
      </w:pPr>
      <w:r w:rsidRPr="002B445C">
        <w:rPr>
          <w:sz w:val="16"/>
          <w:szCs w:val="26"/>
        </w:rPr>
        <w:lastRenderedPageBreak/>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2B445C">
        <w:rPr>
          <w:rStyle w:val="StyleUnderline"/>
          <w:sz w:val="26"/>
          <w:szCs w:val="26"/>
        </w:rPr>
        <w:t xml:space="preserve">The fact that both sides possess nuclear weapons raises the danger of a </w:t>
      </w:r>
      <w:r w:rsidRPr="002B445C">
        <w:rPr>
          <w:rStyle w:val="Emphasis"/>
          <w:sz w:val="26"/>
          <w:szCs w:val="26"/>
        </w:rPr>
        <w:t>nuclear exchange</w:t>
      </w:r>
      <w:r w:rsidRPr="002B445C">
        <w:rPr>
          <w:rStyle w:val="StyleUnderline"/>
          <w:sz w:val="26"/>
          <w:szCs w:val="26"/>
        </w:rPr>
        <w:t xml:space="preserve">, </w:t>
      </w:r>
      <w:r w:rsidRPr="002B445C">
        <w:rPr>
          <w:rStyle w:val="Emphasis"/>
          <w:sz w:val="26"/>
          <w:szCs w:val="26"/>
        </w:rPr>
        <w:t>even over crises that begin over</w:t>
      </w:r>
      <w:r w:rsidRPr="002B445C">
        <w:rPr>
          <w:rStyle w:val="StyleUnderline"/>
          <w:sz w:val="26"/>
          <w:szCs w:val="26"/>
        </w:rPr>
        <w:t xml:space="preserve"> </w:t>
      </w:r>
      <w:r w:rsidRPr="002B445C">
        <w:rPr>
          <w:sz w:val="16"/>
          <w:szCs w:val="26"/>
        </w:rPr>
        <w:t xml:space="preserve">what to be relatively </w:t>
      </w:r>
      <w:r w:rsidRPr="002B445C">
        <w:rPr>
          <w:rStyle w:val="Emphasis"/>
          <w:sz w:val="26"/>
          <w:szCs w:val="26"/>
        </w:rPr>
        <w:t>minor disputes</w:t>
      </w:r>
      <w:r w:rsidRPr="002B445C">
        <w:rPr>
          <w:sz w:val="16"/>
          <w:szCs w:val="26"/>
        </w:rPr>
        <w:t xml:space="preserve">.1 In the event of a war, </w:t>
      </w:r>
      <w:r w:rsidRPr="002B445C">
        <w:rPr>
          <w:rStyle w:val="StyleUnderline"/>
          <w:sz w:val="26"/>
          <w:szCs w:val="26"/>
        </w:rPr>
        <w:t>both China and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would seek a quick decisive victory</w:t>
      </w:r>
      <w:r w:rsidRPr="002B445C">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2B445C">
        <w:rPr>
          <w:sz w:val="16"/>
          <w:szCs w:val="26"/>
        </w:rPr>
        <w:t>highintensity</w:t>
      </w:r>
      <w:proofErr w:type="spellEnd"/>
      <w:r w:rsidRPr="002B445C">
        <w:rPr>
          <w:sz w:val="16"/>
          <w:szCs w:val="26"/>
        </w:rPr>
        <w:t xml:space="preserve">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2B445C">
        <w:rPr>
          <w:rStyle w:val="StyleUnderline"/>
          <w:sz w:val="26"/>
          <w:szCs w:val="26"/>
        </w:rPr>
        <w:t>Great powers often exaggerate their capabilities and minimize the importance of contingency and chance in war</w:t>
      </w:r>
      <w:r w:rsidRPr="002B445C">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2B445C">
        <w:rPr>
          <w:rStyle w:val="StyleUnderline"/>
          <w:sz w:val="26"/>
          <w:szCs w:val="26"/>
        </w:rPr>
        <w:t>Strategic interaction during war plays havoc with prewar expectations</w:t>
      </w:r>
      <w:r w:rsidRPr="002B445C">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2B445C">
        <w:rPr>
          <w:rStyle w:val="StyleUnderline"/>
          <w:sz w:val="26"/>
          <w:szCs w:val="26"/>
        </w:rPr>
        <w:t>China is undergoing a modernization of its arsenal and has revised its posture, while the United States has invested in increasingly accurate missile</w:t>
      </w:r>
      <w:r w:rsidRPr="002B445C">
        <w:rPr>
          <w:sz w:val="16"/>
          <w:szCs w:val="26"/>
        </w:rPr>
        <w:t xml:space="preserve">s, lethal warheads, and remote sensing technologies that enable </w:t>
      </w:r>
      <w:r w:rsidRPr="002B445C">
        <w:rPr>
          <w:rStyle w:val="StyleUnderline"/>
          <w:sz w:val="26"/>
          <w:szCs w:val="26"/>
        </w:rPr>
        <w:t>rapid precision strikes</w:t>
      </w:r>
      <w:r w:rsidRPr="002B445C">
        <w:rPr>
          <w:sz w:val="16"/>
          <w:szCs w:val="26"/>
        </w:rPr>
        <w:t xml:space="preserve">. </w:t>
      </w:r>
      <w:r w:rsidRPr="002B445C">
        <w:rPr>
          <w:rStyle w:val="StyleUnderline"/>
          <w:sz w:val="26"/>
          <w:szCs w:val="26"/>
        </w:rPr>
        <w:t>These trends may have</w:t>
      </w:r>
      <w:r w:rsidRPr="002B445C">
        <w:rPr>
          <w:sz w:val="16"/>
          <w:szCs w:val="26"/>
        </w:rPr>
        <w:t xml:space="preserve"> important and </w:t>
      </w:r>
      <w:r w:rsidRPr="002B445C">
        <w:rPr>
          <w:rStyle w:val="StyleUnderline"/>
          <w:sz w:val="26"/>
          <w:szCs w:val="26"/>
        </w:rPr>
        <w:t>troubling effects on the dynamics of a potential conventional military confrontation</w:t>
      </w:r>
      <w:r w:rsidRPr="002B445C">
        <w:rPr>
          <w:sz w:val="16"/>
          <w:szCs w:val="26"/>
        </w:rPr>
        <w:t xml:space="preserve">. While optimists imagine a quick and decisive victory, </w:t>
      </w:r>
      <w:r w:rsidRPr="002B445C">
        <w:rPr>
          <w:rStyle w:val="StyleUnderline"/>
          <w:sz w:val="26"/>
          <w:szCs w:val="26"/>
        </w:rPr>
        <w:t xml:space="preserve">the presence of nuclear weapons opens the possibility of </w:t>
      </w:r>
      <w:r w:rsidRPr="002B445C">
        <w:rPr>
          <w:rStyle w:val="StyleUnderline"/>
          <w:sz w:val="26"/>
          <w:szCs w:val="26"/>
        </w:rPr>
        <w:lastRenderedPageBreak/>
        <w:t>unexpected scenarios that neither side can fully control</w:t>
      </w:r>
      <w:r w:rsidRPr="002B445C">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2B445C">
        <w:rPr>
          <w:rStyle w:val="Emphasis"/>
          <w:sz w:val="26"/>
          <w:szCs w:val="26"/>
        </w:rPr>
        <w:t>Efforts to win quickly will increase the risk of nuclear use</w:t>
      </w:r>
      <w:r w:rsidRPr="002B445C">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2B445C">
        <w:rPr>
          <w:rStyle w:val="StyleUnderline"/>
          <w:sz w:val="26"/>
          <w:szCs w:val="26"/>
        </w:rPr>
        <w:t>suppose that leaders have no intention of using nuclear weapons</w:t>
      </w:r>
      <w:r w:rsidRPr="002B445C">
        <w:rPr>
          <w:sz w:val="16"/>
          <w:szCs w:val="26"/>
        </w:rPr>
        <w:t xml:space="preserve">. It is one thing to develop impressive technologies, but quite another to use them, and policymakers may blanch at the real prospect of authorizing first use. </w:t>
      </w:r>
      <w:r w:rsidRPr="002B445C">
        <w:rPr>
          <w:rStyle w:val="StyleUnderline"/>
          <w:sz w:val="26"/>
          <w:szCs w:val="26"/>
        </w:rPr>
        <w:t>Even in these cases, there are several</w:t>
      </w:r>
      <w:r w:rsidRPr="002B445C">
        <w:rPr>
          <w:sz w:val="16"/>
          <w:szCs w:val="26"/>
        </w:rPr>
        <w:t xml:space="preserve"> theoretical </w:t>
      </w:r>
      <w:r w:rsidRPr="002B445C">
        <w:rPr>
          <w:rStyle w:val="StyleUnderline"/>
          <w:sz w:val="26"/>
          <w:szCs w:val="26"/>
        </w:rPr>
        <w:t xml:space="preserve">pathways to escalation. The first is psychological. Cognitive biases may cause leaders to </w:t>
      </w:r>
      <w:r w:rsidRPr="002B445C">
        <w:rPr>
          <w:rStyle w:val="Emphasis"/>
          <w:sz w:val="26"/>
          <w:szCs w:val="26"/>
        </w:rPr>
        <w:t>misperceive rival intentions,</w:t>
      </w:r>
      <w:r w:rsidRPr="002B445C">
        <w:rPr>
          <w:rStyle w:val="StyleUnderline"/>
          <w:sz w:val="26"/>
          <w:szCs w:val="26"/>
        </w:rPr>
        <w:t xml:space="preserve"> mistaking signals of restraint for signs of danger</w:t>
      </w:r>
      <w:r w:rsidRPr="002B445C">
        <w:rPr>
          <w:sz w:val="16"/>
          <w:szCs w:val="26"/>
        </w:rPr>
        <w:t xml:space="preserve">. Prewar expectations strongly influence how individuals interpret new information, and they will ignore or reframe dissonant information so it fits into their existing beliefs. </w:t>
      </w:r>
      <w:r w:rsidRPr="002B445C">
        <w:rPr>
          <w:rStyle w:val="StyleUnderline"/>
          <w:sz w:val="26"/>
          <w:szCs w:val="26"/>
        </w:rPr>
        <w:t>Misperceptions intensify after the shooting starts</w:t>
      </w:r>
      <w:r w:rsidRPr="002B445C">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2B445C">
        <w:rPr>
          <w:rStyle w:val="StyleUnderline"/>
          <w:sz w:val="26"/>
          <w:szCs w:val="26"/>
        </w:rPr>
        <w:t>Despite advances in intelligence</w:t>
      </w:r>
      <w:r w:rsidRPr="002B445C">
        <w:rPr>
          <w:sz w:val="16"/>
          <w:szCs w:val="26"/>
        </w:rPr>
        <w:t xml:space="preserve"> and communications, </w:t>
      </w:r>
      <w:r w:rsidRPr="002B445C">
        <w:rPr>
          <w:rStyle w:val="StyleUnderline"/>
          <w:sz w:val="26"/>
          <w:szCs w:val="26"/>
        </w:rPr>
        <w:t xml:space="preserve">the </w:t>
      </w:r>
      <w:r w:rsidRPr="002B445C">
        <w:rPr>
          <w:rStyle w:val="Emphasis"/>
          <w:sz w:val="26"/>
          <w:szCs w:val="26"/>
        </w:rPr>
        <w:t>fog of war</w:t>
      </w:r>
      <w:r w:rsidRPr="002B445C">
        <w:rPr>
          <w:rStyle w:val="StyleUnderline"/>
          <w:sz w:val="26"/>
          <w:szCs w:val="26"/>
        </w:rPr>
        <w:t xml:space="preserve"> remains an enduring problem</w:t>
      </w:r>
      <w:r w:rsidRPr="002B445C">
        <w:rPr>
          <w:sz w:val="16"/>
          <w:szCs w:val="26"/>
        </w:rPr>
        <w:t xml:space="preserve">. </w:t>
      </w:r>
      <w:r w:rsidRPr="002B445C">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2B445C">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2B445C">
        <w:rPr>
          <w:rStyle w:val="StyleUnderline"/>
          <w:sz w:val="26"/>
          <w:szCs w:val="26"/>
        </w:rPr>
        <w:t xml:space="preserve">Wartime leaders are prone to attribution bias, or the belief that their counterparts are inherently evil. </w:t>
      </w:r>
      <w:r w:rsidRPr="002B445C">
        <w:rPr>
          <w:sz w:val="16"/>
          <w:szCs w:val="26"/>
        </w:rPr>
        <w:t xml:space="preserve">Leaders in conflict are likely to assume the worst about their rivals or else they would not have picked a fight in the first place. </w:t>
      </w:r>
      <w:r w:rsidRPr="002B445C">
        <w:rPr>
          <w:rStyle w:val="StyleUnderline"/>
          <w:sz w:val="26"/>
          <w:szCs w:val="26"/>
        </w:rPr>
        <w:t>Attribution bias causes them disregard the notion that their enemies have limited goals</w:t>
      </w:r>
      <w:r w:rsidRPr="002B445C">
        <w:rPr>
          <w:sz w:val="16"/>
          <w:szCs w:val="26"/>
        </w:rPr>
        <w:t xml:space="preserve"> and are willing to accept partial victories. </w:t>
      </w:r>
      <w:r w:rsidRPr="002B445C">
        <w:rPr>
          <w:rStyle w:val="StyleUnderline"/>
          <w:sz w:val="26"/>
          <w:szCs w:val="26"/>
        </w:rPr>
        <w:t>They are also prone to reject peace overtures</w:t>
      </w:r>
      <w:r w:rsidRPr="002B445C">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2B445C">
        <w:rPr>
          <w:rStyle w:val="StyleUnderline"/>
          <w:sz w:val="26"/>
          <w:szCs w:val="26"/>
        </w:rPr>
        <w:t>If leaders equate settling with losing, then they will be tempted to risk escalation</w:t>
      </w:r>
      <w:r w:rsidRPr="002B445C">
        <w:rPr>
          <w:sz w:val="16"/>
          <w:szCs w:val="26"/>
        </w:rPr>
        <w:t xml:space="preserve">. All of these psychological pressures are exacerbated under stress and tight time constraints.11 </w:t>
      </w:r>
      <w:r w:rsidRPr="002B445C">
        <w:rPr>
          <w:rStyle w:val="StyleUnderline"/>
          <w:sz w:val="26"/>
          <w:szCs w:val="26"/>
        </w:rPr>
        <w:t>Domestic pressures might lead to escalation if one or both governments fear that regime change will be the political penalty</w:t>
      </w:r>
      <w:r w:rsidRPr="002B445C">
        <w:rPr>
          <w:sz w:val="16"/>
          <w:szCs w:val="26"/>
        </w:rPr>
        <w:t xml:space="preserve"> for battlefield failure. </w:t>
      </w:r>
      <w:r w:rsidRPr="002B445C">
        <w:rPr>
          <w:rStyle w:val="StyleUnderline"/>
          <w:sz w:val="26"/>
          <w:szCs w:val="26"/>
        </w:rPr>
        <w:t>Escalation is also possible if the issues at stake are wrapped up in nationalism</w:t>
      </w:r>
      <w:r w:rsidRPr="002B445C">
        <w:rPr>
          <w:sz w:val="16"/>
          <w:szCs w:val="26"/>
        </w:rPr>
        <w:t xml:space="preserve"> or ideologies that inflate the value of the object. Leaders </w:t>
      </w:r>
      <w:r w:rsidRPr="002B445C">
        <w:rPr>
          <w:sz w:val="16"/>
          <w:szCs w:val="26"/>
        </w:rPr>
        <w:lastRenderedPageBreak/>
        <w:t xml:space="preserve">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2B445C">
        <w:rPr>
          <w:rStyle w:val="StyleUnderline"/>
          <w:sz w:val="26"/>
          <w:szCs w:val="26"/>
        </w:rPr>
        <w:t>Escalation signals a willingness to fight to the finish and a reminder that it has powerful interests at stake.</w:t>
      </w:r>
      <w:r w:rsidRPr="002B445C">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2B445C">
        <w:rPr>
          <w:rStyle w:val="StyleUnderline"/>
          <w:sz w:val="26"/>
          <w:szCs w:val="26"/>
        </w:rPr>
        <w:t>inadvertent escalation may occur when conventional attacks put the adversary’s nuclear force at risk</w:t>
      </w:r>
      <w:r w:rsidRPr="002B445C">
        <w:rPr>
          <w:sz w:val="16"/>
          <w:szCs w:val="26"/>
        </w:rPr>
        <w:t xml:space="preserve">. Under these conditions, the target state might reasonably worry that the attack is only the first phase of a larger war. There may be no way to offer credible reassurances that it is not. </w:t>
      </w:r>
      <w:r w:rsidRPr="002B445C">
        <w:rPr>
          <w:rStyle w:val="StyleUnderline"/>
          <w:sz w:val="26"/>
          <w:szCs w:val="26"/>
        </w:rPr>
        <w:t>Fearing the destruction</w:t>
      </w:r>
      <w:r w:rsidRPr="002B445C">
        <w:rPr>
          <w:sz w:val="16"/>
          <w:szCs w:val="26"/>
        </w:rPr>
        <w:t xml:space="preserve"> or incapacitation </w:t>
      </w:r>
      <w:r w:rsidRPr="002B445C">
        <w:rPr>
          <w:rStyle w:val="StyleUnderline"/>
          <w:sz w:val="26"/>
          <w:szCs w:val="26"/>
        </w:rPr>
        <w:t>of its nuclear deterrent, the target state might face a “</w:t>
      </w:r>
      <w:r w:rsidRPr="002B445C">
        <w:rPr>
          <w:rStyle w:val="Emphasis"/>
          <w:sz w:val="26"/>
          <w:szCs w:val="26"/>
        </w:rPr>
        <w:t>use it or lose it</w:t>
      </w:r>
      <w:r w:rsidRPr="002B445C">
        <w:rPr>
          <w:rStyle w:val="StyleUnderline"/>
          <w:sz w:val="26"/>
          <w:szCs w:val="26"/>
        </w:rPr>
        <w:t>” dilemma</w:t>
      </w:r>
      <w:r w:rsidRPr="002B445C">
        <w:rPr>
          <w:sz w:val="16"/>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130C3170" w14:textId="77777777" w:rsidR="00071BAB" w:rsidRPr="002B445C" w:rsidRDefault="00071BAB" w:rsidP="00071BAB">
      <w:pPr>
        <w:rPr>
          <w:sz w:val="16"/>
        </w:rPr>
      </w:pPr>
    </w:p>
    <w:p w14:paraId="55D15F1E" w14:textId="77777777" w:rsidR="00071BAB" w:rsidRPr="002B445C" w:rsidRDefault="00071BAB" w:rsidP="00071BAB"/>
    <w:p w14:paraId="5C3ADC09" w14:textId="77777777" w:rsidR="00071BAB" w:rsidRPr="002B445C" w:rsidRDefault="00071BAB" w:rsidP="00071BAB">
      <w:pPr>
        <w:pStyle w:val="Heading4"/>
      </w:pPr>
      <w:r w:rsidRPr="002B445C">
        <w:t xml:space="preserve">Beijing and Moscow commercial partnership uses </w:t>
      </w:r>
      <w:r w:rsidRPr="002B445C">
        <w:rPr>
          <w:u w:val="single"/>
        </w:rPr>
        <w:t>dual-use disguise</w:t>
      </w:r>
      <w:r w:rsidRPr="002B445C">
        <w:t xml:space="preserve"> to weaponize space and destroy US nuclear </w:t>
      </w:r>
      <w:r w:rsidRPr="002B445C">
        <w:rPr>
          <w:u w:val="single"/>
        </w:rPr>
        <w:t>communication and defense</w:t>
      </w:r>
      <w:r w:rsidRPr="002B445C">
        <w:t>.</w:t>
      </w:r>
    </w:p>
    <w:p w14:paraId="591832D0" w14:textId="77777777" w:rsidR="00071BAB" w:rsidRPr="002B445C" w:rsidRDefault="00071BAB" w:rsidP="00071BAB">
      <w:pPr>
        <w:rPr>
          <w:sz w:val="16"/>
        </w:rPr>
      </w:pPr>
      <w:r w:rsidRPr="002B445C">
        <w:rPr>
          <w:rFonts w:eastAsiaTheme="majorEastAsia" w:cstheme="majorBidi"/>
          <w:b/>
          <w:bCs/>
          <w:szCs w:val="26"/>
          <w:u w:val="single"/>
        </w:rPr>
        <w:t>Bowman</w:t>
      </w:r>
      <w:r w:rsidRPr="002B445C">
        <w:rPr>
          <w:sz w:val="16"/>
        </w:rPr>
        <w:t xml:space="preserve">, Bradley, </w:t>
      </w:r>
      <w:r w:rsidRPr="002B445C">
        <w:rPr>
          <w:rFonts w:eastAsiaTheme="majorEastAsia" w:cstheme="majorBidi"/>
          <w:b/>
          <w:bCs/>
          <w:szCs w:val="26"/>
          <w:u w:val="single"/>
        </w:rPr>
        <w:t>and</w:t>
      </w:r>
      <w:r w:rsidRPr="002B445C">
        <w:rPr>
          <w:sz w:val="16"/>
        </w:rPr>
        <w:t xml:space="preserve"> Jared </w:t>
      </w:r>
      <w:r w:rsidRPr="002B445C">
        <w:rPr>
          <w:rFonts w:eastAsiaTheme="majorEastAsia" w:cstheme="majorBidi"/>
          <w:b/>
          <w:bCs/>
          <w:szCs w:val="26"/>
          <w:u w:val="single"/>
        </w:rPr>
        <w:t>Thompson 21</w:t>
      </w:r>
      <w:r w:rsidRPr="002B445C">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w:t>
      </w:r>
    </w:p>
    <w:p w14:paraId="106244D6" w14:textId="77777777" w:rsidR="00071BAB" w:rsidRPr="002B445C" w:rsidRDefault="00071BAB" w:rsidP="00071BAB">
      <w:pPr>
        <w:rPr>
          <w:u w:val="single"/>
        </w:rPr>
      </w:pPr>
      <w:r w:rsidRPr="002B445C">
        <w:rPr>
          <w:sz w:val="16"/>
        </w:rPr>
        <w:t xml:space="preserve">Consider the actions of the United States’ two great-power adversaries when it comes to anti-satellite weapons. </w:t>
      </w:r>
      <w:r w:rsidRPr="002B445C">
        <w:rPr>
          <w:u w:val="single"/>
        </w:rPr>
        <w:t>China and Russia have </w:t>
      </w:r>
      <w:hyperlink r:id="rId68" w:history="1">
        <w:r w:rsidRPr="002B445C">
          <w:rPr>
            <w:rStyle w:val="Hyperlink"/>
            <w:u w:val="single"/>
          </w:rPr>
          <w:t>sprinted</w:t>
        </w:r>
      </w:hyperlink>
      <w:r w:rsidRPr="002B445C">
        <w:rPr>
          <w:u w:val="single"/>
        </w:rPr>
        <w:t> to develop and deploy</w:t>
      </w:r>
      <w:r w:rsidRPr="002B445C">
        <w:rPr>
          <w:sz w:val="16"/>
        </w:rPr>
        <w:t xml:space="preserve"> both ground-based and </w:t>
      </w:r>
      <w:r w:rsidRPr="002B445C">
        <w:rPr>
          <w:u w:val="single"/>
        </w:rPr>
        <w:t>space-based weapons targeting satellites while simultaneously pushing the United States to sign a treaty banning such weapons.</w:t>
      </w:r>
    </w:p>
    <w:p w14:paraId="24F76F1B" w14:textId="77777777" w:rsidR="00071BAB" w:rsidRPr="002B445C" w:rsidRDefault="00071BAB" w:rsidP="00071BAB">
      <w:pPr>
        <w:rPr>
          <w:sz w:val="16"/>
          <w:szCs w:val="16"/>
        </w:rPr>
      </w:pPr>
      <w:r w:rsidRPr="002B445C">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436E1C7A" w14:textId="77777777" w:rsidR="00071BAB" w:rsidRPr="002B445C" w:rsidRDefault="00071BAB" w:rsidP="00071BAB">
      <w:pPr>
        <w:rPr>
          <w:sz w:val="16"/>
          <w:szCs w:val="16"/>
        </w:rPr>
      </w:pPr>
      <w:r w:rsidRPr="002B445C">
        <w:rPr>
          <w:sz w:val="16"/>
          <w:szCs w:val="16"/>
        </w:rPr>
        <w:t>The Treaty on the Prevention of the Placement of Weapons in Outer Space and of the Threat or Use of Force Against Outer Space Objects (PPWT), which Beijing and </w:t>
      </w:r>
      <w:hyperlink r:id="rId69" w:history="1">
        <w:r w:rsidRPr="002B445C">
          <w:rPr>
            <w:rStyle w:val="Hyperlink"/>
            <w:sz w:val="16"/>
            <w:szCs w:val="16"/>
          </w:rPr>
          <w:t>Moscow</w:t>
        </w:r>
      </w:hyperlink>
      <w:r w:rsidRPr="002B445C">
        <w:rPr>
          <w:sz w:val="16"/>
          <w:szCs w:val="16"/>
        </w:rPr>
        <w:t> have submitted at the United Nations, is a perfect example. PPWT signatories </w:t>
      </w:r>
      <w:hyperlink r:id="rId70" w:history="1">
        <w:r w:rsidRPr="002B445C">
          <w:rPr>
            <w:rStyle w:val="Hyperlink"/>
            <w:sz w:val="16"/>
            <w:szCs w:val="16"/>
          </w:rPr>
          <w:t>commit</w:t>
        </w:r>
      </w:hyperlink>
      <w:r w:rsidRPr="002B445C">
        <w:rPr>
          <w:sz w:val="16"/>
          <w:szCs w:val="16"/>
        </w:rPr>
        <w:t> “not to place any weapons in outer space.” It also says parties to the treaty may not “resort to the threat or use of force against outer space objects” or engage in activities “inconsistent” with the purpose of the treaty.</w:t>
      </w:r>
    </w:p>
    <w:p w14:paraId="72473A9A" w14:textId="77777777" w:rsidR="00071BAB" w:rsidRPr="002B445C" w:rsidRDefault="00071BAB" w:rsidP="00071BAB">
      <w:pPr>
        <w:rPr>
          <w:sz w:val="16"/>
          <w:szCs w:val="16"/>
        </w:rPr>
      </w:pPr>
      <w:r w:rsidRPr="002B445C">
        <w:rPr>
          <w:sz w:val="16"/>
          <w:szCs w:val="16"/>
        </w:rPr>
        <w:t>On the surface, that sounds innocuous. Who, after all, wants an arms race in space?</w:t>
      </w:r>
    </w:p>
    <w:p w14:paraId="31A00E52" w14:textId="77777777" w:rsidR="00071BAB" w:rsidRPr="002B445C" w:rsidRDefault="00071BAB" w:rsidP="00071BAB">
      <w:pPr>
        <w:rPr>
          <w:sz w:val="16"/>
        </w:rPr>
      </w:pPr>
      <w:r w:rsidRPr="002B445C">
        <w:rPr>
          <w:sz w:val="16"/>
        </w:rPr>
        <w:t xml:space="preserve">The reality, however, is that </w:t>
      </w:r>
      <w:r w:rsidRPr="002B445C">
        <w:rPr>
          <w:u w:val="single"/>
        </w:rPr>
        <w:t>China and Russia are already racing to field anti-satellite weapons and have been for quite some time</w:t>
      </w:r>
      <w:r w:rsidRPr="002B445C">
        <w:rPr>
          <w:sz w:val="16"/>
        </w:rPr>
        <w:t>. “The space domain is competitive, congested, and contested,” Gen. James Dickinson, the head of U.S. Space Command, </w:t>
      </w:r>
      <w:hyperlink r:id="rId71" w:history="1">
        <w:r w:rsidRPr="002B445C">
          <w:rPr>
            <w:rStyle w:val="Hyperlink"/>
            <w:sz w:val="16"/>
          </w:rPr>
          <w:t>said</w:t>
        </w:r>
      </w:hyperlink>
      <w:r w:rsidRPr="002B445C">
        <w:rPr>
          <w:sz w:val="16"/>
        </w:rPr>
        <w:t> in January. “Our competitors, most notably China and Russia, have militarized this domain.”</w:t>
      </w:r>
    </w:p>
    <w:p w14:paraId="64523AAD" w14:textId="77777777" w:rsidR="00071BAB" w:rsidRPr="002B445C" w:rsidRDefault="00071BAB" w:rsidP="00071BAB">
      <w:pPr>
        <w:rPr>
          <w:u w:val="single"/>
        </w:rPr>
      </w:pPr>
      <w:r w:rsidRPr="002B445C">
        <w:rPr>
          <w:sz w:val="16"/>
        </w:rPr>
        <w:t>Beijing already has an </w:t>
      </w:r>
      <w:hyperlink r:id="rId72" w:anchor="page=3" w:history="1">
        <w:r w:rsidRPr="002B445C">
          <w:rPr>
            <w:rStyle w:val="Hyperlink"/>
            <w:sz w:val="16"/>
          </w:rPr>
          <w:t>operational ground-based anti-satellite missile capability</w:t>
        </w:r>
      </w:hyperlink>
      <w:r w:rsidRPr="002B445C">
        <w:rPr>
          <w:sz w:val="16"/>
        </w:rPr>
        <w:t>. People’s Liberation Army units are training with the missiles, and the U.S. Defense Department </w:t>
      </w:r>
      <w:hyperlink r:id="rId73" w:anchor="page=90" w:history="1">
        <w:r w:rsidRPr="002B445C">
          <w:rPr>
            <w:rStyle w:val="Hyperlink"/>
            <w:sz w:val="16"/>
          </w:rPr>
          <w:t>believes</w:t>
        </w:r>
      </w:hyperlink>
      <w:r w:rsidRPr="002B445C">
        <w:rPr>
          <w:sz w:val="16"/>
        </w:rPr>
        <w:t> </w:t>
      </w:r>
      <w:r w:rsidRPr="002B445C">
        <w:rPr>
          <w:u w:val="single"/>
        </w:rPr>
        <w:t>Beijing “probably intends to pursue additional [anti-</w:t>
      </w:r>
      <w:r w:rsidRPr="002B445C">
        <w:rPr>
          <w:u w:val="single"/>
        </w:rPr>
        <w:lastRenderedPageBreak/>
        <w:t>satellite] weapons capable of destroying satellites up to geosynchronous Earth orbit.” That is where America’s most sensitive nuclear communication and missile defense satellites orbit and keep watch.</w:t>
      </w:r>
    </w:p>
    <w:p w14:paraId="41A1E55A" w14:textId="77777777" w:rsidR="00071BAB" w:rsidRPr="002B445C" w:rsidRDefault="00071BAB" w:rsidP="00071BAB">
      <w:pPr>
        <w:rPr>
          <w:sz w:val="16"/>
          <w:szCs w:val="16"/>
        </w:rPr>
      </w:pPr>
      <w:r w:rsidRPr="002B445C">
        <w:rPr>
          <w:sz w:val="16"/>
          <w:szCs w:val="16"/>
        </w:rPr>
        <w:t>Similarly, Moscow </w:t>
      </w:r>
      <w:hyperlink r:id="rId74" w:history="1">
        <w:r w:rsidRPr="002B445C">
          <w:rPr>
            <w:rStyle w:val="Hyperlink"/>
            <w:sz w:val="16"/>
            <w:szCs w:val="16"/>
          </w:rPr>
          <w:t>tested</w:t>
        </w:r>
      </w:hyperlink>
      <w:r w:rsidRPr="002B445C">
        <w:rPr>
          <w:sz w:val="16"/>
          <w:szCs w:val="16"/>
        </w:rPr>
        <w:t> a ground-based anti-satellite weapon in December that could destroy U.S. or allied satellites in orbit. That attack capability augments a ground-based laser weapon that Russian President Vladimir Putin </w:t>
      </w:r>
      <w:hyperlink r:id="rId75" w:history="1">
        <w:r w:rsidRPr="002B445C">
          <w:rPr>
            <w:rStyle w:val="Hyperlink"/>
            <w:sz w:val="16"/>
            <w:szCs w:val="16"/>
          </w:rPr>
          <w:t>heralded</w:t>
        </w:r>
      </w:hyperlink>
      <w:r w:rsidRPr="002B445C">
        <w:rPr>
          <w:sz w:val="16"/>
          <w:szCs w:val="16"/>
        </w:rPr>
        <w:t> in 2018. In a moment of candor, Russia’s defense ministry admitted the system was designed to “fight satellites.”</w:t>
      </w:r>
    </w:p>
    <w:p w14:paraId="7AE873C0" w14:textId="77777777" w:rsidR="00071BAB" w:rsidRPr="002B445C" w:rsidRDefault="00071BAB" w:rsidP="00071BAB">
      <w:pPr>
        <w:rPr>
          <w:u w:val="single"/>
        </w:rPr>
      </w:pPr>
      <w:r w:rsidRPr="002B445C">
        <w:rPr>
          <w:u w:val="single"/>
        </w:rPr>
        <w:t>To make matters worse, both countries are also working to deploy space-based—or so-called “</w:t>
      </w:r>
      <w:hyperlink r:id="rId76" w:anchor="page=3" w:history="1">
        <w:r w:rsidRPr="002B445C">
          <w:rPr>
            <w:rStyle w:val="Hyperlink"/>
            <w:u w:val="single"/>
          </w:rPr>
          <w:t>on-orbit</w:t>
        </w:r>
      </w:hyperlink>
      <w:r w:rsidRPr="002B445C">
        <w:rPr>
          <w:u w:val="single"/>
        </w:rPr>
        <w:t>”—capabilities to attack satellites.</w:t>
      </w:r>
    </w:p>
    <w:p w14:paraId="42AD8695" w14:textId="77777777" w:rsidR="00071BAB" w:rsidRPr="002B445C" w:rsidRDefault="00071BAB" w:rsidP="00071BAB">
      <w:pPr>
        <w:rPr>
          <w:sz w:val="16"/>
          <w:szCs w:val="16"/>
        </w:rPr>
      </w:pPr>
      <w:r w:rsidRPr="002B445C">
        <w:rPr>
          <w:sz w:val="16"/>
          <w:szCs w:val="16"/>
        </w:rPr>
        <w:t>Meanwhile, at the United Nations and other international forums, China and Russia are pushing the PPWT and advocating for a “</w:t>
      </w:r>
      <w:hyperlink r:id="rId77" w:history="1">
        <w:r w:rsidRPr="002B445C">
          <w:rPr>
            <w:rStyle w:val="Hyperlink"/>
            <w:sz w:val="16"/>
            <w:szCs w:val="16"/>
          </w:rPr>
          <w:t>no first placement</w:t>
        </w:r>
      </w:hyperlink>
      <w:r w:rsidRPr="002B445C">
        <w:rPr>
          <w:sz w:val="16"/>
          <w:szCs w:val="16"/>
        </w:rPr>
        <w:t>” resolution—saying all governments should commit not to be the first to put weapons in space.</w:t>
      </w:r>
    </w:p>
    <w:p w14:paraId="1610E975" w14:textId="77777777" w:rsidR="00071BAB" w:rsidRPr="002B445C" w:rsidRDefault="00071BAB" w:rsidP="00071BAB">
      <w:pPr>
        <w:rPr>
          <w:sz w:val="16"/>
        </w:rPr>
      </w:pPr>
      <w:r w:rsidRPr="002B445C">
        <w:rPr>
          <w:sz w:val="16"/>
        </w:rPr>
        <w:t>Yet more than two years ago, the U.S. Defense Intelligence Agency </w:t>
      </w:r>
      <w:hyperlink r:id="rId78" w:history="1">
        <w:r w:rsidRPr="002B445C">
          <w:rPr>
            <w:rStyle w:val="Hyperlink"/>
            <w:sz w:val="16"/>
          </w:rPr>
          <w:t>noted</w:t>
        </w:r>
      </w:hyperlink>
      <w:r w:rsidRPr="002B445C">
        <w:rPr>
          <w:sz w:val="16"/>
        </w:rPr>
        <w:t xml:space="preserve"> that both </w:t>
      </w:r>
      <w:r w:rsidRPr="002B445C">
        <w:rPr>
          <w:u w:val="single"/>
        </w:rPr>
        <w:t>China and Russia were already putting in space capabilities that could be used as weapons</w:t>
      </w:r>
      <w:r w:rsidRPr="002B445C">
        <w:rPr>
          <w:sz w:val="16"/>
        </w:rPr>
        <w:t>. The PPWT would thus protect their weapons while tying Washington’s hands.</w:t>
      </w:r>
    </w:p>
    <w:p w14:paraId="21D8F37D" w14:textId="77777777" w:rsidR="00071BAB" w:rsidRPr="002B445C" w:rsidRDefault="00071BAB" w:rsidP="00071BAB">
      <w:pPr>
        <w:rPr>
          <w:u w:val="single"/>
        </w:rPr>
      </w:pPr>
      <w:r w:rsidRPr="002B445C">
        <w:rPr>
          <w:sz w:val="16"/>
        </w:rPr>
        <w:t>In a thinly veiled attempt to mask their intentions</w:t>
      </w:r>
      <w:r w:rsidRPr="002B445C">
        <w:rPr>
          <w:u w:val="single"/>
        </w:rPr>
        <w:t>,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actually use to disable or destroy U.S. military and intelligence satellites.</w:t>
      </w:r>
    </w:p>
    <w:p w14:paraId="1B01CEEA" w14:textId="77777777" w:rsidR="00071BAB" w:rsidRPr="002B445C" w:rsidRDefault="00071BAB" w:rsidP="00071BAB">
      <w:pPr>
        <w:rPr>
          <w:u w:val="single"/>
        </w:rPr>
      </w:pPr>
      <w:r w:rsidRPr="002B445C">
        <w:rPr>
          <w:u w:val="single"/>
        </w:rPr>
        <w:t>China, for example, has tested several so-called </w:t>
      </w:r>
      <w:hyperlink r:id="rId79" w:history="1">
        <w:r w:rsidRPr="002B445C">
          <w:rPr>
            <w:rStyle w:val="Hyperlink"/>
            <w:u w:val="single"/>
          </w:rPr>
          <w:t>scavenger</w:t>
        </w:r>
      </w:hyperlink>
      <w:r w:rsidRPr="002B445C">
        <w:rPr>
          <w:u w:val="single"/>
        </w:rPr>
        <w:t> satellites, which use </w:t>
      </w:r>
      <w:hyperlink r:id="rId80" w:anchor="page=307" w:history="1">
        <w:r w:rsidRPr="002B445C">
          <w:rPr>
            <w:rStyle w:val="Hyperlink"/>
            <w:u w:val="single"/>
          </w:rPr>
          <w:t>grappling arms to capture</w:t>
        </w:r>
      </w:hyperlink>
      <w:r w:rsidRPr="002B445C">
        <w:rPr>
          <w:u w:val="single"/>
        </w:rPr>
        <w:t> other satellites. China has also demonstrated the capability to </w:t>
      </w:r>
      <w:hyperlink r:id="rId81" w:history="1">
        <w:r w:rsidRPr="002B445C">
          <w:rPr>
            <w:rStyle w:val="Hyperlink"/>
            <w:u w:val="single"/>
          </w:rPr>
          <w:t>maneuver a satellite</w:t>
        </w:r>
      </w:hyperlink>
      <w:r w:rsidRPr="002B445C">
        <w:rPr>
          <w:u w:val="single"/>
        </w:rPr>
        <w:t> around the geosynchronous belt, allowing its satellites to sidle up to other satellites in space.</w:t>
      </w:r>
    </w:p>
    <w:p w14:paraId="2F6BABF1" w14:textId="77777777" w:rsidR="00071BAB" w:rsidRPr="002B445C" w:rsidRDefault="00071BAB" w:rsidP="00071BAB">
      <w:pPr>
        <w:rPr>
          <w:sz w:val="16"/>
          <w:szCs w:val="16"/>
        </w:rPr>
      </w:pPr>
      <w:r w:rsidRPr="002B445C">
        <w:rPr>
          <w:sz w:val="16"/>
          <w:szCs w:val="16"/>
        </w:rPr>
        <w:t>Not to be outdone, Russia deployed a pair of “nesting doll” satellites that </w:t>
      </w:r>
      <w:hyperlink r:id="rId82" w:history="1">
        <w:r w:rsidRPr="002B445C">
          <w:rPr>
            <w:rStyle w:val="Hyperlink"/>
            <w:sz w:val="16"/>
            <w:szCs w:val="16"/>
          </w:rPr>
          <w:t>shadowed</w:t>
        </w:r>
      </w:hyperlink>
      <w:r w:rsidRPr="002B445C">
        <w:rPr>
          <w:sz w:val="16"/>
          <w:szCs w:val="16"/>
        </w:rPr>
        <w:t> a U.S. satellite in space. One Russian satellite birthed another, with Russia’s defense ministry </w:t>
      </w:r>
      <w:hyperlink r:id="rId83" w:history="1">
        <w:r w:rsidRPr="002B445C">
          <w:rPr>
            <w:rStyle w:val="Hyperlink"/>
            <w:sz w:val="16"/>
            <w:szCs w:val="16"/>
          </w:rPr>
          <w:t>claiming</w:t>
        </w:r>
      </w:hyperlink>
      <w:r w:rsidRPr="002B445C">
        <w:rPr>
          <w:sz w:val="16"/>
          <w:szCs w:val="16"/>
        </w:rPr>
        <w:t> its purpose was to assess the “technical condition of domestic satellites.”</w:t>
      </w:r>
    </w:p>
    <w:p w14:paraId="50B01A96" w14:textId="77777777" w:rsidR="00071BAB" w:rsidRPr="002B445C" w:rsidRDefault="00071BAB" w:rsidP="00071BAB">
      <w:pPr>
        <w:rPr>
          <w:sz w:val="16"/>
        </w:rPr>
      </w:pPr>
      <w:r w:rsidRPr="002B445C">
        <w:rPr>
          <w:u w:val="single"/>
        </w:rPr>
        <w:t>But later, the second satellite conducted a weapons test, </w:t>
      </w:r>
      <w:hyperlink r:id="rId84" w:history="1">
        <w:r w:rsidRPr="002B445C">
          <w:rPr>
            <w:rStyle w:val="Hyperlink"/>
            <w:u w:val="single"/>
          </w:rPr>
          <w:t>firing</w:t>
        </w:r>
      </w:hyperlink>
      <w:r w:rsidRPr="002B445C">
        <w:rPr>
          <w:u w:val="single"/>
        </w:rPr>
        <w:t> what appeared to be a </w:t>
      </w:r>
      <w:hyperlink r:id="rId85" w:history="1">
        <w:r w:rsidRPr="002B445C">
          <w:rPr>
            <w:rStyle w:val="Hyperlink"/>
            <w:u w:val="single"/>
          </w:rPr>
          <w:t>space torpedo</w:t>
        </w:r>
      </w:hyperlink>
      <w:r w:rsidRPr="002B445C">
        <w:rPr>
          <w:u w:val="single"/>
        </w:rPr>
        <w:t>.</w:t>
      </w:r>
      <w:r w:rsidRPr="002B445C">
        <w:rPr>
          <w:sz w:val="16"/>
        </w:rPr>
        <w:t xml:space="preserve"> The Kremlin never explained how a fast-moving one-time projectile provided superior inspection benefits compared with the other Russian satellite flying persistently nearby.</w:t>
      </w:r>
    </w:p>
    <w:p w14:paraId="0EF8C4C3" w14:textId="77777777" w:rsidR="00071BAB" w:rsidRPr="002B445C" w:rsidRDefault="00071BAB" w:rsidP="00071BAB"/>
    <w:p w14:paraId="78A11F43" w14:textId="77777777" w:rsidR="00071BAB" w:rsidRPr="002B445C" w:rsidRDefault="00071BAB" w:rsidP="00071BAB"/>
    <w:p w14:paraId="583956E8" w14:textId="77777777" w:rsidR="00071BAB" w:rsidRPr="002B445C" w:rsidRDefault="00071BAB" w:rsidP="00071BAB"/>
    <w:p w14:paraId="2AC7EF01" w14:textId="77777777" w:rsidR="00071BAB" w:rsidRPr="002B445C" w:rsidRDefault="00071BAB" w:rsidP="00071BAB">
      <w:pPr>
        <w:pStyle w:val="Heading4"/>
      </w:pPr>
      <w:r w:rsidRPr="002B445C">
        <w:t xml:space="preserve">Dual-use capability destroys early warning, navigation, and communication – causes </w:t>
      </w:r>
      <w:r w:rsidRPr="002B445C">
        <w:rPr>
          <w:u w:val="single"/>
        </w:rPr>
        <w:t>miscalculation that escalates</w:t>
      </w:r>
      <w:r w:rsidRPr="002B445C">
        <w:t xml:space="preserve"> to nuclear use. </w:t>
      </w:r>
    </w:p>
    <w:p w14:paraId="5328C258" w14:textId="77777777" w:rsidR="00071BAB" w:rsidRPr="002B445C" w:rsidRDefault="00071BAB" w:rsidP="00071BAB">
      <w:pPr>
        <w:rPr>
          <w:sz w:val="16"/>
        </w:rPr>
      </w:pPr>
      <w:r w:rsidRPr="002B445C">
        <w:rPr>
          <w:rStyle w:val="Heading4Char"/>
          <w:u w:val="single"/>
        </w:rPr>
        <w:t>Kelley</w:t>
      </w:r>
      <w:r w:rsidRPr="002B445C">
        <w:rPr>
          <w:sz w:val="16"/>
        </w:rPr>
        <w:t xml:space="preserve">, Brandon, </w:t>
      </w:r>
      <w:r w:rsidRPr="002B445C">
        <w:rPr>
          <w:rStyle w:val="Heading4Char"/>
          <w:u w:val="single"/>
        </w:rPr>
        <w:t>and</w:t>
      </w:r>
      <w:r w:rsidRPr="002B445C">
        <w:rPr>
          <w:sz w:val="16"/>
        </w:rPr>
        <w:t xml:space="preserve"> Brian </w:t>
      </w:r>
      <w:r w:rsidRPr="002B445C">
        <w:rPr>
          <w:rStyle w:val="Heading4Char"/>
          <w:u w:val="single"/>
        </w:rPr>
        <w:t>Chow 21.</w:t>
      </w:r>
      <w:r w:rsidRPr="002B445C">
        <w:rPr>
          <w:sz w:val="16"/>
        </w:rPr>
        <w:t xml:space="preserve">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p>
    <w:p w14:paraId="5DB480A9" w14:textId="77777777" w:rsidR="00071BAB" w:rsidRPr="002B445C" w:rsidRDefault="00071BAB" w:rsidP="00071BAB">
      <w:pPr>
        <w:rPr>
          <w:u w:val="single"/>
        </w:rPr>
      </w:pPr>
      <w:r w:rsidRPr="002B445C">
        <w:rPr>
          <w:u w:val="single"/>
        </w:rPr>
        <w:t>If current trends hold, then China’s</w:t>
      </w:r>
      <w:hyperlink r:id="rId86" w:tgtFrame="_blank" w:history="1">
        <w:r w:rsidRPr="002B445C">
          <w:rPr>
            <w:rStyle w:val="Hyperlink"/>
            <w:u w:val="single"/>
          </w:rPr>
          <w:t> Strategic Support Force</w:t>
        </w:r>
      </w:hyperlink>
      <w:r w:rsidRPr="002B445C">
        <w:rPr>
          <w:u w:val="single"/>
        </w:rPr>
        <w:t> will be capable by the late 2020s of holding key U.S. space assets at risk. </w:t>
      </w:r>
      <w:hyperlink r:id="rId87" w:tgtFrame="_blank" w:history="1">
        <w:r w:rsidRPr="002B445C">
          <w:rPr>
            <w:rStyle w:val="Hyperlink"/>
            <w:u w:val="single"/>
          </w:rPr>
          <w:t>Chinese military doctrine</w:t>
        </w:r>
      </w:hyperlink>
      <w:r w:rsidRPr="002B445C">
        <w:rPr>
          <w:u w:val="single"/>
        </w:rPr>
        <w:t xml:space="preserve">, statements by senior officials, and past behavior all suggest that China may well believe threatening such assets to be an </w:t>
      </w:r>
      <w:r w:rsidRPr="002B445C">
        <w:rPr>
          <w:u w:val="single"/>
        </w:rPr>
        <w:lastRenderedPageBreak/>
        <w:t>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70B8B34D" w14:textId="77777777" w:rsidR="00071BAB" w:rsidRPr="002B445C" w:rsidRDefault="00071BAB" w:rsidP="00071BAB">
      <w:pPr>
        <w:rPr>
          <w:sz w:val="16"/>
          <w:szCs w:val="16"/>
        </w:rPr>
      </w:pPr>
      <w:r w:rsidRPr="002B445C">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88" w:tgtFrame="_blank" w:history="1">
        <w:r w:rsidRPr="002B445C">
          <w:rPr>
            <w:rStyle w:val="Hyperlink"/>
            <w:sz w:val="16"/>
            <w:szCs w:val="16"/>
          </w:rPr>
          <w:t>American way of war</w:t>
        </w:r>
      </w:hyperlink>
      <w:r w:rsidRPr="002B445C">
        <w:rPr>
          <w:sz w:val="16"/>
          <w:szCs w:val="16"/>
        </w:rPr>
        <w:t>: reliance on vulnerable space systems. </w:t>
      </w:r>
    </w:p>
    <w:p w14:paraId="78C37DFD" w14:textId="77777777" w:rsidR="00071BAB" w:rsidRPr="002B445C" w:rsidRDefault="00071BAB" w:rsidP="00071BAB">
      <w:pPr>
        <w:rPr>
          <w:u w:val="single"/>
        </w:rPr>
      </w:pPr>
      <w:r w:rsidRPr="002B445C">
        <w:rPr>
          <w:sz w:val="16"/>
        </w:rPr>
        <w:t>This project came to fruition with a direct ascent</w:t>
      </w:r>
      <w:hyperlink r:id="rId89" w:tgtFrame="_blank" w:history="1">
        <w:r w:rsidRPr="002B445C">
          <w:rPr>
            <w:rStyle w:val="Hyperlink"/>
            <w:sz w:val="16"/>
          </w:rPr>
          <w:t> ASAT weapons test</w:t>
        </w:r>
      </w:hyperlink>
      <w:r w:rsidRPr="002B445C">
        <w:rPr>
          <w:sz w:val="16"/>
        </w:rPr>
        <w:t> in 2007, but the test was limited in two key respects. First, it only reached low Earth orbit. Second, it generated thousands of pieces of long-lasting space junk, provoking immense</w:t>
      </w:r>
      <w:hyperlink r:id="rId90" w:tgtFrame="_blank" w:history="1">
        <w:r w:rsidRPr="002B445C">
          <w:rPr>
            <w:rStyle w:val="Hyperlink"/>
            <w:sz w:val="16"/>
          </w:rPr>
          <w:t> international ire</w:t>
        </w:r>
      </w:hyperlink>
      <w:r w:rsidRPr="002B445C">
        <w:rPr>
          <w:sz w:val="16"/>
        </w:rPr>
        <w:t xml:space="preserve">. </w:t>
      </w:r>
      <w:r w:rsidRPr="002B445C">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7EC55E33" w14:textId="77777777" w:rsidR="00071BAB" w:rsidRPr="002B445C" w:rsidRDefault="00071BAB" w:rsidP="00071BAB">
      <w:pPr>
        <w:rPr>
          <w:u w:val="single"/>
        </w:rPr>
      </w:pPr>
      <w:r w:rsidRPr="002B445C">
        <w:rPr>
          <w:sz w:val="16"/>
        </w:rPr>
        <w:t>Such spacecraft are</w:t>
      </w:r>
      <w:hyperlink r:id="rId91" w:anchor="page=22" w:tgtFrame="_blank" w:history="1">
        <w:r w:rsidRPr="002B445C">
          <w:rPr>
            <w:rStyle w:val="Hyperlink"/>
            <w:sz w:val="16"/>
          </w:rPr>
          <w:t> inevitable</w:t>
        </w:r>
      </w:hyperlink>
      <w:r w:rsidRPr="002B445C">
        <w:rPr>
          <w:sz w:val="16"/>
        </w:rPr>
        <w:t xml:space="preserve"> and cannot realistically be limited. The United States, European Union, </w:t>
      </w:r>
      <w:r w:rsidRPr="002B445C">
        <w:rPr>
          <w:u w:val="single"/>
        </w:rPr>
        <w:t>China, and others are developing them to provide a range of satellite services essential to the</w:t>
      </w:r>
      <w:hyperlink r:id="rId92" w:tgtFrame="_blank" w:history="1">
        <w:r w:rsidRPr="002B445C">
          <w:rPr>
            <w:rStyle w:val="Hyperlink"/>
            <w:u w:val="single"/>
          </w:rPr>
          <w:t> new space economy</w:t>
        </w:r>
      </w:hyperlink>
      <w:r w:rsidRPr="002B445C">
        <w:rPr>
          <w:u w:val="single"/>
        </w:rPr>
        <w:t>,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74BBBE24" w14:textId="77777777" w:rsidR="00071BAB" w:rsidRPr="002B445C" w:rsidRDefault="00071BAB" w:rsidP="00071BAB">
      <w:pPr>
        <w:rPr>
          <w:sz w:val="16"/>
          <w:szCs w:val="16"/>
        </w:rPr>
      </w:pPr>
      <w:r w:rsidRPr="002B445C">
        <w:rPr>
          <w:sz w:val="16"/>
          <w:szCs w:val="16"/>
        </w:rPr>
        <w:t>This is </w:t>
      </w:r>
      <w:hyperlink r:id="rId93" w:tgtFrame="_blank" w:history="1">
        <w:r w:rsidRPr="002B445C">
          <w:rPr>
            <w:rStyle w:val="Hyperlink"/>
            <w:sz w:val="16"/>
            <w:szCs w:val="16"/>
          </w:rPr>
          <w:t>a serious threat</w:t>
        </w:r>
      </w:hyperlink>
      <w:r w:rsidRPr="002B445C">
        <w:rPr>
          <w:sz w:val="16"/>
          <w:szCs w:val="16"/>
        </w:rPr>
        <w:t>,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2B445C">
        <w:rPr>
          <w:sz w:val="16"/>
          <w:szCs w:val="16"/>
        </w:rPr>
        <w:t>spacecraft</w:t>
      </w:r>
      <w:proofErr w:type="gramEnd"/>
      <w:r w:rsidRPr="002B445C">
        <w:rPr>
          <w:sz w:val="16"/>
          <w:szCs w:val="16"/>
        </w:rPr>
        <w:t> as they wish as close as they wish to as many high-value targets as they wish. The result would be an ever-present possibility of sudden, bolt-from-the-blue attacks on vital space assets—and worse, on many of them at once. </w:t>
      </w:r>
    </w:p>
    <w:p w14:paraId="617A4F68" w14:textId="77777777" w:rsidR="00071BAB" w:rsidRPr="002B445C" w:rsidRDefault="00071BAB" w:rsidP="00071BAB">
      <w:pPr>
        <w:rPr>
          <w:u w:val="single"/>
        </w:rPr>
      </w:pPr>
      <w:r w:rsidRPr="002B445C">
        <w:rPr>
          <w:sz w:val="16"/>
        </w:rPr>
        <w:t>China has conducted at least</w:t>
      </w:r>
      <w:hyperlink r:id="rId94" w:anchor="page=3" w:tgtFrame="_blank" w:history="1">
        <w:r w:rsidRPr="002B445C">
          <w:rPr>
            <w:rStyle w:val="Hyperlink"/>
            <w:sz w:val="16"/>
          </w:rPr>
          <w:t> half a dozen tests of RPO</w:t>
        </w:r>
      </w:hyperlink>
      <w:r w:rsidRPr="002B445C">
        <w:rPr>
          <w:sz w:val="16"/>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2B445C">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2C452B04" w14:textId="77777777" w:rsidR="00071BAB" w:rsidRPr="002B445C" w:rsidRDefault="00071BAB" w:rsidP="00071BAB">
      <w:pPr>
        <w:rPr>
          <w:sz w:val="16"/>
        </w:rPr>
      </w:pPr>
      <w:r w:rsidRPr="002B445C">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2B445C">
        <w:rPr>
          <w:sz w:val="16"/>
        </w:rPr>
        <w:t>. (The first instance of a U.S. commercial satellite docking with another satellite to change its orbit occurred in</w:t>
      </w:r>
      <w:hyperlink r:id="rId95" w:tgtFrame="_blank" w:history="1">
        <w:r w:rsidRPr="002B445C">
          <w:rPr>
            <w:rStyle w:val="Hyperlink"/>
            <w:sz w:val="16"/>
          </w:rPr>
          <w:t> February 2020</w:t>
        </w:r>
      </w:hyperlink>
      <w:r w:rsidRPr="002B445C">
        <w:rPr>
          <w:sz w:val="16"/>
        </w:rPr>
        <w:t>.) </w:t>
      </w:r>
    </w:p>
    <w:p w14:paraId="748FF0F2" w14:textId="77777777" w:rsidR="00071BAB" w:rsidRPr="002B445C" w:rsidRDefault="00071BAB" w:rsidP="00071BAB">
      <w:pPr>
        <w:rPr>
          <w:u w:val="single"/>
        </w:rPr>
      </w:pPr>
      <w:r w:rsidRPr="002B445C">
        <w:rPr>
          <w:sz w:val="16"/>
        </w:rPr>
        <w:t xml:space="preserve">At the same time, </w:t>
      </w:r>
      <w:r w:rsidRPr="002B445C">
        <w:rPr>
          <w:u w:val="single"/>
        </w:rPr>
        <w:t>China is expanding its capacity for rapid spacecraft manufacturing.</w:t>
      </w:r>
      <w:r w:rsidRPr="002B445C">
        <w:rPr>
          <w:sz w:val="16"/>
        </w:rPr>
        <w:t xml:space="preserve"> The</w:t>
      </w:r>
      <w:hyperlink r:id="rId96" w:tgtFrame="_blank" w:history="1">
        <w:r w:rsidRPr="002B445C">
          <w:rPr>
            <w:rStyle w:val="Hyperlink"/>
            <w:sz w:val="16"/>
          </w:rPr>
          <w:t> Global Times</w:t>
        </w:r>
      </w:hyperlink>
      <w:r w:rsidRPr="002B445C">
        <w:rPr>
          <w:sz w:val="16"/>
        </w:rPr>
        <w:t> reported in January that China’s first intelligent mass production line is set to produce 240 small satellites per year. In April,</w:t>
      </w:r>
      <w:hyperlink r:id="rId97" w:anchor=":~:text=China%20is%20developing%20plans%20for%20a%2013%2C000%2Dsatellite%20megaconstellation,-by%20Andrew%20Jones&amp;text=HELSINKI%20%E2%80%94%20China%20is%20to%20oversee,the%20country's%20major%20space%20actors." w:tgtFrame="_blank" w:history="1">
        <w:r w:rsidRPr="002B445C">
          <w:rPr>
            <w:rStyle w:val="Hyperlink"/>
            <w:sz w:val="16"/>
          </w:rPr>
          <w:t> Andrew Jones</w:t>
        </w:r>
      </w:hyperlink>
      <w:r w:rsidRPr="002B445C">
        <w:rPr>
          <w:sz w:val="16"/>
        </w:rPr>
        <w:t> at </w:t>
      </w:r>
      <w:proofErr w:type="spellStart"/>
      <w:r w:rsidRPr="002B445C">
        <w:rPr>
          <w:sz w:val="16"/>
        </w:rPr>
        <w:t>SpaceNews</w:t>
      </w:r>
      <w:proofErr w:type="spellEnd"/>
      <w:r w:rsidRPr="002B445C">
        <w:rPr>
          <w:sz w:val="16"/>
        </w:rPr>
        <w:t> reported that China is developing plans to quickly produce and loft a thirteen thousand-satellite national internet </w:t>
      </w:r>
      <w:proofErr w:type="spellStart"/>
      <w:r w:rsidRPr="002B445C">
        <w:rPr>
          <w:sz w:val="16"/>
        </w:rPr>
        <w:t>megaconstellation</w:t>
      </w:r>
      <w:proofErr w:type="spellEnd"/>
      <w:r w:rsidRPr="002B445C">
        <w:rPr>
          <w:sz w:val="16"/>
        </w:rPr>
        <w:t xml:space="preserve">. </w:t>
      </w:r>
      <w:r w:rsidRPr="002B445C">
        <w:rPr>
          <w:u w:val="single"/>
        </w:rPr>
        <w:t>It is not unreasonable to assume that China could manufacture two hundred small rendezvous ASAT spacecraft by 2029, possibly more. </w:t>
      </w:r>
    </w:p>
    <w:p w14:paraId="511B7278" w14:textId="77777777" w:rsidR="00071BAB" w:rsidRPr="002B445C" w:rsidRDefault="00071BAB" w:rsidP="00071BAB">
      <w:pPr>
        <w:rPr>
          <w:u w:val="single"/>
        </w:rPr>
      </w:pPr>
      <w:r w:rsidRPr="002B445C">
        <w:rPr>
          <w:u w:val="single"/>
        </w:rPr>
        <w:t xml:space="preserve">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w:t>
      </w:r>
      <w:r w:rsidRPr="002B445C">
        <w:rPr>
          <w:u w:val="single"/>
        </w:rPr>
        <w:lastRenderedPageBreak/>
        <w:t>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2503377E" w14:textId="77777777" w:rsidR="00071BAB" w:rsidRPr="002B445C" w:rsidRDefault="00071BAB" w:rsidP="00071BAB">
      <w:pPr>
        <w:rPr>
          <w:u w:val="single"/>
        </w:rPr>
      </w:pPr>
      <w:r w:rsidRPr="002B445C">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0774A4B5" w14:textId="77777777" w:rsidR="00071BAB" w:rsidRPr="002B445C" w:rsidRDefault="00071BAB" w:rsidP="00071BAB"/>
    <w:p w14:paraId="20DF759E" w14:textId="77777777" w:rsidR="00071BAB" w:rsidRPr="002B445C" w:rsidRDefault="00071BAB" w:rsidP="00071BAB"/>
    <w:p w14:paraId="37AFFB47" w14:textId="77777777" w:rsidR="00071BAB" w:rsidRPr="002B445C" w:rsidRDefault="00071BAB" w:rsidP="00071BAB">
      <w:pPr>
        <w:pStyle w:val="Heading4"/>
      </w:pPr>
      <w:r w:rsidRPr="002B445C">
        <w:t xml:space="preserve">Space conflicts go </w:t>
      </w:r>
      <w:r w:rsidRPr="002B445C">
        <w:rPr>
          <w:u w:val="single"/>
        </w:rPr>
        <w:t>nuclear</w:t>
      </w:r>
      <w:r w:rsidRPr="002B445C">
        <w:t xml:space="preserve"> – the risk is </w:t>
      </w:r>
      <w:r w:rsidRPr="002B445C">
        <w:rPr>
          <w:u w:val="single"/>
        </w:rPr>
        <w:t>high</w:t>
      </w:r>
      <w:r w:rsidRPr="002B445C">
        <w:t xml:space="preserve"> and there are </w:t>
      </w:r>
      <w:r w:rsidRPr="002B445C">
        <w:rPr>
          <w:u w:val="single"/>
        </w:rPr>
        <w:t>no breaks</w:t>
      </w:r>
      <w:r w:rsidRPr="002B445C">
        <w:t xml:space="preserve"> on escalation.</w:t>
      </w:r>
    </w:p>
    <w:p w14:paraId="75479434" w14:textId="77777777" w:rsidR="00071BAB" w:rsidRPr="002B445C" w:rsidRDefault="00071BAB" w:rsidP="00071BAB">
      <w:pPr>
        <w:rPr>
          <w:sz w:val="16"/>
          <w:szCs w:val="26"/>
        </w:rPr>
      </w:pPr>
      <w:r w:rsidRPr="002B445C">
        <w:rPr>
          <w:rStyle w:val="Style13ptBold"/>
          <w:rFonts w:eastAsiaTheme="majorEastAsia" w:cstheme="majorBidi"/>
          <w:bCs/>
          <w:szCs w:val="26"/>
          <w:u w:val="single"/>
        </w:rPr>
        <w:t>Grego 15</w:t>
      </w:r>
      <w:r w:rsidRPr="002B445C">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560D7EAF" w14:textId="77777777" w:rsidR="00071BAB" w:rsidRPr="002B445C" w:rsidRDefault="00071BAB" w:rsidP="00071BAB">
      <w:pPr>
        <w:rPr>
          <w:rStyle w:val="StyleUnderline"/>
          <w:sz w:val="16"/>
          <w:szCs w:val="26"/>
          <w:u w:val="none"/>
        </w:rPr>
      </w:pPr>
      <w:r w:rsidRPr="002B445C">
        <w:rPr>
          <w:sz w:val="16"/>
          <w:szCs w:val="26"/>
        </w:rPr>
        <w:t xml:space="preserve">So says a very good New York Times editorial “Preventing a Space War” this week. Sounds right, if X-Wing fighters come to mind when you think space conflict. But </w:t>
      </w:r>
      <w:r w:rsidRPr="002B445C">
        <w:rPr>
          <w:rStyle w:val="StyleUnderline"/>
          <w:sz w:val="26"/>
          <w:szCs w:val="26"/>
        </w:rPr>
        <w:t xml:space="preserve">in </w:t>
      </w:r>
      <w:proofErr w:type="gramStart"/>
      <w:r w:rsidRPr="002B445C">
        <w:rPr>
          <w:rStyle w:val="StyleUnderline"/>
          <w:sz w:val="26"/>
          <w:szCs w:val="26"/>
        </w:rPr>
        <w:t>reality</w:t>
      </w:r>
      <w:proofErr w:type="gramEnd"/>
      <w:r w:rsidRPr="002B445C">
        <w:rPr>
          <w:rStyle w:val="StyleUnderline"/>
          <w:sz w:val="26"/>
          <w:szCs w:val="26"/>
        </w:rPr>
        <w:t xml:space="preserve"> </w:t>
      </w:r>
      <w:r w:rsidRPr="002B445C">
        <w:rPr>
          <w:rStyle w:val="Emphasis"/>
          <w:sz w:val="26"/>
          <w:szCs w:val="26"/>
        </w:rPr>
        <w:t>conflict in space</w:t>
      </w:r>
      <w:r w:rsidRPr="002B445C">
        <w:rPr>
          <w:sz w:val="16"/>
          <w:szCs w:val="26"/>
        </w:rPr>
        <w:t xml:space="preserve"> </w:t>
      </w:r>
      <w:r w:rsidRPr="002B445C">
        <w:rPr>
          <w:rStyle w:val="StyleUnderline"/>
          <w:sz w:val="26"/>
          <w:szCs w:val="26"/>
        </w:rPr>
        <w:t xml:space="preserve">is both </w:t>
      </w:r>
      <w:r w:rsidRPr="002B445C">
        <w:rPr>
          <w:rStyle w:val="Emphasis"/>
          <w:sz w:val="26"/>
          <w:szCs w:val="26"/>
        </w:rPr>
        <w:t>more likely than one would think</w:t>
      </w:r>
      <w:r w:rsidRPr="002B445C">
        <w:rPr>
          <w:rStyle w:val="StyleUnderline"/>
          <w:sz w:val="26"/>
          <w:szCs w:val="26"/>
        </w:rPr>
        <w:t xml:space="preserve"> and </w:t>
      </w:r>
      <w:r w:rsidRPr="002B445C">
        <w:rPr>
          <w:rStyle w:val="Emphasis"/>
          <w:sz w:val="26"/>
          <w:szCs w:val="26"/>
        </w:rPr>
        <w:t>less likely</w:t>
      </w:r>
      <w:r w:rsidRPr="002B445C">
        <w:rPr>
          <w:rStyle w:val="StyleUnderline"/>
          <w:sz w:val="26"/>
          <w:szCs w:val="26"/>
        </w:rPr>
        <w:t xml:space="preserve"> to be so </w:t>
      </w:r>
      <w:r w:rsidRPr="002B445C">
        <w:rPr>
          <w:rStyle w:val="Emphasis"/>
          <w:sz w:val="26"/>
          <w:szCs w:val="26"/>
        </w:rPr>
        <w:t>photogenic</w:t>
      </w:r>
      <w:r w:rsidRPr="002B445C">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2B445C">
        <w:rPr>
          <w:rStyle w:val="StyleUnderline"/>
          <w:sz w:val="26"/>
          <w:szCs w:val="26"/>
        </w:rPr>
        <w:t xml:space="preserve">The games also revealed that </w:t>
      </w:r>
      <w:r w:rsidRPr="002B445C">
        <w:rPr>
          <w:rStyle w:val="Emphasis"/>
          <w:sz w:val="26"/>
          <w:szCs w:val="26"/>
        </w:rPr>
        <w:t>disrupting</w:t>
      </w:r>
      <w:r w:rsidRPr="002B445C">
        <w:rPr>
          <w:rStyle w:val="StyleUnderline"/>
          <w:sz w:val="26"/>
          <w:szCs w:val="26"/>
        </w:rPr>
        <w:t xml:space="preserve"> space-based </w:t>
      </w:r>
      <w:r w:rsidRPr="002B445C">
        <w:rPr>
          <w:rStyle w:val="Emphasis"/>
          <w:sz w:val="26"/>
          <w:szCs w:val="26"/>
        </w:rPr>
        <w:t>communication</w:t>
      </w:r>
      <w:r w:rsidRPr="002B445C">
        <w:rPr>
          <w:rStyle w:val="StyleUnderline"/>
          <w:sz w:val="26"/>
          <w:szCs w:val="26"/>
        </w:rPr>
        <w:t xml:space="preserve"> and information flow or “</w:t>
      </w:r>
      <w:r w:rsidRPr="002B445C">
        <w:rPr>
          <w:rStyle w:val="Emphasis"/>
          <w:sz w:val="26"/>
          <w:szCs w:val="26"/>
        </w:rPr>
        <w:t>blinding</w:t>
      </w:r>
      <w:r w:rsidRPr="002B445C">
        <w:rPr>
          <w:rStyle w:val="StyleUnderline"/>
          <w:sz w:val="26"/>
          <w:szCs w:val="26"/>
        </w:rPr>
        <w:t>” could</w:t>
      </w:r>
      <w:r w:rsidRPr="002B445C">
        <w:rPr>
          <w:sz w:val="16"/>
          <w:szCs w:val="26"/>
        </w:rPr>
        <w:t xml:space="preserve"> </w:t>
      </w:r>
      <w:r w:rsidRPr="002B445C">
        <w:rPr>
          <w:rStyle w:val="Emphasis"/>
          <w:sz w:val="26"/>
          <w:szCs w:val="26"/>
        </w:rPr>
        <w:t>rapidly escalate a war</w:t>
      </w:r>
      <w:r w:rsidRPr="002B445C">
        <w:rPr>
          <w:sz w:val="16"/>
          <w:szCs w:val="26"/>
        </w:rPr>
        <w:t xml:space="preserve">, </w:t>
      </w:r>
      <w:r w:rsidRPr="002B445C">
        <w:rPr>
          <w:rStyle w:val="StyleUnderline"/>
          <w:sz w:val="26"/>
          <w:szCs w:val="26"/>
        </w:rPr>
        <w:t xml:space="preserve">eventually leading to </w:t>
      </w:r>
      <w:r w:rsidRPr="002B445C">
        <w:rPr>
          <w:rStyle w:val="Emphasis"/>
          <w:sz w:val="26"/>
          <w:szCs w:val="26"/>
        </w:rPr>
        <w:t xml:space="preserve">nuclear weapon exchange. </w:t>
      </w:r>
      <w:r w:rsidRPr="002B445C">
        <w:rPr>
          <w:rStyle w:val="StyleUnderline"/>
          <w:sz w:val="26"/>
          <w:szCs w:val="26"/>
        </w:rPr>
        <w:t xml:space="preserve">The war games have </w:t>
      </w:r>
      <w:r w:rsidRPr="002B445C">
        <w:rPr>
          <w:rStyle w:val="Emphasis"/>
          <w:sz w:val="26"/>
          <w:szCs w:val="26"/>
        </w:rPr>
        <w:t>continued</w:t>
      </w:r>
      <w:r w:rsidRPr="002B445C">
        <w:rPr>
          <w:rStyle w:val="StyleUnderline"/>
          <w:sz w:val="26"/>
          <w:szCs w:val="26"/>
        </w:rPr>
        <w:t xml:space="preserve"> over the years with increased </w:t>
      </w:r>
      <w:r w:rsidRPr="002B445C">
        <w:rPr>
          <w:rStyle w:val="Emphasis"/>
          <w:sz w:val="26"/>
          <w:szCs w:val="26"/>
        </w:rPr>
        <w:t>sophistication</w:t>
      </w:r>
      <w:r w:rsidRPr="002B445C">
        <w:rPr>
          <w:sz w:val="16"/>
          <w:szCs w:val="26"/>
        </w:rPr>
        <w:t xml:space="preserve">, </w:t>
      </w:r>
      <w:r w:rsidRPr="002B445C">
        <w:rPr>
          <w:rStyle w:val="StyleUnderline"/>
          <w:sz w:val="26"/>
          <w:szCs w:val="26"/>
        </w:rPr>
        <w:t xml:space="preserve">but continue to find that conflicts can </w:t>
      </w:r>
      <w:r w:rsidRPr="002B445C">
        <w:rPr>
          <w:rStyle w:val="Emphasis"/>
          <w:sz w:val="26"/>
          <w:szCs w:val="26"/>
        </w:rPr>
        <w:t>rapidly escalate and become global</w:t>
      </w:r>
      <w:r w:rsidRPr="002B445C">
        <w:rPr>
          <w:sz w:val="16"/>
          <w:szCs w:val="26"/>
        </w:rPr>
        <w:t xml:space="preserve"> </w:t>
      </w:r>
      <w:r w:rsidRPr="002B445C">
        <w:rPr>
          <w:rStyle w:val="StyleUnderline"/>
          <w:sz w:val="26"/>
          <w:szCs w:val="26"/>
        </w:rPr>
        <w:t xml:space="preserve">when space weapons are </w:t>
      </w:r>
      <w:r w:rsidRPr="002B445C">
        <w:rPr>
          <w:rStyle w:val="Emphasis"/>
          <w:sz w:val="26"/>
          <w:szCs w:val="26"/>
        </w:rPr>
        <w:t>involved</w:t>
      </w:r>
      <w:r w:rsidRPr="002B445C">
        <w:rPr>
          <w:rStyle w:val="StyleUnderline"/>
          <w:sz w:val="26"/>
          <w:szCs w:val="26"/>
        </w:rPr>
        <w:t xml:space="preserve">, and that even </w:t>
      </w:r>
      <w:r w:rsidRPr="002B445C">
        <w:rPr>
          <w:rStyle w:val="Emphasis"/>
          <w:sz w:val="26"/>
          <w:szCs w:val="26"/>
        </w:rPr>
        <w:t>minor opponents</w:t>
      </w:r>
      <w:r w:rsidRPr="002B445C">
        <w:rPr>
          <w:rStyle w:val="StyleUnderline"/>
          <w:sz w:val="26"/>
          <w:szCs w:val="26"/>
        </w:rPr>
        <w:t xml:space="preserve"> can create </w:t>
      </w:r>
      <w:r w:rsidRPr="002B445C">
        <w:rPr>
          <w:rStyle w:val="Emphasis"/>
          <w:sz w:val="26"/>
          <w:szCs w:val="26"/>
        </w:rPr>
        <w:t>big problems</w:t>
      </w:r>
      <w:r w:rsidRPr="002B445C">
        <w:rPr>
          <w:sz w:val="16"/>
          <w:szCs w:val="26"/>
        </w:rPr>
        <w:t xml:space="preserve">. </w:t>
      </w:r>
      <w:r w:rsidRPr="002B445C">
        <w:rPr>
          <w:rStyle w:val="StyleUnderline"/>
          <w:sz w:val="26"/>
          <w:szCs w:val="26"/>
        </w:rPr>
        <w:t xml:space="preserve">The report back from the 2012 game, which included </w:t>
      </w:r>
      <w:r w:rsidRPr="002B445C">
        <w:rPr>
          <w:rStyle w:val="Emphasis"/>
          <w:sz w:val="26"/>
          <w:szCs w:val="26"/>
        </w:rPr>
        <w:t>NATO partners</w:t>
      </w:r>
      <w:r w:rsidRPr="002B445C">
        <w:rPr>
          <w:sz w:val="16"/>
          <w:szCs w:val="26"/>
        </w:rPr>
        <w:t xml:space="preserve">, </w:t>
      </w:r>
      <w:r w:rsidRPr="002B445C">
        <w:rPr>
          <w:rStyle w:val="StyleUnderline"/>
          <w:sz w:val="26"/>
          <w:szCs w:val="26"/>
        </w:rPr>
        <w:t>said these insights have become</w:t>
      </w:r>
      <w:r w:rsidRPr="002B445C">
        <w:rPr>
          <w:sz w:val="16"/>
          <w:szCs w:val="26"/>
        </w:rPr>
        <w:t xml:space="preserve"> “</w:t>
      </w:r>
      <w:r w:rsidRPr="002B445C">
        <w:rPr>
          <w:rStyle w:val="Emphasis"/>
          <w:sz w:val="26"/>
          <w:szCs w:val="26"/>
        </w:rPr>
        <w:t xml:space="preserve">virtually axiomatic.” </w:t>
      </w:r>
      <w:r w:rsidRPr="002B445C">
        <w:rPr>
          <w:rStyle w:val="StyleUnderline"/>
          <w:sz w:val="26"/>
          <w:szCs w:val="26"/>
        </w:rPr>
        <w:t xml:space="preserve">Participants in the most recent Schriever war games found that when </w:t>
      </w:r>
      <w:r w:rsidRPr="002B445C">
        <w:rPr>
          <w:rStyle w:val="Emphasis"/>
          <w:sz w:val="26"/>
          <w:szCs w:val="26"/>
        </w:rPr>
        <w:t>space weapons</w:t>
      </w:r>
      <w:r w:rsidRPr="002B445C">
        <w:rPr>
          <w:rStyle w:val="StyleUnderline"/>
          <w:sz w:val="26"/>
          <w:szCs w:val="26"/>
        </w:rPr>
        <w:t xml:space="preserve"> were introduced in a </w:t>
      </w:r>
      <w:r w:rsidRPr="002B445C">
        <w:rPr>
          <w:rStyle w:val="Emphasis"/>
          <w:sz w:val="26"/>
          <w:szCs w:val="26"/>
        </w:rPr>
        <w:t>regional crisis</w:t>
      </w:r>
      <w:r w:rsidRPr="002B445C">
        <w:rPr>
          <w:sz w:val="16"/>
          <w:szCs w:val="26"/>
        </w:rPr>
        <w:t xml:space="preserve">, </w:t>
      </w:r>
      <w:r w:rsidRPr="002B445C">
        <w:rPr>
          <w:rStyle w:val="StyleUnderline"/>
          <w:sz w:val="26"/>
          <w:szCs w:val="26"/>
        </w:rPr>
        <w:t xml:space="preserve">it </w:t>
      </w:r>
      <w:r w:rsidRPr="002B445C">
        <w:rPr>
          <w:rStyle w:val="Emphasis"/>
          <w:sz w:val="26"/>
          <w:szCs w:val="26"/>
        </w:rPr>
        <w:t>escalated quickly</w:t>
      </w:r>
      <w:r w:rsidRPr="002B445C">
        <w:rPr>
          <w:rStyle w:val="StyleUnderline"/>
          <w:sz w:val="26"/>
          <w:szCs w:val="26"/>
        </w:rPr>
        <w:t xml:space="preserve"> and was difficult to </w:t>
      </w:r>
      <w:r w:rsidRPr="002B445C">
        <w:rPr>
          <w:rStyle w:val="Emphasis"/>
          <w:sz w:val="26"/>
          <w:szCs w:val="26"/>
        </w:rPr>
        <w:t>stop from spreading</w:t>
      </w:r>
      <w:r w:rsidRPr="002B445C">
        <w:rPr>
          <w:rStyle w:val="StyleUnderline"/>
          <w:sz w:val="26"/>
          <w:szCs w:val="26"/>
        </w:rPr>
        <w:t>. The</w:t>
      </w:r>
      <w:r w:rsidRPr="002B445C">
        <w:rPr>
          <w:sz w:val="16"/>
          <w:szCs w:val="26"/>
        </w:rPr>
        <w:t xml:space="preserve"> </w:t>
      </w:r>
      <w:r w:rsidRPr="002B445C">
        <w:rPr>
          <w:rStyle w:val="Emphasis"/>
          <w:sz w:val="26"/>
          <w:szCs w:val="26"/>
        </w:rPr>
        <w:t>compressed timelines</w:t>
      </w:r>
      <w:r w:rsidRPr="002B445C">
        <w:rPr>
          <w:sz w:val="16"/>
          <w:szCs w:val="26"/>
        </w:rPr>
        <w:t xml:space="preserve">, </w:t>
      </w:r>
      <w:r w:rsidRPr="002B445C">
        <w:rPr>
          <w:rStyle w:val="StyleUnderline"/>
          <w:sz w:val="26"/>
          <w:szCs w:val="26"/>
        </w:rPr>
        <w:t xml:space="preserve">the </w:t>
      </w:r>
      <w:r w:rsidRPr="002B445C">
        <w:rPr>
          <w:rStyle w:val="Emphasis"/>
          <w:sz w:val="26"/>
          <w:szCs w:val="26"/>
        </w:rPr>
        <w:t>global</w:t>
      </w:r>
      <w:r w:rsidRPr="002B445C">
        <w:rPr>
          <w:rStyle w:val="StyleUnderline"/>
          <w:sz w:val="26"/>
          <w:szCs w:val="26"/>
        </w:rPr>
        <w:t xml:space="preserve"> as well as </w:t>
      </w:r>
      <w:r w:rsidRPr="002B445C">
        <w:rPr>
          <w:rStyle w:val="Emphasis"/>
          <w:sz w:val="26"/>
          <w:szCs w:val="26"/>
        </w:rPr>
        <w:t>dual-use nature</w:t>
      </w:r>
      <w:r w:rsidRPr="002B445C">
        <w:rPr>
          <w:sz w:val="16"/>
          <w:szCs w:val="26"/>
        </w:rPr>
        <w:t xml:space="preserve"> </w:t>
      </w:r>
      <w:r w:rsidRPr="002B445C">
        <w:rPr>
          <w:rStyle w:val="StyleUnderline"/>
          <w:sz w:val="26"/>
          <w:szCs w:val="26"/>
        </w:rPr>
        <w:t xml:space="preserve">of space assets, the difficulty of </w:t>
      </w:r>
      <w:r w:rsidRPr="002B445C">
        <w:rPr>
          <w:rStyle w:val="Emphasis"/>
          <w:sz w:val="26"/>
          <w:szCs w:val="26"/>
        </w:rPr>
        <w:t>attribution</w:t>
      </w:r>
      <w:r w:rsidRPr="002B445C">
        <w:rPr>
          <w:rStyle w:val="StyleUnderline"/>
          <w:sz w:val="26"/>
          <w:szCs w:val="26"/>
        </w:rPr>
        <w:t xml:space="preserve"> and </w:t>
      </w:r>
      <w:r w:rsidRPr="002B445C">
        <w:rPr>
          <w:rStyle w:val="Emphasis"/>
          <w:sz w:val="26"/>
          <w:szCs w:val="26"/>
        </w:rPr>
        <w:lastRenderedPageBreak/>
        <w:t>seeing what is happening</w:t>
      </w:r>
      <w:r w:rsidRPr="002B445C">
        <w:rPr>
          <w:sz w:val="16"/>
          <w:szCs w:val="26"/>
        </w:rPr>
        <w:t xml:space="preserve">, </w:t>
      </w:r>
      <w:r w:rsidRPr="002B445C">
        <w:rPr>
          <w:rStyle w:val="StyleUnderline"/>
          <w:sz w:val="26"/>
          <w:szCs w:val="26"/>
        </w:rPr>
        <w:t xml:space="preserve">and the </w:t>
      </w:r>
      <w:r w:rsidRPr="002B445C">
        <w:rPr>
          <w:rStyle w:val="Emphasis"/>
          <w:sz w:val="26"/>
          <w:szCs w:val="26"/>
        </w:rPr>
        <w:t>inherent vulnerability of satellites</w:t>
      </w:r>
      <w:r w:rsidRPr="002B445C">
        <w:rPr>
          <w:rStyle w:val="StyleUnderline"/>
          <w:sz w:val="26"/>
          <w:szCs w:val="26"/>
        </w:rPr>
        <w:t xml:space="preserve"> all contribute to this problem. </w:t>
      </w:r>
      <w:r w:rsidRPr="002B445C">
        <w:rPr>
          <w:sz w:val="16"/>
          <w:szCs w:val="26"/>
        </w:rPr>
        <w:t xml:space="preserve">Satellite vulnerability &amp; solutions </w:t>
      </w:r>
      <w:r w:rsidRPr="002B445C">
        <w:rPr>
          <w:rStyle w:val="StyleUnderline"/>
          <w:sz w:val="26"/>
          <w:szCs w:val="26"/>
        </w:rPr>
        <w:t>Satellites are valuable but</w:t>
      </w:r>
      <w:r w:rsidRPr="002B445C">
        <w:rPr>
          <w:sz w:val="16"/>
          <w:szCs w:val="26"/>
        </w:rPr>
        <w:t xml:space="preserve">, at least on an individual basis, </w:t>
      </w:r>
      <w:r w:rsidRPr="002B445C">
        <w:rPr>
          <w:rStyle w:val="StyleUnderline"/>
          <w:sz w:val="26"/>
          <w:szCs w:val="26"/>
        </w:rPr>
        <w:t>physically vulnerable</w:t>
      </w:r>
      <w:r w:rsidRPr="002B445C">
        <w:rPr>
          <w:sz w:val="16"/>
          <w:szCs w:val="26"/>
        </w:rPr>
        <w:t xml:space="preserve">. Vulnerable in that </w:t>
      </w:r>
      <w:r w:rsidRPr="002B445C">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2B445C">
        <w:rPr>
          <w:sz w:val="16"/>
          <w:szCs w:val="26"/>
        </w:rPr>
        <w:t>from Boston to Washington, DC.</w:t>
      </w:r>
    </w:p>
    <w:p w14:paraId="5EC1D9B6" w14:textId="77777777" w:rsidR="00071BAB" w:rsidRPr="002B445C" w:rsidRDefault="00071BAB" w:rsidP="00071BAB"/>
    <w:p w14:paraId="4DCA08A9" w14:textId="77777777" w:rsidR="00071BAB" w:rsidRPr="002B445C" w:rsidRDefault="00071BAB" w:rsidP="00071BAB">
      <w:pPr>
        <w:rPr>
          <w:rFonts w:ascii="Times New Roman" w:hAnsi="Times New Roman"/>
          <w:sz w:val="24"/>
        </w:rPr>
      </w:pPr>
    </w:p>
    <w:p w14:paraId="5ABB2AA9" w14:textId="77777777" w:rsidR="00071BAB" w:rsidRPr="002B445C" w:rsidRDefault="00071BAB" w:rsidP="00071BAB">
      <w:pPr>
        <w:pStyle w:val="Heading4"/>
      </w:pPr>
      <w:r w:rsidRPr="002B445C">
        <w:t xml:space="preserve">Space militarization </w:t>
      </w:r>
      <w:r w:rsidRPr="002B445C">
        <w:rPr>
          <w:u w:val="single"/>
        </w:rPr>
        <w:t>turns neg DAs</w:t>
      </w:r>
      <w:r w:rsidRPr="002B445C">
        <w:t xml:space="preserve">.  Collapse of R&amp;D, commercial ops, economy, and deterrence – </w:t>
      </w:r>
      <w:r w:rsidRPr="002B445C">
        <w:rPr>
          <w:u w:val="single"/>
        </w:rPr>
        <w:t>global war is inevitable</w:t>
      </w:r>
      <w:r w:rsidRPr="002B445C">
        <w:t>.</w:t>
      </w:r>
    </w:p>
    <w:p w14:paraId="59608B7B" w14:textId="77777777" w:rsidR="00071BAB" w:rsidRPr="002B445C" w:rsidRDefault="00071BAB" w:rsidP="00071BAB">
      <w:pPr>
        <w:rPr>
          <w:sz w:val="16"/>
        </w:rPr>
      </w:pPr>
      <w:r w:rsidRPr="002B445C">
        <w:rPr>
          <w:rFonts w:eastAsiaTheme="majorEastAsia" w:cstheme="majorBidi"/>
          <w:b/>
          <w:bCs/>
          <w:szCs w:val="26"/>
          <w:u w:val="single"/>
        </w:rPr>
        <w:t>Gilliard 19</w:t>
      </w:r>
      <w:r w:rsidRPr="002B445C">
        <w:rPr>
          <w:rFonts w:eastAsiaTheme="majorEastAsia" w:cstheme="majorBidi"/>
          <w:szCs w:val="26"/>
          <w:u w:val="single"/>
        </w:rPr>
        <w:t>,</w:t>
      </w:r>
      <w:r w:rsidRPr="002B445C">
        <w:rPr>
          <w:sz w:val="16"/>
          <w:szCs w:val="26"/>
        </w:rPr>
        <w:t xml:space="preserve"> Alexandra. </w:t>
      </w:r>
      <w:r w:rsidRPr="002B445C">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2B445C">
        <w:rPr>
          <w:sz w:val="16"/>
          <w:szCs w:val="26"/>
        </w:rPr>
        <w:t xml:space="preserve"> “What Are the Consequences of Militarizing Outer Space?” Global Security Review, 10 June 2019, https://globalsecurityreview.com/consequences-militarization-space/. //JQ</w:t>
      </w:r>
    </w:p>
    <w:p w14:paraId="67D3D1B6" w14:textId="77777777" w:rsidR="00071BAB" w:rsidRPr="002B445C" w:rsidRDefault="00071BAB" w:rsidP="00071BAB">
      <w:pPr>
        <w:rPr>
          <w:u w:val="single"/>
        </w:rPr>
      </w:pPr>
      <w:r w:rsidRPr="002B445C">
        <w:rPr>
          <w:u w:val="single"/>
        </w:rPr>
        <w:t>Consequences of Armament and Aggression in Space</w:t>
      </w:r>
    </w:p>
    <w:p w14:paraId="44211FC3" w14:textId="77777777" w:rsidR="00071BAB" w:rsidRPr="002B445C" w:rsidRDefault="00071BAB" w:rsidP="00071BAB">
      <w:pPr>
        <w:rPr>
          <w:sz w:val="16"/>
          <w:szCs w:val="16"/>
        </w:rPr>
      </w:pPr>
      <w:r w:rsidRPr="002B445C">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45CC6437" w14:textId="77777777" w:rsidR="00071BAB" w:rsidRPr="002B445C" w:rsidRDefault="00071BAB" w:rsidP="00071BAB">
      <w:pPr>
        <w:rPr>
          <w:u w:val="single"/>
        </w:rPr>
      </w:pPr>
      <w:r w:rsidRPr="002B445C">
        <w:rPr>
          <w:u w:val="single"/>
        </w:rPr>
        <w:t>The destruction of satellites</w:t>
      </w:r>
    </w:p>
    <w:p w14:paraId="4D2D6CCB" w14:textId="77777777" w:rsidR="00071BAB" w:rsidRPr="002B445C" w:rsidRDefault="00071BAB" w:rsidP="00071BAB">
      <w:pPr>
        <w:rPr>
          <w:u w:val="single"/>
        </w:rPr>
      </w:pPr>
      <w:r w:rsidRPr="002B445C">
        <w:rPr>
          <w:u w:val="single"/>
        </w:rPr>
        <w:t>As both financial and technological barriers to the space services industry have decreased, the number of</w:t>
      </w:r>
      <w:r w:rsidRPr="002B445C">
        <w:rPr>
          <w:sz w:val="16"/>
        </w:rPr>
        <w:t xml:space="preserve"> </w:t>
      </w:r>
      <w:r w:rsidRPr="002B445C">
        <w:rPr>
          <w:u w:val="single"/>
        </w:rPr>
        <w:t>governmental and</w:t>
      </w:r>
      <w:r w:rsidRPr="002B445C">
        <w:rPr>
          <w:sz w:val="16"/>
        </w:rPr>
        <w:t xml:space="preserve"> </w:t>
      </w:r>
      <w:r w:rsidRPr="002B445C">
        <w:rPr>
          <w:u w:val="single"/>
        </w:rPr>
        <w:t>private investors with assets in space has inevitably increased</w:t>
      </w:r>
      <w:r w:rsidRPr="002B445C">
        <w:rPr>
          <w:sz w:val="16"/>
        </w:rPr>
        <w:t xml:space="preserve">. There is now an </w:t>
      </w:r>
      <w:r w:rsidRPr="002B445C">
        <w:rPr>
          <w:u w:val="single"/>
        </w:rPr>
        <w:t>abundance of satellites in space owned by multiple</w:t>
      </w:r>
      <w:r w:rsidRPr="002B445C">
        <w:rPr>
          <w:sz w:val="16"/>
        </w:rPr>
        <w:t xml:space="preserve"> </w:t>
      </w:r>
      <w:r w:rsidRPr="002B445C">
        <w:rPr>
          <w:u w:val="single"/>
        </w:rPr>
        <w:t>states and</w:t>
      </w:r>
      <w:r w:rsidRPr="002B445C">
        <w:rPr>
          <w:sz w:val="16"/>
        </w:rPr>
        <w:t xml:space="preserve"> </w:t>
      </w:r>
      <w:r w:rsidRPr="002B445C">
        <w:rPr>
          <w:u w:val="single"/>
        </w:rPr>
        <w:t>corporations</w:t>
      </w:r>
      <w:r w:rsidRPr="002B445C">
        <w:rPr>
          <w:sz w:val="16"/>
        </w:rPr>
        <w:t xml:space="preserve">. </w:t>
      </w:r>
      <w:r w:rsidRPr="002B445C">
        <w:rPr>
          <w:u w:val="single"/>
        </w:rPr>
        <w:t>These satellites are used to not only coordinate military actions, but to perform more mundane tasks, like obtaining weather reports, or managing on-ground communications, and navigation.</w:t>
      </w:r>
    </w:p>
    <w:p w14:paraId="62B38747" w14:textId="77777777" w:rsidR="00071BAB" w:rsidRPr="002B445C" w:rsidRDefault="00071BAB" w:rsidP="00071BAB">
      <w:pPr>
        <w:rPr>
          <w:u w:val="single"/>
        </w:rPr>
      </w:pPr>
      <w:r w:rsidRPr="002B445C">
        <w:rPr>
          <w:sz w:val="16"/>
        </w:rPr>
        <w:t xml:space="preserve">Should states begin weapons testing in space, debris could cloud the orbit and make positioning new satellites impossible, disrupting our current way of life. More pressing, however, is that </w:t>
      </w:r>
      <w:r w:rsidRPr="002B445C">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1C599F56" w14:textId="77777777" w:rsidR="00071BAB" w:rsidRPr="002B445C" w:rsidRDefault="00071BAB" w:rsidP="00071BAB">
      <w:pPr>
        <w:rPr>
          <w:sz w:val="16"/>
          <w:szCs w:val="16"/>
        </w:rPr>
      </w:pPr>
      <w:r w:rsidRPr="002B445C">
        <w:rPr>
          <w:sz w:val="16"/>
          <w:szCs w:val="16"/>
        </w:rPr>
        <w:t>Diminished future use of near space</w:t>
      </w:r>
    </w:p>
    <w:p w14:paraId="35427957" w14:textId="77777777" w:rsidR="00071BAB" w:rsidRPr="002B445C" w:rsidRDefault="00071BAB" w:rsidP="00071BAB">
      <w:r w:rsidRPr="002B445C">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2B445C">
        <w:t>.</w:t>
      </w:r>
    </w:p>
    <w:p w14:paraId="5235C2F0" w14:textId="77777777" w:rsidR="00071BAB" w:rsidRPr="002B445C" w:rsidRDefault="00071BAB" w:rsidP="00071BAB">
      <w:pPr>
        <w:rPr>
          <w:sz w:val="16"/>
          <w:szCs w:val="16"/>
          <w:u w:val="single"/>
        </w:rPr>
      </w:pPr>
      <w:r w:rsidRPr="002B445C">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2B445C">
        <w:rPr>
          <w:szCs w:val="26"/>
          <w:u w:val="single"/>
        </w:rPr>
        <w:t>If greater pollution were to occur, space itself could be become unusable, resulting in the collapse of the global economic system, air travel, and various communications.</w:t>
      </w:r>
    </w:p>
    <w:p w14:paraId="73846433" w14:textId="77777777" w:rsidR="00071BAB" w:rsidRPr="002B445C" w:rsidRDefault="00071BAB" w:rsidP="00071BAB">
      <w:pPr>
        <w:rPr>
          <w:sz w:val="16"/>
          <w:szCs w:val="16"/>
        </w:rPr>
      </w:pPr>
      <w:r w:rsidRPr="002B445C">
        <w:rPr>
          <w:sz w:val="16"/>
          <w:szCs w:val="16"/>
        </w:rPr>
        <w:lastRenderedPageBreak/>
        <w:t>Power imbalances and proliferation on the ground</w:t>
      </w:r>
    </w:p>
    <w:p w14:paraId="3904F1C3" w14:textId="77777777" w:rsidR="00071BAB" w:rsidRPr="002B445C" w:rsidRDefault="00071BAB" w:rsidP="00071BAB">
      <w:pPr>
        <w:rPr>
          <w:u w:val="single"/>
        </w:rPr>
      </w:pPr>
      <w:r w:rsidRPr="002B445C">
        <w:rPr>
          <w:sz w:val="16"/>
        </w:rPr>
        <w:t xml:space="preserve">Only so many states currently have access to space—which means any </w:t>
      </w:r>
      <w:r w:rsidRPr="002B445C">
        <w:rPr>
          <w:u w:val="single"/>
        </w:rPr>
        <w:t xml:space="preserve">militarization be by the few, while other states would be left to fend for themselves. This would establish a clear power imbalance that could breed distrust among nations, resulting in a more insecure world and a veritable </w:t>
      </w:r>
      <w:proofErr w:type="spellStart"/>
      <w:r w:rsidRPr="002B445C">
        <w:rPr>
          <w:u w:val="single"/>
        </w:rPr>
        <w:t>power</w:t>
      </w:r>
      <w:proofErr w:type="spellEnd"/>
      <w:r w:rsidRPr="002B445C">
        <w:rPr>
          <w:u w:val="single"/>
        </w:rPr>
        <w:t xml:space="preserve"> keg primed for war</w:t>
      </w:r>
      <w:r w:rsidRPr="002B445C">
        <w:rPr>
          <w:sz w:val="16"/>
        </w:rPr>
        <w:t xml:space="preserve">. Additionally, </w:t>
      </w:r>
      <w:r w:rsidRPr="002B445C">
        <w:rPr>
          <w:u w:val="single"/>
        </w:rPr>
        <w:t>deterrence measures taken by states with access to space would escalate, attempting to build up weapons caches not dissimilar to the nuclear weapons stockpiling activities of the Cold War.</w:t>
      </w:r>
    </w:p>
    <w:p w14:paraId="0DBB9BC9" w14:textId="77777777" w:rsidR="00071BAB" w:rsidRPr="002B445C" w:rsidRDefault="00071BAB" w:rsidP="00071BAB">
      <w:pPr>
        <w:rPr>
          <w:u w:val="single"/>
        </w:rPr>
      </w:pPr>
      <w:r w:rsidRPr="002B445C">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71542E9B" w14:textId="77777777" w:rsidR="00071BAB" w:rsidRPr="002B445C" w:rsidRDefault="00071BAB" w:rsidP="00071BAB">
      <w:pPr>
        <w:rPr>
          <w:u w:val="single"/>
        </w:rPr>
      </w:pPr>
    </w:p>
    <w:p w14:paraId="458CE02D" w14:textId="48C6152C" w:rsidR="00071BAB" w:rsidRPr="002B445C" w:rsidRDefault="005542E1" w:rsidP="005542E1">
      <w:pPr>
        <w:pStyle w:val="Heading3"/>
      </w:pPr>
      <w:r w:rsidRPr="002B445C">
        <w:lastRenderedPageBreak/>
        <w:t>UV</w:t>
      </w:r>
    </w:p>
    <w:p w14:paraId="2FD53EC4" w14:textId="7D58DB33" w:rsidR="0068726B" w:rsidRPr="002B445C" w:rsidRDefault="0068726B" w:rsidP="0068726B">
      <w:pPr>
        <w:pStyle w:val="Heading4"/>
      </w:pPr>
      <w:r w:rsidRPr="002B445C">
        <w:rPr>
          <w:rFonts w:cs="Calibri"/>
        </w:rPr>
        <w:t xml:space="preserve">1 - </w:t>
      </w:r>
      <w:proofErr w:type="spellStart"/>
      <w:r w:rsidRPr="002B445C">
        <w:rPr>
          <w:rFonts w:cs="Calibri"/>
        </w:rPr>
        <w:t>Aff</w:t>
      </w:r>
      <w:proofErr w:type="spellEnd"/>
      <w:r w:rsidRPr="002B445C">
        <w:rPr>
          <w:rFonts w:cs="Calibri"/>
        </w:rPr>
        <w:t xml:space="preserve"> gets </w:t>
      </w:r>
      <w:r w:rsidRPr="002B445C">
        <w:t xml:space="preserve">1AR theory since the neg can be infinitely abusive and I can’t check back. It’s </w:t>
      </w:r>
      <w:proofErr w:type="gramStart"/>
      <w:r w:rsidRPr="002B445C">
        <w:t>drop</w:t>
      </w:r>
      <w:proofErr w:type="gramEnd"/>
      <w:r w:rsidRPr="002B445C">
        <w:t xml:space="preserve"> the debater since and CI since the 1ar is too short to win both theory and substance. No RVIs or 2NR theory and paradigm issues – 6 min 2NR means they can </w:t>
      </w:r>
      <w:r w:rsidRPr="002B445C">
        <w:rPr>
          <w:u w:val="single"/>
        </w:rPr>
        <w:t>brute force</w:t>
      </w:r>
      <w:r w:rsidRPr="002B445C">
        <w:t xml:space="preserve"> me every time. Competing </w:t>
      </w:r>
      <w:proofErr w:type="spellStart"/>
      <w:r w:rsidRPr="002B445C">
        <w:t>interps</w:t>
      </w:r>
      <w:proofErr w:type="spellEnd"/>
      <w:r w:rsidRPr="002B445C">
        <w:t xml:space="preserve"> since reasonability is arbitrary and invites judge intervention. </w:t>
      </w:r>
      <w:proofErr w:type="spellStart"/>
      <w:r w:rsidRPr="002B445C">
        <w:t>Aff</w:t>
      </w:r>
      <w:proofErr w:type="spellEnd"/>
      <w:r w:rsidRPr="002B445C">
        <w:t xml:space="preserve"> theory first – it’s a much larger strategic loss because 1min is ¼ of the 1AR vs 1/7 of the 1NC which means there’s more abuse if I’m devoting a larger fraction of time.</w:t>
      </w:r>
    </w:p>
    <w:p w14:paraId="03FAA013" w14:textId="07BFEABA" w:rsidR="0068726B" w:rsidRPr="002B445C" w:rsidRDefault="0068726B" w:rsidP="0068726B">
      <w:pPr>
        <w:pStyle w:val="Heading4"/>
      </w:pPr>
      <w:r w:rsidRPr="002B445C">
        <w:t>2 - Permissibility and presumption affirm.</w:t>
      </w:r>
    </w:p>
    <w:p w14:paraId="40DB996C" w14:textId="77777777" w:rsidR="0068726B" w:rsidRPr="002B445C" w:rsidRDefault="0068726B" w:rsidP="0068726B">
      <w:pPr>
        <w:keepNext/>
        <w:keepLines/>
        <w:spacing w:before="40" w:after="0"/>
        <w:outlineLvl w:val="3"/>
        <w:rPr>
          <w:rFonts w:eastAsiaTheme="majorEastAsia"/>
          <w:b/>
          <w:bCs/>
          <w:szCs w:val="26"/>
        </w:rPr>
      </w:pPr>
      <w:r w:rsidRPr="002B445C">
        <w:rPr>
          <w:rFonts w:eastAsiaTheme="majorEastAsia"/>
          <w:b/>
          <w:bCs/>
          <w:szCs w:val="26"/>
        </w:rPr>
        <w:t>A – Freeze - otherwise we would not be able to justify morally neutral actions since there isn’t a prohibition and we would have to prove an obligation.</w:t>
      </w:r>
    </w:p>
    <w:p w14:paraId="439997A1" w14:textId="77777777" w:rsidR="0068726B" w:rsidRPr="002B445C" w:rsidRDefault="0068726B" w:rsidP="0068726B">
      <w:pPr>
        <w:keepNext/>
        <w:keepLines/>
        <w:spacing w:before="40" w:after="0"/>
        <w:outlineLvl w:val="3"/>
        <w:rPr>
          <w:rFonts w:eastAsiaTheme="majorEastAsia"/>
          <w:b/>
          <w:bCs/>
          <w:szCs w:val="26"/>
        </w:rPr>
      </w:pPr>
      <w:r w:rsidRPr="002B445C">
        <w:rPr>
          <w:rFonts w:eastAsiaTheme="majorEastAsia"/>
          <w:b/>
          <w:bCs/>
          <w:szCs w:val="26"/>
        </w:rPr>
        <w:t xml:space="preserve">B – Trivialism - statements are true until proven false, if I told you my </w:t>
      </w:r>
      <w:proofErr w:type="gramStart"/>
      <w:r w:rsidRPr="002B445C">
        <w:rPr>
          <w:rFonts w:eastAsiaTheme="majorEastAsia"/>
          <w:b/>
          <w:bCs/>
          <w:szCs w:val="26"/>
        </w:rPr>
        <w:t>name</w:t>
      </w:r>
      <w:proofErr w:type="gramEnd"/>
      <w:r w:rsidRPr="002B445C">
        <w:rPr>
          <w:rFonts w:eastAsiaTheme="majorEastAsia"/>
          <w:b/>
          <w:bCs/>
          <w:szCs w:val="26"/>
        </w:rPr>
        <w:t xml:space="preserve"> you’d believe me.</w:t>
      </w:r>
    </w:p>
    <w:p w14:paraId="765ADBB1" w14:textId="77777777" w:rsidR="0068726B" w:rsidRPr="002B445C" w:rsidRDefault="0068726B" w:rsidP="0068726B">
      <w:pPr>
        <w:pStyle w:val="Heading4"/>
      </w:pPr>
      <w:r w:rsidRPr="002B445C">
        <w:t>C - Negation Theory - Negating requires a complete absence of an existing obligation</w:t>
      </w:r>
    </w:p>
    <w:p w14:paraId="16AB1E33" w14:textId="77777777" w:rsidR="0068726B" w:rsidRPr="002B445C" w:rsidRDefault="0068726B" w:rsidP="0068726B">
      <w:pPr>
        <w:rPr>
          <w:iCs/>
          <w:szCs w:val="26"/>
        </w:rPr>
      </w:pPr>
      <w:r w:rsidRPr="002B445C">
        <w:rPr>
          <w:rStyle w:val="Style13ptBold"/>
          <w:szCs w:val="26"/>
          <w:u w:val="single"/>
        </w:rPr>
        <w:t>Dictionary.com</w:t>
      </w:r>
      <w:r w:rsidRPr="002B445C">
        <w:rPr>
          <w:rStyle w:val="Style13ptBold"/>
          <w:szCs w:val="26"/>
        </w:rPr>
        <w:t xml:space="preserve"> </w:t>
      </w:r>
      <w:r w:rsidRPr="002B445C">
        <w:rPr>
          <w:rStyle w:val="Emphasis"/>
          <w:sz w:val="16"/>
          <w:szCs w:val="16"/>
          <w:u w:val="none"/>
        </w:rPr>
        <w:t xml:space="preserve">- “Negate” </w:t>
      </w:r>
      <w:r w:rsidRPr="002B445C">
        <w:rPr>
          <w:sz w:val="16"/>
          <w:szCs w:val="16"/>
        </w:rPr>
        <w:t xml:space="preserve">https://www.dictionary.com/browse/negate. </w:t>
      </w:r>
    </w:p>
    <w:p w14:paraId="3DB2389C" w14:textId="77777777" w:rsidR="0068726B" w:rsidRPr="002B445C" w:rsidRDefault="0068726B" w:rsidP="0068726B">
      <w:pPr>
        <w:rPr>
          <w:rStyle w:val="Emphasis"/>
          <w:sz w:val="26"/>
          <w:szCs w:val="26"/>
        </w:rPr>
      </w:pPr>
      <w:r w:rsidRPr="002B445C">
        <w:rPr>
          <w:rStyle w:val="Emphasis"/>
          <w:sz w:val="26"/>
          <w:szCs w:val="26"/>
        </w:rPr>
        <w:t>Negate: to deny the existence of</w:t>
      </w:r>
    </w:p>
    <w:p w14:paraId="79328758" w14:textId="77777777" w:rsidR="0068726B" w:rsidRPr="002B445C" w:rsidRDefault="0068726B" w:rsidP="0068726B">
      <w:pPr>
        <w:pStyle w:val="Heading4"/>
      </w:pPr>
      <w:r w:rsidRPr="002B445C">
        <w:t xml:space="preserve">D - The Law of Excluded Middles - if something is not false, it must be true, which means that if something is not prohibited, it must be obligatory, and permissibility is the same as obligatory. </w:t>
      </w:r>
    </w:p>
    <w:p w14:paraId="227F3089" w14:textId="77777777" w:rsidR="0068726B" w:rsidRPr="002B445C" w:rsidRDefault="0068726B" w:rsidP="0068726B">
      <w:pPr>
        <w:pStyle w:val="Heading4"/>
      </w:pPr>
      <w:r w:rsidRPr="002B445C">
        <w:t xml:space="preserve">E - If anything is permissible, then so is the </w:t>
      </w:r>
      <w:proofErr w:type="spellStart"/>
      <w:r w:rsidRPr="002B445C">
        <w:t>aff</w:t>
      </w:r>
      <w:proofErr w:type="spellEnd"/>
      <w:r w:rsidRPr="002B445C">
        <w:t xml:space="preserve"> since there is nothing prohibiting us. </w:t>
      </w:r>
    </w:p>
    <w:p w14:paraId="0475AB19" w14:textId="77777777" w:rsidR="0068726B" w:rsidRPr="002B445C" w:rsidRDefault="0068726B" w:rsidP="0068726B">
      <w:pPr>
        <w:pStyle w:val="Heading4"/>
      </w:pPr>
      <w:r w:rsidRPr="002B445C">
        <w:t xml:space="preserve">F - Epistemics – we wouldn’t be able to start a strand of reasoning since we’d have to question that reason. </w:t>
      </w:r>
    </w:p>
    <w:p w14:paraId="72271A50" w14:textId="77777777" w:rsidR="005542E1" w:rsidRPr="002B445C" w:rsidRDefault="005542E1" w:rsidP="005542E1"/>
    <w:p w14:paraId="4880FF88" w14:textId="77777777" w:rsidR="00071BAB" w:rsidRPr="002B445C" w:rsidRDefault="00071BAB" w:rsidP="00071BAB">
      <w:pPr>
        <w:pStyle w:val="Heading3"/>
      </w:pPr>
      <w:r w:rsidRPr="002B445C">
        <w:lastRenderedPageBreak/>
        <w:t xml:space="preserve">1AC – </w:t>
      </w:r>
      <w:proofErr w:type="spellStart"/>
      <w:r w:rsidRPr="002B445C">
        <w:t>Heg</w:t>
      </w:r>
      <w:proofErr w:type="spellEnd"/>
      <w:r w:rsidRPr="002B445C">
        <w:t xml:space="preserve">-Add </w:t>
      </w:r>
      <w:proofErr w:type="spellStart"/>
      <w:r w:rsidRPr="002B445C">
        <w:t>Ons</w:t>
      </w:r>
      <w:proofErr w:type="spellEnd"/>
    </w:p>
    <w:p w14:paraId="17D7CE70" w14:textId="77777777" w:rsidR="00071BAB" w:rsidRPr="002B445C" w:rsidRDefault="00071BAB" w:rsidP="00071BAB">
      <w:pPr>
        <w:pStyle w:val="Heading4"/>
      </w:pPr>
      <w:r w:rsidRPr="002B445C">
        <w:t xml:space="preserve">Biden’s </w:t>
      </w:r>
      <w:r w:rsidRPr="002B445C">
        <w:rPr>
          <w:u w:val="single"/>
        </w:rPr>
        <w:t xml:space="preserve">ally-shoring </w:t>
      </w:r>
      <w:r w:rsidRPr="002B445C">
        <w:t xml:space="preserve">not only </w:t>
      </w:r>
      <w:r w:rsidRPr="002B445C">
        <w:rPr>
          <w:u w:val="single"/>
        </w:rPr>
        <w:t xml:space="preserve">reverses </w:t>
      </w:r>
      <w:r w:rsidRPr="002B445C">
        <w:t xml:space="preserve">Trump-era damage, it </w:t>
      </w:r>
      <w:r w:rsidRPr="002B445C">
        <w:rPr>
          <w:u w:val="single"/>
        </w:rPr>
        <w:t xml:space="preserve">resolves </w:t>
      </w:r>
      <w:r w:rsidRPr="002B445C">
        <w:t xml:space="preserve">structural problems with American leadership sustainability – regaining total hegemony is key through the </w:t>
      </w:r>
      <w:proofErr w:type="spellStart"/>
      <w:r w:rsidRPr="002B445C">
        <w:t>aff</w:t>
      </w:r>
      <w:proofErr w:type="spellEnd"/>
      <w:r w:rsidRPr="002B445C">
        <w:t xml:space="preserve"> will lock us in.</w:t>
      </w:r>
    </w:p>
    <w:p w14:paraId="4D1763D9" w14:textId="77777777" w:rsidR="00071BAB" w:rsidRPr="002B445C" w:rsidRDefault="00071BAB" w:rsidP="00071BAB">
      <w:pPr>
        <w:rPr>
          <w:u w:val="single"/>
        </w:rPr>
      </w:pPr>
      <w:proofErr w:type="spellStart"/>
      <w:r w:rsidRPr="002B445C">
        <w:rPr>
          <w:rStyle w:val="Style13ptBold"/>
          <w:rFonts w:eastAsiaTheme="majorEastAsia" w:cstheme="majorBidi"/>
          <w:bCs/>
          <w:szCs w:val="26"/>
          <w:u w:val="single"/>
        </w:rPr>
        <w:t>Dezenski</w:t>
      </w:r>
      <w:proofErr w:type="spellEnd"/>
      <w:r w:rsidRPr="002B445C">
        <w:rPr>
          <w:rStyle w:val="Style13ptBold"/>
          <w:rFonts w:eastAsiaTheme="majorEastAsia" w:cstheme="majorBidi"/>
          <w:bCs/>
          <w:szCs w:val="26"/>
          <w:u w:val="single"/>
        </w:rPr>
        <w:t xml:space="preserve"> and Austin 21</w:t>
      </w:r>
      <w:r w:rsidRPr="002B445C">
        <w:rPr>
          <w:sz w:val="16"/>
        </w:rPr>
        <w:t xml:space="preserve"> (Elaine </w:t>
      </w:r>
      <w:proofErr w:type="spellStart"/>
      <w:r w:rsidRPr="002B445C">
        <w:rPr>
          <w:sz w:val="16"/>
        </w:rPr>
        <w:t>Dezenski</w:t>
      </w:r>
      <w:proofErr w:type="spellEnd"/>
      <w:r w:rsidRPr="002B445C">
        <w:rPr>
          <w:sz w:val="16"/>
        </w:rPr>
        <w:t xml:space="preserve"> and John C. Austin are Senior Fellows for the Brookings Institute. </w:t>
      </w:r>
      <w:proofErr w:type="spellStart"/>
      <w:r w:rsidRPr="002B445C">
        <w:rPr>
          <w:sz w:val="16"/>
        </w:rPr>
        <w:t>Dezenski</w:t>
      </w:r>
      <w:proofErr w:type="spellEnd"/>
      <w:r w:rsidRPr="002B445C">
        <w:rPr>
          <w:sz w:val="16"/>
        </w:rPr>
        <w:t xml:space="preserve"> is also Chief Growth Officer for Blank Slate Technologies, 6/8/21, “Rebuilding America’s Economy and Foreign Policy with ‘Ally-Shoring’”, </w:t>
      </w:r>
      <w:hyperlink r:id="rId98" w:history="1">
        <w:r w:rsidRPr="002B445C">
          <w:rPr>
            <w:rStyle w:val="Hyperlink"/>
            <w:sz w:val="16"/>
          </w:rPr>
          <w:t>https://www.brookings.edu/blog/the-avenue/2021/06/08/rebuilding-americas-economy-and-foreign-policy-with-ally-shoring/</w:t>
        </w:r>
      </w:hyperlink>
      <w:r w:rsidRPr="002B445C">
        <w:rPr>
          <w:sz w:val="16"/>
        </w:rPr>
        <w:t>, acc 7/18/21)</w:t>
      </w:r>
    </w:p>
    <w:p w14:paraId="155E4869" w14:textId="77777777" w:rsidR="00071BAB" w:rsidRPr="002B445C" w:rsidRDefault="00071BAB" w:rsidP="00071BAB">
      <w:pPr>
        <w:rPr>
          <w:u w:val="single"/>
        </w:rPr>
      </w:pPr>
      <w:r w:rsidRPr="002B445C">
        <w:rPr>
          <w:u w:val="single"/>
        </w:rPr>
        <w:t>Last month, President Joe Biden came to Michigan to </w:t>
      </w:r>
      <w:hyperlink r:id="rId99" w:tgtFrame="_blank" w:history="1">
        <w:r w:rsidRPr="002B445C">
          <w:rPr>
            <w:rStyle w:val="Hyperlink"/>
            <w:u w:val="single"/>
          </w:rPr>
          <w:t>push America to seize leadership in making electric vehicles</w:t>
        </w:r>
      </w:hyperlink>
      <w:r w:rsidRPr="002B445C">
        <w:rPr>
          <w:u w:val="single"/>
        </w:rPr>
        <w:t xml:space="preserve">—or risk ceding economic leadership in autos and other fields to China. In doing so, the president held out the prospect of </w:t>
      </w:r>
      <w:proofErr w:type="gramStart"/>
      <w:r w:rsidRPr="002B445C">
        <w:rPr>
          <w:u w:val="single"/>
        </w:rPr>
        <w:t>more good</w:t>
      </w:r>
      <w:proofErr w:type="gramEnd"/>
      <w:r w:rsidRPr="002B445C">
        <w:rPr>
          <w:u w:val="single"/>
        </w:rPr>
        <w:t>-paying domestic jobs and reconfiguring our supply chains in mobility and other sectors for domestic production.</w:t>
      </w:r>
    </w:p>
    <w:p w14:paraId="5D0CB00C" w14:textId="77777777" w:rsidR="00071BAB" w:rsidRPr="002B445C" w:rsidRDefault="00071BAB" w:rsidP="00071BAB">
      <w:pPr>
        <w:rPr>
          <w:u w:val="single"/>
        </w:rPr>
      </w:pPr>
      <w:r w:rsidRPr="002B445C">
        <w:rPr>
          <w:u w:val="single"/>
        </w:rPr>
        <w:t>W</w:t>
      </w:r>
      <w:r w:rsidRPr="002B445C">
        <w:rPr>
          <w:sz w:val="16"/>
        </w:rPr>
        <w:t xml:space="preserve">e do </w:t>
      </w:r>
      <w:r w:rsidRPr="002B445C">
        <w:rPr>
          <w:u w:val="single"/>
        </w:rPr>
        <w:t>need more domestic production and more of the high-paying jobs that go along with</w:t>
      </w:r>
      <w:r w:rsidRPr="002B445C">
        <w:rPr>
          <w:sz w:val="16"/>
        </w:rPr>
        <w:t xml:space="preserve"> it—but we won’t get there by going it alone. That’s because </w:t>
      </w:r>
      <w:r w:rsidRPr="002B445C">
        <w:rPr>
          <w:u w:val="single"/>
        </w:rPr>
        <w:t>pivoting supply chains back home is not always realistic</w:t>
      </w:r>
      <w:r w:rsidRPr="002B445C">
        <w:rPr>
          <w:sz w:val="16"/>
        </w:rPr>
        <w:t xml:space="preserve">; we rely on components and materials from many parts of the world. </w:t>
      </w:r>
      <w:r w:rsidRPr="002B445C">
        <w:rPr>
          <w:u w:val="single"/>
        </w:rPr>
        <w:t>There is a better way forward, and it starts by selectively leaning into our trade and co-production relationships with friends and allies we trust—what we call “</w:t>
      </w:r>
      <w:hyperlink r:id="rId100" w:tgtFrame="_blank" w:history="1">
        <w:r w:rsidRPr="002B445C">
          <w:rPr>
            <w:rStyle w:val="Hyperlink"/>
            <w:u w:val="single"/>
          </w:rPr>
          <w:t>ally-shoring</w:t>
        </w:r>
      </w:hyperlink>
      <w:r w:rsidRPr="002B445C">
        <w:rPr>
          <w:u w:val="single"/>
        </w:rPr>
        <w:t>.”</w:t>
      </w:r>
    </w:p>
    <w:p w14:paraId="4ACA9646" w14:textId="77777777" w:rsidR="00071BAB" w:rsidRPr="002B445C" w:rsidRDefault="00071BAB" w:rsidP="00071BAB">
      <w:pPr>
        <w:rPr>
          <w:u w:val="single"/>
        </w:rPr>
      </w:pPr>
      <w:r w:rsidRPr="002B445C">
        <w:rPr>
          <w:u w:val="single"/>
        </w:rPr>
        <w:t>In </w:t>
      </w:r>
      <w:hyperlink r:id="rId101" w:history="1">
        <w:r w:rsidRPr="002B445C">
          <w:rPr>
            <w:rStyle w:val="Hyperlink"/>
            <w:u w:val="single"/>
          </w:rPr>
          <w:t>announcing its strategy for supply chain resilience</w:t>
        </w:r>
      </w:hyperlink>
      <w:r w:rsidRPr="002B445C">
        <w:rPr>
          <w:u w:val="single"/>
        </w:rPr>
        <w:t>, the Biden White House recently embraced ally-shoring as the most realistic and effective path to ensuring U.S. supply chains are never as vulnerable as was exposed by COVID-19. It also is the best way to rebuild our economy and that of our friends, which strengthens the health of all our democracies</w:t>
      </w:r>
      <w:r w:rsidRPr="002B445C">
        <w:rPr>
          <w:sz w:val="16"/>
        </w:rPr>
        <w:t xml:space="preserve">. </w:t>
      </w:r>
      <w:r w:rsidRPr="002B445C">
        <w:rPr>
          <w:u w:val="single"/>
        </w:rPr>
        <w:t xml:space="preserve">Additionally, working together to rewire supply chains and co-produce high-tech products in emerging sectors will serve to </w:t>
      </w:r>
      <w:r w:rsidRPr="002B445C">
        <w:rPr>
          <w:b/>
          <w:bCs/>
          <w:u w:val="single"/>
        </w:rPr>
        <w:t>rebuild bruised alliances</w:t>
      </w:r>
      <w:r w:rsidRPr="002B445C">
        <w:rPr>
          <w:u w:val="single"/>
        </w:rPr>
        <w:t xml:space="preserve"> and U.S. global economic and </w:t>
      </w:r>
      <w:r w:rsidRPr="002B445C">
        <w:rPr>
          <w:b/>
          <w:bCs/>
          <w:u w:val="single"/>
        </w:rPr>
        <w:t>political leadership</w:t>
      </w:r>
      <w:r w:rsidRPr="002B445C">
        <w:rPr>
          <w:u w:val="single"/>
        </w:rPr>
        <w:t xml:space="preserve">, as well as </w:t>
      </w:r>
      <w:r w:rsidRPr="002B445C">
        <w:rPr>
          <w:b/>
          <w:bCs/>
          <w:u w:val="single"/>
        </w:rPr>
        <w:t>check China’s</w:t>
      </w:r>
      <w:r w:rsidRPr="002B445C">
        <w:rPr>
          <w:u w:val="single"/>
        </w:rPr>
        <w:t xml:space="preserve"> bid to extend their own authoritarian economic and political model across the globe.</w:t>
      </w:r>
    </w:p>
    <w:p w14:paraId="58F3D412" w14:textId="77777777" w:rsidR="00071BAB" w:rsidRPr="002B445C" w:rsidRDefault="00071BAB" w:rsidP="00071BAB">
      <w:pPr>
        <w:rPr>
          <w:u w:val="single"/>
        </w:rPr>
      </w:pPr>
      <w:r w:rsidRPr="002B445C">
        <w:rPr>
          <w:sz w:val="16"/>
        </w:rPr>
        <w:t>One reason ally-shoring makes so much sense is that in automotive and other industries, we don’t so much engage in “trade” as we make things together with other countries. This is especially true in our auto and mobility sector</w:t>
      </w:r>
      <w:r w:rsidRPr="002B445C">
        <w:rPr>
          <w:u w:val="single"/>
        </w:rPr>
        <w:t>. Nearly 50% of </w:t>
      </w:r>
      <w:hyperlink r:id="rId102" w:history="1">
        <w:r w:rsidRPr="002B445C">
          <w:rPr>
            <w:rStyle w:val="Hyperlink"/>
            <w:u w:val="single"/>
          </w:rPr>
          <w:t>Midwest states’ so-called “trade” is with Canada</w:t>
        </w:r>
      </w:hyperlink>
      <w:r w:rsidRPr="002B445C">
        <w:rPr>
          <w:u w:val="single"/>
        </w:rPr>
        <w:t>, and 30% is with Mexico. Over half of this North American trade and 37% of our trade with allies in the EU </w:t>
      </w:r>
      <w:hyperlink r:id="rId103" w:history="1">
        <w:r w:rsidRPr="002B445C">
          <w:rPr>
            <w:rStyle w:val="Hyperlink"/>
            <w:u w:val="single"/>
          </w:rPr>
          <w:t>is in intermediate goods</w:t>
        </w:r>
      </w:hyperlink>
      <w:r w:rsidRPr="002B445C">
        <w:rPr>
          <w:u w:val="single"/>
        </w:rPr>
        <w:t>—meaning component parts of a finished product</w:t>
      </w:r>
      <w:r w:rsidRPr="002B445C">
        <w:rPr>
          <w:sz w:val="16"/>
        </w:rPr>
        <w:t>. This “</w:t>
      </w:r>
      <w:r w:rsidRPr="002B445C">
        <w:rPr>
          <w:u w:val="single"/>
        </w:rPr>
        <w:t>co-production” reality will be true for electric vehicles as well as other emerging mobility products, like the </w:t>
      </w:r>
      <w:hyperlink r:id="rId104" w:history="1">
        <w:r w:rsidRPr="002B445C">
          <w:rPr>
            <w:rStyle w:val="Hyperlink"/>
            <w:u w:val="single"/>
          </w:rPr>
          <w:t>AI-controlled delivery robot vehicle now being “trained” on the streets of Ann Arbor, Mich</w:t>
        </w:r>
      </w:hyperlink>
      <w:r w:rsidRPr="002B445C">
        <w:rPr>
          <w:u w:val="single"/>
        </w:rPr>
        <w:t>.</w:t>
      </w:r>
    </w:p>
    <w:p w14:paraId="1D1B8BCF" w14:textId="77777777" w:rsidR="00071BAB" w:rsidRPr="002B445C" w:rsidRDefault="00071BAB" w:rsidP="00071BAB">
      <w:pPr>
        <w:rPr>
          <w:sz w:val="16"/>
          <w:szCs w:val="16"/>
        </w:rPr>
      </w:pPr>
      <w:r w:rsidRPr="002B445C">
        <w:rPr>
          <w:sz w:val="16"/>
          <w:szCs w:val="16"/>
        </w:rPr>
        <w:t>With the disruptions of COVID-19, it is understandable that </w:t>
      </w:r>
      <w:hyperlink r:id="rId105" w:history="1">
        <w:r w:rsidRPr="002B445C">
          <w:rPr>
            <w:rStyle w:val="Hyperlink"/>
            <w:sz w:val="16"/>
            <w:szCs w:val="16"/>
          </w:rPr>
          <w:t>many of our leaders</w:t>
        </w:r>
      </w:hyperlink>
      <w:r w:rsidRPr="002B445C">
        <w:rPr>
          <w:sz w:val="16"/>
          <w:szCs w:val="16"/>
        </w:rPr>
        <w:t> are </w:t>
      </w:r>
      <w:hyperlink r:id="rId106" w:history="1">
        <w:r w:rsidRPr="002B445C">
          <w:rPr>
            <w:rStyle w:val="Hyperlink"/>
            <w:sz w:val="16"/>
            <w:szCs w:val="16"/>
          </w:rPr>
          <w:t>proposing the “onshoring”</w:t>
        </w:r>
      </w:hyperlink>
      <w:r w:rsidRPr="002B445C">
        <w:rPr>
          <w:sz w:val="16"/>
          <w:szCs w:val="16"/>
        </w:rPr>
        <w:t> of critical supplies. But as attractive as onshoring sounds, it is not an effective way to win the strategic competition with China. An onshoring push would not only irk our allies, but would also be problematic for U.S. companies (including our automakers) who want to keep doing business in foreign markets and using foreign-made component parts in products. It would also be impractical and impossibly costly. With sophisticated, IT-laced products like cars and phones integrating dozens of components from around the globe at the lowest cost possible, no one could afford to buy a solely domestically made one. Even attempting to onshore many supplies would reduce our influence on the world stage. Alliances have benefits too, particularly when in the middle of a global strategic tug of war for primacy between autocratic and democratic political systems.</w:t>
      </w:r>
    </w:p>
    <w:p w14:paraId="44CF52CD" w14:textId="77777777" w:rsidR="00071BAB" w:rsidRPr="002B445C" w:rsidRDefault="00071BAB" w:rsidP="00071BAB">
      <w:pPr>
        <w:rPr>
          <w:sz w:val="16"/>
        </w:rPr>
      </w:pPr>
      <w:r w:rsidRPr="002B445C">
        <w:rPr>
          <w:u w:val="single"/>
        </w:rPr>
        <w:t xml:space="preserve">Ally-shoring is a much better choice. It involves deliberately sourcing essential materials, goods, and services with countries who share our democratic values and commitment to an open, transparent, rules-based international economic and trade regime. Many countries would prefer </w:t>
      </w:r>
      <w:r w:rsidRPr="002B445C">
        <w:rPr>
          <w:u w:val="single"/>
        </w:rPr>
        <w:lastRenderedPageBreak/>
        <w:t>to work with the U.S. than China and its </w:t>
      </w:r>
      <w:hyperlink r:id="rId107" w:history="1">
        <w:r w:rsidRPr="002B445C">
          <w:rPr>
            <w:rStyle w:val="Hyperlink"/>
            <w:u w:val="single"/>
          </w:rPr>
          <w:t>dependency-building and corrupting development approach</w:t>
        </w:r>
      </w:hyperlink>
      <w:r w:rsidRPr="002B445C">
        <w:rPr>
          <w:sz w:val="16"/>
        </w:rPr>
        <w:t>, including lower-cost producers such as </w:t>
      </w:r>
      <w:hyperlink r:id="rId108" w:history="1">
        <w:r w:rsidRPr="002B445C">
          <w:rPr>
            <w:rStyle w:val="Hyperlink"/>
            <w:sz w:val="16"/>
          </w:rPr>
          <w:t>Mexico</w:t>
        </w:r>
      </w:hyperlink>
      <w:r w:rsidRPr="002B445C">
        <w:rPr>
          <w:sz w:val="16"/>
        </w:rPr>
        <w:t>, Vietnam, India, and other developing world economies that are essential in keeping supply chains cost-efficient and where we can work together to reinforce strong institutions, a level playing field for manufacturers, and transparent supply chains.</w:t>
      </w:r>
    </w:p>
    <w:p w14:paraId="60A84AB4" w14:textId="77777777" w:rsidR="00071BAB" w:rsidRPr="002B445C" w:rsidRDefault="00071BAB" w:rsidP="00071BAB">
      <w:r w:rsidRPr="002B445C">
        <w:rPr>
          <w:u w:val="single"/>
        </w:rPr>
        <w:t>Ally-shoring increases the reliability of critical supply chains while reducing dependence on China and other state actors who will seek to continue to use that dependence to undermine the U.S. Reworking relationships to promote partnership with countries that share our values and interests would reduce our vulnerabilities while maintaining access to a wide variety of goods and markets for U.S. businesses and consumers alike</w:t>
      </w:r>
      <w:r w:rsidRPr="002B445C">
        <w:t>.</w:t>
      </w:r>
    </w:p>
    <w:p w14:paraId="3346B921" w14:textId="77777777" w:rsidR="00071BAB" w:rsidRPr="002B445C" w:rsidRDefault="00071BAB" w:rsidP="00071BAB"/>
    <w:p w14:paraId="3B38E362" w14:textId="77777777" w:rsidR="00071BAB" w:rsidRPr="002B445C" w:rsidRDefault="00071BAB" w:rsidP="00071BAB">
      <w:pPr>
        <w:pStyle w:val="Heading4"/>
        <w:rPr>
          <w:rFonts w:asciiTheme="majorHAnsi" w:hAnsiTheme="majorHAnsi" w:cstheme="majorHAnsi"/>
        </w:rPr>
      </w:pPr>
      <w:proofErr w:type="spellStart"/>
      <w:r w:rsidRPr="002B445C">
        <w:rPr>
          <w:rFonts w:asciiTheme="majorHAnsi" w:hAnsiTheme="majorHAnsi" w:cstheme="majorHAnsi"/>
        </w:rPr>
        <w:t>Heg</w:t>
      </w:r>
      <w:proofErr w:type="spellEnd"/>
      <w:r w:rsidRPr="002B445C">
        <w:rPr>
          <w:rFonts w:asciiTheme="majorHAnsi" w:hAnsiTheme="majorHAnsi" w:cstheme="majorHAnsi"/>
        </w:rPr>
        <w:t xml:space="preserve"> solves global nuclear war - decline emboldens China, Russia, and Iran - causes counter-balancing and transition wars.</w:t>
      </w:r>
    </w:p>
    <w:p w14:paraId="1077E984" w14:textId="77777777" w:rsidR="00071BAB" w:rsidRPr="002B445C" w:rsidRDefault="00071BAB" w:rsidP="00071BAB">
      <w:pPr>
        <w:rPr>
          <w:rFonts w:asciiTheme="majorHAnsi" w:eastAsia="Cambria" w:hAnsiTheme="majorHAnsi" w:cstheme="majorHAnsi"/>
          <w:sz w:val="16"/>
          <w:szCs w:val="26"/>
        </w:rPr>
      </w:pPr>
      <w:r w:rsidRPr="002B445C">
        <w:rPr>
          <w:rFonts w:eastAsiaTheme="majorEastAsia" w:cstheme="majorBidi"/>
          <w:b/>
          <w:bCs/>
          <w:szCs w:val="26"/>
          <w:u w:val="single"/>
        </w:rPr>
        <w:t>Twining 17</w:t>
      </w:r>
      <w:r w:rsidRPr="002B445C">
        <w:rPr>
          <w:rFonts w:eastAsiaTheme="majorEastAsia" w:cstheme="majorBidi"/>
          <w:szCs w:val="26"/>
          <w:u w:val="single"/>
        </w:rPr>
        <w:t xml:space="preserve"> (</w:t>
      </w:r>
      <w:r w:rsidRPr="002B445C">
        <w:rPr>
          <w:rFonts w:asciiTheme="majorHAnsi" w:eastAsia="Cambria" w:hAnsiTheme="majorHAnsi" w:cstheme="majorHAnsi"/>
          <w:sz w:val="16"/>
          <w:szCs w:val="26"/>
        </w:rPr>
        <w:t xml:space="preserve">director of the Asia Program at The German Marshall Fund of the United States, based in Washington, DC, MPhil &amp; PhD degrees from Oxford University (Daniel, "Abandoning the Liberal International Order for a Spheres-of-Influence World is a Trap for America…," </w:t>
      </w:r>
      <w:r w:rsidRPr="002B445C">
        <w:rPr>
          <w:rFonts w:asciiTheme="majorHAnsi" w:eastAsia="Cambria" w:hAnsiTheme="majorHAnsi" w:cstheme="majorHAnsi"/>
          <w:i/>
          <w:sz w:val="16"/>
          <w:szCs w:val="26"/>
        </w:rPr>
        <w:t>Medium</w:t>
      </w:r>
      <w:r w:rsidRPr="002B445C">
        <w:rPr>
          <w:rFonts w:asciiTheme="majorHAnsi" w:eastAsia="Cambria" w:hAnsiTheme="majorHAnsi" w:cstheme="majorHAnsi"/>
          <w:sz w:val="16"/>
          <w:szCs w:val="26"/>
        </w:rPr>
        <w:t>, 3-21-2017, https://medium.com/out-of-order/abandoning-the-liberal-international-order-for-a-spheres-of-influence-world-is-a-trap-for-america-7bfcdbb83df4)</w:t>
      </w:r>
    </w:p>
    <w:p w14:paraId="6346284B" w14:textId="77777777" w:rsidR="00071BAB" w:rsidRPr="002B445C" w:rsidRDefault="00071BAB" w:rsidP="00071BAB">
      <w:pPr>
        <w:rPr>
          <w:rFonts w:asciiTheme="majorHAnsi" w:eastAsia="Cambria" w:hAnsiTheme="majorHAnsi" w:cstheme="majorHAnsi"/>
          <w:sz w:val="16"/>
          <w:szCs w:val="26"/>
        </w:rPr>
      </w:pPr>
      <w:r w:rsidRPr="002B445C">
        <w:rPr>
          <w:rFonts w:asciiTheme="majorHAnsi" w:eastAsia="Cambria" w:hAnsiTheme="majorHAnsi" w:cstheme="majorHAnsi"/>
          <w:szCs w:val="26"/>
          <w:u w:val="single"/>
        </w:rPr>
        <w:t xml:space="preserve">The liberal world order is </w:t>
      </w:r>
      <w:r w:rsidRPr="002B445C">
        <w:rPr>
          <w:rFonts w:asciiTheme="majorHAnsi" w:eastAsia="Cambria" w:hAnsiTheme="majorHAnsi" w:cstheme="majorHAnsi"/>
          <w:b/>
          <w:iCs/>
          <w:szCs w:val="26"/>
          <w:u w:val="single"/>
        </w:rPr>
        <w:t>under assault</w:t>
      </w:r>
      <w:r w:rsidRPr="002B445C">
        <w:rPr>
          <w:rFonts w:asciiTheme="majorHAnsi" w:eastAsia="Cambria" w:hAnsiTheme="majorHAnsi" w:cstheme="majorHAnsi"/>
          <w:sz w:val="16"/>
          <w:szCs w:val="26"/>
        </w:rPr>
        <w:t xml:space="preserve">. Polls suggest an American ambivalence about upholding the rules-based global system. Populists are besieging governing elites in the West while Russia works strategically to destabilize European and American governments through propaganda and proxies. </w:t>
      </w:r>
      <w:r w:rsidRPr="002B445C">
        <w:rPr>
          <w:rStyle w:val="StyleUnderline"/>
          <w:rFonts w:asciiTheme="majorHAnsi" w:hAnsiTheme="majorHAnsi" w:cstheme="majorHAnsi"/>
          <w:sz w:val="26"/>
          <w:szCs w:val="26"/>
        </w:rPr>
        <w:t xml:space="preserve">A rising China </w:t>
      </w:r>
      <w:r w:rsidRPr="002B445C">
        <w:rPr>
          <w:rFonts w:asciiTheme="majorHAnsi" w:eastAsia="Cambria" w:hAnsiTheme="majorHAnsi" w:cstheme="majorHAnsi"/>
          <w:szCs w:val="26"/>
          <w:u w:val="single"/>
        </w:rPr>
        <w:t>wants to create a global system that is not U.S.-centric</w:t>
      </w:r>
      <w:r w:rsidRPr="002B445C">
        <w:rPr>
          <w:rFonts w:asciiTheme="majorHAnsi" w:eastAsia="Cambria" w:hAnsiTheme="majorHAnsi" w:cstheme="majorHAnsi"/>
          <w:sz w:val="16"/>
          <w:szCs w:val="26"/>
        </w:rPr>
        <w:t xml:space="preserve">, one </w:t>
      </w:r>
      <w:r w:rsidRPr="002B445C">
        <w:rPr>
          <w:rFonts w:asciiTheme="majorHAnsi" w:eastAsia="Cambria" w:hAnsiTheme="majorHAnsi" w:cstheme="majorHAnsi"/>
          <w:szCs w:val="26"/>
          <w:u w:val="single"/>
        </w:rPr>
        <w:t>in which</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smaller powers defer to bigger ones</w:t>
      </w:r>
      <w:r w:rsidRPr="002B445C">
        <w:rPr>
          <w:rFonts w:asciiTheme="majorHAnsi" w:eastAsia="Cambria" w:hAnsiTheme="majorHAnsi" w:cstheme="majorHAnsi"/>
          <w:sz w:val="16"/>
          <w:szCs w:val="26"/>
        </w:rPr>
        <w:t xml:space="preserve"> and norms of democracy and rule of law do not prevail. Meanwhile, the U.S. alliance system looks adrift while competitors in China and Russia appear to be on the march. If it holds, </w:t>
      </w:r>
      <w:r w:rsidRPr="002B445C">
        <w:rPr>
          <w:rFonts w:asciiTheme="majorHAnsi" w:eastAsia="Cambria" w:hAnsiTheme="majorHAnsi" w:cstheme="majorHAnsi"/>
          <w:szCs w:val="26"/>
          <w:u w:val="single"/>
        </w:rPr>
        <w:t xml:space="preserve">this trend </w:t>
      </w:r>
      <w:r w:rsidRPr="002B445C">
        <w:rPr>
          <w:rStyle w:val="StyleUnderline"/>
          <w:rFonts w:asciiTheme="majorHAnsi" w:hAnsiTheme="majorHAnsi" w:cstheme="majorHAnsi"/>
          <w:sz w:val="26"/>
          <w:szCs w:val="26"/>
        </w:rPr>
        <w:t>could produce a spheres-of-influence world — which</w:t>
      </w:r>
      <w:r w:rsidRPr="002B445C">
        <w:rPr>
          <w:rFonts w:asciiTheme="majorHAnsi" w:eastAsia="Cambria" w:hAnsiTheme="majorHAnsi" w:cstheme="majorHAnsi"/>
          <w:sz w:val="16"/>
          <w:szCs w:val="26"/>
        </w:rPr>
        <w:t xml:space="preserve"> many, including the current presidents of the United States, </w:t>
      </w:r>
      <w:r w:rsidRPr="002B445C">
        <w:rPr>
          <w:rStyle w:val="Emphasis"/>
          <w:rFonts w:asciiTheme="majorHAnsi" w:hAnsiTheme="majorHAnsi" w:cstheme="majorHAnsi"/>
          <w:sz w:val="26"/>
          <w:szCs w:val="26"/>
        </w:rPr>
        <w:t>China, and Russia, find</w:t>
      </w:r>
      <w:r w:rsidRPr="002B445C">
        <w:rPr>
          <w:rFonts w:asciiTheme="majorHAnsi" w:eastAsia="Cambria" w:hAnsiTheme="majorHAnsi" w:cstheme="majorHAnsi"/>
          <w:szCs w:val="26"/>
          <w:u w:val="single"/>
        </w:rPr>
        <w:t xml:space="preserve"> </w:t>
      </w:r>
      <w:r w:rsidRPr="002B445C">
        <w:rPr>
          <w:rFonts w:asciiTheme="majorHAnsi" w:eastAsia="Cambria" w:hAnsiTheme="majorHAnsi" w:cstheme="majorHAnsi"/>
          <w:b/>
          <w:iCs/>
          <w:szCs w:val="26"/>
          <w:u w:val="single"/>
        </w:rPr>
        <w:t xml:space="preserve">intuitively </w:t>
      </w:r>
      <w:r w:rsidRPr="002B445C">
        <w:rPr>
          <w:rStyle w:val="Emphasis"/>
          <w:rFonts w:asciiTheme="majorHAnsi" w:hAnsiTheme="majorHAnsi" w:cstheme="majorHAnsi"/>
          <w:sz w:val="26"/>
          <w:szCs w:val="26"/>
        </w:rPr>
        <w:t>attractive</w:t>
      </w:r>
      <w:r w:rsidRPr="002B445C">
        <w:rPr>
          <w:rFonts w:asciiTheme="majorHAnsi" w:eastAsia="Cambria" w:hAnsiTheme="majorHAnsi" w:cstheme="majorHAnsi"/>
          <w:sz w:val="16"/>
          <w:szCs w:val="26"/>
        </w:rPr>
        <w:t>. But were such an order to replace one based on global integration and American leadership in the geopolitical cockpits of Europe and Asia</w:t>
      </w:r>
      <w:r w:rsidRPr="002B445C">
        <w:rPr>
          <w:rFonts w:asciiTheme="majorHAnsi" w:hAnsiTheme="majorHAnsi" w:cstheme="majorHAnsi"/>
          <w:sz w:val="16"/>
          <w:szCs w:val="26"/>
        </w:rPr>
        <w:t xml:space="preserve">, </w:t>
      </w:r>
      <w:r w:rsidRPr="002B445C">
        <w:rPr>
          <w:rStyle w:val="StyleUnderline"/>
          <w:rFonts w:asciiTheme="majorHAnsi" w:hAnsiTheme="majorHAnsi" w:cstheme="majorHAnsi"/>
          <w:sz w:val="26"/>
          <w:szCs w:val="26"/>
        </w:rPr>
        <w:t xml:space="preserve">it would only engender </w:t>
      </w:r>
      <w:r w:rsidRPr="002B445C">
        <w:rPr>
          <w:rStyle w:val="Emphasis"/>
          <w:rFonts w:asciiTheme="majorHAnsi" w:hAnsiTheme="majorHAnsi" w:cstheme="majorHAnsi"/>
          <w:sz w:val="26"/>
          <w:szCs w:val="26"/>
        </w:rPr>
        <w:t>insecurity and conflict</w:t>
      </w:r>
      <w:r w:rsidRPr="002B445C">
        <w:rPr>
          <w:rStyle w:val="StyleUnderline"/>
          <w:rFonts w:asciiTheme="majorHAnsi" w:hAnsiTheme="majorHAnsi" w:cstheme="majorHAnsi"/>
          <w:sz w:val="26"/>
          <w:szCs w:val="26"/>
        </w:rPr>
        <w: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In a spheres-of-influence world</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great powers order their regions</w:t>
      </w:r>
      <w:r w:rsidRPr="002B445C">
        <w:rPr>
          <w:rFonts w:asciiTheme="majorHAnsi" w:eastAsia="Cambria" w:hAnsiTheme="majorHAnsi" w:cstheme="majorHAnsi"/>
          <w:sz w:val="16"/>
          <w:szCs w:val="26"/>
        </w:rPr>
        <w:t xml:space="preserve">. The United States would go back to a “Monroe Doctrine” version of grand strategy; </w:t>
      </w:r>
      <w:r w:rsidRPr="002B445C">
        <w:rPr>
          <w:rStyle w:val="StyleUnderline"/>
          <w:rFonts w:asciiTheme="majorHAnsi" w:hAnsiTheme="majorHAnsi" w:cstheme="majorHAnsi"/>
          <w:sz w:val="26"/>
          <w:szCs w:val="26"/>
        </w:rPr>
        <w:t>Russia would dominate</w:t>
      </w:r>
      <w:r w:rsidRPr="002B445C">
        <w:rPr>
          <w:rFonts w:asciiTheme="majorHAnsi" w:eastAsia="Cambria" w:hAnsiTheme="majorHAnsi" w:cstheme="majorHAnsi"/>
          <w:sz w:val="16"/>
          <w:szCs w:val="26"/>
        </w:rPr>
        <w:t xml:space="preserve"> the </w:t>
      </w:r>
      <w:r w:rsidRPr="002B445C">
        <w:rPr>
          <w:rFonts w:asciiTheme="majorHAnsi" w:eastAsia="Cambria" w:hAnsiTheme="majorHAnsi" w:cstheme="majorHAnsi"/>
          <w:szCs w:val="26"/>
          <w:u w:val="single"/>
        </w:rPr>
        <w:t xml:space="preserve">former </w:t>
      </w:r>
      <w:r w:rsidRPr="002B445C">
        <w:rPr>
          <w:rStyle w:val="StyleUnderline"/>
          <w:rFonts w:asciiTheme="majorHAnsi" w:hAnsiTheme="majorHAnsi" w:cstheme="majorHAnsi"/>
          <w:sz w:val="26"/>
          <w:szCs w:val="26"/>
        </w:rPr>
        <w:t>Soviet space; China would govern East Asia</w:t>
      </w:r>
      <w:r w:rsidRPr="002B445C">
        <w:rPr>
          <w:rFonts w:asciiTheme="majorHAnsi" w:eastAsia="Cambria" w:hAnsiTheme="majorHAnsi" w:cstheme="majorHAnsi"/>
          <w:sz w:val="16"/>
          <w:szCs w:val="26"/>
          <w:shd w:val="clear" w:color="auto" w:fill="9AFFE0"/>
        </w:rPr>
        <w: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and India South Asia</w:t>
      </w:r>
      <w:r w:rsidRPr="002B445C">
        <w:rPr>
          <w:rFonts w:asciiTheme="majorHAnsi" w:eastAsia="Cambria" w:hAnsiTheme="majorHAnsi" w:cstheme="majorHAnsi"/>
          <w:sz w:val="16"/>
          <w:szCs w:val="26"/>
        </w:rPr>
        <w:t xml:space="preserve">. The problem with this kind of order, however, is several-fold. Too many </w:t>
      </w:r>
      <w:r w:rsidRPr="002B445C">
        <w:rPr>
          <w:rStyle w:val="StyleUnderline"/>
          <w:rFonts w:asciiTheme="majorHAnsi" w:hAnsiTheme="majorHAnsi" w:cstheme="majorHAnsi"/>
          <w:sz w:val="26"/>
          <w:szCs w:val="26"/>
        </w:rPr>
        <w:t>spheres overlap</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in ways that </w:t>
      </w:r>
      <w:r w:rsidRPr="002B445C">
        <w:rPr>
          <w:rStyle w:val="Emphasis"/>
          <w:rFonts w:asciiTheme="majorHAnsi" w:hAnsiTheme="majorHAnsi" w:cstheme="majorHAnsi"/>
          <w:sz w:val="26"/>
          <w:szCs w:val="26"/>
        </w:rPr>
        <w:t>would generate conflict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rather than clean lines of responsibility</w:t>
      </w:r>
      <w:r w:rsidRPr="002B445C">
        <w:rPr>
          <w:rFonts w:asciiTheme="majorHAnsi" w:eastAsia="Cambria" w:hAnsiTheme="majorHAnsi" w:cstheme="majorHAnsi"/>
          <w:sz w:val="16"/>
          <w:szCs w:val="26"/>
        </w:rPr>
        <w:t xml:space="preserve">. </w:t>
      </w:r>
      <w:r w:rsidRPr="002B445C">
        <w:rPr>
          <w:rStyle w:val="StyleUnderline"/>
          <w:rFonts w:asciiTheme="majorHAnsi" w:hAnsiTheme="majorHAnsi" w:cstheme="majorHAnsi"/>
          <w:sz w:val="26"/>
          <w:szCs w:val="26"/>
        </w:rPr>
        <w:t>Japan would</w:t>
      </w:r>
      <w:r w:rsidRPr="002B445C">
        <w:rPr>
          <w:rFonts w:asciiTheme="majorHAnsi" w:eastAsia="Cambria" w:hAnsiTheme="majorHAnsi" w:cstheme="majorHAnsi"/>
          <w:szCs w:val="26"/>
          <w:u w:val="single"/>
        </w:rPr>
        <w:t xml:space="preserve"> oppose </w:t>
      </w:r>
      <w:r w:rsidRPr="002B445C">
        <w:rPr>
          <w:rStyle w:val="StyleUnderline"/>
          <w:rFonts w:asciiTheme="majorHAnsi" w:hAnsiTheme="majorHAnsi" w:cstheme="majorHAnsi"/>
          <w:sz w:val="26"/>
          <w:szCs w:val="26"/>
        </w:rPr>
        <w:t>Chinese suzerainty</w:t>
      </w:r>
      <w:r w:rsidRPr="002B445C">
        <w:rPr>
          <w:rFonts w:asciiTheme="majorHAnsi" w:eastAsia="Cambria" w:hAnsiTheme="majorHAnsi" w:cstheme="majorHAnsi"/>
          <w:szCs w:val="26"/>
          <w:u w:val="single"/>
        </w:rPr>
        <w:t xml:space="preserve"> in East Asia, including by </w:t>
      </w:r>
      <w:r w:rsidRPr="002B445C">
        <w:rPr>
          <w:rStyle w:val="Emphasis"/>
          <w:rFonts w:asciiTheme="majorHAnsi" w:hAnsiTheme="majorHAnsi" w:cstheme="majorHAns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develop</w:t>
      </w:r>
      <w:r w:rsidRPr="002B445C">
        <w:rPr>
          <w:rFonts w:asciiTheme="majorHAnsi" w:eastAsia="Cambria" w:hAnsiTheme="majorHAnsi" w:cstheme="majorHAnsi"/>
          <w:b/>
          <w:iCs/>
          <w:color w:val="000000" w:themeColor="text1"/>
          <w:szCs w:val="2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ing</w:t>
      </w:r>
      <w:r w:rsidRPr="002B445C">
        <w:rPr>
          <w:rFonts w:asciiTheme="majorHAnsi" w:eastAsia="Cambria" w:hAnsiTheme="majorHAnsi" w:cstheme="majorHAnsi"/>
          <w:b/>
          <w:iCs/>
          <w:szCs w:val="26"/>
          <w:u w:val="single"/>
        </w:rPr>
        <w:t xml:space="preserve"> </w:t>
      </w:r>
      <w:r w:rsidRPr="002B445C">
        <w:rPr>
          <w:rStyle w:val="Emphasis"/>
          <w:rFonts w:asciiTheme="majorHAnsi" w:hAnsiTheme="majorHAnsi" w:cstheme="majorHAnsi"/>
          <w:sz w:val="26"/>
          <w:szCs w:val="26"/>
        </w:rPr>
        <w:t>nuclear weapons</w:t>
      </w:r>
      <w:r w:rsidRPr="002B445C">
        <w:rPr>
          <w:rFonts w:asciiTheme="majorHAnsi" w:eastAsia="Cambria" w:hAnsiTheme="majorHAnsi" w:cstheme="majorHAnsi"/>
          <w:sz w:val="16"/>
          <w:szCs w:val="26"/>
          <w:shd w:val="clear" w:color="auto" w:fill="9AFFE0"/>
        </w:rPr>
        <w: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India and China would </w:t>
      </w:r>
      <w:r w:rsidRPr="002B445C">
        <w:rPr>
          <w:rFonts w:asciiTheme="majorHAnsi" w:eastAsia="Cambria" w:hAnsiTheme="majorHAnsi" w:cstheme="majorHAnsi"/>
          <w:b/>
          <w:iCs/>
          <w:szCs w:val="26"/>
          <w:u w:val="single"/>
        </w:rPr>
        <w:t>compete vigorously</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in Southeast Asia</w:t>
      </w:r>
      <w:r w:rsidRPr="002B445C">
        <w:rPr>
          <w:rFonts w:asciiTheme="majorHAnsi" w:eastAsia="Cambria" w:hAnsiTheme="majorHAnsi" w:cstheme="majorHAnsi"/>
          <w:sz w:val="16"/>
          <w:szCs w:val="26"/>
        </w:rPr>
        <w:t xml:space="preserve">; </w:t>
      </w:r>
      <w:r w:rsidRPr="002B445C">
        <w:rPr>
          <w:rStyle w:val="Emphasis"/>
          <w:rFonts w:asciiTheme="majorHAnsi" w:hAnsiTheme="majorHAnsi" w:cstheme="majorHAnsi"/>
          <w:sz w:val="26"/>
          <w:szCs w:val="26"/>
        </w:rPr>
        <w:t>Russia and China would contest the resources and loyalties of Central Asia</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Europe and Russia would clash over primacy of Central and Eastern Europe</w:t>
      </w:r>
      <w:r w:rsidRPr="002B445C">
        <w:rPr>
          <w:rStyle w:val="StyleUnderline"/>
          <w:rFonts w:asciiTheme="majorHAnsi" w:hAnsiTheme="majorHAnsi" w:cstheme="majorHAnsi"/>
          <w:sz w:val="26"/>
          <w:szCs w:val="26"/>
        </w:rPr>
        <w:t xml:space="preserve">. The Middle East would be an even more likely arena for hot war </w:t>
      </w:r>
      <w:r w:rsidRPr="002B445C">
        <w:rPr>
          <w:rFonts w:asciiTheme="majorHAnsi" w:eastAsia="Cambria" w:hAnsiTheme="majorHAnsi" w:cstheme="majorHAnsi"/>
          <w:szCs w:val="26"/>
          <w:u w:val="single"/>
        </w:rPr>
        <w:t>between Saudi Arabia and Iran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and Turkey would contest regions</w:t>
      </w:r>
      <w:r w:rsidRPr="002B445C">
        <w:rPr>
          <w:rFonts w:asciiTheme="majorHAnsi" w:eastAsia="Cambria" w:hAnsiTheme="majorHAnsi" w:cstheme="majorHAnsi"/>
          <w:sz w:val="16"/>
          <w:szCs w:val="26"/>
        </w:rPr>
        <w:t xml:space="preserve"> also </w:t>
      </w:r>
      <w:r w:rsidRPr="002B445C">
        <w:rPr>
          <w:rFonts w:asciiTheme="majorHAnsi" w:eastAsia="Cambria" w:hAnsiTheme="majorHAnsi" w:cstheme="majorHAnsi"/>
          <w:szCs w:val="26"/>
          <w:u w:val="single"/>
        </w:rPr>
        <w:t>claimed by Russia</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Europe</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and</w:t>
      </w:r>
      <w:r w:rsidRPr="002B445C">
        <w:rPr>
          <w:rFonts w:asciiTheme="majorHAnsi" w:eastAsia="Cambria" w:hAnsiTheme="majorHAnsi" w:cstheme="majorHAnsi"/>
          <w:sz w:val="16"/>
          <w:szCs w:val="26"/>
        </w:rPr>
        <w:t xml:space="preserve"> possibly </w:t>
      </w:r>
      <w:r w:rsidRPr="002B445C">
        <w:rPr>
          <w:rFonts w:asciiTheme="majorHAnsi" w:eastAsia="Cambria" w:hAnsiTheme="majorHAnsi" w:cstheme="majorHAnsi"/>
          <w:szCs w:val="26"/>
          <w:u w:val="single"/>
        </w:rPr>
        <w:t>China</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Russia</w:t>
      </w:r>
      <w:r w:rsidRPr="002B445C">
        <w:rPr>
          <w:rFonts w:asciiTheme="majorHAnsi" w:eastAsia="Cambria" w:hAnsiTheme="majorHAnsi" w:cstheme="majorHAnsi"/>
          <w:sz w:val="16"/>
          <w:szCs w:val="26"/>
        </w:rPr>
        <w:t xml:space="preserve">, like the Soviet Empire before it, </w:t>
      </w:r>
      <w:r w:rsidRPr="002B445C">
        <w:rPr>
          <w:rFonts w:asciiTheme="majorHAnsi" w:eastAsia="Cambria" w:hAnsiTheme="majorHAnsi" w:cstheme="majorHAnsi"/>
          <w:szCs w:val="26"/>
          <w:u w:val="single"/>
        </w:rPr>
        <w:t>would keep pushing west until it met enough hard power to stop it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 spheres of influence world</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would</w:t>
      </w:r>
      <w:r w:rsidRPr="002B445C">
        <w:rPr>
          <w:rFonts w:asciiTheme="majorHAnsi" w:eastAsia="Cambria" w:hAnsiTheme="majorHAnsi" w:cstheme="majorHAnsi"/>
          <w:sz w:val="16"/>
          <w:szCs w:val="26"/>
        </w:rPr>
        <w:t xml:space="preserve"> also </w:t>
      </w:r>
      <w:r w:rsidRPr="002B445C">
        <w:rPr>
          <w:rFonts w:asciiTheme="majorHAnsi" w:eastAsia="Cambria" w:hAnsiTheme="majorHAnsi" w:cstheme="majorHAnsi"/>
          <w:b/>
          <w:iCs/>
          <w:szCs w:val="26"/>
          <w:u w:val="single"/>
        </w:rPr>
        <w:t>sharpen great power competition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outside of each region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Regional hegemony is a </w:t>
      </w:r>
      <w:r w:rsidRPr="002B445C">
        <w:rPr>
          <w:rFonts w:asciiTheme="majorHAnsi" w:eastAsia="Cambria" w:hAnsiTheme="majorHAnsi" w:cstheme="majorHAnsi"/>
          <w:b/>
          <w:iCs/>
          <w:szCs w:val="26"/>
          <w:u w:val="single"/>
        </w:rPr>
        <w:t>springboard</w:t>
      </w:r>
      <w:r w:rsidRPr="002B445C">
        <w:rPr>
          <w:rFonts w:asciiTheme="majorHAnsi" w:eastAsia="Cambria" w:hAnsiTheme="majorHAnsi" w:cstheme="majorHAnsi"/>
          <w:szCs w:val="26"/>
          <w:u w:val="single"/>
        </w:rPr>
        <w:t xml:space="preserve"> for global contestation</w:t>
      </w:r>
      <w:r w:rsidRPr="002B445C">
        <w:rPr>
          <w:rFonts w:asciiTheme="majorHAnsi" w:eastAsia="Cambria" w:hAnsiTheme="majorHAnsi" w:cstheme="majorHAnsi"/>
          <w:sz w:val="16"/>
          <w:szCs w:val="26"/>
        </w:rPr>
        <w:t xml:space="preserve">. </w:t>
      </w:r>
      <w:r w:rsidRPr="002B445C">
        <w:rPr>
          <w:rStyle w:val="StyleUnderline"/>
          <w:rFonts w:asciiTheme="majorHAnsi" w:hAnsiTheme="majorHAnsi" w:cstheme="majorHAnsi"/>
          <w:sz w:val="26"/>
          <w:szCs w:val="26"/>
        </w:rPr>
        <w:t>China would</w:t>
      </w:r>
      <w:r w:rsidRPr="002B445C">
        <w:rPr>
          <w:rFonts w:asciiTheme="majorHAnsi" w:eastAsia="Cambria" w:hAnsiTheme="majorHAnsi" w:cstheme="majorHAnsi"/>
          <w:szCs w:val="26"/>
          <w:u w:val="single"/>
        </w:rPr>
        <w:t xml:space="preserve"> be more likely to </w:t>
      </w:r>
      <w:r w:rsidRPr="002B445C">
        <w:rPr>
          <w:rStyle w:val="StyleUnderline"/>
          <w:rFonts w:asciiTheme="majorHAnsi" w:hAnsiTheme="majorHAnsi" w:cstheme="majorHAnsi"/>
          <w:sz w:val="26"/>
          <w:szCs w:val="26"/>
        </w:rPr>
        <w:t>challenge the United States out-of-area if it had</w:t>
      </w:r>
      <w:r w:rsidRPr="002B445C">
        <w:rPr>
          <w:rFonts w:asciiTheme="majorHAnsi" w:eastAsia="Cambria" w:hAnsiTheme="majorHAnsi" w:cstheme="majorHAnsi"/>
          <w:szCs w:val="26"/>
          <w:u w:val="single"/>
        </w:rPr>
        <w:t xml:space="preserve"> subdued </w:t>
      </w:r>
      <w:r w:rsidRPr="002B445C">
        <w:rPr>
          <w:rStyle w:val="Emphasis"/>
          <w:rFonts w:asciiTheme="majorHAnsi" w:hAnsiTheme="majorHAnsi" w:cstheme="majorHAnsi"/>
          <w:sz w:val="26"/>
          <w:szCs w:val="26"/>
        </w:rPr>
        <w:t>strategic competition</w:t>
      </w:r>
      <w:r w:rsidRPr="002B445C">
        <w:rPr>
          <w:rFonts w:asciiTheme="majorHAnsi" w:eastAsia="Cambria" w:hAnsiTheme="majorHAnsi" w:cstheme="majorHAnsi"/>
          <w:sz w:val="16"/>
          <w:szCs w:val="26"/>
        </w:rPr>
        <w:t xml:space="preserve"> in its own region. </w:t>
      </w:r>
      <w:r w:rsidRPr="002B445C">
        <w:rPr>
          <w:rFonts w:asciiTheme="majorHAnsi" w:eastAsia="Cambria" w:hAnsiTheme="majorHAnsi" w:cstheme="majorHAnsi"/>
          <w:szCs w:val="26"/>
          <w:u w:val="single"/>
        </w:rPr>
        <w:t>Russia</w:t>
      </w:r>
      <w:r w:rsidRPr="002B445C">
        <w:rPr>
          <w:rFonts w:asciiTheme="majorHAnsi" w:eastAsia="Cambria" w:hAnsiTheme="majorHAnsi" w:cstheme="majorHAnsi"/>
          <w:sz w:val="16"/>
          <w:szCs w:val="26"/>
        </w:rPr>
        <w:t xml:space="preserve">, like the Soviet Empire before it, </w:t>
      </w:r>
      <w:r w:rsidRPr="002B445C">
        <w:rPr>
          <w:rFonts w:asciiTheme="majorHAnsi" w:eastAsia="Cambria" w:hAnsiTheme="majorHAnsi" w:cstheme="majorHAnsi"/>
          <w:szCs w:val="26"/>
          <w:u w:val="single"/>
        </w:rPr>
        <w:t>would keep pushing west until it met enough hard power to stop it</w:t>
      </w:r>
      <w:r w:rsidRPr="002B445C">
        <w:rPr>
          <w:rFonts w:asciiTheme="majorHAnsi" w:eastAsia="Cambria" w:hAnsiTheme="majorHAnsi" w:cstheme="majorHAnsi"/>
          <w:sz w:val="16"/>
          <w:szCs w:val="26"/>
        </w:rPr>
        <w:t xml:space="preserve">. (The fact that Russian troops marched through Paris during the Napoleonic Wars demonstrates that the limits of Russian power need not be confined to the former Warsaw Pact). </w:t>
      </w:r>
      <w:r w:rsidRPr="002B445C">
        <w:rPr>
          <w:rFonts w:asciiTheme="majorHAnsi" w:eastAsia="Cambria" w:hAnsiTheme="majorHAnsi" w:cstheme="majorHAnsi"/>
          <w:sz w:val="16"/>
          <w:szCs w:val="26"/>
        </w:rPr>
        <w:lastRenderedPageBreak/>
        <w:t>American leaders have long understood that a “Fortress America” approach is a source of national insecurity. Franklin Roosevelt made this case in a series of “fireside chats” in the run-up to America’s participation in World War II</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 xml:space="preserve">even before the advent of the far more sophisticated power-projection technologies that exist today. Roosevelt and his generals well understood that the United States could not be safe if hostile </w:t>
      </w:r>
      <w:proofErr w:type="gramStart"/>
      <w:r w:rsidRPr="002B445C">
        <w:rPr>
          <w:rFonts w:asciiTheme="majorHAnsi" w:eastAsia="Cambria" w:hAnsiTheme="majorHAnsi" w:cstheme="majorHAnsi"/>
          <w:sz w:val="16"/>
          <w:szCs w:val="26"/>
        </w:rPr>
        <w:t>powers controlled</w:t>
      </w:r>
      <w:proofErr w:type="gramEnd"/>
      <w:r w:rsidRPr="002B445C">
        <w:rPr>
          <w:rFonts w:asciiTheme="majorHAnsi" w:eastAsia="Cambria" w:hAnsiTheme="majorHAnsi" w:cstheme="majorHAnsi"/>
          <w:sz w:val="16"/>
          <w:szCs w:val="26"/>
        </w:rPr>
        <w:t xml:space="preserve"> Europe and Asia, despite the wide oceans separating North America from both theaters. A </w:t>
      </w:r>
      <w:r w:rsidRPr="002B445C">
        <w:rPr>
          <w:rFonts w:asciiTheme="majorHAnsi" w:eastAsia="Cambria" w:hAnsiTheme="majorHAnsi" w:cstheme="majorHAnsi"/>
          <w:szCs w:val="26"/>
          <w:u w:val="single"/>
        </w:rPr>
        <w:t>spheres-of-influence world would</w:t>
      </w:r>
      <w:r w:rsidRPr="002B445C">
        <w:rPr>
          <w:rFonts w:asciiTheme="majorHAnsi" w:eastAsia="Cambria" w:hAnsiTheme="majorHAnsi" w:cstheme="majorHAnsi"/>
          <w:sz w:val="16"/>
          <w:szCs w:val="26"/>
        </w:rPr>
        <w:t xml:space="preserve"> also </w:t>
      </w:r>
      <w:r w:rsidRPr="002B445C">
        <w:rPr>
          <w:rFonts w:asciiTheme="majorHAnsi" w:eastAsia="Cambria" w:hAnsiTheme="majorHAnsi" w:cstheme="majorHAnsi"/>
          <w:b/>
          <w:iCs/>
          <w:szCs w:val="26"/>
          <w:u w:val="single"/>
        </w:rPr>
        <w:t>crack up</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the integrated global economy</w:t>
      </w:r>
      <w:r w:rsidRPr="002B445C">
        <w:rPr>
          <w:rFonts w:asciiTheme="majorHAnsi" w:eastAsia="Cambria" w:hAnsiTheme="majorHAnsi" w:cstheme="majorHAnsi"/>
          <w:sz w:val="16"/>
          <w:szCs w:val="26"/>
        </w:rPr>
        <w:t xml:space="preserve"> that underlies the miracle in human welfare that has lifted billions out of poverty in past decades. </w:t>
      </w:r>
      <w:r w:rsidRPr="002B445C">
        <w:rPr>
          <w:rFonts w:asciiTheme="majorHAnsi" w:eastAsia="Cambria" w:hAnsiTheme="majorHAnsi" w:cstheme="majorHAnsi"/>
          <w:szCs w:val="26"/>
          <w:u w:val="single"/>
        </w:rPr>
        <w:t xml:space="preserve">It would replicate the </w:t>
      </w:r>
      <w:r w:rsidRPr="002B445C">
        <w:rPr>
          <w:rFonts w:asciiTheme="majorHAnsi" w:eastAsia="Cambria" w:hAnsiTheme="majorHAnsi" w:cstheme="majorHAnsi"/>
          <w:b/>
          <w:iCs/>
          <w:szCs w:val="26"/>
          <w:u w:val="single"/>
        </w:rPr>
        <w:t>exclusive economic blocs</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of the 1930s</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including an East Asia</w:t>
      </w:r>
      <w:r w:rsidRPr="002B445C">
        <w:rPr>
          <w:rFonts w:asciiTheme="majorHAnsi" w:eastAsia="Cambria" w:hAnsiTheme="majorHAnsi" w:cstheme="majorHAnsi"/>
          <w:sz w:val="16"/>
          <w:szCs w:val="26"/>
        </w:rPr>
        <w:t xml:space="preserve"> “co-prosperity sphere,” </w:t>
      </w:r>
      <w:r w:rsidRPr="002B445C">
        <w:rPr>
          <w:rFonts w:asciiTheme="majorHAnsi" w:eastAsia="Cambria" w:hAnsiTheme="majorHAnsi" w:cstheme="majorHAnsi"/>
          <w:szCs w:val="26"/>
          <w:u w:val="single"/>
        </w:rPr>
        <w:t>seeding conflict and undercutting prosperity</w:t>
      </w:r>
      <w:r w:rsidRPr="002B445C">
        <w:rPr>
          <w:rFonts w:asciiTheme="majorHAnsi" w:eastAsia="Cambria" w:hAnsiTheme="majorHAnsi" w:cstheme="majorHAnsi"/>
          <w:sz w:val="16"/>
          <w:szCs w:val="26"/>
        </w:rPr>
        <w:t>. A real-world and real-time example of what happens when American power retreats in an effort to encourage regional powers to solve their own problems is the mess in Syria. It has produced the greatest refugee crisis since 1945</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a stain on the consciousness of human civilization</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and has led many to conclude that the Middle Eastern order of states dating to the end of World War 1 is collapsing. President Obama pursued an express policy of retracting American military power from the Middle East, including withdrawing all troops from Iraq and refusing to intervene militarily when President Assad used chemical weapons against his own people, despite a red-line injunction from the United States not to do so. Obama and his White House political advisors believed that American withdrawal from the Arab Middle East (if not from the ironclad U.S. commitment to Israel) would lead a new balance of power to form, one policed by regional powers rather than by America</w:t>
      </w:r>
      <w:r w:rsidRPr="002B445C">
        <w:rPr>
          <w:rStyle w:val="StyleUnderline"/>
          <w:rFonts w:asciiTheme="majorHAnsi" w:hAnsiTheme="majorHAnsi" w:cstheme="majorHAnsi"/>
          <w:sz w:val="26"/>
          <w:szCs w:val="26"/>
        </w:rPr>
        <w:t xml:space="preserve">. This </w:t>
      </w:r>
      <w:r w:rsidRPr="002B445C">
        <w:rPr>
          <w:rFonts w:asciiTheme="majorHAnsi" w:eastAsia="Cambria" w:hAnsiTheme="majorHAnsi" w:cstheme="majorHAnsi"/>
          <w:szCs w:val="26"/>
          <w:u w:val="single"/>
        </w:rPr>
        <w:t>flawed</w:t>
      </w:r>
      <w:r w:rsidRPr="002B445C">
        <w:rPr>
          <w:rFonts w:asciiTheme="majorHAnsi" w:eastAsia="Cambria" w:hAnsiTheme="majorHAnsi" w:cstheme="majorHAnsi"/>
          <w:sz w:val="16"/>
          <w:szCs w:val="26"/>
        </w:rPr>
        <w:t xml:space="preserve">, amoral, and </w:t>
      </w:r>
      <w:r w:rsidRPr="002B445C">
        <w:rPr>
          <w:rFonts w:asciiTheme="majorHAnsi" w:eastAsia="Cambria" w:hAnsiTheme="majorHAnsi" w:cstheme="majorHAnsi"/>
          <w:szCs w:val="26"/>
          <w:u w:val="single"/>
        </w:rPr>
        <w:t xml:space="preserve">un-strategic </w:t>
      </w:r>
      <w:r w:rsidRPr="002B445C">
        <w:rPr>
          <w:rStyle w:val="Emphasis"/>
          <w:rFonts w:asciiTheme="majorHAnsi" w:hAnsiTheme="majorHAnsi" w:cstheme="majorHAnsi"/>
          <w:sz w:val="26"/>
          <w:szCs w:val="26"/>
        </w:rPr>
        <w:t>approach has led to a series of hot wars</w:t>
      </w:r>
      <w:r w:rsidRPr="002B445C">
        <w:rPr>
          <w:rFonts w:asciiTheme="majorHAnsi" w:eastAsia="Calibri" w:hAnsiTheme="majorHAnsi" w:cstheme="majorHAnsi"/>
          <w:b/>
          <w:iCs/>
          <w:szCs w:val="26"/>
          <w:u w:val="single"/>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 xml:space="preserve">in </w:t>
      </w:r>
      <w:r w:rsidRPr="002B445C">
        <w:rPr>
          <w:rStyle w:val="StyleUnderline"/>
          <w:rFonts w:asciiTheme="majorHAnsi" w:hAnsiTheme="majorHAnsi" w:cstheme="majorHAnsi"/>
          <w:sz w:val="26"/>
          <w:szCs w:val="26"/>
        </w:rPr>
        <w:t>Syria, Iraq, and Yemen</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 xml:space="preserve">the </w:t>
      </w:r>
      <w:r w:rsidRPr="002B445C">
        <w:rPr>
          <w:rFonts w:asciiTheme="majorHAnsi" w:eastAsia="Cambria" w:hAnsiTheme="majorHAnsi" w:cstheme="majorHAnsi"/>
          <w:szCs w:val="26"/>
          <w:u w:val="single"/>
        </w:rPr>
        <w:t>collapse of Arab allies’ confidence in the United States as an ally</w:t>
      </w:r>
      <w:r w:rsidRPr="002B445C">
        <w:rPr>
          <w:rFonts w:asciiTheme="majorHAnsi" w:eastAsia="Cambria" w:hAnsiTheme="majorHAnsi" w:cstheme="majorHAnsi"/>
          <w:sz w:val="16"/>
          <w:szCs w:val="26"/>
          <w:shd w:val="clear" w:color="auto" w:fill="9AFFE0"/>
        </w:rPr>
        <w:t xml:space="preserve">, </w:t>
      </w:r>
      <w:r w:rsidRPr="002B445C">
        <w:rPr>
          <w:rStyle w:val="StyleUnderline"/>
          <w:rFonts w:asciiTheme="majorHAnsi" w:hAnsiTheme="majorHAnsi" w:cstheme="majorHAnsi"/>
          <w:sz w:val="26"/>
          <w:szCs w:val="26"/>
        </w:rPr>
        <w:t>as well as</w:t>
      </w:r>
      <w:r w:rsidRPr="002B445C">
        <w:rPr>
          <w:rFonts w:asciiTheme="majorHAnsi" w:eastAsia="Cambria" w:hAnsiTheme="majorHAnsi" w:cstheme="majorHAnsi"/>
          <w:sz w:val="16"/>
          <w:szCs w:val="26"/>
        </w:rPr>
        <w:t xml:space="preserve"> an </w:t>
      </w:r>
      <w:r w:rsidRPr="002B445C">
        <w:rPr>
          <w:rFonts w:asciiTheme="majorHAnsi" w:eastAsia="Cambria" w:hAnsiTheme="majorHAnsi" w:cstheme="majorHAnsi"/>
          <w:b/>
          <w:iCs/>
          <w:szCs w:val="26"/>
          <w:u w:val="single"/>
        </w:rPr>
        <w:t xml:space="preserve">intensified </w:t>
      </w:r>
      <w:r w:rsidRPr="002B445C">
        <w:rPr>
          <w:rStyle w:val="StyleUnderline"/>
          <w:rFonts w:asciiTheme="majorHAnsi" w:hAnsiTheme="majorHAnsi" w:cstheme="majorHAnsi"/>
          <w:sz w:val="26"/>
          <w:szCs w:val="26"/>
        </w:rPr>
        <w:t>cold war with Iran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Despite the international agreement</w:t>
      </w:r>
      <w:r w:rsidRPr="002B445C">
        <w:rPr>
          <w:rFonts w:asciiTheme="majorHAnsi" w:eastAsia="Cambria" w:hAnsiTheme="majorHAnsi" w:cstheme="majorHAnsi"/>
          <w:sz w:val="16"/>
          <w:szCs w:val="26"/>
        </w:rPr>
        <w:t xml:space="preserve"> freezing Iran’s nuclear program, </w:t>
      </w:r>
      <w:r w:rsidRPr="002B445C">
        <w:rPr>
          <w:rFonts w:asciiTheme="majorHAnsi" w:eastAsia="Cambria" w:hAnsiTheme="majorHAnsi" w:cstheme="majorHAnsi"/>
          <w:szCs w:val="26"/>
          <w:u w:val="single"/>
        </w:rPr>
        <w:t xml:space="preserve">Iran’s support for terrorism and hostile insurgencies targeting American allies across its region actually </w:t>
      </w:r>
      <w:r w:rsidRPr="002B445C">
        <w:rPr>
          <w:rFonts w:asciiTheme="majorHAnsi" w:eastAsia="Cambria" w:hAnsiTheme="majorHAnsi" w:cstheme="majorHAnsi"/>
          <w:b/>
          <w:iCs/>
          <w:szCs w:val="26"/>
          <w:u w:val="single"/>
        </w:rPr>
        <w:t>intensified</w:t>
      </w:r>
      <w:r w:rsidRPr="002B445C">
        <w:rPr>
          <w:rFonts w:asciiTheme="majorHAnsi" w:eastAsia="Cambria" w:hAnsiTheme="majorHAnsi" w:cstheme="majorHAnsi"/>
          <w:szCs w:val="26"/>
          <w:u w:val="single"/>
        </w:rPr>
        <w:t xml:space="preserve"> during this period</w:t>
      </w:r>
      <w:r w:rsidRPr="002B445C">
        <w:rPr>
          <w:rFonts w:asciiTheme="majorHAnsi" w:eastAsia="Cambria" w:hAnsiTheme="majorHAnsi" w:cstheme="majorHAnsi"/>
          <w:sz w:val="16"/>
          <w:szCs w:val="26"/>
        </w:rPr>
        <w:t xml:space="preserve">. A </w:t>
      </w:r>
      <w:r w:rsidRPr="002B445C">
        <w:rPr>
          <w:rFonts w:asciiTheme="majorHAnsi" w:eastAsia="Cambria" w:hAnsiTheme="majorHAnsi" w:cstheme="majorHAnsi"/>
          <w:szCs w:val="26"/>
          <w:u w:val="single"/>
        </w:rPr>
        <w:t>spheres-of-influence</w:t>
      </w:r>
      <w:r w:rsidRPr="002B445C">
        <w:rPr>
          <w:rFonts w:asciiTheme="majorHAnsi" w:eastAsia="Cambria" w:hAnsiTheme="majorHAnsi" w:cstheme="majorHAnsi"/>
          <w:sz w:val="16"/>
          <w:szCs w:val="26"/>
        </w:rPr>
        <w:t xml:space="preserve"> world </w:t>
      </w:r>
      <w:r w:rsidRPr="002B445C">
        <w:rPr>
          <w:rFonts w:asciiTheme="majorHAnsi" w:eastAsia="Cambria" w:hAnsiTheme="majorHAnsi" w:cstheme="majorHAnsi"/>
          <w:szCs w:val="26"/>
          <w:u w:val="single"/>
        </w:rPr>
        <w:t>leaves weaker states to become the victims of stronger</w:t>
      </w:r>
      <w:r w:rsidRPr="002B445C">
        <w:rPr>
          <w:rFonts w:asciiTheme="majorHAnsi" w:eastAsia="Cambria" w:hAnsiTheme="majorHAnsi" w:cstheme="majorHAnsi"/>
          <w:sz w:val="16"/>
          <w:szCs w:val="26"/>
        </w:rPr>
        <w:t xml:space="preserve"> or more </w:t>
      </w:r>
      <w:r w:rsidRPr="002B445C">
        <w:rPr>
          <w:rFonts w:asciiTheme="majorHAnsi" w:eastAsia="Cambria" w:hAnsiTheme="majorHAnsi" w:cstheme="majorHAnsi"/>
          <w:szCs w:val="26"/>
          <w:u w:val="single"/>
        </w:rPr>
        <w:t>aggressive ones</w:t>
      </w:r>
      <w:r w:rsidRPr="002B445C">
        <w:rPr>
          <w:rFonts w:asciiTheme="majorHAnsi" w:eastAsia="Cambria" w:hAnsiTheme="majorHAnsi" w:cstheme="majorHAnsi"/>
          <w:sz w:val="16"/>
          <w:szCs w:val="26"/>
        </w:rPr>
        <w:t xml:space="preserve">, and </w:t>
      </w:r>
      <w:r w:rsidRPr="002B445C">
        <w:rPr>
          <w:rFonts w:asciiTheme="majorHAnsi" w:eastAsia="Cambria" w:hAnsiTheme="majorHAnsi" w:cstheme="majorHAnsi"/>
          <w:szCs w:val="26"/>
          <w:u w:val="single"/>
        </w:rPr>
        <w:t xml:space="preserve">it seeds </w:t>
      </w:r>
      <w:r w:rsidRPr="002B445C">
        <w:rPr>
          <w:rFonts w:asciiTheme="majorHAnsi" w:eastAsia="Cambria" w:hAnsiTheme="majorHAnsi" w:cstheme="majorHAnsi"/>
          <w:b/>
          <w:iCs/>
          <w:szCs w:val="26"/>
          <w:u w:val="single"/>
        </w:rPr>
        <w:t>insecurity</w:t>
      </w:r>
      <w:r w:rsidRPr="002B445C">
        <w:rPr>
          <w:rFonts w:asciiTheme="majorHAnsi" w:eastAsia="Cambria" w:hAnsiTheme="majorHAnsi" w:cstheme="majorHAnsi"/>
          <w:szCs w:val="26"/>
          <w:u w:val="single"/>
        </w:rPr>
        <w:t xml:space="preserve"> by</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removing the reassuring variable of American military guarantees and presence</w:t>
      </w:r>
      <w:r w:rsidRPr="002B445C">
        <w:rPr>
          <w:rFonts w:asciiTheme="majorHAnsi" w:eastAsia="Cambria" w:hAnsiTheme="majorHAnsi" w:cstheme="majorHAnsi"/>
          <w:sz w:val="16"/>
          <w:szCs w:val="26"/>
        </w:rPr>
        <w:t xml:space="preserve"> This experience underlines a core problem with a </w:t>
      </w:r>
      <w:r w:rsidRPr="002B445C">
        <w:rPr>
          <w:rFonts w:asciiTheme="majorHAnsi" w:eastAsia="Cambria" w:hAnsiTheme="majorHAnsi" w:cstheme="majorHAnsi"/>
          <w:szCs w:val="26"/>
          <w:u w:val="single"/>
        </w:rPr>
        <w:t>spheres-of-influence</w:t>
      </w:r>
      <w:r w:rsidRPr="002B445C">
        <w:rPr>
          <w:rFonts w:asciiTheme="majorHAnsi" w:eastAsia="Cambria" w:hAnsiTheme="majorHAnsi" w:cstheme="majorHAnsi"/>
          <w:sz w:val="16"/>
          <w:szCs w:val="26"/>
        </w:rPr>
        <w:t xml:space="preserve"> world. It leaves weaker states to become the victims of stronger or more aggressive ones, and it seeds insecurity by removing the reassuring variable of American military guarantees and </w:t>
      </w:r>
      <w:r w:rsidRPr="002B445C">
        <w:rPr>
          <w:rFonts w:asciiTheme="majorHAnsi" w:hAnsiTheme="majorHAnsi" w:cstheme="majorHAnsi"/>
          <w:sz w:val="16"/>
          <w:szCs w:val="26"/>
        </w:rPr>
        <w:t xml:space="preserve">presence. </w:t>
      </w:r>
      <w:r w:rsidRPr="002B445C">
        <w:rPr>
          <w:rStyle w:val="StyleUnderline"/>
          <w:rFonts w:asciiTheme="majorHAnsi" w:hAnsiTheme="majorHAnsi" w:cstheme="majorHAnsi"/>
          <w:sz w:val="26"/>
          <w:szCs w:val="26"/>
        </w:rPr>
        <w:t>It emboldens American adversaries and leads</w:t>
      </w:r>
      <w:r w:rsidRPr="002B445C">
        <w:rPr>
          <w:rFonts w:asciiTheme="majorHAnsi" w:eastAsia="Cambria" w:hAnsiTheme="majorHAnsi" w:cstheme="majorHAnsi"/>
          <w:szCs w:val="26"/>
          <w:u w:val="single"/>
        </w:rPr>
        <w:t xml:space="preserve"> American </w:t>
      </w:r>
      <w:r w:rsidRPr="002B445C">
        <w:rPr>
          <w:rStyle w:val="StyleUnderline"/>
          <w:rFonts w:asciiTheme="majorHAnsi" w:hAnsiTheme="majorHAnsi" w:cstheme="majorHAnsi"/>
          <w:sz w:val="26"/>
          <w:szCs w:val="26"/>
        </w:rPr>
        <w:t>allies to take self-help measures that</w:t>
      </w:r>
      <w:r w:rsidRPr="002B445C">
        <w:rPr>
          <w:rFonts w:asciiTheme="majorHAnsi" w:eastAsia="Cambria" w:hAnsiTheme="majorHAnsi" w:cstheme="majorHAnsi"/>
          <w:szCs w:val="26"/>
          <w:u w:val="single"/>
        </w:rPr>
        <w:t xml:space="preserve"> themselves may </w:t>
      </w:r>
      <w:r w:rsidRPr="002B445C">
        <w:rPr>
          <w:rStyle w:val="StyleUnderline"/>
          <w:rFonts w:asciiTheme="majorHAnsi" w:hAnsiTheme="majorHAnsi" w:cstheme="majorHAnsi"/>
          <w:sz w:val="26"/>
          <w:szCs w:val="26"/>
        </w:rPr>
        <w:t>undercut American security interests</w:t>
      </w:r>
      <w:r w:rsidRPr="002B445C">
        <w:rPr>
          <w:rFonts w:asciiTheme="majorHAnsi" w:eastAsia="Cambria" w:hAnsiTheme="majorHAnsi" w:cstheme="majorHAnsi"/>
          <w:sz w:val="16"/>
          <w:szCs w:val="26"/>
          <w:shd w:val="clear" w:color="auto" w:fill="9AFFE0"/>
        </w:rPr>
        <w:t>.</w:t>
      </w:r>
      <w:r w:rsidRPr="002B445C">
        <w:rPr>
          <w:rFonts w:asciiTheme="majorHAnsi" w:eastAsia="Cambria" w:hAnsiTheme="majorHAnsi" w:cstheme="majorHAnsi"/>
          <w:sz w:val="16"/>
          <w:szCs w:val="26"/>
        </w:rPr>
        <w:t xml:space="preserve"> A </w:t>
      </w:r>
      <w:r w:rsidRPr="002B445C">
        <w:rPr>
          <w:rFonts w:asciiTheme="majorHAnsi" w:eastAsia="Cambria" w:hAnsiTheme="majorHAnsi" w:cstheme="majorHAnsi"/>
          <w:szCs w:val="26"/>
          <w:u w:val="single"/>
        </w:rPr>
        <w:t>spheres-of-influence world</w:t>
      </w:r>
      <w:r w:rsidRPr="002B445C">
        <w:rPr>
          <w:rFonts w:asciiTheme="majorHAnsi" w:eastAsia="Cambria" w:hAnsiTheme="majorHAnsi" w:cstheme="majorHAnsi"/>
          <w:sz w:val="16"/>
          <w:szCs w:val="26"/>
        </w:rPr>
        <w:t xml:space="preserve"> would also </w:t>
      </w:r>
      <w:r w:rsidRPr="002B445C">
        <w:rPr>
          <w:rFonts w:asciiTheme="majorHAnsi" w:eastAsia="Cambria" w:hAnsiTheme="majorHAnsi" w:cstheme="majorHAnsi"/>
          <w:szCs w:val="26"/>
          <w:u w:val="single"/>
        </w:rPr>
        <w:t>produce contestation of the open global commons</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that are the basis for the </w:t>
      </w:r>
      <w:r w:rsidRPr="002B445C">
        <w:rPr>
          <w:rFonts w:asciiTheme="majorHAnsi" w:eastAsia="Cambria" w:hAnsiTheme="majorHAnsi" w:cstheme="majorHAnsi"/>
          <w:b/>
          <w:iCs/>
          <w:szCs w:val="26"/>
          <w:u w:val="single"/>
        </w:rPr>
        <w:t>unprecedented prosperity</w:t>
      </w:r>
      <w:r w:rsidRPr="002B445C">
        <w:rPr>
          <w:rFonts w:asciiTheme="majorHAnsi" w:eastAsia="Cambria" w:hAnsiTheme="majorHAnsi" w:cstheme="majorHAnsi"/>
          <w:sz w:val="16"/>
          <w:szCs w:val="26"/>
        </w:rPr>
        <w:t xml:space="preserve"> produced by the liberal international economic order. </w:t>
      </w:r>
      <w:r w:rsidRPr="002B445C">
        <w:rPr>
          <w:rFonts w:asciiTheme="majorHAnsi" w:eastAsia="Cambria" w:hAnsiTheme="majorHAnsi" w:cstheme="majorHAnsi"/>
          <w:szCs w:val="26"/>
          <w:u w:val="single"/>
        </w:rPr>
        <w:t>Should the Indian and Pacific Oceans</w:t>
      </w:r>
      <w:r w:rsidRPr="002B445C">
        <w:rPr>
          <w:rFonts w:asciiTheme="majorHAnsi" w:eastAsia="Cambria" w:hAnsiTheme="majorHAnsi" w:cstheme="majorHAnsi"/>
          <w:sz w:val="16"/>
          <w:szCs w:val="26"/>
        </w:rPr>
        <w:t xml:space="preserve">, or the </w:t>
      </w:r>
      <w:r w:rsidRPr="002B445C">
        <w:rPr>
          <w:rFonts w:asciiTheme="majorHAnsi" w:eastAsia="Cambria" w:hAnsiTheme="majorHAnsi" w:cstheme="majorHAnsi"/>
          <w:szCs w:val="26"/>
          <w:u w:val="single"/>
        </w:rPr>
        <w:t>Arctic and Mediterranean Seas</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become arenas of great-power conflict</w:t>
      </w:r>
      <w:r w:rsidRPr="002B445C">
        <w:rPr>
          <w:rFonts w:asciiTheme="majorHAnsi" w:eastAsia="Cambria" w:hAnsiTheme="majorHAnsi" w:cstheme="majorHAnsi"/>
          <w:sz w:val="16"/>
          <w:szCs w:val="26"/>
        </w:rPr>
        <w:t xml:space="preserve"> (like the South China Sea already has thanks to China’s militarization and unilateral assertion of sovereignty over it) </w:t>
      </w:r>
      <w:r w:rsidRPr="002B445C">
        <w:rPr>
          <w:rFonts w:asciiTheme="majorHAnsi" w:eastAsia="Cambria" w:hAnsiTheme="majorHAnsi" w:cstheme="majorHAnsi"/>
          <w:szCs w:val="26"/>
          <w:u w:val="single"/>
        </w:rPr>
        <w:t>as leading states seek to incorporate them into their privileged zones of control</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economic globalization would </w:t>
      </w:r>
      <w:r w:rsidRPr="002B445C">
        <w:rPr>
          <w:rFonts w:asciiTheme="majorHAnsi" w:eastAsia="Cambria" w:hAnsiTheme="majorHAnsi" w:cstheme="majorHAnsi"/>
          <w:b/>
          <w:iCs/>
          <w:szCs w:val="26"/>
          <w:u w:val="single"/>
        </w:rPr>
        <w:t>collapse</w:t>
      </w:r>
      <w:r w:rsidRPr="002B445C">
        <w:rPr>
          <w:rFonts w:asciiTheme="majorHAnsi" w:eastAsia="Cambria" w:hAnsiTheme="majorHAnsi" w:cstheme="majorHAnsi"/>
          <w:szCs w:val="26"/>
          <w:u w:val="single"/>
        </w:rPr>
        <w:t>, harming the economies of every major power.</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The United States</w:t>
      </w:r>
      <w:r w:rsidRPr="002B445C">
        <w:rPr>
          <w:rFonts w:asciiTheme="majorHAnsi" w:eastAsia="Cambria" w:hAnsiTheme="majorHAnsi" w:cstheme="majorHAnsi"/>
          <w:sz w:val="16"/>
          <w:szCs w:val="26"/>
        </w:rPr>
        <w:t xml:space="preserve">, because of its sheer power and resource base as well as its relative geographical isolation, </w:t>
      </w:r>
      <w:r w:rsidRPr="002B445C">
        <w:rPr>
          <w:rFonts w:asciiTheme="majorHAnsi" w:eastAsia="Cambria" w:hAnsiTheme="majorHAnsi" w:cstheme="majorHAnsi"/>
          <w:szCs w:val="26"/>
          <w:u w:val="single"/>
        </w:rPr>
        <w:t>might do OK</w:t>
      </w:r>
      <w:r w:rsidRPr="002B445C">
        <w:rPr>
          <w:rFonts w:asciiTheme="majorHAnsi" w:eastAsia="Cambria" w:hAnsiTheme="majorHAnsi" w:cstheme="majorHAnsi"/>
          <w:sz w:val="16"/>
          <w:szCs w:val="26"/>
        </w:rPr>
        <w:t xml:space="preserve"> in a spheres-of-influence world. Most of </w:t>
      </w:r>
      <w:r w:rsidRPr="002B445C">
        <w:rPr>
          <w:rFonts w:asciiTheme="majorHAnsi" w:eastAsia="Cambria" w:hAnsiTheme="majorHAnsi" w:cstheme="majorHAnsi"/>
          <w:szCs w:val="26"/>
          <w:u w:val="single"/>
        </w:rPr>
        <w:t>America’s friends and allies would not</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Their weakening and insecurity would in turn render the United States weaker and more insecure</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 xml:space="preserve">since </w:t>
      </w:r>
      <w:r w:rsidRPr="002B445C">
        <w:rPr>
          <w:rStyle w:val="Emphasis"/>
          <w:rFonts w:asciiTheme="majorHAnsi" w:hAnsiTheme="majorHAnsi" w:cstheme="majorHAnsi"/>
          <w:sz w:val="26"/>
          <w:szCs w:val="26"/>
        </w:rPr>
        <w:t xml:space="preserve">U.S. allies are force-multipliers for American hard </w:t>
      </w:r>
      <w:r w:rsidRPr="002B445C">
        <w:rPr>
          <w:rFonts w:asciiTheme="majorHAnsi" w:eastAsia="Cambria" w:hAnsiTheme="majorHAnsi" w:cstheme="majorHAnsi"/>
          <w:szCs w:val="26"/>
          <w:u w:val="single"/>
        </w:rPr>
        <w:t xml:space="preserve">and soft </w:t>
      </w:r>
      <w:r w:rsidRPr="002B445C">
        <w:rPr>
          <w:rStyle w:val="Emphasis"/>
          <w:rFonts w:asciiTheme="majorHAnsi" w:hAnsiTheme="majorHAnsi" w:cstheme="majorHAnsi"/>
          <w:sz w:val="26"/>
          <w:szCs w:val="26"/>
        </w:rPr>
        <w:t>power</w:t>
      </w:r>
      <w:r w:rsidRPr="002B445C">
        <w:rPr>
          <w:rFonts w:asciiTheme="majorHAnsi" w:eastAsia="Cambria" w:hAnsiTheme="majorHAnsi" w:cstheme="majorHAnsi"/>
          <w:sz w:val="16"/>
          <w:szCs w:val="26"/>
        </w:rPr>
        <w:t xml:space="preserve">, and since norms like </w:t>
      </w:r>
      <w:r w:rsidRPr="002B445C">
        <w:rPr>
          <w:rFonts w:asciiTheme="majorHAnsi" w:eastAsia="Cambria" w:hAnsiTheme="majorHAnsi" w:cstheme="majorHAnsi"/>
          <w:szCs w:val="26"/>
          <w:u w:val="single"/>
        </w:rPr>
        <w:t>freedom of the global commons</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are</w:t>
      </w:r>
      <w:r w:rsidRPr="002B445C">
        <w:rPr>
          <w:rFonts w:asciiTheme="majorHAnsi" w:eastAsia="Cambria" w:hAnsiTheme="majorHAnsi" w:cstheme="majorHAnsi"/>
          <w:sz w:val="16"/>
          <w:szCs w:val="26"/>
        </w:rPr>
        <w:t xml:space="preserve"> in fact </w:t>
      </w:r>
      <w:r w:rsidRPr="002B445C">
        <w:rPr>
          <w:rFonts w:asciiTheme="majorHAnsi" w:eastAsia="Cambria" w:hAnsiTheme="majorHAnsi" w:cstheme="majorHAnsi"/>
          <w:szCs w:val="26"/>
          <w:u w:val="single"/>
        </w:rPr>
        <w:t>underwritten by that power</w:t>
      </w:r>
      <w:r w:rsidRPr="002B445C">
        <w:rPr>
          <w:rFonts w:asciiTheme="majorHAnsi" w:eastAsia="Cambria" w:hAnsiTheme="majorHAnsi" w:cstheme="majorHAnsi"/>
          <w:sz w:val="16"/>
          <w:szCs w:val="26"/>
        </w:rPr>
        <w:t xml:space="preserve">. More broadly, </w:t>
      </w:r>
      <w:r w:rsidRPr="002B445C">
        <w:rPr>
          <w:rFonts w:asciiTheme="majorHAnsi" w:eastAsia="Cambria" w:hAnsiTheme="majorHAnsi" w:cstheme="majorHAnsi"/>
          <w:szCs w:val="26"/>
          <w:u w:val="single"/>
        </w:rPr>
        <w:t>such a transition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would</w:t>
      </w:r>
      <w:r w:rsidRPr="002B445C">
        <w:rPr>
          <w:rFonts w:asciiTheme="majorHAnsi" w:eastAsia="Cambria" w:hAnsiTheme="majorHAnsi" w:cstheme="majorHAnsi"/>
          <w:sz w:val="16"/>
          <w:szCs w:val="26"/>
        </w:rPr>
        <w:t xml:space="preserve"> also </w:t>
      </w:r>
      <w:r w:rsidRPr="002B445C">
        <w:rPr>
          <w:rFonts w:asciiTheme="majorHAnsi" w:hAnsiTheme="majorHAnsi" w:cstheme="majorHAnsi"/>
          <w:sz w:val="16"/>
          <w:szCs w:val="26"/>
        </w:rPr>
        <w:t>likely lead</w:t>
      </w:r>
      <w:r w:rsidRPr="002B445C">
        <w:rPr>
          <w:rFonts w:asciiTheme="majorHAnsi" w:eastAsia="Cambria" w:hAnsiTheme="majorHAnsi" w:cstheme="majorHAnsi"/>
          <w:szCs w:val="26"/>
          <w:u w:val="single"/>
        </w:rPr>
        <w:t xml:space="preserve"> to the kind of </w:t>
      </w:r>
      <w:r w:rsidRPr="002B445C">
        <w:rPr>
          <w:rFonts w:asciiTheme="majorHAnsi" w:eastAsia="Cambria" w:hAnsiTheme="majorHAnsi" w:cstheme="majorHAnsi"/>
          <w:b/>
          <w:iCs/>
          <w:szCs w:val="26"/>
          <w:u w:val="single"/>
        </w:rPr>
        <w:t>hot wars</w:t>
      </w:r>
      <w:r w:rsidRPr="002B445C">
        <w:rPr>
          <w:rFonts w:asciiTheme="majorHAnsi" w:eastAsia="Cambria" w:hAnsiTheme="majorHAnsi" w:cstheme="majorHAnsi"/>
          <w:szCs w:val="26"/>
          <w:u w:val="single"/>
        </w:rPr>
        <w:t xml:space="preserve"> that </w:t>
      </w:r>
      <w:r w:rsidRPr="002B445C">
        <w:rPr>
          <w:rFonts w:asciiTheme="majorHAnsi" w:eastAsia="Cambria" w:hAnsiTheme="majorHAnsi" w:cstheme="majorHAnsi"/>
          <w:b/>
          <w:iCs/>
          <w:szCs w:val="26"/>
          <w:u w:val="single"/>
        </w:rPr>
        <w:t>reorder the international balance of power</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including</w:t>
      </w:r>
      <w:r w:rsidRPr="002B445C">
        <w:rPr>
          <w:rFonts w:asciiTheme="majorHAnsi" w:eastAsia="Cambria" w:hAnsiTheme="majorHAnsi" w:cstheme="majorHAnsi"/>
          <w:sz w:val="16"/>
          <w:szCs w:val="26"/>
        </w:rPr>
        <w:t xml:space="preserve"> by </w:t>
      </w:r>
      <w:r w:rsidRPr="002B445C">
        <w:rPr>
          <w:rFonts w:asciiTheme="majorHAnsi" w:eastAsia="Cambria" w:hAnsiTheme="majorHAnsi" w:cstheme="majorHAnsi"/>
          <w:b/>
          <w:iCs/>
          <w:szCs w:val="26"/>
          <w:u w:val="single"/>
        </w:rPr>
        <w:t>incentivizing aggressive states to push out and assert regional dominion</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knowing that America does not have the will or interest to oppose them</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 xml:space="preserve">The fact that </w:t>
      </w:r>
      <w:r w:rsidRPr="002B445C">
        <w:rPr>
          <w:rFonts w:asciiTheme="majorHAnsi" w:eastAsia="Cambria" w:hAnsiTheme="majorHAnsi" w:cstheme="majorHAnsi"/>
          <w:sz w:val="16"/>
          <w:szCs w:val="26"/>
        </w:rPr>
        <w:t xml:space="preserve">U.S. </w:t>
      </w:r>
      <w:r w:rsidRPr="002B445C">
        <w:rPr>
          <w:rFonts w:asciiTheme="majorHAnsi" w:eastAsia="Cambria" w:hAnsiTheme="majorHAnsi" w:cstheme="majorHAnsi"/>
          <w:szCs w:val="26"/>
          <w:u w:val="single"/>
        </w:rPr>
        <w:t>competitors</w:t>
      </w:r>
      <w:r w:rsidRPr="002B445C">
        <w:rPr>
          <w:rFonts w:asciiTheme="majorHAnsi" w:eastAsia="Cambria" w:hAnsiTheme="majorHAnsi" w:cstheme="majorHAnsi"/>
          <w:sz w:val="16"/>
          <w:szCs w:val="26"/>
        </w:rPr>
        <w:t xml:space="preserve"> such as </w:t>
      </w:r>
      <w:r w:rsidRPr="002B445C">
        <w:rPr>
          <w:rFonts w:asciiTheme="majorHAnsi" w:eastAsia="Cambria" w:hAnsiTheme="majorHAnsi" w:cstheme="majorHAnsi"/>
          <w:szCs w:val="26"/>
          <w:u w:val="single"/>
        </w:rPr>
        <w:t>Russia</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China</w:t>
      </w:r>
      <w:r w:rsidRPr="002B445C">
        <w:rPr>
          <w:rFonts w:asciiTheme="majorHAnsi" w:eastAsia="Cambria" w:hAnsiTheme="majorHAnsi" w:cstheme="majorHAnsi"/>
          <w:sz w:val="16"/>
          <w:szCs w:val="26"/>
        </w:rPr>
        <w:t xml:space="preserve">, </w:t>
      </w:r>
      <w:r w:rsidRPr="002B445C">
        <w:rPr>
          <w:rFonts w:asciiTheme="majorHAnsi" w:eastAsia="Cambria" w:hAnsiTheme="majorHAnsi" w:cstheme="majorHAnsi"/>
          <w:szCs w:val="26"/>
          <w:u w:val="single"/>
        </w:rPr>
        <w:t>and Iran</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all of whom want to weaken the American-led world order</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Cs w:val="26"/>
          <w:u w:val="single"/>
        </w:rPr>
        <w:t>would welcome a spheres-of-influence world is another reason for Americans to oppose it</w:t>
      </w:r>
      <w:r w:rsidRPr="002B445C">
        <w:rPr>
          <w:rFonts w:asciiTheme="majorHAnsi" w:eastAsia="Cambria" w:hAnsiTheme="majorHAnsi" w:cstheme="majorHAnsi"/>
          <w:sz w:val="16"/>
          <w:szCs w:val="26"/>
        </w:rPr>
        <w:t>. It would also be ironic if the United States were to back away from its historic commitment to shaping a world that is an idealized vision of America itself</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w:t>
      </w:r>
      <w:r w:rsidRPr="002B445C">
        <w:rPr>
          <w:rFonts w:asciiTheme="majorHAnsi" w:eastAsia="Calibri" w:hAnsiTheme="majorHAnsi" w:cstheme="majorHAnsi"/>
          <w:sz w:val="16"/>
          <w:szCs w:val="26"/>
        </w:rPr>
        <w:t> </w:t>
      </w:r>
      <w:r w:rsidRPr="002B445C">
        <w:rPr>
          <w:rFonts w:asciiTheme="majorHAnsi" w:eastAsia="Cambria" w:hAnsiTheme="majorHAnsi" w:cstheme="majorHAnsi"/>
          <w:sz w:val="16"/>
          <w:szCs w:val="26"/>
        </w:rPr>
        <w:t>one ruled by laws, norms, institutions, markets, and peaceful settlement of disputes.</w:t>
      </w:r>
    </w:p>
    <w:p w14:paraId="1584C00E" w14:textId="77777777" w:rsidR="00071BAB" w:rsidRPr="002B445C" w:rsidRDefault="00071BAB" w:rsidP="00071BAB">
      <w:pPr>
        <w:rPr>
          <w:rFonts w:asciiTheme="majorHAnsi" w:eastAsia="Cambria" w:hAnsiTheme="majorHAnsi" w:cstheme="majorHAnsi"/>
          <w:sz w:val="16"/>
          <w:szCs w:val="26"/>
        </w:rPr>
      </w:pPr>
    </w:p>
    <w:p w14:paraId="20C8A7C3" w14:textId="77777777" w:rsidR="00071BAB" w:rsidRPr="002B445C" w:rsidRDefault="00071BAB" w:rsidP="00071BAB">
      <w:pPr>
        <w:rPr>
          <w:rFonts w:asciiTheme="majorHAnsi" w:eastAsia="Cambria" w:hAnsiTheme="majorHAnsi" w:cstheme="majorHAnsi"/>
          <w:sz w:val="16"/>
          <w:szCs w:val="26"/>
        </w:rPr>
      </w:pPr>
    </w:p>
    <w:p w14:paraId="4CD8B30A" w14:textId="77777777" w:rsidR="00071BAB" w:rsidRPr="002B445C" w:rsidRDefault="00071BAB" w:rsidP="00071BAB">
      <w:pPr>
        <w:pStyle w:val="Heading4"/>
      </w:pPr>
      <w:r w:rsidRPr="002B445C">
        <w:lastRenderedPageBreak/>
        <w:t xml:space="preserve">China is </w:t>
      </w:r>
      <w:r w:rsidRPr="002B445C">
        <w:rPr>
          <w:u w:val="single"/>
        </w:rPr>
        <w:t>revisionist challenge</w:t>
      </w:r>
      <w:r w:rsidRPr="002B445C">
        <w:t xml:space="preserve"> to the military and economic order—hegemony is key to prevent Chinese aggression and global wars.</w:t>
      </w:r>
    </w:p>
    <w:p w14:paraId="30596040" w14:textId="77777777" w:rsidR="00071BAB" w:rsidRPr="002B445C" w:rsidRDefault="00071BAB" w:rsidP="00071BAB">
      <w:pPr>
        <w:rPr>
          <w:rStyle w:val="Style13ptBold"/>
          <w:sz w:val="16"/>
          <w:szCs w:val="26"/>
        </w:rPr>
      </w:pPr>
      <w:r w:rsidRPr="002B445C">
        <w:rPr>
          <w:rStyle w:val="Style13ptBold"/>
          <w:sz w:val="16"/>
          <w:szCs w:val="26"/>
        </w:rPr>
        <w:t xml:space="preserve">Ji Young </w:t>
      </w:r>
      <w:r w:rsidRPr="002B445C">
        <w:rPr>
          <w:rStyle w:val="Style13ptBold"/>
          <w:rFonts w:eastAsiaTheme="majorEastAsia" w:cstheme="majorBidi"/>
          <w:bCs/>
          <w:szCs w:val="26"/>
          <w:u w:val="single"/>
        </w:rPr>
        <w:t>Choi 18</w:t>
      </w:r>
      <w:r w:rsidRPr="002B445C">
        <w:rPr>
          <w:sz w:val="16"/>
          <w:szCs w:val="26"/>
        </w:rPr>
        <w:t xml:space="preserve"> – (Ji Young Choi, Associate Professor of Politics and Government, Director of East Asia Studies, Affiliate Professor of International Studies, “Historical and Theoretical Perspectives on the Rise of China: Long Cycles, Power Transitions, and China's Ascent,” </w:t>
      </w:r>
      <w:r w:rsidRPr="002B445C">
        <w:rPr>
          <w:i/>
          <w:sz w:val="16"/>
          <w:szCs w:val="26"/>
        </w:rPr>
        <w:t>Asian Perspective</w:t>
      </w:r>
      <w:r w:rsidRPr="002B445C">
        <w:rPr>
          <w:sz w:val="16"/>
          <w:szCs w:val="26"/>
        </w:rPr>
        <w:t>, Vol. 42, Issue 1, January-March 2018, pages 61-84)//ND</w:t>
      </w:r>
    </w:p>
    <w:p w14:paraId="6FCE3404" w14:textId="77777777" w:rsidR="00071BAB" w:rsidRPr="002B445C" w:rsidRDefault="00071BAB" w:rsidP="00071BAB">
      <w:pPr>
        <w:rPr>
          <w:sz w:val="16"/>
          <w:szCs w:val="26"/>
        </w:rPr>
      </w:pPr>
      <w:r w:rsidRPr="002B445C">
        <w:rPr>
          <w:sz w:val="16"/>
          <w:szCs w:val="26"/>
        </w:rPr>
        <w:t xml:space="preserve">I have explored in light of historical and theoretical perspectives whether China is a candidate to become a global hegemonic power. </w:t>
      </w:r>
      <w:r w:rsidRPr="002B445C">
        <w:rPr>
          <w:rStyle w:val="StyleUnderline"/>
          <w:sz w:val="26"/>
          <w:szCs w:val="26"/>
        </w:rPr>
        <w:t>The next question I will address is whether the ascent of China will lead to a hegemonic war or not.</w:t>
      </w:r>
      <w:r w:rsidRPr="002B445C">
        <w:rPr>
          <w:sz w:val="16"/>
          <w:szCs w:val="26"/>
        </w:rPr>
        <w:t xml:space="preserve"> As mentioned previously, </w:t>
      </w:r>
      <w:r w:rsidRPr="002B445C">
        <w:rPr>
          <w:rStyle w:val="StyleUnderline"/>
          <w:sz w:val="26"/>
          <w:szCs w:val="26"/>
        </w:rPr>
        <w:t>historical and theoretical lessons reveal that a rising great power tends to challenge a system leader when the former's economic and other major capabilities come too close to those of the latter and the former is dissatisfied with the latter's leadership and the international rules it created. This means that the rise of China could produce intense hegemonic competition and even a global hegemonic war</w:t>
      </w:r>
      <w:r w:rsidRPr="002B445C">
        <w:rPr>
          <w:sz w:val="16"/>
          <w:szCs w:val="26"/>
        </w:rPr>
        <w:t xml:space="preserve">. </w:t>
      </w:r>
      <w:r w:rsidRPr="002B445C">
        <w:rPr>
          <w:rStyle w:val="StyleUnderline"/>
          <w:sz w:val="26"/>
          <w:szCs w:val="26"/>
        </w:rPr>
        <w:t xml:space="preserve">The preventive motivation by an old declining power can cause a major war with a newly emerging power when it is combined with other variables </w:t>
      </w:r>
      <w:r w:rsidRPr="002B445C">
        <w:rPr>
          <w:sz w:val="16"/>
          <w:szCs w:val="26"/>
        </w:rPr>
        <w:t xml:space="preserve">(Levy 1987). While a preventive war by a system leader is historically rare, </w:t>
      </w:r>
      <w:r w:rsidRPr="002B445C">
        <w:rPr>
          <w:rStyle w:val="StyleUnderline"/>
          <w:sz w:val="26"/>
          <w:szCs w:val="26"/>
        </w:rPr>
        <w:t>a newly emerging yet even relatively weak rising power at times challenges a much more powerful system leader, as in the case of Japan's attack</w:t>
      </w:r>
      <w:r w:rsidRPr="002B445C">
        <w:rPr>
          <w:sz w:val="16"/>
          <w:szCs w:val="26"/>
        </w:rPr>
        <w:t xml:space="preserve"> on Pearl Harbor in 1941 (</w:t>
      </w:r>
      <w:proofErr w:type="spellStart"/>
      <w:r w:rsidRPr="002B445C">
        <w:rPr>
          <w:sz w:val="16"/>
          <w:szCs w:val="26"/>
        </w:rPr>
        <w:t>Schweller</w:t>
      </w:r>
      <w:proofErr w:type="spellEnd"/>
      <w:r w:rsidRPr="002B445C">
        <w:rPr>
          <w:sz w:val="16"/>
          <w:szCs w:val="26"/>
        </w:rPr>
        <w:t xml:space="preserve"> 1999). A historical lesson is that "incomplete catch-ups are inherently conflict-prone" (Thompson 2006, 19). </w:t>
      </w:r>
      <w:r w:rsidRPr="002B445C">
        <w:rPr>
          <w:rStyle w:val="StyleUnderline"/>
          <w:sz w:val="26"/>
          <w:szCs w:val="26"/>
        </w:rPr>
        <w:t xml:space="preserve">This implies that even though it falls short of surpassing the system leader, the rise of a new great power can produce significant instability in the interstate system when it develops into a revisionist power. </w:t>
      </w:r>
      <w:r w:rsidRPr="002B445C">
        <w:rPr>
          <w:sz w:val="16"/>
          <w:szCs w:val="26"/>
        </w:rPr>
        <w:t xml:space="preserve">Moreover, </w:t>
      </w:r>
      <w:r w:rsidRPr="002B445C">
        <w:rPr>
          <w:rStyle w:val="StyleUnderline"/>
          <w:sz w:val="26"/>
          <w:szCs w:val="26"/>
        </w:rPr>
        <w:t>the United States and China are deeply involved in major security issues in East Asia</w:t>
      </w:r>
      <w:r w:rsidRPr="002B445C">
        <w:rPr>
          <w:sz w:val="16"/>
          <w:szCs w:val="26"/>
        </w:rPr>
        <w:t xml:space="preserve"> (including the North Korean nuclear crisis, the Taiwan issue, and the South China Sea disputes), and </w:t>
      </w:r>
      <w:r w:rsidRPr="002B445C">
        <w:rPr>
          <w:rStyle w:val="StyleUnderline"/>
          <w:sz w:val="26"/>
          <w:szCs w:val="26"/>
        </w:rPr>
        <w:t>we cannot rule out the possibility that one of these regional conflicts will develop into a much bigger global war in which the two superpowers are entangled.</w:t>
      </w:r>
      <w:r w:rsidRPr="002B445C">
        <w:rPr>
          <w:sz w:val="16"/>
          <w:szCs w:val="26"/>
        </w:rPr>
        <w:t xml:space="preserve"> According to Allison (2017), who studied sixteen historical cases in which a rising power confronted an existing power, </w:t>
      </w:r>
      <w:r w:rsidRPr="002B445C">
        <w:rPr>
          <w:rStyle w:val="StyleUnderline"/>
          <w:sz w:val="26"/>
          <w:szCs w:val="26"/>
        </w:rPr>
        <w:t>a war between the United States and China is not unavoidable, but escaping it will require enormous efforts by both sides</w:t>
      </w:r>
      <w:r w:rsidRPr="002B445C">
        <w:rPr>
          <w:sz w:val="16"/>
          <w:szCs w:val="26"/>
        </w:rPr>
        <w:t xml:space="preserve">. Some Chinese scholars (Jia 2009; Wang and Zhu 2015), who emphasize the transformation of China's domestic politics and the pragmatism of Beijing's diplomacy, have a more or less optimistic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important signs that show </w:t>
      </w:r>
      <w:r w:rsidRPr="002B445C">
        <w:rPr>
          <w:rStyle w:val="StyleUnderline"/>
          <w:sz w:val="26"/>
          <w:szCs w:val="26"/>
        </w:rPr>
        <w:t>China has revisionist aims</w:t>
      </w:r>
      <w:r w:rsidRPr="002B445C">
        <w:rPr>
          <w:sz w:val="16"/>
          <w:szCs w:val="26"/>
        </w:rPr>
        <w:t xml:space="preserve"> at least </w:t>
      </w:r>
      <w:r w:rsidRPr="002B445C">
        <w:rPr>
          <w:rStyle w:val="StyleUnderline"/>
          <w:sz w:val="26"/>
          <w:szCs w:val="26"/>
        </w:rPr>
        <w:t>in the Asia Pacific and could develop into a revisionist power in the future</w:t>
      </w:r>
      <w:r w:rsidRPr="002B445C">
        <w:rPr>
          <w:sz w:val="16"/>
          <w:szCs w:val="2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w:t>
      </w:r>
      <w:r w:rsidRPr="002B445C">
        <w:rPr>
          <w:rStyle w:val="StyleUnderline"/>
          <w:sz w:val="26"/>
          <w:szCs w:val="26"/>
        </w:rPr>
        <w:t>Chinese leadership has emphasized that the rise of China would not threaten any other countries. Recently, however, Beijing has adopted increasingly assertive or even aggressive foreign policies in international security affairs.</w:t>
      </w:r>
      <w:r w:rsidRPr="002B445C">
        <w:rPr>
          <w:sz w:val="16"/>
          <w:szCs w:val="26"/>
        </w:rPr>
        <w:t xml:space="preserve"> In particular, </w:t>
      </w:r>
      <w:r w:rsidRPr="002B445C">
        <w:rPr>
          <w:rStyle w:val="StyleUnderline"/>
          <w:sz w:val="26"/>
          <w:szCs w:val="26"/>
        </w:rPr>
        <w:t xml:space="preserve">China has been adamant about territorial issues in the East and South China Seas and is increasingly considered as a severe threat by other </w:t>
      </w:r>
      <w:r w:rsidRPr="002B445C">
        <w:rPr>
          <w:rStyle w:val="StyleUnderline"/>
          <w:sz w:val="26"/>
          <w:szCs w:val="26"/>
        </w:rPr>
        <w:lastRenderedPageBreak/>
        <w:t>nations in the Asia Pacific region</w:t>
      </w:r>
      <w:r w:rsidRPr="002B445C">
        <w:rPr>
          <w:sz w:val="16"/>
          <w:szCs w:val="26"/>
        </w:rPr>
        <w:t xml:space="preserve">. Since 2009, for example, Beijing has increased naval activities on a large scale in the area of the Diaoyu/Senkaku Islands in the East China Sea. In 2010, Beijing announced that just like Tibet and Taiwan, the South China Sea is considered a core national interest.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2B445C">
        <w:rPr>
          <w:rStyle w:val="StyleUnderline"/>
          <w:sz w:val="26"/>
          <w:szCs w:val="26"/>
        </w:rPr>
        <w:t xml:space="preserve">China has constructed man-made islands in the South China Sea to seek "de facto control over the resource-rich waters and islets" claimed as well by its neighboring countries </w:t>
      </w:r>
      <w:r w:rsidRPr="002B445C">
        <w:rPr>
          <w:sz w:val="16"/>
          <w:szCs w:val="26"/>
        </w:rPr>
        <w:t xml:space="preserve">(Los Angeles Times 2015). As of now, </w:t>
      </w:r>
      <w:r w:rsidRPr="002B445C">
        <w:rPr>
          <w:rStyle w:val="StyleUnderline"/>
          <w:sz w:val="26"/>
          <w:szCs w:val="26"/>
        </w:rPr>
        <w:t>China's strategy is to delay a direct military conflict with the United States as long as possible and use its economic and political prowess to pressure smaller neighbors to give up their territorial claims</w:t>
      </w:r>
      <w:r w:rsidRPr="002B445C">
        <w:rPr>
          <w:sz w:val="16"/>
          <w:szCs w:val="26"/>
        </w:rPr>
        <w:t xml:space="preserve"> (Doran 2012). These new developments and rhetorical signals reflect significant changes in China's foreign policies and signify that China's peaceful rise seems to be over. </w:t>
      </w:r>
      <w:r w:rsidRPr="002B445C">
        <w:rPr>
          <w:rStyle w:val="StyleUnderline"/>
          <w:sz w:val="26"/>
          <w:szCs w:val="26"/>
        </w:rPr>
        <w:t>A rising great power's consistent and determined policies to increase military buildups can be read as one of the significant signs of the rising power's dissatisfaction with the existing order and its willingness to do battle if it is really necessary.</w:t>
      </w:r>
      <w:r w:rsidRPr="002B445C">
        <w:rPr>
          <w:sz w:val="16"/>
          <w:szCs w:val="26"/>
        </w:rPr>
        <w:t xml:space="preserve"> In the words of </w:t>
      </w:r>
      <w:proofErr w:type="spellStart"/>
      <w:r w:rsidRPr="002B445C">
        <w:rPr>
          <w:sz w:val="16"/>
          <w:szCs w:val="26"/>
        </w:rPr>
        <w:t>Rapkin</w:t>
      </w:r>
      <w:proofErr w:type="spellEnd"/>
      <w:r w:rsidRPr="002B445C">
        <w:rPr>
          <w:sz w:val="16"/>
          <w:szCs w:val="26"/>
        </w:rPr>
        <w:t xml:space="preserve"> and Thompson (2003, 318), </w:t>
      </w:r>
      <w:r w:rsidRPr="002B445C">
        <w:rPr>
          <w:rStyle w:val="StyleUnderline"/>
          <w:sz w:val="26"/>
          <w:szCs w:val="26"/>
        </w:rPr>
        <w:t>"arms buildups and arms races . . . reflect substantial dissatisfaction on the part of the challenger and an attempt to accelerate the pace of military catchup and the development of a relative power advantage</w:t>
      </w:r>
      <w:r w:rsidRPr="002B445C">
        <w:rPr>
          <w:sz w:val="16"/>
          <w:szCs w:val="26"/>
        </w:rPr>
        <w:t xml:space="preserve">." Werner and Kugler (1996) also posit that </w:t>
      </w:r>
      <w:r w:rsidRPr="002B445C">
        <w:rPr>
          <w:rStyle w:val="StyleUnderline"/>
          <w:sz w:val="26"/>
          <w:szCs w:val="26"/>
        </w:rPr>
        <w:t>if an emerging challenger's military expenditures are increasing faster than those of a system leader</w:t>
      </w:r>
      <w:r w:rsidRPr="002B445C">
        <w:rPr>
          <w:sz w:val="16"/>
          <w:szCs w:val="26"/>
        </w:rPr>
        <w:t xml:space="preserve">, </w:t>
      </w:r>
      <w:r w:rsidRPr="002B445C">
        <w:rPr>
          <w:rStyle w:val="StyleUnderline"/>
          <w:sz w:val="26"/>
          <w:szCs w:val="26"/>
        </w:rPr>
        <w:t>parity can be very dangerous to the international political order</w:t>
      </w:r>
      <w:r w:rsidRPr="002B445C">
        <w:rPr>
          <w:sz w:val="16"/>
          <w:szCs w:val="26"/>
        </w:rPr>
        <w:t xml:space="preserve">. China's GDP is currently around 60 percent of that of the United States, so parity has not been reached yet. </w:t>
      </w:r>
      <w:r w:rsidRPr="002B445C">
        <w:rPr>
          <w:rStyle w:val="StyleUnderline"/>
          <w:sz w:val="26"/>
          <w:szCs w:val="26"/>
        </w:rPr>
        <w:t>China's military budget, however, has grown enormously</w:t>
      </w:r>
      <w:r w:rsidRPr="002B445C">
        <w:rPr>
          <w:sz w:val="16"/>
          <w:szCs w:val="26"/>
        </w:rPr>
        <w:t xml:space="preserve"> for the past two decades (double-digit growth nearly every year), </w:t>
      </w:r>
      <w:r w:rsidRPr="002B445C">
        <w:rPr>
          <w:rStyle w:val="StyleUnderline"/>
          <w:sz w:val="26"/>
          <w:szCs w:val="26"/>
        </w:rPr>
        <w:t xml:space="preserve">which is creating concerns among neighboring nations </w:t>
      </w:r>
      <w:r w:rsidRPr="002B445C">
        <w:rPr>
          <w:sz w:val="16"/>
          <w:szCs w:val="26"/>
        </w:rPr>
        <w:t xml:space="preserve">and a system leader, the United States. In addition to its air force, </w:t>
      </w:r>
      <w:r w:rsidRPr="002B445C">
        <w:rPr>
          <w:rStyle w:val="StyleUnderline"/>
          <w:sz w:val="26"/>
          <w:szCs w:val="26"/>
        </w:rPr>
        <w:t>China's strengthening navy or sea power has been one of the main goals in its military modernization program.</w:t>
      </w:r>
      <w:r w:rsidRPr="002B445C">
        <w:rPr>
          <w:sz w:val="16"/>
          <w:szCs w:val="26"/>
        </w:rPr>
        <w:t xml:space="preserve"> </w:t>
      </w:r>
      <w:r w:rsidRPr="002B445C">
        <w:rPr>
          <w:rStyle w:val="StyleUnderline"/>
          <w:sz w:val="26"/>
          <w:szCs w:val="26"/>
        </w:rPr>
        <w:t xml:space="preserve">Beijing has invested large financial resources in constructing new naval vessels, submarines, and aircraft carriers </w:t>
      </w:r>
      <w:r w:rsidRPr="002B445C">
        <w:rPr>
          <w:sz w:val="16"/>
          <w:szCs w:val="26"/>
        </w:rPr>
        <w:t xml:space="preserve">(Economist 2012). </w:t>
      </w:r>
      <w:r w:rsidRPr="002B445C">
        <w:rPr>
          <w:rStyle w:val="StyleUnderline"/>
          <w:sz w:val="26"/>
          <w:szCs w:val="26"/>
        </w:rPr>
        <w:t>Furthermore</w:t>
      </w:r>
      <w:r w:rsidRPr="002B445C">
        <w:rPr>
          <w:sz w:val="16"/>
          <w:szCs w:val="26"/>
        </w:rPr>
        <w:t xml:space="preserve">, in its new defense white paper in 2015, </w:t>
      </w:r>
      <w:r w:rsidRPr="002B445C">
        <w:rPr>
          <w:rStyle w:val="StyleUnderline"/>
          <w:sz w:val="26"/>
          <w:szCs w:val="26"/>
        </w:rPr>
        <w:t>Beijing made clear a vision to expand the global role for its military, particularly its naval force, to protect its overseas economic and strategic interests</w:t>
      </w:r>
      <w:r w:rsidRPr="002B445C">
        <w:rPr>
          <w:sz w:val="16"/>
          <w:szCs w:val="26"/>
        </w:rPr>
        <w:t xml:space="preserve"> (Tiezzi 2015). </w:t>
      </w:r>
      <w:r w:rsidRPr="002B445C">
        <w:rPr>
          <w:rStyle w:val="StyleUnderline"/>
          <w:sz w:val="26"/>
          <w:szCs w:val="26"/>
        </w:rPr>
        <w:t xml:space="preserve">Sea power has special importance for an emerging great power. </w:t>
      </w:r>
      <w:r w:rsidRPr="002B445C">
        <w:rPr>
          <w:sz w:val="16"/>
          <w:szCs w:val="26"/>
        </w:rPr>
        <w:t xml:space="preserve">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2B445C">
        <w:rPr>
          <w:sz w:val="16"/>
          <w:szCs w:val="26"/>
        </w:rPr>
        <w:t>sealanes</w:t>
      </w:r>
      <w:proofErr w:type="spellEnd"/>
      <w:r w:rsidRPr="002B445C">
        <w:rPr>
          <w:sz w:val="16"/>
          <w:szCs w:val="26"/>
        </w:rPr>
        <w:t xml:space="preserve">. </w:t>
      </w:r>
      <w:r w:rsidRPr="002B445C">
        <w:rPr>
          <w:rStyle w:val="StyleUnderline"/>
          <w:sz w:val="26"/>
          <w:szCs w:val="26"/>
        </w:rPr>
        <w:t>Naval power has a special significance for China, a newly emerging power, as well as for both economic and strategic reasons. First, its economy's rapid growth requires external expansion to ensure raw materials</w:t>
      </w:r>
      <w:r w:rsidRPr="002B445C">
        <w:rPr>
          <w:sz w:val="16"/>
          <w:szCs w:val="26"/>
        </w:rPr>
        <w:t xml:space="preserve"> </w:t>
      </w:r>
      <w:r w:rsidRPr="002B445C">
        <w:rPr>
          <w:rStyle w:val="StyleUnderline"/>
          <w:sz w:val="26"/>
          <w:szCs w:val="26"/>
        </w:rPr>
        <w:t>and the foreign markets to sell its products.</w:t>
      </w:r>
      <w:r w:rsidRPr="002B445C">
        <w:rPr>
          <w:sz w:val="16"/>
          <w:szCs w:val="26"/>
        </w:rPr>
        <w:t xml:space="preserve"> Therefore, naval power becomes crucial in protecting its overseas business interests and activities. </w:t>
      </w:r>
    </w:p>
    <w:p w14:paraId="54AE6334" w14:textId="77777777" w:rsidR="00071BAB" w:rsidRPr="002B445C" w:rsidRDefault="00071BAB" w:rsidP="00071BAB">
      <w:pPr>
        <w:rPr>
          <w:sz w:val="16"/>
          <w:szCs w:val="26"/>
        </w:rPr>
      </w:pPr>
    </w:p>
    <w:p w14:paraId="4120B581" w14:textId="77777777" w:rsidR="00071BAB" w:rsidRPr="002B445C" w:rsidRDefault="00071BAB" w:rsidP="00071BAB">
      <w:pPr>
        <w:pStyle w:val="Heading4"/>
        <w:shd w:val="clear" w:color="auto" w:fill="FFFFFF"/>
        <w:rPr>
          <w:rFonts w:cs="Arial"/>
          <w:color w:val="000000"/>
        </w:rPr>
      </w:pPr>
      <w:proofErr w:type="spellStart"/>
      <w:r w:rsidRPr="002B445C">
        <w:rPr>
          <w:rFonts w:cs="Arial"/>
          <w:color w:val="000000"/>
        </w:rPr>
        <w:lastRenderedPageBreak/>
        <w:t>Heg</w:t>
      </w:r>
      <w:proofErr w:type="spellEnd"/>
      <w:r w:rsidRPr="002B445C">
        <w:rPr>
          <w:rFonts w:cs="Arial"/>
          <w:color w:val="000000"/>
        </w:rPr>
        <w:t xml:space="preserve"> solves </w:t>
      </w:r>
      <w:r w:rsidRPr="002B445C">
        <w:rPr>
          <w:rFonts w:cs="Arial"/>
          <w:color w:val="000000"/>
          <w:u w:val="single"/>
        </w:rPr>
        <w:t>unstable nuclear alliances</w:t>
      </w:r>
      <w:r w:rsidRPr="002B445C">
        <w:rPr>
          <w:rFonts w:cs="Arial"/>
          <w:color w:val="000000"/>
        </w:rPr>
        <w:t> that </w:t>
      </w:r>
      <w:r w:rsidRPr="002B445C">
        <w:rPr>
          <w:rFonts w:cs="Arial"/>
          <w:color w:val="000000"/>
          <w:u w:val="single"/>
        </w:rPr>
        <w:t>cause war</w:t>
      </w:r>
      <w:r w:rsidRPr="002B445C">
        <w:rPr>
          <w:rFonts w:cs="Arial"/>
          <w:color w:val="000000"/>
        </w:rPr>
        <w:t> </w:t>
      </w:r>
    </w:p>
    <w:p w14:paraId="1EDFFA1F" w14:textId="77777777" w:rsidR="00071BAB" w:rsidRPr="002B445C" w:rsidRDefault="00071BAB" w:rsidP="00071BAB">
      <w:pPr>
        <w:shd w:val="clear" w:color="auto" w:fill="FFFFFF"/>
        <w:rPr>
          <w:color w:val="000000"/>
        </w:rPr>
      </w:pPr>
      <w:r w:rsidRPr="002B445C">
        <w:rPr>
          <w:rStyle w:val="Style13ptBold"/>
          <w:rFonts w:eastAsiaTheme="majorEastAsia" w:cstheme="majorBidi"/>
          <w:bCs/>
          <w:szCs w:val="26"/>
          <w:u w:val="single"/>
        </w:rPr>
        <w:t>Hayes 18</w:t>
      </w:r>
      <w:r w:rsidRPr="002B445C">
        <w:rPr>
          <w:color w:val="000000"/>
        </w:rPr>
        <w:t> </w:t>
      </w:r>
      <w:r w:rsidRPr="002B445C">
        <w:t>[Peter Hayes, Nautilus Institute, Berkeley, California, USA; Center for International Security Studies, Sydney University. Trump and the Interregnum of American Nuclear Hegemony. November 8, 2018. </w:t>
      </w:r>
      <w:hyperlink r:id="rId109" w:tgtFrame="_blank" w:history="1">
        <w:r w:rsidRPr="002B445C">
          <w:rPr>
            <w:rStyle w:val="Hyperlink"/>
          </w:rPr>
          <w:t>https://www.tandfonline.com/doi/full/10.1080/25751654.2018.1532525</w:t>
        </w:r>
      </w:hyperlink>
      <w:r w:rsidRPr="002B445C">
        <w:t>]</w:t>
      </w:r>
    </w:p>
    <w:p w14:paraId="118B2C17" w14:textId="77777777" w:rsidR="00071BAB" w:rsidRPr="002B445C" w:rsidRDefault="00071BAB" w:rsidP="00071BAB">
      <w:pPr>
        <w:shd w:val="clear" w:color="auto" w:fill="FFFFFF"/>
        <w:rPr>
          <w:color w:val="000000"/>
        </w:rPr>
      </w:pPr>
      <w:r w:rsidRPr="002B445C">
        <w:rPr>
          <w:color w:val="000000"/>
          <w:u w:val="single"/>
          <w:shd w:val="clear" w:color="auto" w:fill="00FFFF"/>
        </w:rPr>
        <w:t>During a </w:t>
      </w:r>
      <w:r w:rsidRPr="002B445C">
        <w:rPr>
          <w:b/>
          <w:bCs/>
          <w:color w:val="000000"/>
          <w:u w:val="single"/>
          <w:bdr w:val="single" w:sz="8" w:space="0" w:color="auto" w:frame="1"/>
          <w:shd w:val="clear" w:color="auto" w:fill="00FFFF"/>
        </w:rPr>
        <w:t>post-hegemonic era</w:t>
      </w:r>
      <w:r w:rsidRPr="002B445C">
        <w:rPr>
          <w:color w:val="000000"/>
          <w:sz w:val="16"/>
          <w:szCs w:val="16"/>
          <w:shd w:val="clear" w:color="auto" w:fill="00FFFF"/>
        </w:rPr>
        <w:t>, </w:t>
      </w:r>
      <w:r w:rsidRPr="002B445C">
        <w:rPr>
          <w:b/>
          <w:bCs/>
          <w:color w:val="000000"/>
          <w:bdr w:val="single" w:sz="8" w:space="0" w:color="auto" w:frame="1"/>
          <w:shd w:val="clear" w:color="auto" w:fill="00FFFF"/>
        </w:rPr>
        <w:t>long-standing</w:t>
      </w:r>
      <w:r w:rsidRPr="002B445C">
        <w:rPr>
          <w:color w:val="000000"/>
          <w:u w:val="single"/>
        </w:rPr>
        <w:t> nuclear </w:t>
      </w:r>
      <w:r w:rsidRPr="002B445C">
        <w:rPr>
          <w:b/>
          <w:bCs/>
          <w:color w:val="000000"/>
          <w:u w:val="single"/>
          <w:bdr w:val="single" w:sz="8" w:space="0" w:color="auto" w:frame="1"/>
          <w:shd w:val="clear" w:color="auto" w:fill="00FFFF"/>
        </w:rPr>
        <w:t>alliances</w:t>
      </w:r>
      <w:r w:rsidRPr="002B445C">
        <w:rPr>
          <w:color w:val="000000"/>
          <w:u w:val="single"/>
          <w:shd w:val="clear" w:color="auto" w:fill="00FFFF"/>
        </w:rPr>
        <w:t> are</w:t>
      </w:r>
      <w:r w:rsidRPr="002B445C">
        <w:rPr>
          <w:color w:val="000000"/>
          <w:u w:val="single"/>
        </w:rPr>
        <w:t> likely to be </w:t>
      </w:r>
      <w:r w:rsidRPr="002B445C">
        <w:rPr>
          <w:b/>
          <w:bCs/>
          <w:color w:val="000000"/>
          <w:u w:val="single"/>
          <w:bdr w:val="single" w:sz="8" w:space="0" w:color="auto" w:frame="1"/>
          <w:shd w:val="clear" w:color="auto" w:fill="00FFFF"/>
        </w:rPr>
        <w:t>replaced</w:t>
      </w:r>
      <w:r w:rsidRPr="002B445C">
        <w:rPr>
          <w:color w:val="000000"/>
          <w:u w:val="single"/>
          <w:shd w:val="clear" w:color="auto" w:fill="00FFFF"/>
        </w:rPr>
        <w:t> by </w:t>
      </w:r>
      <w:r w:rsidRPr="002B445C">
        <w:rPr>
          <w:b/>
          <w:bCs/>
          <w:color w:val="000000"/>
          <w:u w:val="single"/>
          <w:bdr w:val="single" w:sz="8" w:space="0" w:color="auto" w:frame="1"/>
          <w:shd w:val="clear" w:color="auto" w:fill="00FFFF"/>
        </w:rPr>
        <w:t>ad hoc nuclear coalitions</w:t>
      </w:r>
      <w:r w:rsidRPr="002B445C">
        <w:rPr>
          <w:color w:val="000000"/>
          <w:sz w:val="16"/>
          <w:szCs w:val="16"/>
        </w:rPr>
        <w:t>, </w:t>
      </w:r>
      <w:r w:rsidRPr="002B445C">
        <w:rPr>
          <w:color w:val="000000"/>
          <w:u w:val="single"/>
          <w:shd w:val="clear" w:color="auto" w:fill="00FFFF"/>
        </w:rPr>
        <w:t>aligning</w:t>
      </w:r>
      <w:r w:rsidRPr="002B445C">
        <w:rPr>
          <w:color w:val="000000"/>
          <w:u w:val="single"/>
        </w:rPr>
        <w:t> and realigning </w:t>
      </w:r>
      <w:r w:rsidRPr="002B445C">
        <w:rPr>
          <w:color w:val="000000"/>
          <w:u w:val="single"/>
          <w:shd w:val="clear" w:color="auto" w:fill="00FFFF"/>
        </w:rPr>
        <w:t>around</w:t>
      </w:r>
      <w:r w:rsidRPr="002B445C">
        <w:rPr>
          <w:color w:val="000000"/>
          <w:sz w:val="16"/>
          <w:szCs w:val="16"/>
        </w:rPr>
        <w:t> different congeries of threat and even </w:t>
      </w:r>
      <w:r w:rsidRPr="002B445C">
        <w:rPr>
          <w:color w:val="000000"/>
          <w:u w:val="single"/>
          <w:shd w:val="clear" w:color="auto" w:fill="00FFFF"/>
        </w:rPr>
        <w:t>actual </w:t>
      </w:r>
      <w:r w:rsidRPr="002B445C">
        <w:rPr>
          <w:b/>
          <w:bCs/>
          <w:color w:val="000000"/>
          <w:u w:val="single"/>
          <w:bdr w:val="single" w:sz="8" w:space="0" w:color="auto" w:frame="1"/>
          <w:shd w:val="clear" w:color="auto" w:fill="00FFFF"/>
        </w:rPr>
        <w:t>nuclear wars</w:t>
      </w:r>
      <w:r w:rsidRPr="002B445C">
        <w:rPr>
          <w:color w:val="000000"/>
          <w:sz w:val="16"/>
          <w:szCs w:val="16"/>
        </w:rPr>
        <w:t>, </w:t>
      </w:r>
      <w:r w:rsidRPr="002B445C">
        <w:rPr>
          <w:color w:val="000000"/>
          <w:u w:val="single"/>
          <w:shd w:val="clear" w:color="auto" w:fill="00FFFF"/>
        </w:rPr>
        <w:t>with</w:t>
      </w:r>
      <w:r w:rsidRPr="002B445C">
        <w:rPr>
          <w:color w:val="000000"/>
          <w:u w:val="single"/>
        </w:rPr>
        <w:t> </w:t>
      </w:r>
      <w:r w:rsidRPr="002B445C">
        <w:rPr>
          <w:b/>
          <w:bCs/>
          <w:color w:val="000000"/>
          <w:u w:val="single"/>
          <w:bdr w:val="single" w:sz="8" w:space="0" w:color="auto" w:frame="1"/>
        </w:rPr>
        <w:t>much </w:t>
      </w:r>
      <w:r w:rsidRPr="002B445C">
        <w:rPr>
          <w:b/>
          <w:bCs/>
          <w:color w:val="000000"/>
          <w:u w:val="single"/>
          <w:bdr w:val="single" w:sz="8" w:space="0" w:color="auto" w:frame="1"/>
          <w:shd w:val="clear" w:color="auto" w:fill="00FFFF"/>
        </w:rPr>
        <w:t>higher</w:t>
      </w:r>
      <w:r w:rsidRPr="002B445C">
        <w:rPr>
          <w:b/>
          <w:bCs/>
          <w:color w:val="000000"/>
          <w:u w:val="single"/>
          <w:bdr w:val="single" w:sz="8" w:space="0" w:color="auto" w:frame="1"/>
        </w:rPr>
        <w:t> levels</w:t>
      </w:r>
      <w:r w:rsidRPr="002B445C">
        <w:rPr>
          <w:color w:val="000000"/>
          <w:u w:val="single"/>
        </w:rPr>
        <w:t> of </w:t>
      </w:r>
      <w:r w:rsidRPr="002B445C">
        <w:rPr>
          <w:b/>
          <w:bCs/>
          <w:color w:val="000000"/>
          <w:u w:val="single"/>
          <w:bdr w:val="single" w:sz="8" w:space="0" w:color="auto" w:frame="1"/>
          <w:shd w:val="clear" w:color="auto" w:fill="00FFFF"/>
        </w:rPr>
        <w:t>uncertainty</w:t>
      </w:r>
      <w:r w:rsidRPr="002B445C">
        <w:rPr>
          <w:color w:val="000000"/>
          <w:u w:val="single"/>
        </w:rPr>
        <w:t> and unpredictability </w:t>
      </w:r>
      <w:r w:rsidRPr="002B445C">
        <w:rPr>
          <w:b/>
          <w:bCs/>
          <w:color w:val="000000"/>
          <w:u w:val="single"/>
          <w:bdr w:val="single" w:sz="8" w:space="0" w:color="auto" w:frame="1"/>
          <w:shd w:val="clear" w:color="auto" w:fill="00FFFF"/>
        </w:rPr>
        <w:t>than</w:t>
      </w:r>
      <w:r w:rsidRPr="002B445C">
        <w:rPr>
          <w:color w:val="000000"/>
          <w:sz w:val="16"/>
          <w:szCs w:val="16"/>
        </w:rPr>
        <w:t> was the case </w:t>
      </w:r>
      <w:r w:rsidRPr="002B445C">
        <w:rPr>
          <w:color w:val="000000"/>
          <w:u w:val="single"/>
        </w:rPr>
        <w:t>in </w:t>
      </w:r>
      <w:r w:rsidRPr="002B445C">
        <w:rPr>
          <w:color w:val="000000"/>
          <w:u w:val="single"/>
          <w:shd w:val="clear" w:color="auto" w:fill="00FFFF"/>
        </w:rPr>
        <w:t>the </w:t>
      </w:r>
      <w:r w:rsidRPr="002B445C">
        <w:rPr>
          <w:b/>
          <w:bCs/>
          <w:color w:val="000000"/>
          <w:u w:val="single"/>
          <w:bdr w:val="single" w:sz="8" w:space="0" w:color="auto" w:frame="1"/>
          <w:shd w:val="clear" w:color="auto" w:fill="00FFFF"/>
        </w:rPr>
        <w:t>nuclear hegemonic system</w:t>
      </w:r>
      <w:r w:rsidRPr="002B445C">
        <w:rPr>
          <w:color w:val="000000"/>
          <w:sz w:val="16"/>
          <w:szCs w:val="16"/>
        </w:rPr>
        <w:t>.</w:t>
      </w:r>
    </w:p>
    <w:p w14:paraId="23272402" w14:textId="77777777" w:rsidR="00071BAB" w:rsidRPr="002B445C" w:rsidRDefault="00071BAB" w:rsidP="00071BAB">
      <w:pPr>
        <w:shd w:val="clear" w:color="auto" w:fill="FFFFFF"/>
        <w:rPr>
          <w:color w:val="000000"/>
        </w:rPr>
      </w:pPr>
      <w:r w:rsidRPr="002B445C">
        <w:rPr>
          <w:color w:val="000000"/>
          <w:sz w:val="16"/>
          <w:szCs w:val="16"/>
        </w:rPr>
        <w:t>There are a number of ways that this dynamic could play out during the interregnum, and these dynamics are likely to be inconsistent and contradictory. </w:t>
      </w:r>
      <w:r w:rsidRPr="002B445C">
        <w:rPr>
          <w:color w:val="000000"/>
          <w:u w:val="single"/>
        </w:rPr>
        <w:t>In some instances, the sheer </w:t>
      </w:r>
      <w:r w:rsidRPr="002B445C">
        <w:rPr>
          <w:b/>
          <w:bCs/>
          <w:color w:val="000000"/>
          <w:u w:val="single"/>
          <w:bdr w:val="single" w:sz="8" w:space="0" w:color="auto" w:frame="1"/>
          <w:shd w:val="clear" w:color="auto" w:fill="00FFFF"/>
        </w:rPr>
        <w:t>momentum</w:t>
      </w:r>
      <w:r w:rsidRPr="002B445C">
        <w:rPr>
          <w:color w:val="000000"/>
          <w:sz w:val="16"/>
          <w:szCs w:val="16"/>
          <w:shd w:val="clear" w:color="auto" w:fill="00FFFF"/>
        </w:rPr>
        <w:t> </w:t>
      </w:r>
      <w:r w:rsidRPr="002B445C">
        <w:rPr>
          <w:color w:val="000000"/>
          <w:u w:val="single"/>
          <w:shd w:val="clear" w:color="auto" w:fill="00FFFF"/>
        </w:rPr>
        <w:t>of past policy combined with bureaucratic inertia</w:t>
      </w:r>
      <w:r w:rsidRPr="002B445C">
        <w:rPr>
          <w:color w:val="000000"/>
          <w:sz w:val="16"/>
          <w:szCs w:val="16"/>
        </w:rPr>
        <w:t> and the potency of political, military service and corporate interests, </w:t>
      </w:r>
      <w:r w:rsidRPr="002B445C">
        <w:rPr>
          <w:color w:val="000000"/>
          <w:u w:val="single"/>
          <w:shd w:val="clear" w:color="auto" w:fill="00FFFF"/>
        </w:rPr>
        <w:t>may ensure</w:t>
      </w:r>
      <w:r w:rsidRPr="002B445C">
        <w:rPr>
          <w:color w:val="000000"/>
          <w:u w:val="single"/>
        </w:rPr>
        <w:t> that </w:t>
      </w:r>
      <w:r w:rsidRPr="002B445C">
        <w:rPr>
          <w:b/>
          <w:bCs/>
          <w:color w:val="000000"/>
          <w:u w:val="single"/>
          <w:bdr w:val="single" w:sz="8" w:space="0" w:color="auto" w:frame="1"/>
          <w:shd w:val="clear" w:color="auto" w:fill="00FFFF"/>
        </w:rPr>
        <w:t>residual aspects</w:t>
      </w:r>
      <w:r w:rsidRPr="002B445C">
        <w:rPr>
          <w:color w:val="000000"/>
          <w:u w:val="single"/>
          <w:shd w:val="clear" w:color="auto" w:fill="00FFFF"/>
        </w:rPr>
        <w:t> of</w:t>
      </w:r>
      <w:r w:rsidRPr="002B445C">
        <w:rPr>
          <w:color w:val="000000"/>
          <w:u w:val="single"/>
        </w:rPr>
        <w:t> the formerly </w:t>
      </w:r>
      <w:r w:rsidRPr="002B445C">
        <w:rPr>
          <w:b/>
          <w:bCs/>
          <w:color w:val="000000"/>
          <w:u w:val="single"/>
          <w:bdr w:val="single" w:sz="8" w:space="0" w:color="auto" w:frame="1"/>
          <w:shd w:val="clear" w:color="auto" w:fill="00FFFF"/>
        </w:rPr>
        <w:t>hegemonic postures</w:t>
      </w:r>
      <w:r w:rsidRPr="002B445C">
        <w:rPr>
          <w:color w:val="000000"/>
          <w:u w:val="single"/>
          <w:shd w:val="clear" w:color="auto" w:fill="00FFFF"/>
        </w:rPr>
        <w:t> are adhered to</w:t>
      </w:r>
      <w:r w:rsidRPr="002B445C">
        <w:rPr>
          <w:color w:val="000000"/>
          <w:u w:val="single"/>
        </w:rPr>
        <w:t> even as formal nuclear alliances rupture</w:t>
      </w:r>
      <w:r w:rsidRPr="002B445C">
        <w:rPr>
          <w:color w:val="000000"/>
          <w:sz w:val="16"/>
          <w:szCs w:val="16"/>
        </w:rPr>
        <w:t>. </w:t>
      </w:r>
      <w:r w:rsidRPr="002B445C">
        <w:rPr>
          <w:color w:val="000000"/>
          <w:u w:val="single"/>
        </w:rPr>
        <w:t>Even </w:t>
      </w:r>
      <w:r w:rsidRPr="002B445C">
        <w:rPr>
          <w:color w:val="000000"/>
          <w:u w:val="single"/>
          <w:shd w:val="clear" w:color="auto" w:fill="00FFFF"/>
        </w:rPr>
        <w:t>as they </w:t>
      </w:r>
      <w:r w:rsidRPr="002B445C">
        <w:rPr>
          <w:b/>
          <w:bCs/>
          <w:color w:val="000000"/>
          <w:u w:val="single"/>
          <w:bdr w:val="single" w:sz="8" w:space="0" w:color="auto" w:frame="1"/>
          <w:shd w:val="clear" w:color="auto" w:fill="00FFFF"/>
        </w:rPr>
        <w:t>reach for</w:t>
      </w:r>
      <w:r w:rsidRPr="002B445C">
        <w:rPr>
          <w:color w:val="000000"/>
          <w:u w:val="single"/>
        </w:rPr>
        <w:t> the </w:t>
      </w:r>
      <w:r w:rsidRPr="002B445C">
        <w:rPr>
          <w:b/>
          <w:bCs/>
          <w:color w:val="000000"/>
          <w:u w:val="single"/>
          <w:bdr w:val="single" w:sz="8" w:space="0" w:color="auto" w:frame="1"/>
          <w:shd w:val="clear" w:color="auto" w:fill="00FFFF"/>
        </w:rPr>
        <w:t>old anchors</w:t>
      </w:r>
      <w:r w:rsidRPr="002B445C">
        <w:rPr>
          <w:color w:val="000000"/>
          <w:sz w:val="16"/>
          <w:szCs w:val="16"/>
        </w:rPr>
        <w:t>, </w:t>
      </w:r>
      <w:r w:rsidRPr="002B445C">
        <w:rPr>
          <w:color w:val="000000"/>
          <w:u w:val="single"/>
        </w:rPr>
        <w:t>these </w:t>
      </w:r>
      <w:r w:rsidRPr="002B445C">
        <w:rPr>
          <w:color w:val="000000"/>
          <w:u w:val="single"/>
          <w:shd w:val="clear" w:color="auto" w:fill="00FFFF"/>
        </w:rPr>
        <w:t>states may</w:t>
      </w:r>
      <w:r w:rsidRPr="002B445C">
        <w:rPr>
          <w:color w:val="000000"/>
          <w:u w:val="single"/>
        </w:rPr>
        <w:t> be forced to</w:t>
      </w:r>
      <w:r w:rsidRPr="002B445C">
        <w:rPr>
          <w:color w:val="000000"/>
          <w:sz w:val="16"/>
          <w:szCs w:val="16"/>
        </w:rPr>
        <w:t> adjust and retrench strategically, or start to </w:t>
      </w:r>
      <w:r w:rsidRPr="002B445C">
        <w:rPr>
          <w:b/>
          <w:bCs/>
          <w:color w:val="000000"/>
          <w:bdr w:val="single" w:sz="8" w:space="0" w:color="auto" w:frame="1"/>
          <w:shd w:val="clear" w:color="auto" w:fill="00FFFF"/>
        </w:rPr>
        <w:t>take</w:t>
      </w:r>
      <w:r w:rsidRPr="002B445C">
        <w:rPr>
          <w:color w:val="000000"/>
          <w:u w:val="single"/>
        </w:rPr>
        <w:t> their own </w:t>
      </w:r>
      <w:r w:rsidRPr="002B445C">
        <w:rPr>
          <w:b/>
          <w:bCs/>
          <w:color w:val="000000"/>
          <w:u w:val="single"/>
          <w:bdr w:val="single" w:sz="8" w:space="0" w:color="auto" w:frame="1"/>
          <w:shd w:val="clear" w:color="auto" w:fill="00FFFF"/>
        </w:rPr>
        <w:t>nuclear risks</w:t>
      </w:r>
      <w:r w:rsidRPr="002B445C">
        <w:rPr>
          <w:color w:val="000000"/>
          <w:sz w:val="16"/>
          <w:szCs w:val="16"/>
        </w:rPr>
        <w:t> </w:t>
      </w:r>
      <w:r w:rsidRPr="002B445C">
        <w:rPr>
          <w:color w:val="000000"/>
          <w:u w:val="single"/>
        </w:rPr>
        <w:t>by </w:t>
      </w:r>
      <w:r w:rsidRPr="002B445C">
        <w:rPr>
          <w:color w:val="000000"/>
          <w:u w:val="single"/>
          <w:shd w:val="clear" w:color="auto" w:fill="00FFFF"/>
        </w:rPr>
        <w:t>making</w:t>
      </w:r>
      <w:r w:rsidRPr="002B445C">
        <w:rPr>
          <w:color w:val="000000"/>
          <w:u w:val="single"/>
        </w:rPr>
        <w:t> </w:t>
      </w:r>
      <w:r w:rsidRPr="002B445C">
        <w:rPr>
          <w:b/>
          <w:bCs/>
          <w:color w:val="000000"/>
          <w:u w:val="single"/>
          <w:bdr w:val="single" w:sz="8" w:space="0" w:color="auto" w:frame="1"/>
          <w:shd w:val="clear" w:color="auto" w:fill="00FFFF"/>
        </w:rPr>
        <w:t>increasingly explicit</w:t>
      </w:r>
      <w:r w:rsidRPr="002B445C">
        <w:rPr>
          <w:b/>
          <w:bCs/>
          <w:color w:val="000000"/>
          <w:u w:val="single"/>
          <w:bdr w:val="single" w:sz="8" w:space="0" w:color="auto" w:frame="1"/>
        </w:rPr>
        <w:t> nuclear </w:t>
      </w:r>
      <w:r w:rsidRPr="002B445C">
        <w:rPr>
          <w:b/>
          <w:bCs/>
          <w:color w:val="000000"/>
          <w:u w:val="single"/>
          <w:bdr w:val="single" w:sz="8" w:space="0" w:color="auto" w:frame="1"/>
          <w:shd w:val="clear" w:color="auto" w:fill="00FFFF"/>
        </w:rPr>
        <w:t>threats</w:t>
      </w:r>
      <w:r w:rsidRPr="002B445C">
        <w:rPr>
          <w:color w:val="000000"/>
          <w:u w:val="single"/>
        </w:rPr>
        <w:t> and deployments against nuclear-armed adversaries</w:t>
      </w:r>
      <w:r w:rsidRPr="002B445C">
        <w:rPr>
          <w:color w:val="000000"/>
          <w:sz w:val="16"/>
          <w:szCs w:val="16"/>
        </w:rPr>
        <w:t> – </w:t>
      </w:r>
      <w:r w:rsidRPr="002B445C">
        <w:rPr>
          <w:color w:val="000000"/>
          <w:u w:val="single"/>
        </w:rPr>
        <w:t>as </w:t>
      </w:r>
      <w:r w:rsidRPr="002B445C">
        <w:rPr>
          <w:b/>
          <w:bCs/>
          <w:color w:val="000000"/>
          <w:u w:val="single"/>
          <w:bdr w:val="single" w:sz="8" w:space="0" w:color="auto" w:frame="1"/>
        </w:rPr>
        <w:t>Japan</w:t>
      </w:r>
      <w:r w:rsidRPr="002B445C">
        <w:rPr>
          <w:color w:val="000000"/>
          <w:u w:val="single"/>
        </w:rPr>
        <w:t> has begun to do</w:t>
      </w:r>
      <w:r w:rsidRPr="002B445C">
        <w:rPr>
          <w:color w:val="000000"/>
          <w:sz w:val="16"/>
          <w:szCs w:val="16"/>
        </w:rPr>
        <w:t> with reference to its “technological deterrent” since about 2012.9 </w:t>
      </w:r>
      <w:r w:rsidRPr="002B445C">
        <w:rPr>
          <w:color w:val="000000"/>
          <w:u w:val="single"/>
          <w:shd w:val="clear" w:color="auto" w:fill="00FFFF"/>
        </w:rPr>
        <w:t>This</w:t>
      </w:r>
      <w:r w:rsidRPr="002B445C">
        <w:rPr>
          <w:color w:val="000000"/>
          <w:sz w:val="16"/>
          <w:szCs w:val="16"/>
        </w:rPr>
        <w:t> period </w:t>
      </w:r>
      <w:r w:rsidRPr="002B445C">
        <w:rPr>
          <w:color w:val="000000"/>
          <w:u w:val="single"/>
          <w:shd w:val="clear" w:color="auto" w:fill="00FFFF"/>
        </w:rPr>
        <w:t>could last</w:t>
      </w:r>
      <w:r w:rsidRPr="002B445C">
        <w:rPr>
          <w:color w:val="000000"/>
          <w:sz w:val="16"/>
          <w:szCs w:val="16"/>
        </w:rPr>
        <w:t> for many years </w:t>
      </w:r>
      <w:r w:rsidRPr="002B445C">
        <w:rPr>
          <w:b/>
          <w:bCs/>
          <w:color w:val="000000"/>
          <w:bdr w:val="single" w:sz="8" w:space="0" w:color="auto" w:frame="1"/>
          <w:shd w:val="clear" w:color="auto" w:fill="00FFFF"/>
        </w:rPr>
        <w:t>until and when</w:t>
      </w:r>
      <w:r w:rsidRPr="002B445C">
        <w:rPr>
          <w:color w:val="000000"/>
          <w:u w:val="single"/>
        </w:rPr>
        <w:t> </w:t>
      </w:r>
      <w:r w:rsidRPr="002B445C">
        <w:rPr>
          <w:b/>
          <w:bCs/>
          <w:color w:val="000000"/>
          <w:u w:val="single"/>
          <w:bdr w:val="single" w:sz="8" w:space="0" w:color="auto" w:frame="1"/>
          <w:shd w:val="clear" w:color="auto" w:fill="00FFFF"/>
        </w:rPr>
        <w:t>nuclear war breaks out</w:t>
      </w:r>
      <w:r w:rsidRPr="002B445C">
        <w:rPr>
          <w:color w:val="000000"/>
          <w:u w:val="single"/>
        </w:rPr>
        <w:t> and leads to a post-nuclear war disorder</w:t>
      </w:r>
      <w:r w:rsidRPr="002B445C">
        <w:rPr>
          <w:color w:val="000000"/>
          <w:sz w:val="16"/>
          <w:szCs w:val="16"/>
        </w:rPr>
        <w:t>; or a new, post-hegemonic strategic framework is established to manage and/or abolish nuclear threat.</w:t>
      </w:r>
    </w:p>
    <w:p w14:paraId="2F9D164D" w14:textId="77777777" w:rsidR="00071BAB" w:rsidRPr="002B445C" w:rsidRDefault="00071BAB" w:rsidP="00071BAB">
      <w:pPr>
        <w:shd w:val="clear" w:color="auto" w:fill="FFFFFF"/>
        <w:rPr>
          <w:color w:val="000000"/>
        </w:rPr>
      </w:pPr>
      <w:r w:rsidRPr="002B445C">
        <w:rPr>
          <w:b/>
          <w:bCs/>
          <w:color w:val="000000"/>
          <w:bdr w:val="single" w:sz="8" w:space="0" w:color="auto" w:frame="1"/>
          <w:shd w:val="clear" w:color="auto" w:fill="00FFFF"/>
        </w:rPr>
        <w:t>Under</w:t>
      </w:r>
      <w:r w:rsidRPr="002B445C">
        <w:rPr>
          <w:color w:val="000000"/>
          <w:u w:val="single"/>
        </w:rPr>
        <w:t> full-blown </w:t>
      </w:r>
      <w:r w:rsidRPr="002B445C">
        <w:rPr>
          <w:b/>
          <w:bCs/>
          <w:color w:val="000000"/>
          <w:u w:val="single"/>
          <w:bdr w:val="single" w:sz="8" w:space="0" w:color="auto" w:frame="1"/>
          <w:shd w:val="clear" w:color="auto" w:fill="00FFFF"/>
        </w:rPr>
        <w:t>American nuclear hegemony</w:t>
      </w:r>
      <w:r w:rsidRPr="002B445C">
        <w:rPr>
          <w:color w:val="000000"/>
          <w:u w:val="single"/>
        </w:rPr>
        <w:t>, </w:t>
      </w:r>
      <w:r w:rsidRPr="002B445C">
        <w:rPr>
          <w:b/>
          <w:bCs/>
          <w:color w:val="000000"/>
          <w:u w:val="single"/>
          <w:bdr w:val="single" w:sz="8" w:space="0" w:color="auto" w:frame="1"/>
          <w:shd w:val="clear" w:color="auto" w:fill="00FFFF"/>
        </w:rPr>
        <w:t>fewer states</w:t>
      </w:r>
      <w:r w:rsidRPr="002B445C">
        <w:rPr>
          <w:color w:val="000000"/>
          <w:u w:val="single"/>
          <w:shd w:val="clear" w:color="auto" w:fill="00FFFF"/>
        </w:rPr>
        <w:t> had </w:t>
      </w:r>
      <w:r w:rsidRPr="002B445C">
        <w:rPr>
          <w:b/>
          <w:bCs/>
          <w:color w:val="000000"/>
          <w:u w:val="single"/>
          <w:bdr w:val="single" w:sz="8" w:space="0" w:color="auto" w:frame="1"/>
          <w:shd w:val="clear" w:color="auto" w:fill="00FFFF"/>
        </w:rPr>
        <w:t>nuclear weapons</w:t>
      </w:r>
      <w:r w:rsidRPr="002B445C">
        <w:rPr>
          <w:color w:val="000000"/>
          <w:u w:val="single"/>
        </w:rPr>
        <w:t>, the </w:t>
      </w:r>
      <w:r w:rsidRPr="002B445C">
        <w:rPr>
          <w:b/>
          <w:bCs/>
          <w:color w:val="000000"/>
          <w:u w:val="single"/>
          <w:bdr w:val="single" w:sz="8" w:space="0" w:color="auto" w:frame="1"/>
        </w:rPr>
        <w:t>major </w:t>
      </w:r>
      <w:r w:rsidRPr="002B445C">
        <w:rPr>
          <w:b/>
          <w:bCs/>
          <w:color w:val="000000"/>
          <w:u w:val="single"/>
          <w:bdr w:val="single" w:sz="8" w:space="0" w:color="auto" w:frame="1"/>
          <w:shd w:val="clear" w:color="auto" w:fill="00FFFF"/>
        </w:rPr>
        <w:t>nuclear</w:t>
      </w:r>
      <w:r w:rsidRPr="002B445C">
        <w:rPr>
          <w:color w:val="000000"/>
          <w:u w:val="single"/>
        </w:rPr>
        <w:t> weapons </w:t>
      </w:r>
      <w:r w:rsidRPr="002B445C">
        <w:rPr>
          <w:b/>
          <w:bCs/>
          <w:color w:val="000000"/>
          <w:u w:val="single"/>
          <w:bdr w:val="single" w:sz="8" w:space="0" w:color="auto" w:frame="1"/>
          <w:shd w:val="clear" w:color="auto" w:fill="00FFFF"/>
        </w:rPr>
        <w:t>states</w:t>
      </w:r>
      <w:r w:rsidRPr="002B445C">
        <w:rPr>
          <w:color w:val="000000"/>
          <w:u w:val="single"/>
        </w:rPr>
        <w:t> </w:t>
      </w:r>
      <w:r w:rsidRPr="002B445C">
        <w:rPr>
          <w:color w:val="000000"/>
          <w:u w:val="single"/>
          <w:shd w:val="clear" w:color="auto" w:fill="00FFFF"/>
        </w:rPr>
        <w:t>entered</w:t>
      </w:r>
      <w:r w:rsidRPr="002B445C">
        <w:rPr>
          <w:color w:val="000000"/>
          <w:u w:val="single"/>
        </w:rPr>
        <w:t> into </w:t>
      </w:r>
      <w:r w:rsidRPr="002B445C">
        <w:rPr>
          <w:b/>
          <w:bCs/>
          <w:color w:val="000000"/>
          <w:u w:val="single"/>
          <w:bdr w:val="single" w:sz="8" w:space="0" w:color="auto" w:frame="1"/>
          <w:shd w:val="clear" w:color="auto" w:fill="00FFFF"/>
        </w:rPr>
        <w:t>legally binding restraints</w:t>
      </w:r>
      <w:r w:rsidRPr="002B445C">
        <w:rPr>
          <w:color w:val="000000"/>
          <w:sz w:val="16"/>
          <w:szCs w:val="16"/>
        </w:rPr>
        <w:t> </w:t>
      </w:r>
      <w:r w:rsidRPr="002B445C">
        <w:rPr>
          <w:color w:val="000000"/>
          <w:u w:val="single"/>
        </w:rPr>
        <w:t>on force levels and they learned from nuclear near-misses </w:t>
      </w:r>
      <w:r w:rsidRPr="002B445C">
        <w:rPr>
          <w:color w:val="000000"/>
          <w:u w:val="single"/>
          <w:shd w:val="clear" w:color="auto" w:fill="00FFFF"/>
        </w:rPr>
        <w:t>to </w:t>
      </w:r>
      <w:r w:rsidRPr="002B445C">
        <w:rPr>
          <w:b/>
          <w:bCs/>
          <w:color w:val="000000"/>
          <w:u w:val="single"/>
          <w:bdr w:val="single" w:sz="8" w:space="0" w:color="auto" w:frame="1"/>
          <w:shd w:val="clear" w:color="auto" w:fill="00FFFF"/>
        </w:rPr>
        <w:t>promulgate rules</w:t>
      </w:r>
      <w:r w:rsidRPr="002B445C">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86D5CF1" w14:textId="77777777" w:rsidR="00071BAB" w:rsidRPr="002B445C" w:rsidRDefault="00071BAB" w:rsidP="00071BAB">
      <w:pPr>
        <w:shd w:val="clear" w:color="auto" w:fill="FFFFFF"/>
        <w:rPr>
          <w:color w:val="000000"/>
          <w:sz w:val="16"/>
          <w:szCs w:val="16"/>
        </w:rPr>
      </w:pPr>
      <w:r w:rsidRPr="002B445C">
        <w:rPr>
          <w:color w:val="000000"/>
          <w:u w:val="single"/>
        </w:rPr>
        <w:t>In a highly proliferated world, </w:t>
      </w:r>
      <w:r w:rsidRPr="002B445C">
        <w:rPr>
          <w:color w:val="000000"/>
          <w:u w:val="single"/>
          <w:shd w:val="clear" w:color="auto" w:fill="00FFFF"/>
        </w:rPr>
        <w:t>nuclear</w:t>
      </w:r>
      <w:r w:rsidRPr="002B445C">
        <w:rPr>
          <w:color w:val="000000"/>
          <w:u w:val="single"/>
        </w:rPr>
        <w:t>-armed </w:t>
      </w:r>
      <w:r w:rsidRPr="002B445C">
        <w:rPr>
          <w:color w:val="000000"/>
          <w:u w:val="single"/>
          <w:shd w:val="clear" w:color="auto" w:fill="00FFFF"/>
        </w:rPr>
        <w:t>states may feel driven to obtain larger</w:t>
      </w:r>
      <w:r w:rsidRPr="002B445C">
        <w:rPr>
          <w:color w:val="000000"/>
          <w:u w:val="single"/>
        </w:rPr>
        <w:t> nuclear </w:t>
      </w:r>
      <w:r w:rsidRPr="002B445C">
        <w:rPr>
          <w:color w:val="000000"/>
          <w:u w:val="single"/>
          <w:shd w:val="clear" w:color="auto" w:fill="00FFFF"/>
        </w:rPr>
        <w:t>forces</w:t>
      </w:r>
      <w:r w:rsidRPr="002B445C">
        <w:rPr>
          <w:color w:val="000000"/>
          <w:u w:val="single"/>
        </w:rPr>
        <w:t> able to deter multiple adversaries at the same time</w:t>
      </w:r>
      <w:r w:rsidRPr="002B445C">
        <w:rPr>
          <w:color w:val="000000"/>
          <w:sz w:val="16"/>
          <w:szCs w:val="16"/>
        </w:rPr>
        <w:t>, </w:t>
      </w:r>
      <w:r w:rsidRPr="002B445C">
        <w:rPr>
          <w:color w:val="000000"/>
          <w:u w:val="single"/>
        </w:rPr>
        <w:t>sufficient to conduct not only a few nuclear attacks</w:t>
      </w:r>
      <w:r w:rsidRPr="002B445C">
        <w:rPr>
          <w:color w:val="000000"/>
          <w:sz w:val="16"/>
          <w:szCs w:val="16"/>
        </w:rPr>
        <w:t> but </w:t>
      </w:r>
      <w:r w:rsidRPr="002B445C">
        <w:rPr>
          <w:color w:val="000000"/>
          <w:u w:val="single"/>
          <w:shd w:val="clear" w:color="auto" w:fill="00FFFF"/>
        </w:rPr>
        <w:t>configured to fight </w:t>
      </w:r>
      <w:r w:rsidRPr="002B445C">
        <w:rPr>
          <w:b/>
          <w:bCs/>
          <w:color w:val="000000"/>
          <w:u w:val="single"/>
          <w:bdr w:val="single" w:sz="8" w:space="0" w:color="auto" w:frame="1"/>
          <w:shd w:val="clear" w:color="auto" w:fill="00FFFF"/>
        </w:rPr>
        <w:t>more than one</w:t>
      </w:r>
      <w:r w:rsidRPr="002B445C">
        <w:rPr>
          <w:color w:val="000000"/>
          <w:u w:val="single"/>
        </w:rPr>
        <w:t> protracted </w:t>
      </w:r>
      <w:r w:rsidRPr="002B445C">
        <w:rPr>
          <w:b/>
          <w:bCs/>
          <w:color w:val="000000"/>
          <w:u w:val="single"/>
          <w:bdr w:val="single" w:sz="8" w:space="0" w:color="auto" w:frame="1"/>
          <w:shd w:val="clear" w:color="auto" w:fill="00FFFF"/>
        </w:rPr>
        <w:t>nuclear war</w:t>
      </w:r>
      <w:r w:rsidRPr="002B445C">
        <w:rPr>
          <w:color w:val="000000"/>
          <w:u w:val="single"/>
          <w:shd w:val="clear" w:color="auto" w:fill="00FFFF"/>
        </w:rPr>
        <w:t> </w:t>
      </w:r>
      <w:r w:rsidRPr="002B445C">
        <w:rPr>
          <w:b/>
          <w:bCs/>
          <w:color w:val="000000"/>
          <w:u w:val="single"/>
          <w:bdr w:val="single" w:sz="8" w:space="0" w:color="auto" w:frame="1"/>
          <w:shd w:val="clear" w:color="auto" w:fill="00FFFF"/>
        </w:rPr>
        <w:t>at a time</w:t>
      </w:r>
      <w:r w:rsidRPr="002B445C">
        <w:rPr>
          <w:color w:val="000000"/>
          <w:sz w:val="16"/>
          <w:szCs w:val="16"/>
        </w:rPr>
        <w:t>, </w:t>
      </w:r>
      <w:r w:rsidRPr="002B445C">
        <w:rPr>
          <w:color w:val="000000"/>
          <w:u w:val="single"/>
        </w:rPr>
        <w:t>especially in nuclear states torn apart by civil war</w:t>
      </w:r>
      <w:r w:rsidRPr="002B445C">
        <w:rPr>
          <w:color w:val="000000"/>
          <w:sz w:val="16"/>
          <w:szCs w:val="16"/>
        </w:rPr>
        <w:t> and post-nuclear attack reconstruction. </w:t>
      </w:r>
      <w:r w:rsidRPr="002B445C">
        <w:rPr>
          <w:color w:val="000000"/>
          <w:u w:val="single"/>
          <w:shd w:val="clear" w:color="auto" w:fill="00FFFF"/>
        </w:rPr>
        <w:t xml:space="preserve">The </w:t>
      </w:r>
      <w:proofErr w:type="gramStart"/>
      <w:r w:rsidRPr="002B445C">
        <w:rPr>
          <w:color w:val="000000"/>
          <w:u w:val="single"/>
          <w:shd w:val="clear" w:color="auto" w:fill="00FFFF"/>
        </w:rPr>
        <w:t>first time</w:t>
      </w:r>
      <w:proofErr w:type="gramEnd"/>
      <w:r w:rsidRPr="002B445C">
        <w:rPr>
          <w:color w:val="000000"/>
          <w:u w:val="single"/>
          <w:shd w:val="clear" w:color="auto" w:fill="00FFFF"/>
        </w:rPr>
        <w:t xml:space="preserve"> nuclear weapons are used</w:t>
      </w:r>
      <w:r w:rsidRPr="002B445C">
        <w:rPr>
          <w:color w:val="000000"/>
          <w:u w:val="single"/>
        </w:rPr>
        <w:t> since 1945 </w:t>
      </w:r>
      <w:r w:rsidRPr="002B445C">
        <w:rPr>
          <w:color w:val="000000"/>
          <w:u w:val="single"/>
          <w:shd w:val="clear" w:color="auto" w:fill="00FFFF"/>
        </w:rPr>
        <w:t>will be shocking</w:t>
      </w:r>
      <w:r w:rsidRPr="002B445C">
        <w:rPr>
          <w:color w:val="000000"/>
          <w:sz w:val="16"/>
          <w:szCs w:val="16"/>
        </w:rPr>
        <w:t>, </w:t>
      </w:r>
      <w:r w:rsidRPr="002B445C">
        <w:rPr>
          <w:color w:val="000000"/>
          <w:u w:val="single"/>
        </w:rPr>
        <w:t>the second time, less</w:t>
      </w:r>
      <w:r w:rsidRPr="002B445C">
        <w:rPr>
          <w:color w:val="000000"/>
          <w:sz w:val="16"/>
          <w:szCs w:val="16"/>
        </w:rPr>
        <w:t> so, </w:t>
      </w:r>
      <w:r w:rsidRPr="002B445C">
        <w:rPr>
          <w:color w:val="000000"/>
          <w:u w:val="single"/>
          <w:shd w:val="clear" w:color="auto" w:fill="00FFFF"/>
        </w:rPr>
        <w:t>the third time</w:t>
      </w:r>
      <w:r w:rsidRPr="002B445C">
        <w:rPr>
          <w:color w:val="000000"/>
          <w:u w:val="single"/>
        </w:rPr>
        <w:t>, the </w:t>
      </w:r>
      <w:r w:rsidRPr="002B445C">
        <w:rPr>
          <w:b/>
          <w:bCs/>
          <w:color w:val="000000"/>
          <w:u w:val="single"/>
          <w:bdr w:val="single" w:sz="8" w:space="0" w:color="auto" w:frame="1"/>
        </w:rPr>
        <w:t>new </w:t>
      </w:r>
      <w:r w:rsidRPr="002B445C">
        <w:rPr>
          <w:b/>
          <w:bCs/>
          <w:color w:val="000000"/>
          <w:u w:val="single"/>
          <w:bdr w:val="single" w:sz="8" w:space="0" w:color="auto" w:frame="1"/>
          <w:shd w:val="clear" w:color="auto" w:fill="00FFFF"/>
        </w:rPr>
        <w:t>normal</w:t>
      </w:r>
      <w:r w:rsidRPr="002B445C">
        <w:rPr>
          <w:color w:val="000000"/>
          <w:sz w:val="16"/>
          <w:szCs w:val="16"/>
        </w:rPr>
        <w:t>.</w:t>
      </w:r>
    </w:p>
    <w:p w14:paraId="569362A4" w14:textId="77777777" w:rsidR="00071BAB" w:rsidRPr="002B445C" w:rsidRDefault="00071BAB" w:rsidP="00071BAB"/>
    <w:p w14:paraId="6F3C064A" w14:textId="77777777" w:rsidR="00071BAB" w:rsidRPr="002B445C" w:rsidRDefault="00071BAB" w:rsidP="00071BAB">
      <w:pPr>
        <w:rPr>
          <w:rFonts w:asciiTheme="majorHAnsi" w:eastAsia="Cambria" w:hAnsiTheme="majorHAnsi" w:cstheme="majorHAnsi"/>
          <w:sz w:val="16"/>
          <w:szCs w:val="26"/>
        </w:rPr>
      </w:pPr>
    </w:p>
    <w:p w14:paraId="6CCA477B" w14:textId="77777777" w:rsidR="00071BAB" w:rsidRPr="002B445C" w:rsidRDefault="00071BAB" w:rsidP="00071BAB">
      <w:pPr>
        <w:rPr>
          <w:rFonts w:asciiTheme="majorHAnsi" w:eastAsia="Cambria" w:hAnsiTheme="majorHAnsi" w:cstheme="majorHAnsi"/>
          <w:sz w:val="16"/>
          <w:szCs w:val="26"/>
        </w:rPr>
      </w:pPr>
    </w:p>
    <w:p w14:paraId="27252A9A" w14:textId="77777777" w:rsidR="00071BAB" w:rsidRPr="002B445C" w:rsidRDefault="00071BAB" w:rsidP="00071BAB">
      <w:pPr>
        <w:pStyle w:val="Heading4"/>
      </w:pPr>
      <w:r w:rsidRPr="002B445C">
        <w:t xml:space="preserve">US hegemony is key to prevent </w:t>
      </w:r>
      <w:r w:rsidRPr="002B445C">
        <w:rPr>
          <w:u w:val="single"/>
        </w:rPr>
        <w:t>regional conflicts</w:t>
      </w:r>
      <w:r w:rsidRPr="002B445C">
        <w:t xml:space="preserve"> from going nuclear – China is </w:t>
      </w:r>
      <w:r w:rsidRPr="002B445C">
        <w:rPr>
          <w:u w:val="single"/>
        </w:rPr>
        <w:t>uniquely destabilizing</w:t>
      </w:r>
      <w:r w:rsidRPr="002B445C">
        <w:t>.</w:t>
      </w:r>
    </w:p>
    <w:p w14:paraId="57E02598" w14:textId="77777777" w:rsidR="00071BAB" w:rsidRPr="002B445C" w:rsidRDefault="00071BAB" w:rsidP="00071BAB">
      <w:pPr>
        <w:rPr>
          <w:b/>
          <w:sz w:val="14"/>
          <w:szCs w:val="26"/>
        </w:rPr>
      </w:pPr>
      <w:r w:rsidRPr="002B445C">
        <w:rPr>
          <w:rStyle w:val="Style13ptBold"/>
          <w:rFonts w:eastAsiaTheme="majorEastAsia" w:cstheme="majorBidi"/>
          <w:bCs/>
          <w:szCs w:val="26"/>
          <w:u w:val="single"/>
        </w:rPr>
        <w:t>Edelman</w:t>
      </w:r>
      <w:r w:rsidRPr="002B445C">
        <w:rPr>
          <w:rStyle w:val="Style13ptBold"/>
          <w:sz w:val="14"/>
          <w:szCs w:val="26"/>
        </w:rPr>
        <w:t>, PhD</w:t>
      </w:r>
      <w:r w:rsidRPr="002B445C">
        <w:rPr>
          <w:rStyle w:val="Style13ptBold"/>
          <w:rFonts w:eastAsiaTheme="majorEastAsia" w:cstheme="majorBidi"/>
          <w:bCs/>
          <w:szCs w:val="26"/>
          <w:u w:val="single"/>
        </w:rPr>
        <w:t>, and Roughead et al. 18</w:t>
      </w:r>
      <w:r w:rsidRPr="002B445C">
        <w:rPr>
          <w:rStyle w:val="Style13ptBold"/>
          <w:sz w:val="14"/>
          <w:szCs w:val="26"/>
        </w:rPr>
        <w:t xml:space="preserve"> </w:t>
      </w:r>
      <w:r w:rsidRPr="002B445C">
        <w:rPr>
          <w:sz w:val="14"/>
          <w:szCs w:val="26"/>
        </w:rPr>
        <w:t xml:space="preserve">(Co-chairs: Eric, </w:t>
      </w:r>
      <w:proofErr w:type="spellStart"/>
      <w:r w:rsidRPr="002B445C">
        <w:rPr>
          <w:sz w:val="14"/>
          <w:szCs w:val="26"/>
        </w:rPr>
        <w:t>USDiplomaticHistory@Yale</w:t>
      </w:r>
      <w:proofErr w:type="spellEnd"/>
      <w:r w:rsidRPr="002B445C">
        <w:rPr>
          <w:sz w:val="14"/>
          <w:szCs w:val="26"/>
        </w:rPr>
        <w:t xml:space="preserve">, </w:t>
      </w:r>
      <w:proofErr w:type="spellStart"/>
      <w:r w:rsidRPr="002B445C">
        <w:rPr>
          <w:sz w:val="14"/>
          <w:szCs w:val="26"/>
        </w:rPr>
        <w:t>FormerUSAmbassador</w:t>
      </w:r>
      <w:proofErr w:type="spellEnd"/>
      <w:r w:rsidRPr="002B445C">
        <w:rPr>
          <w:sz w:val="14"/>
          <w:szCs w:val="26"/>
        </w:rPr>
        <w:t xml:space="preserve">, Gary, </w:t>
      </w:r>
      <w:proofErr w:type="spellStart"/>
      <w:r w:rsidRPr="002B445C">
        <w:rPr>
          <w:sz w:val="14"/>
          <w:szCs w:val="26"/>
        </w:rPr>
        <w:t>FormerUSAdmiral</w:t>
      </w:r>
      <w:proofErr w:type="spellEnd"/>
      <w:r w:rsidRPr="002B445C">
        <w:rPr>
          <w:sz w:val="14"/>
          <w:szCs w:val="26"/>
        </w:rPr>
        <w:t>/</w:t>
      </w:r>
      <w:proofErr w:type="spellStart"/>
      <w:r w:rsidRPr="002B445C">
        <w:rPr>
          <w:sz w:val="14"/>
          <w:szCs w:val="26"/>
        </w:rPr>
        <w:t>ChiefOFNavalOperations</w:t>
      </w:r>
      <w:proofErr w:type="spellEnd"/>
      <w:r w:rsidRPr="002B445C">
        <w:rPr>
          <w:sz w:val="14"/>
          <w:szCs w:val="26"/>
        </w:rPr>
        <w:t xml:space="preserve"> </w:t>
      </w:r>
      <w:proofErr w:type="spellStart"/>
      <w:r w:rsidRPr="002B445C">
        <w:rPr>
          <w:sz w:val="14"/>
          <w:szCs w:val="26"/>
        </w:rPr>
        <w:t>Fellow@Hoover</w:t>
      </w:r>
      <w:proofErr w:type="spellEnd"/>
      <w:r w:rsidRPr="002B445C">
        <w:rPr>
          <w:sz w:val="14"/>
          <w:szCs w:val="26"/>
        </w:rPr>
        <w:t xml:space="preserve">, Authors: Christine Fox, </w:t>
      </w:r>
      <w:proofErr w:type="spellStart"/>
      <w:r w:rsidRPr="002B445C">
        <w:rPr>
          <w:sz w:val="14"/>
          <w:szCs w:val="26"/>
        </w:rPr>
        <w:t>FormerDeuptySecrataryOfDefense</w:t>
      </w:r>
      <w:proofErr w:type="spellEnd"/>
      <w:r w:rsidRPr="002B445C">
        <w:rPr>
          <w:sz w:val="14"/>
          <w:szCs w:val="26"/>
        </w:rPr>
        <w:t xml:space="preserve">, Kathleen Hicks, PhD </w:t>
      </w:r>
      <w:proofErr w:type="spellStart"/>
      <w:r w:rsidRPr="002B445C">
        <w:rPr>
          <w:sz w:val="14"/>
          <w:szCs w:val="26"/>
        </w:rPr>
        <w:lastRenderedPageBreak/>
        <w:t>PoliSci@MIT</w:t>
      </w:r>
      <w:proofErr w:type="spellEnd"/>
      <w:r w:rsidRPr="002B445C">
        <w:rPr>
          <w:sz w:val="14"/>
          <w:szCs w:val="26"/>
        </w:rPr>
        <w:t xml:space="preserve">, </w:t>
      </w:r>
      <w:proofErr w:type="spellStart"/>
      <w:r w:rsidRPr="002B445C">
        <w:rPr>
          <w:sz w:val="14"/>
          <w:szCs w:val="26"/>
        </w:rPr>
        <w:t>DirectorInternationalSecurity@CSIS</w:t>
      </w:r>
      <w:proofErr w:type="spellEnd"/>
      <w:r w:rsidRPr="002B445C">
        <w:rPr>
          <w:sz w:val="14"/>
          <w:szCs w:val="26"/>
        </w:rPr>
        <w:t xml:space="preserve">, Jack Keane, Retired-4StarGeneral, </w:t>
      </w:r>
      <w:proofErr w:type="spellStart"/>
      <w:r w:rsidRPr="002B445C">
        <w:rPr>
          <w:sz w:val="14"/>
          <w:szCs w:val="26"/>
        </w:rPr>
        <w:t>FormerViceCheifOfStaff</w:t>
      </w:r>
      <w:proofErr w:type="spellEnd"/>
      <w:r w:rsidRPr="002B445C">
        <w:rPr>
          <w:sz w:val="14"/>
          <w:szCs w:val="26"/>
        </w:rPr>
        <w:t xml:space="preserve">-Army, </w:t>
      </w:r>
      <w:proofErr w:type="spellStart"/>
      <w:r w:rsidRPr="002B445C">
        <w:rPr>
          <w:sz w:val="14"/>
          <w:szCs w:val="26"/>
        </w:rPr>
        <w:t>HonPhD</w:t>
      </w:r>
      <w:proofErr w:type="spellEnd"/>
      <w:r w:rsidRPr="002B445C">
        <w:rPr>
          <w:sz w:val="14"/>
          <w:szCs w:val="26"/>
        </w:rPr>
        <w:t xml:space="preserve"> </w:t>
      </w:r>
      <w:proofErr w:type="spellStart"/>
      <w:r w:rsidRPr="002B445C">
        <w:rPr>
          <w:sz w:val="14"/>
          <w:szCs w:val="26"/>
        </w:rPr>
        <w:t>PublicService@EasternKentucky</w:t>
      </w:r>
      <w:proofErr w:type="spellEnd"/>
      <w:r w:rsidRPr="002B445C">
        <w:rPr>
          <w:sz w:val="14"/>
          <w:szCs w:val="26"/>
        </w:rPr>
        <w:t xml:space="preserve">, Andrew Krepinevich, PhD Harvard, </w:t>
      </w:r>
      <w:proofErr w:type="spellStart"/>
      <w:r w:rsidRPr="002B445C">
        <w:rPr>
          <w:sz w:val="14"/>
          <w:szCs w:val="26"/>
        </w:rPr>
        <w:t>President@CenterForStrategicAndBidgetaryAssesments</w:t>
      </w:r>
      <w:proofErr w:type="spellEnd"/>
      <w:r w:rsidRPr="002B445C">
        <w:rPr>
          <w:sz w:val="14"/>
          <w:szCs w:val="26"/>
        </w:rPr>
        <w:t xml:space="preserve">, </w:t>
      </w:r>
      <w:proofErr w:type="spellStart"/>
      <w:r w:rsidRPr="002B445C">
        <w:rPr>
          <w:sz w:val="14"/>
          <w:szCs w:val="26"/>
        </w:rPr>
        <w:t>RetiredArmyLt.Col</w:t>
      </w:r>
      <w:proofErr w:type="spellEnd"/>
      <w:r w:rsidRPr="002B445C">
        <w:rPr>
          <w:sz w:val="14"/>
          <w:szCs w:val="26"/>
        </w:rPr>
        <w:t xml:space="preserve">., Jon </w:t>
      </w:r>
      <w:proofErr w:type="spellStart"/>
      <w:r w:rsidRPr="002B445C">
        <w:rPr>
          <w:sz w:val="14"/>
          <w:szCs w:val="26"/>
        </w:rPr>
        <w:t>Kyl</w:t>
      </w:r>
      <w:proofErr w:type="spellEnd"/>
      <w:r w:rsidRPr="002B445C">
        <w:rPr>
          <w:sz w:val="14"/>
          <w:szCs w:val="26"/>
        </w:rPr>
        <w:t xml:space="preserve">, </w:t>
      </w:r>
      <w:proofErr w:type="spellStart"/>
      <w:r w:rsidRPr="002B445C">
        <w:rPr>
          <w:sz w:val="14"/>
          <w:szCs w:val="26"/>
        </w:rPr>
        <w:t>FormerArizonaSenator</w:t>
      </w:r>
      <w:proofErr w:type="spellEnd"/>
      <w:r w:rsidRPr="002B445C">
        <w:rPr>
          <w:sz w:val="14"/>
          <w:szCs w:val="26"/>
        </w:rPr>
        <w:t xml:space="preserve">, </w:t>
      </w:r>
      <w:proofErr w:type="spellStart"/>
      <w:r w:rsidRPr="002B445C">
        <w:rPr>
          <w:sz w:val="14"/>
          <w:szCs w:val="26"/>
        </w:rPr>
        <w:t>JD@UArizona</w:t>
      </w:r>
      <w:proofErr w:type="spellEnd"/>
      <w:r w:rsidRPr="002B445C">
        <w:rPr>
          <w:sz w:val="14"/>
          <w:szCs w:val="26"/>
        </w:rPr>
        <w:t xml:space="preserve">, Thomas Mahnken, PhD </w:t>
      </w:r>
      <w:proofErr w:type="spellStart"/>
      <w:r w:rsidRPr="002B445C">
        <w:rPr>
          <w:sz w:val="14"/>
          <w:szCs w:val="26"/>
        </w:rPr>
        <w:t>InternationalAffairs@JohnsHopkins</w:t>
      </w:r>
      <w:proofErr w:type="spellEnd"/>
      <w:r w:rsidRPr="002B445C">
        <w:rPr>
          <w:sz w:val="14"/>
          <w:szCs w:val="26"/>
        </w:rPr>
        <w:t xml:space="preserve">, </w:t>
      </w:r>
      <w:proofErr w:type="spellStart"/>
      <w:r w:rsidRPr="002B445C">
        <w:rPr>
          <w:sz w:val="14"/>
          <w:szCs w:val="26"/>
        </w:rPr>
        <w:t>ProfStrategicStudies@JohnsHopkins</w:t>
      </w:r>
      <w:proofErr w:type="spellEnd"/>
      <w:r w:rsidRPr="002B445C">
        <w:rPr>
          <w:sz w:val="14"/>
          <w:szCs w:val="26"/>
        </w:rPr>
        <w:t xml:space="preserve">, MA </w:t>
      </w:r>
      <w:proofErr w:type="spellStart"/>
      <w:r w:rsidRPr="002B445C">
        <w:rPr>
          <w:sz w:val="14"/>
          <w:szCs w:val="26"/>
        </w:rPr>
        <w:t>PublicPolicy@Penn</w:t>
      </w:r>
      <w:proofErr w:type="spellEnd"/>
      <w:r w:rsidRPr="002B445C">
        <w:rPr>
          <w:sz w:val="14"/>
          <w:szCs w:val="26"/>
        </w:rPr>
        <w:t xml:space="preserve">, </w:t>
      </w:r>
      <w:proofErr w:type="spellStart"/>
      <w:r w:rsidRPr="002B445C">
        <w:rPr>
          <w:sz w:val="14"/>
          <w:szCs w:val="26"/>
        </w:rPr>
        <w:t>FormerDOD-UndersecrataryOfDefense+CFO</w:t>
      </w:r>
      <w:proofErr w:type="spellEnd"/>
      <w:r w:rsidRPr="002B445C">
        <w:rPr>
          <w:sz w:val="14"/>
          <w:szCs w:val="26"/>
        </w:rPr>
        <w:t>, Michael Morell</w:t>
      </w:r>
      <w:r w:rsidRPr="002B445C">
        <w:rPr>
          <w:rStyle w:val="StyleUnderline"/>
          <w:sz w:val="14"/>
          <w:szCs w:val="26"/>
          <w:u w:val="none"/>
        </w:rPr>
        <w:t xml:space="preserve">, </w:t>
      </w:r>
      <w:proofErr w:type="spellStart"/>
      <w:r w:rsidRPr="002B445C">
        <w:rPr>
          <w:rStyle w:val="StyleUnderline"/>
          <w:sz w:val="14"/>
          <w:szCs w:val="26"/>
          <w:u w:val="none"/>
        </w:rPr>
        <w:t>FormerDirectorOfTheCIA</w:t>
      </w:r>
      <w:proofErr w:type="spellEnd"/>
      <w:r w:rsidRPr="002B445C">
        <w:rPr>
          <w:rStyle w:val="StyleUnderline"/>
          <w:sz w:val="14"/>
          <w:szCs w:val="26"/>
          <w:u w:val="none"/>
        </w:rPr>
        <w:t xml:space="preserve">, MA </w:t>
      </w:r>
      <w:proofErr w:type="spellStart"/>
      <w:r w:rsidRPr="002B445C">
        <w:rPr>
          <w:rStyle w:val="StyleUnderline"/>
          <w:sz w:val="14"/>
          <w:szCs w:val="26"/>
          <w:u w:val="none"/>
        </w:rPr>
        <w:t>Econ@Gtown</w:t>
      </w:r>
      <w:proofErr w:type="spellEnd"/>
      <w:r w:rsidRPr="002B445C">
        <w:rPr>
          <w:rStyle w:val="StyleUnderline"/>
          <w:sz w:val="14"/>
          <w:szCs w:val="26"/>
          <w:u w:val="none"/>
        </w:rPr>
        <w:t xml:space="preserve">, Anne Patterson, </w:t>
      </w:r>
      <w:proofErr w:type="spellStart"/>
      <w:r w:rsidRPr="002B445C">
        <w:rPr>
          <w:rStyle w:val="StyleUnderline"/>
          <w:sz w:val="14"/>
          <w:szCs w:val="26"/>
          <w:u w:val="none"/>
        </w:rPr>
        <w:t>FormerUSAmbassador</w:t>
      </w:r>
      <w:proofErr w:type="spellEnd"/>
      <w:r w:rsidRPr="002B445C">
        <w:rPr>
          <w:rStyle w:val="StyleUnderline"/>
          <w:sz w:val="14"/>
          <w:szCs w:val="26"/>
          <w:u w:val="none"/>
        </w:rPr>
        <w:t xml:space="preserve">, </w:t>
      </w:r>
      <w:proofErr w:type="spellStart"/>
      <w:r w:rsidRPr="002B445C">
        <w:rPr>
          <w:rStyle w:val="StyleUnderline"/>
          <w:sz w:val="14"/>
          <w:szCs w:val="26"/>
          <w:u w:val="none"/>
        </w:rPr>
        <w:t>FormerAssistSecrataryOfState-NearEasternAffairs</w:t>
      </w:r>
      <w:proofErr w:type="spellEnd"/>
      <w:r w:rsidRPr="002B445C">
        <w:rPr>
          <w:rStyle w:val="StyleUnderline"/>
          <w:sz w:val="14"/>
          <w:szCs w:val="26"/>
          <w:u w:val="none"/>
        </w:rPr>
        <w:t xml:space="preserve">, Roger Zakheim, MPhil </w:t>
      </w:r>
      <w:proofErr w:type="spellStart"/>
      <w:r w:rsidRPr="002B445C">
        <w:rPr>
          <w:rStyle w:val="StyleUnderline"/>
          <w:sz w:val="14"/>
          <w:szCs w:val="26"/>
          <w:u w:val="none"/>
        </w:rPr>
        <w:t>IR@Cambridge</w:t>
      </w:r>
      <w:proofErr w:type="spellEnd"/>
      <w:r w:rsidRPr="002B445C">
        <w:rPr>
          <w:rStyle w:val="StyleUnderline"/>
          <w:sz w:val="14"/>
          <w:szCs w:val="26"/>
          <w:u w:val="none"/>
        </w:rPr>
        <w:t xml:space="preserve">, </w:t>
      </w:r>
      <w:proofErr w:type="spellStart"/>
      <w:r w:rsidRPr="002B445C">
        <w:rPr>
          <w:rStyle w:val="StyleUnderline"/>
          <w:sz w:val="14"/>
          <w:szCs w:val="26"/>
          <w:u w:val="none"/>
        </w:rPr>
        <w:t>FormerDepAssistSecrataryOfDefense</w:t>
      </w:r>
      <w:proofErr w:type="spellEnd"/>
      <w:r w:rsidRPr="002B445C">
        <w:rPr>
          <w:rStyle w:val="StyleUnderline"/>
          <w:sz w:val="14"/>
          <w:szCs w:val="26"/>
          <w:u w:val="none"/>
        </w:rPr>
        <w:t xml:space="preserve">, </w:t>
      </w:r>
      <w:proofErr w:type="spellStart"/>
      <w:r w:rsidRPr="002B445C">
        <w:rPr>
          <w:rStyle w:val="StyleUnderline"/>
          <w:sz w:val="14"/>
          <w:szCs w:val="26"/>
          <w:u w:val="none"/>
        </w:rPr>
        <w:t>FormerDeputyStaffDirector-USHouseArmedServicesCommitee</w:t>
      </w:r>
      <w:proofErr w:type="spellEnd"/>
      <w:r w:rsidRPr="002B445C">
        <w:rPr>
          <w:rStyle w:val="StyleUnderline"/>
          <w:sz w:val="14"/>
          <w:szCs w:val="26"/>
          <w:u w:val="none"/>
        </w:rPr>
        <w:t>) Providing for the Common Defense: The Assessment and Recommendations of the National Defense Strategy Commission</w:t>
      </w:r>
      <w:r w:rsidRPr="002B445C">
        <w:rPr>
          <w:sz w:val="14"/>
          <w:szCs w:val="26"/>
        </w:rPr>
        <w:t>, United States Institute of Peace 2018 https://www.usip.org/sites/default/files/2018-11/providing-for-the-common-defense.pdf</w:t>
      </w:r>
    </w:p>
    <w:p w14:paraId="4D0F1547" w14:textId="77777777" w:rsidR="00071BAB" w:rsidRPr="002B445C" w:rsidRDefault="00071BAB" w:rsidP="00071BAB">
      <w:pPr>
        <w:rPr>
          <w:rStyle w:val="StyleUnderline"/>
          <w:sz w:val="26"/>
          <w:szCs w:val="26"/>
        </w:rPr>
      </w:pPr>
      <w:r w:rsidRPr="002B445C">
        <w:rPr>
          <w:sz w:val="16"/>
          <w:szCs w:val="26"/>
        </w:rPr>
        <w:t xml:space="preserve">Our specific findings are outlined in the text. But at the outset, we wish to underscore the central theme of this report: </w:t>
      </w:r>
      <w:r w:rsidRPr="002B445C">
        <w:rPr>
          <w:rStyle w:val="Emphasis"/>
          <w:sz w:val="26"/>
          <w:szCs w:val="26"/>
        </w:rPr>
        <w:t>There is a need for extraordinary urgency in addressing the crisis of national defense</w:t>
      </w:r>
      <w:r w:rsidRPr="002B445C">
        <w:rPr>
          <w:sz w:val="16"/>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w:t>
      </w:r>
      <w:proofErr w:type="spellStart"/>
      <w:r w:rsidRPr="002B445C">
        <w:rPr>
          <w:sz w:val="16"/>
          <w:szCs w:val="26"/>
        </w:rPr>
        <w:t>erational</w:t>
      </w:r>
      <w:proofErr w:type="spellEnd"/>
      <w:r w:rsidRPr="002B445C">
        <w:rPr>
          <w:sz w:val="16"/>
          <w:szCs w:val="26"/>
        </w:rPr>
        <w:t xml:space="preserve"> concepts, readiness, and resources with the degree of urgency, persistence, and analytic depth that an increasingly dangerous world demands. Put bluntly, the American people and their elected representatives must understand that </w:t>
      </w:r>
      <w:r w:rsidRPr="002B445C">
        <w:rPr>
          <w:rStyle w:val="StyleUnderline"/>
          <w:sz w:val="26"/>
          <w:szCs w:val="26"/>
        </w:rPr>
        <w:t xml:space="preserve">U.S. military superiority is not guaranteed, that many </w:t>
      </w:r>
      <w:r w:rsidRPr="002B445C">
        <w:rPr>
          <w:rStyle w:val="Emphasis"/>
          <w:sz w:val="26"/>
          <w:szCs w:val="26"/>
        </w:rPr>
        <w:t>global trends are adverse and threatening</w:t>
      </w:r>
      <w:r w:rsidRPr="002B445C">
        <w:rPr>
          <w:sz w:val="16"/>
          <w:szCs w:val="26"/>
        </w:rPr>
        <w:t xml:space="preserve">, and that </w:t>
      </w:r>
      <w:r w:rsidRPr="002B445C">
        <w:rPr>
          <w:rStyle w:val="StyleUnderline"/>
          <w:sz w:val="26"/>
          <w:szCs w:val="26"/>
        </w:rPr>
        <w:t xml:space="preserve">the nation has reached a </w:t>
      </w:r>
      <w:r w:rsidRPr="002B445C">
        <w:rPr>
          <w:rStyle w:val="Emphasis"/>
          <w:sz w:val="26"/>
          <w:szCs w:val="26"/>
        </w:rPr>
        <w:t>pivotal moment</w:t>
      </w:r>
      <w:r w:rsidRPr="002B445C">
        <w:rPr>
          <w:rStyle w:val="StyleUnderline"/>
          <w:sz w:val="26"/>
          <w:szCs w:val="26"/>
        </w:rPr>
        <w:t xml:space="preserve"> regarding its ability to defend its vital interests and preserve a world in which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and other like-minded nations can thrive.</w:t>
      </w:r>
      <w:r w:rsidRPr="002B445C">
        <w:rPr>
          <w:sz w:val="16"/>
          <w:szCs w:val="26"/>
        </w:rPr>
        <w:t xml:space="preserve"> </w:t>
      </w:r>
      <w:r w:rsidRPr="002B445C">
        <w:rPr>
          <w:rStyle w:val="StyleUnderline"/>
          <w:sz w:val="26"/>
          <w:szCs w:val="26"/>
        </w:rPr>
        <w:t xml:space="preserve">The choices we make today and in the immediate future will have profound and </w:t>
      </w:r>
      <w:r w:rsidRPr="002B445C">
        <w:rPr>
          <w:sz w:val="16"/>
          <w:szCs w:val="26"/>
        </w:rPr>
        <w:t>potentially</w:t>
      </w:r>
      <w:r w:rsidRPr="002B445C">
        <w:rPr>
          <w:rStyle w:val="StyleUnderline"/>
          <w:sz w:val="26"/>
          <w:szCs w:val="26"/>
        </w:rPr>
        <w:t xml:space="preserve"> </w:t>
      </w:r>
      <w:r w:rsidRPr="002B445C">
        <w:rPr>
          <w:rStyle w:val="Emphasis"/>
          <w:sz w:val="26"/>
          <w:szCs w:val="26"/>
        </w:rPr>
        <w:t>lasting consequences for American</w:t>
      </w:r>
      <w:r w:rsidRPr="002B445C">
        <w:rPr>
          <w:rStyle w:val="StyleUnderline"/>
          <w:sz w:val="26"/>
          <w:szCs w:val="26"/>
        </w:rPr>
        <w:t xml:space="preserve"> </w:t>
      </w:r>
      <w:r w:rsidRPr="002B445C">
        <w:rPr>
          <w:rStyle w:val="Emphasis"/>
          <w:sz w:val="26"/>
          <w:szCs w:val="26"/>
        </w:rPr>
        <w:t>security and influence</w:t>
      </w:r>
      <w:r w:rsidRPr="002B445C">
        <w:rPr>
          <w:sz w:val="16"/>
          <w:szCs w:val="26"/>
        </w:rPr>
        <w:t xml:space="preserve">. </w:t>
      </w:r>
      <w:r w:rsidRPr="002B445C">
        <w:rPr>
          <w:rStyle w:val="StyleUnderline"/>
          <w:sz w:val="26"/>
          <w:szCs w:val="26"/>
        </w:rPr>
        <w:t>If we do not square up to the challenge now, we will surely regret it</w:t>
      </w:r>
      <w:r w:rsidRPr="002B445C">
        <w:rPr>
          <w:sz w:val="16"/>
          <w:szCs w:val="26"/>
        </w:rPr>
        <w:t xml:space="preserve">.1 Chapter 1 The Purpose of American Military Power and the Crisis of National Defense Any defense strategy must protect the fundamental interests of the United States. Since the inception of the Republic, </w:t>
      </w:r>
      <w:r w:rsidRPr="002B445C">
        <w:rPr>
          <w:rStyle w:val="StyleUnderline"/>
          <w:sz w:val="26"/>
          <w:szCs w:val="26"/>
        </w:rPr>
        <w:t>America’s most vital interests</w:t>
      </w:r>
      <w:r w:rsidRPr="002B445C">
        <w:rPr>
          <w:sz w:val="16"/>
          <w:szCs w:val="26"/>
        </w:rPr>
        <w:t xml:space="preserve"> have remained constant. They </w:t>
      </w:r>
      <w:r w:rsidRPr="002B445C">
        <w:rPr>
          <w:rStyle w:val="StyleUnderline"/>
          <w:sz w:val="26"/>
          <w:szCs w:val="26"/>
        </w:rPr>
        <w:t>include the physical security of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and its citizens; the promotion of a strong</w:t>
      </w:r>
      <w:r w:rsidRPr="002B445C">
        <w:rPr>
          <w:sz w:val="16"/>
          <w:szCs w:val="26"/>
        </w:rPr>
        <w:t xml:space="preserve">, innovative, and growing U.S. </w:t>
      </w:r>
      <w:r w:rsidRPr="002B445C">
        <w:rPr>
          <w:rStyle w:val="StyleUnderline"/>
          <w:sz w:val="26"/>
          <w:szCs w:val="26"/>
        </w:rPr>
        <w:t>economy; and the protection of the nation’s democratic freedoms</w:t>
      </w:r>
      <w:r w:rsidRPr="002B445C">
        <w:rPr>
          <w:sz w:val="16"/>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2B445C">
        <w:rPr>
          <w:rStyle w:val="StyleUnderline"/>
          <w:sz w:val="26"/>
          <w:szCs w:val="26"/>
        </w:rPr>
        <w:t>America should take an international leadership role to secure these interests</w:t>
      </w:r>
      <w:r w:rsidRPr="002B445C">
        <w:rPr>
          <w:sz w:val="16"/>
          <w:szCs w:val="26"/>
        </w:rPr>
        <w:t xml:space="preserve">. The </w:t>
      </w:r>
      <w:r w:rsidRPr="002B445C">
        <w:rPr>
          <w:rStyle w:val="StyleUnderline"/>
          <w:sz w:val="26"/>
          <w:szCs w:val="26"/>
        </w:rPr>
        <w:t>events of the 1930s and</w:t>
      </w:r>
      <w:r w:rsidRPr="002B445C">
        <w:rPr>
          <w:sz w:val="16"/>
          <w:szCs w:val="26"/>
        </w:rPr>
        <w:t xml:space="preserve"> 19</w:t>
      </w:r>
      <w:r w:rsidRPr="002B445C">
        <w:rPr>
          <w:rStyle w:val="StyleUnderline"/>
          <w:sz w:val="26"/>
          <w:szCs w:val="26"/>
        </w:rPr>
        <w:t>40s showed that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could not remain prosperous in a world ravaged by global depression</w:t>
      </w:r>
      <w:r w:rsidRPr="002B445C">
        <w:rPr>
          <w:sz w:val="16"/>
          <w:szCs w:val="26"/>
        </w:rPr>
        <w:t xml:space="preserve">, nor could it remain safe in a world convulsed by </w:t>
      </w:r>
      <w:r w:rsidRPr="002B445C">
        <w:rPr>
          <w:rStyle w:val="StyleUnderline"/>
          <w:sz w:val="26"/>
          <w:szCs w:val="26"/>
        </w:rPr>
        <w:t>instability and war</w:t>
      </w:r>
      <w:r w:rsidRPr="002B445C">
        <w:rPr>
          <w:sz w:val="16"/>
          <w:szCs w:val="26"/>
        </w:rPr>
        <w:t xml:space="preserve">. Moreover, these events illustrated to Americans the danger that their own free institutions might not survive in a world ruled by hostile autocracies. As a result, Americans and their elected leaders concluded that </w:t>
      </w:r>
      <w:r w:rsidRPr="002B445C">
        <w:rPr>
          <w:rStyle w:val="StyleUnderline"/>
          <w:sz w:val="26"/>
          <w:szCs w:val="26"/>
        </w:rPr>
        <w:t>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must use its unmatched power to foster a larger global environment in which America could thrive</w:t>
      </w:r>
      <w:r w:rsidRPr="002B445C">
        <w:rPr>
          <w:sz w:val="16"/>
          <w:szCs w:val="26"/>
        </w:rPr>
        <w:t xml:space="preserve">. This endeavor has often been referred to as building </w:t>
      </w:r>
      <w:r w:rsidRPr="002B445C">
        <w:rPr>
          <w:rStyle w:val="StyleUnderline"/>
          <w:sz w:val="26"/>
          <w:szCs w:val="26"/>
        </w:rPr>
        <w:t>the “liberal international order</w:t>
      </w:r>
      <w:r w:rsidRPr="002B445C">
        <w:rPr>
          <w:sz w:val="16"/>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2B445C">
        <w:rPr>
          <w:rStyle w:val="StyleUnderline"/>
          <w:sz w:val="26"/>
          <w:szCs w:val="26"/>
        </w:rPr>
        <w:t>America has anchored an open global economy in which trade and investment flow freely</w:t>
      </w:r>
      <w:r w:rsidRPr="002B445C">
        <w:rPr>
          <w:sz w:val="16"/>
          <w:szCs w:val="26"/>
        </w:rPr>
        <w:t xml:space="preserve"> and Americans can see their creative energies rewarded</w:t>
      </w:r>
      <w:r w:rsidRPr="002B445C">
        <w:rPr>
          <w:rStyle w:val="StyleUnderline"/>
          <w:sz w:val="26"/>
          <w:szCs w:val="26"/>
        </w:rPr>
        <w:t>. It has built</w:t>
      </w:r>
      <w:r w:rsidRPr="002B445C">
        <w:rPr>
          <w:sz w:val="16"/>
          <w:szCs w:val="26"/>
        </w:rPr>
        <w:t xml:space="preserve"> international </w:t>
      </w:r>
      <w:r w:rsidRPr="002B445C">
        <w:rPr>
          <w:rStyle w:val="StyleUnderline"/>
          <w:sz w:val="26"/>
          <w:szCs w:val="26"/>
        </w:rPr>
        <w:t>institutions that facilitate problem-solving and cooperation on important global issues.</w:t>
      </w:r>
      <w:r w:rsidRPr="002B445C">
        <w:rPr>
          <w:sz w:val="16"/>
          <w:szCs w:val="26"/>
        </w:rPr>
        <w:t xml:space="preserve"> </w:t>
      </w:r>
      <w:r w:rsidRPr="002B445C">
        <w:rPr>
          <w:rStyle w:val="StyleUnderline"/>
          <w:sz w:val="26"/>
          <w:szCs w:val="26"/>
        </w:rPr>
        <w:t xml:space="preserve">It has defended democratic values and human rights abroad </w:t>
      </w:r>
      <w:r w:rsidRPr="002B445C">
        <w:rPr>
          <w:sz w:val="16"/>
          <w:szCs w:val="26"/>
        </w:rPr>
        <w:t xml:space="preserve">in order </w:t>
      </w:r>
      <w:r w:rsidRPr="002B445C">
        <w:rPr>
          <w:rStyle w:val="StyleUnderline"/>
          <w:sz w:val="26"/>
          <w:szCs w:val="26"/>
        </w:rPr>
        <w:t>to enhance U.S. influence and safeguard democratic values</w:t>
      </w:r>
      <w:r w:rsidRPr="002B445C">
        <w:rPr>
          <w:sz w:val="16"/>
          <w:szCs w:val="26"/>
        </w:rPr>
        <w:t xml:space="preserve"> and human rights </w:t>
      </w:r>
      <w:r w:rsidRPr="002B445C">
        <w:rPr>
          <w:rStyle w:val="StyleUnderline"/>
          <w:sz w:val="26"/>
          <w:szCs w:val="26"/>
        </w:rPr>
        <w:t>at home. It has</w:t>
      </w:r>
      <w:r w:rsidRPr="002B445C">
        <w:rPr>
          <w:sz w:val="16"/>
          <w:szCs w:val="26"/>
        </w:rPr>
        <w:t xml:space="preserve"> sought to </w:t>
      </w:r>
      <w:r w:rsidRPr="002B445C">
        <w:rPr>
          <w:rStyle w:val="Emphasis"/>
          <w:sz w:val="26"/>
          <w:szCs w:val="26"/>
        </w:rPr>
        <w:t>uphold favorable balances of power in key regions</w:t>
      </w:r>
      <w:r w:rsidRPr="002B445C">
        <w:rPr>
          <w:rStyle w:val="StyleUnderline"/>
          <w:sz w:val="26"/>
          <w:szCs w:val="26"/>
        </w:rPr>
        <w:t xml:space="preserve"> and concluded military alliances and security partnerships with dozens of like-minded countries</w:t>
      </w:r>
      <w:r w:rsidRPr="002B445C">
        <w:rPr>
          <w:sz w:val="16"/>
          <w:szCs w:val="26"/>
        </w:rPr>
        <w:t xml:space="preserve">— not as a matter of charity, but </w:t>
      </w:r>
      <w:r w:rsidRPr="002B445C">
        <w:rPr>
          <w:rStyle w:val="StyleUnderline"/>
          <w:sz w:val="26"/>
          <w:szCs w:val="26"/>
        </w:rPr>
        <w:t xml:space="preserve">as a way of </w:t>
      </w:r>
      <w:r w:rsidRPr="002B445C">
        <w:rPr>
          <w:rStyle w:val="Emphasis"/>
          <w:sz w:val="26"/>
          <w:szCs w:val="26"/>
        </w:rPr>
        <w:t xml:space="preserve">deterring </w:t>
      </w:r>
      <w:r w:rsidRPr="002B445C">
        <w:rPr>
          <w:rStyle w:val="Emphasis"/>
          <w:sz w:val="26"/>
          <w:szCs w:val="26"/>
        </w:rPr>
        <w:lastRenderedPageBreak/>
        <w:t>aggression</w:t>
      </w:r>
      <w:r w:rsidRPr="002B445C">
        <w:rPr>
          <w:rStyle w:val="StyleUnderline"/>
          <w:sz w:val="26"/>
          <w:szCs w:val="26"/>
        </w:rPr>
        <w:t xml:space="preserve"> and preventing conflicts that could pose a serious threat to U.S. national security </w:t>
      </w:r>
      <w:r w:rsidRPr="002B445C">
        <w:rPr>
          <w:sz w:val="16"/>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2B445C">
        <w:rPr>
          <w:rStyle w:val="StyleUnderline"/>
          <w:sz w:val="26"/>
          <w:szCs w:val="26"/>
        </w:rPr>
        <w:t>U.S. alliances and partnerships are</w:t>
      </w:r>
      <w:r w:rsidRPr="002B445C">
        <w:rPr>
          <w:sz w:val="16"/>
          <w:szCs w:val="26"/>
        </w:rPr>
        <w:t xml:space="preserve"> sometimes </w:t>
      </w:r>
      <w:r w:rsidRPr="002B445C">
        <w:rPr>
          <w:rStyle w:val="StyleUnderline"/>
          <w:sz w:val="26"/>
          <w:szCs w:val="26"/>
        </w:rPr>
        <w:t xml:space="preserve">mischaracterized as arrangements that squander American resources on behalf of free-riding foreign countries. In reality, U.S. alliances </w:t>
      </w:r>
      <w:r w:rsidRPr="002B445C">
        <w:rPr>
          <w:sz w:val="16"/>
          <w:szCs w:val="26"/>
        </w:rPr>
        <w:t xml:space="preserve">and partnerships </w:t>
      </w:r>
      <w:r w:rsidRPr="002B445C">
        <w:rPr>
          <w:rStyle w:val="StyleUnderline"/>
          <w:sz w:val="26"/>
          <w:szCs w:val="26"/>
        </w:rPr>
        <w:t>have been deeply rooted in American self-interest.</w:t>
      </w:r>
      <w:r w:rsidRPr="002B445C">
        <w:rPr>
          <w:sz w:val="16"/>
          <w:szCs w:val="26"/>
        </w:rPr>
        <w:t xml:space="preserve"> </w:t>
      </w:r>
      <w:r w:rsidRPr="002B445C">
        <w:rPr>
          <w:rStyle w:val="StyleUnderline"/>
          <w:sz w:val="26"/>
          <w:szCs w:val="26"/>
        </w:rPr>
        <w:t xml:space="preserve">They have served as </w:t>
      </w:r>
      <w:r w:rsidRPr="002B445C">
        <w:rPr>
          <w:rStyle w:val="Emphasis"/>
          <w:sz w:val="26"/>
          <w:szCs w:val="26"/>
        </w:rPr>
        <w:t>force-multipliers for U.S. influence</w:t>
      </w:r>
      <w:r w:rsidRPr="002B445C">
        <w:rPr>
          <w:sz w:val="16"/>
          <w:szCs w:val="26"/>
        </w:rPr>
        <w:t xml:space="preserve">, by promoting institutionalized cooperation between America and like-minded nations. </w:t>
      </w:r>
      <w:r w:rsidRPr="002B445C">
        <w:rPr>
          <w:rStyle w:val="StyleUnderline"/>
          <w:sz w:val="26"/>
          <w:szCs w:val="26"/>
        </w:rPr>
        <w:t>They have allowed America to call on the aid of its friends in every major conflict it has waged since World War II.</w:t>
      </w:r>
      <w:r w:rsidRPr="002B445C">
        <w:rPr>
          <w:sz w:val="16"/>
          <w:szCs w:val="26"/>
        </w:rPr>
        <w:t xml:space="preserve"> They have buttressed the concept of international order that the United States seeks to preserve, by enlisting other nations in the promotion of a world favorable to American interests. </w:t>
      </w:r>
      <w:r w:rsidRPr="002B445C">
        <w:rPr>
          <w:rStyle w:val="StyleUnderline"/>
          <w:sz w:val="26"/>
          <w:szCs w:val="26"/>
        </w:rPr>
        <w:t>They</w:t>
      </w:r>
      <w:r w:rsidRPr="002B445C">
        <w:rPr>
          <w:sz w:val="16"/>
          <w:szCs w:val="26"/>
        </w:rPr>
        <w:t xml:space="preserve"> have </w:t>
      </w:r>
      <w:r w:rsidRPr="002B445C">
        <w:rPr>
          <w:rStyle w:val="StyleUnderline"/>
          <w:sz w:val="26"/>
          <w:szCs w:val="26"/>
        </w:rPr>
        <w:t xml:space="preserve">provided intelligence support, regional expertise, and other critical assistance. </w:t>
      </w:r>
      <w:r w:rsidRPr="002B445C">
        <w:rPr>
          <w:sz w:val="16"/>
          <w:szCs w:val="26"/>
        </w:rPr>
        <w:t xml:space="preserve">In short, </w:t>
      </w:r>
      <w:r w:rsidRPr="002B445C">
        <w:rPr>
          <w:rStyle w:val="StyleUnderline"/>
          <w:sz w:val="26"/>
          <w:szCs w:val="26"/>
        </w:rPr>
        <w:t>alliances and partnerships rooted in shared interests and mutual respect</w:t>
      </w:r>
      <w:r w:rsidRPr="002B445C">
        <w:rPr>
          <w:sz w:val="16"/>
          <w:szCs w:val="26"/>
        </w:rPr>
        <w:t xml:space="preserve"> have </w:t>
      </w:r>
      <w:r w:rsidRPr="002B445C">
        <w:rPr>
          <w:rStyle w:val="StyleUnderline"/>
          <w:sz w:val="26"/>
          <w:szCs w:val="26"/>
        </w:rPr>
        <w:t>reduced the price America pays for global leadership and enhanced the advantages America enjoys over any geopolitical rival</w:t>
      </w:r>
      <w:r w:rsidRPr="002B445C">
        <w:rPr>
          <w:sz w:val="16"/>
          <w:szCs w:val="26"/>
        </w:rPr>
        <w:t xml:space="preserve">. And </w:t>
      </w:r>
      <w:r w:rsidRPr="002B445C">
        <w:rPr>
          <w:rStyle w:val="StyleUnderline"/>
          <w:sz w:val="26"/>
          <w:szCs w:val="26"/>
        </w:rPr>
        <w:t>although these</w:t>
      </w:r>
      <w:r w:rsidRPr="002B445C">
        <w:rPr>
          <w:sz w:val="16"/>
          <w:szCs w:val="26"/>
        </w:rPr>
        <w:t xml:space="preserve"> alliances and partnerships—like all of America’s postwar policies—</w:t>
      </w:r>
      <w:r w:rsidRPr="002B445C">
        <w:rPr>
          <w:rStyle w:val="StyleUnderline"/>
          <w:sz w:val="26"/>
          <w:szCs w:val="26"/>
        </w:rPr>
        <w:t>have required the persistent use of diplomacy</w:t>
      </w:r>
      <w:r w:rsidRPr="002B445C">
        <w:rPr>
          <w:sz w:val="16"/>
          <w:szCs w:val="26"/>
        </w:rPr>
        <w:t xml:space="preserve">, economic power, and other tools of statecraft, </w:t>
      </w:r>
      <w:r w:rsidRPr="002B445C">
        <w:rPr>
          <w:rStyle w:val="StyleUnderline"/>
          <w:sz w:val="26"/>
          <w:szCs w:val="26"/>
        </w:rPr>
        <w:t xml:space="preserve">they have ultimately </w:t>
      </w:r>
      <w:r w:rsidRPr="002B445C">
        <w:rPr>
          <w:rStyle w:val="Emphasis"/>
          <w:sz w:val="26"/>
          <w:szCs w:val="26"/>
        </w:rPr>
        <w:t xml:space="preserve">rested on a foundation of military strength. </w:t>
      </w:r>
      <w:r w:rsidRPr="002B445C">
        <w:rPr>
          <w:sz w:val="16"/>
          <w:szCs w:val="26"/>
        </w:rPr>
        <w:t xml:space="preserve">Since World War II, </w:t>
      </w:r>
      <w:r w:rsidRPr="002B445C">
        <w:rPr>
          <w:rStyle w:val="Emphasis"/>
          <w:sz w:val="26"/>
          <w:szCs w:val="26"/>
        </w:rPr>
        <w:t>America has had a military second to none</w:t>
      </w:r>
      <w:r w:rsidRPr="002B445C">
        <w:rPr>
          <w:sz w:val="16"/>
          <w:szCs w:val="26"/>
        </w:rPr>
        <w:t xml:space="preserve">. After the Cold War, it possessed military power far greater than that of any rival or group of rivals. </w:t>
      </w:r>
      <w:r w:rsidRPr="002B445C">
        <w:rPr>
          <w:rStyle w:val="StyleUnderline"/>
          <w:sz w:val="26"/>
          <w:szCs w:val="26"/>
        </w:rPr>
        <w:t>This position of unmatched strength has provided for the defense and security of the U</w:t>
      </w:r>
      <w:r w:rsidRPr="002B445C">
        <w:rPr>
          <w:sz w:val="16"/>
          <w:szCs w:val="26"/>
        </w:rPr>
        <w:t xml:space="preserve">nited </w:t>
      </w:r>
      <w:r w:rsidRPr="002B445C">
        <w:rPr>
          <w:rStyle w:val="StyleUnderline"/>
          <w:sz w:val="26"/>
          <w:szCs w:val="26"/>
        </w:rPr>
        <w:t>S</w:t>
      </w:r>
      <w:r w:rsidRPr="002B445C">
        <w:rPr>
          <w:sz w:val="16"/>
          <w:szCs w:val="26"/>
        </w:rPr>
        <w:t xml:space="preserve">tates, American citizens overseas, </w:t>
      </w:r>
      <w:r w:rsidRPr="002B445C">
        <w:rPr>
          <w:rStyle w:val="StyleUnderline"/>
          <w:sz w:val="26"/>
          <w:szCs w:val="26"/>
        </w:rPr>
        <w:t>and American allies</w:t>
      </w:r>
      <w:r w:rsidRPr="002B445C">
        <w:rPr>
          <w:sz w:val="16"/>
          <w:szCs w:val="26"/>
        </w:rPr>
        <w:t xml:space="preserve"> and partners. </w:t>
      </w:r>
      <w:r w:rsidRPr="002B445C">
        <w:rPr>
          <w:rStyle w:val="Emphasis"/>
          <w:sz w:val="26"/>
          <w:szCs w:val="26"/>
        </w:rPr>
        <w:t>It has been crucial to deterring and, if necessary, defeating aggression</w:t>
      </w:r>
      <w:r w:rsidRPr="002B445C">
        <w:rPr>
          <w:rStyle w:val="StyleUnderline"/>
          <w:sz w:val="26"/>
          <w:szCs w:val="26"/>
        </w:rPr>
        <w:t xml:space="preserve"> by hostile powers</w:t>
      </w:r>
      <w:r w:rsidRPr="002B445C">
        <w:rPr>
          <w:sz w:val="16"/>
          <w:szCs w:val="26"/>
        </w:rPr>
        <w:t xml:space="preserve">, </w:t>
      </w:r>
      <w:r w:rsidRPr="002B445C">
        <w:rPr>
          <w:rStyle w:val="StyleUnderline"/>
          <w:sz w:val="26"/>
          <w:szCs w:val="26"/>
        </w:rPr>
        <w:t>whether the Soviet Union</w:t>
      </w:r>
      <w:r w:rsidRPr="002B445C">
        <w:rPr>
          <w:sz w:val="16"/>
          <w:szCs w:val="26"/>
        </w:rPr>
        <w:t xml:space="preserve"> and its allies during the Cold War </w:t>
      </w:r>
      <w:r w:rsidRPr="002B445C">
        <w:rPr>
          <w:rStyle w:val="StyleUnderline"/>
          <w:sz w:val="26"/>
          <w:szCs w:val="26"/>
        </w:rPr>
        <w:t>or al-Qaeda</w:t>
      </w:r>
      <w:r w:rsidRPr="002B445C">
        <w:rPr>
          <w:sz w:val="16"/>
          <w:szCs w:val="26"/>
        </w:rPr>
        <w:t xml:space="preserve"> and Islamic State in Iraq and al-Sham (ISIS) more recently. </w:t>
      </w:r>
      <w:r w:rsidRPr="002B445C">
        <w:rPr>
          <w:rStyle w:val="StyleUnderline"/>
          <w:sz w:val="26"/>
          <w:szCs w:val="26"/>
        </w:rPr>
        <w:t xml:space="preserve">It has preserved </w:t>
      </w:r>
      <w:r w:rsidRPr="002B445C">
        <w:rPr>
          <w:rStyle w:val="Emphasis"/>
          <w:sz w:val="26"/>
          <w:szCs w:val="26"/>
        </w:rPr>
        <w:t>stability in key regions</w:t>
      </w:r>
      <w:r w:rsidRPr="002B445C">
        <w:rPr>
          <w:rStyle w:val="StyleUnderline"/>
          <w:sz w:val="26"/>
          <w:szCs w:val="26"/>
        </w:rPr>
        <w:t xml:space="preserve"> from Europe to East Asia and beyond</w:t>
      </w:r>
      <w:r w:rsidRPr="002B445C">
        <w:rPr>
          <w:sz w:val="16"/>
          <w:szCs w:val="26"/>
        </w:rPr>
        <w:t xml:space="preserve">, and ensured the freedom of the global commons on which U.S. and international prosperity depends. </w:t>
      </w:r>
      <w:r w:rsidRPr="002B445C">
        <w:rPr>
          <w:rStyle w:val="StyleUnderline"/>
          <w:sz w:val="26"/>
          <w:szCs w:val="26"/>
        </w:rPr>
        <w:t>It has prevented America from being coerced or intimidated</w:t>
      </w:r>
      <w:r w:rsidRPr="002B445C">
        <w:rPr>
          <w:sz w:val="16"/>
          <w:szCs w:val="26"/>
        </w:rPr>
        <w:t xml:space="preserve">, </w:t>
      </w:r>
      <w:r w:rsidRPr="002B445C">
        <w:rPr>
          <w:rStyle w:val="StyleUnderline"/>
          <w:sz w:val="26"/>
          <w:szCs w:val="26"/>
        </w:rPr>
        <w:t>or</w:t>
      </w:r>
      <w:r w:rsidRPr="002B445C">
        <w:rPr>
          <w:sz w:val="16"/>
          <w:szCs w:val="26"/>
        </w:rPr>
        <w:t xml:space="preserve"> once again </w:t>
      </w:r>
      <w:r w:rsidRPr="002B445C">
        <w:rPr>
          <w:rStyle w:val="StyleUnderline"/>
          <w:sz w:val="26"/>
          <w:szCs w:val="26"/>
        </w:rPr>
        <w:t>finding itself the situation of the early</w:t>
      </w:r>
      <w:r w:rsidRPr="002B445C">
        <w:rPr>
          <w:sz w:val="16"/>
          <w:szCs w:val="26"/>
        </w:rPr>
        <w:t xml:space="preserve"> 19</w:t>
      </w:r>
      <w:r w:rsidRPr="002B445C">
        <w:rPr>
          <w:rStyle w:val="StyleUnderline"/>
          <w:sz w:val="26"/>
          <w:szCs w:val="26"/>
        </w:rPr>
        <w:t>40s</w:t>
      </w:r>
      <w:r w:rsidRPr="002B445C">
        <w:rPr>
          <w:sz w:val="16"/>
          <w:szCs w:val="26"/>
        </w:rPr>
        <w:t xml:space="preserve">, </w:t>
      </w:r>
      <w:r w:rsidRPr="002B445C">
        <w:rPr>
          <w:rStyle w:val="StyleUnderline"/>
          <w:sz w:val="26"/>
          <w:szCs w:val="26"/>
        </w:rPr>
        <w:t xml:space="preserve">when democracy itself was endangered because </w:t>
      </w:r>
      <w:r w:rsidRPr="002B445C">
        <w:rPr>
          <w:rStyle w:val="Emphasis"/>
          <w:sz w:val="26"/>
          <w:szCs w:val="26"/>
        </w:rPr>
        <w:t>aggressive authoritarian powers were on the verge of dominating the globe</w:t>
      </w:r>
      <w:r w:rsidRPr="002B445C">
        <w:rPr>
          <w:sz w:val="16"/>
          <w:szCs w:val="26"/>
        </w:rPr>
        <w:t xml:space="preserve">. </w:t>
      </w:r>
      <w:r w:rsidRPr="002B445C">
        <w:rPr>
          <w:rStyle w:val="StyleUnderline"/>
          <w:sz w:val="26"/>
          <w:szCs w:val="26"/>
        </w:rPr>
        <w:t>It has given the U</w:t>
      </w:r>
      <w:r w:rsidRPr="002B445C">
        <w:rPr>
          <w:sz w:val="16"/>
          <w:szCs w:val="26"/>
        </w:rPr>
        <w:t xml:space="preserve">nited </w:t>
      </w:r>
      <w:r w:rsidRPr="002B445C">
        <w:rPr>
          <w:rStyle w:val="StyleUnderline"/>
          <w:sz w:val="26"/>
          <w:szCs w:val="26"/>
        </w:rPr>
        <w:t>St</w:t>
      </w:r>
      <w:r w:rsidRPr="002B445C">
        <w:rPr>
          <w:sz w:val="16"/>
          <w:szCs w:val="26"/>
        </w:rPr>
        <w:t xml:space="preserve">ates </w:t>
      </w:r>
      <w:r w:rsidRPr="002B445C">
        <w:rPr>
          <w:rStyle w:val="StyleUnderline"/>
          <w:sz w:val="26"/>
          <w:szCs w:val="26"/>
        </w:rPr>
        <w:t>unrivaled influence on a wide range of global issues</w:t>
      </w:r>
      <w:r w:rsidRPr="002B445C">
        <w:rPr>
          <w:sz w:val="16"/>
          <w:szCs w:val="26"/>
        </w:rPr>
        <w:t xml:space="preserve">. America’s leadership role has never been inexpensive or easy to play, and today many Americans are questioning whether it is worth the cost. But </w:t>
      </w:r>
      <w:r w:rsidRPr="002B445C">
        <w:rPr>
          <w:rStyle w:val="Emphasis"/>
          <w:sz w:val="26"/>
          <w:szCs w:val="26"/>
        </w:rPr>
        <w:t xml:space="preserve">by any reasonable standard, </w:t>
      </w:r>
      <w:r w:rsidRPr="002B445C">
        <w:rPr>
          <w:sz w:val="16"/>
          <w:szCs w:val="26"/>
        </w:rPr>
        <w:t xml:space="preserve">U.S. global engagement has been a great investment. </w:t>
      </w:r>
      <w:r w:rsidRPr="002B445C">
        <w:rPr>
          <w:rStyle w:val="Emphasis"/>
          <w:sz w:val="26"/>
          <w:szCs w:val="26"/>
        </w:rPr>
        <w:t>U.S. leadership has prevented a recurrence of the devastating</w:t>
      </w:r>
      <w:r w:rsidRPr="002B445C">
        <w:rPr>
          <w:sz w:val="16"/>
          <w:szCs w:val="26"/>
        </w:rPr>
        <w:t xml:space="preserve"> </w:t>
      </w:r>
      <w:r w:rsidRPr="002B445C">
        <w:rPr>
          <w:rStyle w:val="Emphasis"/>
          <w:sz w:val="26"/>
          <w:szCs w:val="26"/>
        </w:rPr>
        <w:t>world wars</w:t>
      </w:r>
      <w:r w:rsidRPr="002B445C">
        <w:rPr>
          <w:sz w:val="16"/>
          <w:szCs w:val="26"/>
        </w:rPr>
        <w:t xml:space="preserve"> </w:t>
      </w:r>
      <w:r w:rsidRPr="002B445C">
        <w:rPr>
          <w:rStyle w:val="StyleUnderline"/>
          <w:sz w:val="26"/>
          <w:szCs w:val="26"/>
        </w:rPr>
        <w:t>that marked the first half of the 20th century and required repeated U.S. interventions</w:t>
      </w:r>
      <w:r w:rsidRPr="002B445C">
        <w:rPr>
          <w:sz w:val="16"/>
          <w:szCs w:val="26"/>
        </w:rPr>
        <w:t xml:space="preserve"> at a cost of hundreds of thousands of American lives. That </w:t>
      </w:r>
      <w:r w:rsidRPr="002B445C">
        <w:rPr>
          <w:rStyle w:val="StyleUnderline"/>
          <w:sz w:val="26"/>
          <w:szCs w:val="26"/>
        </w:rPr>
        <w:t xml:space="preserve">leadership has also fostered an </w:t>
      </w:r>
      <w:r w:rsidRPr="002B445C">
        <w:rPr>
          <w:rStyle w:val="Emphasis"/>
          <w:sz w:val="26"/>
          <w:szCs w:val="26"/>
        </w:rPr>
        <w:t>unprecedented growth in human freedom</w:t>
      </w:r>
      <w:r w:rsidRPr="002B445C">
        <w:rPr>
          <w:rStyle w:val="StyleUnderline"/>
          <w:sz w:val="26"/>
          <w:szCs w:val="26"/>
        </w:rPr>
        <w:t>,</w:t>
      </w:r>
      <w:r w:rsidRPr="002B445C">
        <w:rPr>
          <w:sz w:val="16"/>
          <w:szCs w:val="26"/>
        </w:rPr>
        <w:t xml:space="preserve"> </w:t>
      </w:r>
      <w:r w:rsidRPr="002B445C">
        <w:rPr>
          <w:rStyle w:val="StyleUnderline"/>
          <w:sz w:val="26"/>
          <w:szCs w:val="26"/>
        </w:rPr>
        <w:t>with the number of democracies rising from roughly a dozen during World War II to 120 in the early 21st century</w:t>
      </w:r>
      <w:r w:rsidRPr="002B445C">
        <w:rPr>
          <w:sz w:val="16"/>
          <w:szCs w:val="26"/>
        </w:rPr>
        <w:t xml:space="preserve">. And </w:t>
      </w:r>
      <w:r w:rsidRPr="002B445C">
        <w:rPr>
          <w:rStyle w:val="StyleUnderline"/>
          <w:sz w:val="26"/>
          <w:szCs w:val="26"/>
        </w:rPr>
        <w:t xml:space="preserve">as democracies displaced dictatorships, America itself became more secure and influential. </w:t>
      </w:r>
      <w:r w:rsidRPr="002B445C">
        <w:rPr>
          <w:sz w:val="16"/>
          <w:szCs w:val="26"/>
        </w:rPr>
        <w:t xml:space="preserve">The growth of prosperity has been even more astounding. According to World Bank data, inflation-adjusted </w:t>
      </w:r>
      <w:r w:rsidRPr="002B445C">
        <w:rPr>
          <w:rStyle w:val="StyleUnderline"/>
          <w:sz w:val="26"/>
          <w:szCs w:val="26"/>
        </w:rPr>
        <w:t>U.S. g</w:t>
      </w:r>
      <w:r w:rsidRPr="002B445C">
        <w:rPr>
          <w:sz w:val="16"/>
          <w:szCs w:val="26"/>
        </w:rPr>
        <w:t xml:space="preserve">ross </w:t>
      </w:r>
      <w:r w:rsidRPr="002B445C">
        <w:rPr>
          <w:rStyle w:val="StyleUnderline"/>
          <w:sz w:val="26"/>
          <w:szCs w:val="26"/>
        </w:rPr>
        <w:t>d</w:t>
      </w:r>
      <w:r w:rsidRPr="002B445C">
        <w:rPr>
          <w:sz w:val="16"/>
          <w:szCs w:val="26"/>
        </w:rPr>
        <w:t xml:space="preserve">omestic </w:t>
      </w:r>
      <w:r w:rsidRPr="002B445C">
        <w:rPr>
          <w:rStyle w:val="StyleUnderline"/>
          <w:sz w:val="26"/>
          <w:szCs w:val="26"/>
        </w:rPr>
        <w:t>p</w:t>
      </w:r>
      <w:r w:rsidRPr="002B445C">
        <w:rPr>
          <w:sz w:val="16"/>
          <w:szCs w:val="26"/>
        </w:rPr>
        <w:t xml:space="preserve">roduct </w:t>
      </w:r>
      <w:r w:rsidRPr="002B445C">
        <w:rPr>
          <w:rStyle w:val="StyleUnderline"/>
          <w:sz w:val="26"/>
          <w:szCs w:val="26"/>
        </w:rPr>
        <w:t>has increased nearly six-fold since 1960.</w:t>
      </w:r>
      <w:r w:rsidRPr="002B445C">
        <w:rPr>
          <w:sz w:val="16"/>
          <w:szCs w:val="26"/>
        </w:rPr>
        <w:t xml:space="preserve"> Both U.S. and global per capita income have also increased roughly three-fold (also in inflation-adjusted terms) over the same period. To be clear, the </w:t>
      </w:r>
      <w:r w:rsidRPr="002B445C">
        <w:rPr>
          <w:sz w:val="16"/>
          <w:szCs w:val="26"/>
        </w:rPr>
        <w:lastRenderedPageBreak/>
        <w:t xml:space="preserve">evolution of the economy in recent decades has left too many of our citizens behind, and it is essential that all benefit from our national prosperity. On the whole, however, </w:t>
      </w:r>
      <w:r w:rsidRPr="002B445C">
        <w:rPr>
          <w:rStyle w:val="StyleUnderline"/>
          <w:sz w:val="26"/>
          <w:szCs w:val="26"/>
        </w:rPr>
        <w:t>both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and the world are far richer than they would have been absent the open international economy America has fostered.</w:t>
      </w:r>
      <w:r w:rsidRPr="002B445C">
        <w:rPr>
          <w:sz w:val="16"/>
          <w:szCs w:val="26"/>
        </w:rPr>
        <w:t xml:space="preserve"> Here, too, </w:t>
      </w:r>
      <w:r w:rsidRPr="002B445C">
        <w:rPr>
          <w:rStyle w:val="StyleUnderline"/>
          <w:sz w:val="26"/>
          <w:szCs w:val="26"/>
        </w:rPr>
        <w:t>American policy has been successful in</w:t>
      </w:r>
      <w:r w:rsidRPr="002B445C">
        <w:rPr>
          <w:sz w:val="16"/>
          <w:szCs w:val="26"/>
        </w:rPr>
        <w:t xml:space="preserve"> what it has </w:t>
      </w:r>
      <w:r w:rsidRPr="002B445C">
        <w:rPr>
          <w:rStyle w:val="StyleUnderline"/>
          <w:sz w:val="26"/>
          <w:szCs w:val="26"/>
        </w:rPr>
        <w:t>avoided</w:t>
      </w:r>
      <w:r w:rsidRPr="002B445C">
        <w:rPr>
          <w:sz w:val="16"/>
          <w:szCs w:val="26"/>
        </w:rPr>
        <w:t xml:space="preserve"> as well as what it has achieved: the world has not suffered </w:t>
      </w:r>
      <w:r w:rsidRPr="002B445C">
        <w:rPr>
          <w:rStyle w:val="StyleUnderline"/>
          <w:sz w:val="26"/>
          <w:szCs w:val="26"/>
        </w:rPr>
        <w:t xml:space="preserve">another </w:t>
      </w:r>
      <w:r w:rsidRPr="002B445C">
        <w:rPr>
          <w:rStyle w:val="Emphasis"/>
          <w:sz w:val="26"/>
          <w:szCs w:val="26"/>
        </w:rPr>
        <w:t>global depression</w:t>
      </w:r>
      <w:r w:rsidRPr="002B445C">
        <w:rPr>
          <w:rStyle w:val="StyleUnderline"/>
          <w:sz w:val="26"/>
          <w:szCs w:val="26"/>
        </w:rPr>
        <w:t xml:space="preserve"> that would cause rampant poverty, political radicalism, and international aggression</w:t>
      </w:r>
      <w:r w:rsidRPr="002B445C">
        <w:rPr>
          <w:sz w:val="16"/>
          <w:szCs w:val="26"/>
        </w:rPr>
        <w:t xml:space="preserve">, and that would surely lead to catastrophic effects for the United States. </w:t>
      </w:r>
      <w:r w:rsidRPr="002B445C">
        <w:rPr>
          <w:rStyle w:val="StyleUnderline"/>
          <w:sz w:val="26"/>
          <w:szCs w:val="26"/>
        </w:rPr>
        <w:t xml:space="preserve">Decades of experience have taught that American leadership is </w:t>
      </w:r>
      <w:r w:rsidRPr="002B445C">
        <w:rPr>
          <w:rStyle w:val="Emphasis"/>
          <w:sz w:val="26"/>
          <w:szCs w:val="26"/>
        </w:rPr>
        <w:t>not a fool’s errand or a matter of altruism, but a pragmatic approach to advancing American security and wellbeing. There is little reason to think the situation has changed today</w:t>
      </w:r>
      <w:r w:rsidRPr="002B445C">
        <w:rPr>
          <w:sz w:val="16"/>
          <w:szCs w:val="26"/>
        </w:rPr>
        <w:t>. The fundamental lesson of the 1930s and 1940s—</w:t>
      </w:r>
      <w:r w:rsidRPr="002B445C">
        <w:rPr>
          <w:rStyle w:val="StyleUnderline"/>
          <w:sz w:val="26"/>
          <w:szCs w:val="26"/>
        </w:rPr>
        <w:t>that</w:t>
      </w:r>
      <w:r w:rsidRPr="002B445C">
        <w:rPr>
          <w:sz w:val="16"/>
          <w:szCs w:val="26"/>
        </w:rPr>
        <w:t xml:space="preserve"> </w:t>
      </w:r>
      <w:r w:rsidRPr="002B445C">
        <w:rPr>
          <w:rStyle w:val="Emphasis"/>
          <w:sz w:val="26"/>
          <w:szCs w:val="26"/>
        </w:rPr>
        <w:t>no country is an island</w:t>
      </w:r>
      <w:r w:rsidRPr="002B445C">
        <w:rPr>
          <w:sz w:val="16"/>
          <w:szCs w:val="26"/>
        </w:rPr>
        <w:t xml:space="preserve">— </w:t>
      </w:r>
      <w:r w:rsidRPr="002B445C">
        <w:rPr>
          <w:rStyle w:val="StyleUnderline"/>
          <w:sz w:val="26"/>
          <w:szCs w:val="26"/>
        </w:rPr>
        <w:t>remains as relevant as ever</w:t>
      </w:r>
      <w:r w:rsidRPr="002B445C">
        <w:rPr>
          <w:sz w:val="16"/>
          <w:szCs w:val="26"/>
        </w:rPr>
        <w:t xml:space="preserve">. If anything, </w:t>
      </w:r>
      <w:r w:rsidRPr="002B445C">
        <w:rPr>
          <w:rStyle w:val="StyleUnderline"/>
          <w:sz w:val="26"/>
          <w:szCs w:val="26"/>
        </w:rPr>
        <w:t>as the world becomes increasingly interdependent, the security and prosperity of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are becoming ever more closely linked to the health of the larger international environment</w:t>
      </w:r>
      <w:r w:rsidRPr="002B445C">
        <w:rPr>
          <w:sz w:val="16"/>
          <w:szCs w:val="26"/>
        </w:rPr>
        <w:t xml:space="preserve">. And </w:t>
      </w:r>
      <w:r w:rsidRPr="002B445C">
        <w:rPr>
          <w:rStyle w:val="StyleUnderline"/>
          <w:sz w:val="26"/>
          <w:szCs w:val="26"/>
        </w:rPr>
        <w:t>although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 xml:space="preserve">has many powerful allies, </w:t>
      </w:r>
      <w:r w:rsidRPr="002B445C">
        <w:rPr>
          <w:rStyle w:val="Emphasis"/>
          <w:sz w:val="26"/>
          <w:szCs w:val="26"/>
        </w:rPr>
        <w:t>none of them can fill the singular role</w:t>
      </w:r>
      <w:r w:rsidRPr="002B445C">
        <w:rPr>
          <w:rStyle w:val="StyleUnderline"/>
          <w:sz w:val="26"/>
          <w:szCs w:val="26"/>
        </w:rPr>
        <w:t xml:space="preserve"> America has played in providing the international </w:t>
      </w:r>
      <w:r w:rsidRPr="002B445C">
        <w:rPr>
          <w:rStyle w:val="Emphasis"/>
          <w:sz w:val="26"/>
          <w:szCs w:val="26"/>
        </w:rPr>
        <w:t>peace, stability, and prosperity</w:t>
      </w:r>
      <w:r w:rsidRPr="002B445C">
        <w:rPr>
          <w:sz w:val="16"/>
          <w:szCs w:val="26"/>
        </w:rPr>
        <w:t xml:space="preserve"> in which the United States itself has flourished</w:t>
      </w:r>
      <w:r w:rsidRPr="002B445C">
        <w:rPr>
          <w:rStyle w:val="StyleUnderline"/>
          <w:sz w:val="26"/>
          <w:szCs w:val="26"/>
        </w:rPr>
        <w:t xml:space="preserve">. U.S. leadership of a stable and open international environment remains </w:t>
      </w:r>
      <w:r w:rsidRPr="002B445C">
        <w:rPr>
          <w:sz w:val="16"/>
          <w:szCs w:val="26"/>
        </w:rPr>
        <w:t xml:space="preserve">as </w:t>
      </w:r>
      <w:r w:rsidRPr="002B445C">
        <w:rPr>
          <w:rStyle w:val="StyleUnderline"/>
          <w:sz w:val="26"/>
          <w:szCs w:val="26"/>
        </w:rPr>
        <w:t>profoundly in the country’s own national interests</w:t>
      </w:r>
      <w:r w:rsidRPr="002B445C">
        <w:rPr>
          <w:sz w:val="16"/>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w:t>
      </w:r>
      <w:proofErr w:type="gramStart"/>
      <w:r w:rsidRPr="002B445C">
        <w:rPr>
          <w:sz w:val="16"/>
          <w:szCs w:val="26"/>
        </w:rPr>
        <w:t>There</w:t>
      </w:r>
      <w:proofErr w:type="gramEnd"/>
      <w:r w:rsidRPr="002B445C">
        <w:rPr>
          <w:sz w:val="16"/>
          <w:szCs w:val="26"/>
        </w:rPr>
        <w:t xml:space="preserv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w:t>
      </w:r>
      <w:proofErr w:type="spellStart"/>
      <w:r w:rsidRPr="002B445C">
        <w:rPr>
          <w:sz w:val="16"/>
          <w:szCs w:val="26"/>
        </w:rPr>
        <w:t>compar</w:t>
      </w:r>
      <w:proofErr w:type="spellEnd"/>
      <w:r w:rsidRPr="002B445C">
        <w:rPr>
          <w:sz w:val="16"/>
          <w:szCs w:val="26"/>
        </w:rPr>
        <w:t xml:space="preserve">- </w:t>
      </w:r>
      <w:proofErr w:type="spellStart"/>
      <w:r w:rsidRPr="002B445C">
        <w:rPr>
          <w:sz w:val="16"/>
          <w:szCs w:val="26"/>
        </w:rPr>
        <w:t>atively</w:t>
      </w:r>
      <w:proofErr w:type="spellEnd"/>
      <w:r w:rsidRPr="002B445C">
        <w:rPr>
          <w:sz w:val="16"/>
          <w:szCs w:val="26"/>
        </w:rPr>
        <w:t xml:space="preserve"> weak. </w:t>
      </w:r>
      <w:r w:rsidRPr="002B445C">
        <w:rPr>
          <w:rStyle w:val="StyleUnderline"/>
          <w:sz w:val="26"/>
          <w:szCs w:val="26"/>
        </w:rPr>
        <w:t xml:space="preserve">Today, however, </w:t>
      </w:r>
      <w:r w:rsidRPr="002B445C">
        <w:rPr>
          <w:rStyle w:val="Emphasis"/>
          <w:sz w:val="26"/>
          <w:szCs w:val="26"/>
        </w:rPr>
        <w:t>the international landscape is more ominous</w:t>
      </w:r>
      <w:r w:rsidRPr="002B445C">
        <w:rPr>
          <w:sz w:val="16"/>
          <w:szCs w:val="26"/>
        </w:rPr>
        <w:t xml:space="preserve">. </w:t>
      </w:r>
      <w:r w:rsidRPr="002B445C">
        <w:rPr>
          <w:rStyle w:val="StyleUnderline"/>
          <w:sz w:val="26"/>
          <w:szCs w:val="26"/>
        </w:rPr>
        <w:t>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 xml:space="preserve">confronts </w:t>
      </w:r>
      <w:r w:rsidRPr="002B445C">
        <w:rPr>
          <w:rStyle w:val="Emphasis"/>
          <w:sz w:val="26"/>
          <w:szCs w:val="26"/>
        </w:rPr>
        <w:t>the most challenging security environment in decades</w:t>
      </w:r>
      <w:r w:rsidRPr="002B445C">
        <w:rPr>
          <w:sz w:val="16"/>
          <w:szCs w:val="26"/>
        </w:rPr>
        <w:t xml:space="preserve">. Six trends are particularly worthy of note. </w:t>
      </w:r>
      <w:r w:rsidRPr="002B445C">
        <w:rPr>
          <w:rStyle w:val="StyleUnderline"/>
          <w:sz w:val="26"/>
          <w:szCs w:val="26"/>
        </w:rPr>
        <w:t>First</w:t>
      </w:r>
      <w:r w:rsidRPr="002B445C">
        <w:rPr>
          <w:sz w:val="16"/>
          <w:szCs w:val="26"/>
        </w:rPr>
        <w:t xml:space="preserve">, and most important, is </w:t>
      </w:r>
      <w:r w:rsidRPr="002B445C">
        <w:rPr>
          <w:rStyle w:val="StyleUnderline"/>
          <w:sz w:val="26"/>
          <w:szCs w:val="26"/>
        </w:rPr>
        <w:t xml:space="preserve">the rise of </w:t>
      </w:r>
      <w:r w:rsidRPr="002B445C">
        <w:rPr>
          <w:rStyle w:val="Emphasis"/>
          <w:sz w:val="26"/>
          <w:szCs w:val="26"/>
        </w:rPr>
        <w:t>major-power competition</w:t>
      </w:r>
      <w:r w:rsidRPr="002B445C">
        <w:rPr>
          <w:rStyle w:val="StyleUnderline"/>
          <w:sz w:val="26"/>
          <w:szCs w:val="26"/>
        </w:rPr>
        <w:t xml:space="preserve"> and conflict</w:t>
      </w:r>
      <w:r w:rsidRPr="002B445C">
        <w:rPr>
          <w:sz w:val="16"/>
          <w:szCs w:val="26"/>
        </w:rPr>
        <w:t xml:space="preserve">. The world America shaped has brought great security and prosperity to many countries. Yet today, </w:t>
      </w:r>
      <w:r w:rsidRPr="002B445C">
        <w:rPr>
          <w:rStyle w:val="StyleUnderline"/>
          <w:sz w:val="26"/>
          <w:szCs w:val="26"/>
        </w:rPr>
        <w:t xml:space="preserve">powerful authoritarian rivals— </w:t>
      </w:r>
      <w:r w:rsidRPr="002B445C">
        <w:rPr>
          <w:rStyle w:val="Emphasis"/>
          <w:sz w:val="26"/>
          <w:szCs w:val="26"/>
        </w:rPr>
        <w:t>China and Russia</w:t>
      </w:r>
      <w:r w:rsidRPr="002B445C">
        <w:rPr>
          <w:rStyle w:val="StyleUnderline"/>
          <w:sz w:val="26"/>
          <w:szCs w:val="26"/>
        </w:rPr>
        <w:t>—see U.S. leadership as a barrier to their ambitions</w:t>
      </w:r>
      <w:r w:rsidRPr="002B445C">
        <w:rPr>
          <w:sz w:val="16"/>
          <w:szCs w:val="26"/>
        </w:rPr>
        <w:t xml:space="preserve">. </w:t>
      </w:r>
      <w:r w:rsidRPr="002B445C">
        <w:rPr>
          <w:rStyle w:val="StyleUnderline"/>
          <w:sz w:val="26"/>
          <w:szCs w:val="26"/>
        </w:rPr>
        <w:t xml:space="preserve">These countries seek to overturn existing </w:t>
      </w:r>
      <w:r w:rsidRPr="002B445C">
        <w:rPr>
          <w:sz w:val="16"/>
          <w:szCs w:val="26"/>
        </w:rPr>
        <w:t>regional</w:t>
      </w:r>
      <w:r w:rsidRPr="002B445C">
        <w:rPr>
          <w:rStyle w:val="StyleUnderline"/>
          <w:sz w:val="26"/>
          <w:szCs w:val="26"/>
        </w:rPr>
        <w:t xml:space="preserve"> balances of power and re-create spheres of influence in which they can dominate </w:t>
      </w:r>
      <w:r w:rsidRPr="002B445C">
        <w:rPr>
          <w:sz w:val="16"/>
          <w:szCs w:val="26"/>
        </w:rPr>
        <w:t xml:space="preserve">their neighbors’ economic, diplomatic, and security choices. </w:t>
      </w:r>
      <w:r w:rsidRPr="002B445C">
        <w:rPr>
          <w:rStyle w:val="StyleUnderline"/>
          <w:sz w:val="26"/>
          <w:szCs w:val="26"/>
        </w:rPr>
        <w:t>They are</w:t>
      </w:r>
      <w:r w:rsidRPr="002B445C">
        <w:rPr>
          <w:sz w:val="16"/>
          <w:szCs w:val="26"/>
        </w:rPr>
        <w:t xml:space="preserve"> also </w:t>
      </w:r>
      <w:r w:rsidRPr="002B445C">
        <w:rPr>
          <w:rStyle w:val="StyleUnderline"/>
          <w:sz w:val="26"/>
          <w:szCs w:val="26"/>
        </w:rPr>
        <w:t>seeking to project power and exert influence beyond their peripheries</w:t>
      </w:r>
      <w:r w:rsidRPr="002B445C">
        <w:rPr>
          <w:sz w:val="16"/>
          <w:szCs w:val="26"/>
        </w:rPr>
        <w:t xml:space="preserve">. They are </w:t>
      </w:r>
      <w:r w:rsidRPr="002B445C">
        <w:rPr>
          <w:rStyle w:val="StyleUnderline"/>
          <w:sz w:val="26"/>
          <w:szCs w:val="26"/>
        </w:rPr>
        <w:t>pursuing their agendas</w:t>
      </w:r>
      <w:r w:rsidRPr="002B445C">
        <w:rPr>
          <w:sz w:val="16"/>
          <w:szCs w:val="26"/>
        </w:rPr>
        <w:t xml:space="preserve">, moreover, </w:t>
      </w:r>
      <w:r w:rsidRPr="002B445C">
        <w:rPr>
          <w:rStyle w:val="StyleUnderline"/>
          <w:sz w:val="26"/>
          <w:szCs w:val="26"/>
        </w:rPr>
        <w:t xml:space="preserve">through the use of coercion, intimidation, and </w:t>
      </w:r>
      <w:r w:rsidRPr="002B445C">
        <w:rPr>
          <w:sz w:val="16"/>
          <w:szCs w:val="26"/>
        </w:rPr>
        <w:t xml:space="preserve">in some cases </w:t>
      </w:r>
      <w:r w:rsidRPr="002B445C">
        <w:rPr>
          <w:rStyle w:val="StyleUnderline"/>
          <w:sz w:val="26"/>
          <w:szCs w:val="26"/>
        </w:rPr>
        <w:t>outright aggression</w:t>
      </w:r>
      <w:r w:rsidRPr="002B445C">
        <w:rPr>
          <w:sz w:val="16"/>
          <w:szCs w:val="26"/>
        </w:rPr>
        <w:t xml:space="preserve">, all </w:t>
      </w:r>
      <w:r w:rsidRPr="002B445C">
        <w:rPr>
          <w:rStyle w:val="StyleUnderline"/>
          <w:sz w:val="26"/>
          <w:szCs w:val="26"/>
        </w:rPr>
        <w:t xml:space="preserve">backed by </w:t>
      </w:r>
      <w:r w:rsidRPr="002B445C">
        <w:rPr>
          <w:rStyle w:val="Emphasis"/>
          <w:sz w:val="26"/>
          <w:szCs w:val="26"/>
        </w:rPr>
        <w:t>major military buildups that specifically target U.S. military advantages</w:t>
      </w:r>
      <w:r w:rsidRPr="002B445C">
        <w:rPr>
          <w:rStyle w:val="StyleUnderline"/>
          <w:sz w:val="26"/>
          <w:szCs w:val="26"/>
        </w:rPr>
        <w:t xml:space="preserve"> and alliance commitments </w:t>
      </w:r>
      <w:r w:rsidRPr="002B445C">
        <w:rPr>
          <w:sz w:val="16"/>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2B445C">
        <w:rPr>
          <w:rStyle w:val="StyleUnderline"/>
          <w:sz w:val="26"/>
          <w:szCs w:val="26"/>
        </w:rPr>
        <w:t xml:space="preserve">China is increasingly exerting influence in </w:t>
      </w:r>
      <w:r w:rsidRPr="002B445C">
        <w:rPr>
          <w:rStyle w:val="Emphasis"/>
          <w:sz w:val="26"/>
          <w:szCs w:val="26"/>
        </w:rPr>
        <w:t>illegitimate and destabilizing ways</w:t>
      </w:r>
      <w:r w:rsidRPr="002B445C">
        <w:rPr>
          <w:sz w:val="16"/>
          <w:szCs w:val="26"/>
        </w:rPr>
        <w:t xml:space="preserve">. China is </w:t>
      </w:r>
      <w:r w:rsidRPr="002B445C">
        <w:rPr>
          <w:rStyle w:val="StyleUnderline"/>
          <w:sz w:val="26"/>
          <w:szCs w:val="26"/>
        </w:rPr>
        <w:t>using military, paramilitary, and diplomatic measures to coerce U.S. allies and partners from Japan to India</w:t>
      </w:r>
      <w:r w:rsidRPr="002B445C">
        <w:rPr>
          <w:sz w:val="16"/>
          <w:szCs w:val="26"/>
        </w:rPr>
        <w:t xml:space="preserve">; </w:t>
      </w:r>
      <w:r w:rsidRPr="002B445C">
        <w:rPr>
          <w:rStyle w:val="StyleUnderline"/>
          <w:sz w:val="26"/>
          <w:szCs w:val="26"/>
        </w:rPr>
        <w:t>contest international law and freedom of navigation</w:t>
      </w:r>
      <w:r w:rsidRPr="002B445C">
        <w:rPr>
          <w:sz w:val="16"/>
          <w:szCs w:val="26"/>
        </w:rPr>
        <w:t xml:space="preserve"> in crucial waterways such as the South China Sea; </w:t>
      </w:r>
      <w:r w:rsidRPr="002B445C">
        <w:rPr>
          <w:rStyle w:val="StyleUnderline"/>
          <w:sz w:val="26"/>
          <w:szCs w:val="26"/>
        </w:rPr>
        <w:t xml:space="preserve">undermine the U.S. position in East and Southeast Asia; and other- wise seek a </w:t>
      </w:r>
      <w:r w:rsidRPr="002B445C">
        <w:rPr>
          <w:rStyle w:val="StyleUnderline"/>
          <w:sz w:val="26"/>
          <w:szCs w:val="26"/>
        </w:rPr>
        <w:lastRenderedPageBreak/>
        <w:t>position of geopolitical dominance</w:t>
      </w:r>
      <w:r w:rsidRPr="002B445C">
        <w:rPr>
          <w:sz w:val="16"/>
          <w:szCs w:val="26"/>
        </w:rPr>
        <w:t xml:space="preserve">. It is </w:t>
      </w:r>
      <w:r w:rsidRPr="002B445C">
        <w:rPr>
          <w:rStyle w:val="StyleUnderline"/>
          <w:sz w:val="26"/>
          <w:szCs w:val="26"/>
        </w:rPr>
        <w:t>using predatory economic statecraft to weaken its rivals</w:t>
      </w:r>
      <w:r w:rsidRPr="002B445C">
        <w:rPr>
          <w:sz w:val="16"/>
          <w:szCs w:val="26"/>
        </w:rPr>
        <w:t xml:space="preserve">, </w:t>
      </w:r>
      <w:r w:rsidRPr="002B445C">
        <w:rPr>
          <w:rStyle w:val="StyleUnderline"/>
          <w:sz w:val="26"/>
          <w:szCs w:val="26"/>
        </w:rPr>
        <w:t>including the U</w:t>
      </w:r>
      <w:r w:rsidRPr="002B445C">
        <w:rPr>
          <w:sz w:val="16"/>
          <w:szCs w:val="26"/>
        </w:rPr>
        <w:t xml:space="preserve">nited </w:t>
      </w:r>
      <w:r w:rsidRPr="002B445C">
        <w:rPr>
          <w:rStyle w:val="StyleUnderline"/>
          <w:sz w:val="26"/>
          <w:szCs w:val="26"/>
        </w:rPr>
        <w:t>S</w:t>
      </w:r>
      <w:r w:rsidRPr="002B445C">
        <w:rPr>
          <w:sz w:val="16"/>
          <w:szCs w:val="26"/>
        </w:rPr>
        <w:t xml:space="preserve">tates, and give it decisive strategic leverage over its neighbors. Meanwhile, China is reaping the fruits of a multi-decade military buildup. </w:t>
      </w:r>
      <w:r w:rsidRPr="002B445C">
        <w:rPr>
          <w:rStyle w:val="StyleUnderline"/>
          <w:sz w:val="26"/>
          <w:szCs w:val="26"/>
        </w:rPr>
        <w:t>Beijing has invested in systems designed to counter American power-projection and thereby prevent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from protecting its allies</w:t>
      </w:r>
      <w:r w:rsidRPr="002B445C">
        <w:rPr>
          <w:sz w:val="16"/>
          <w:szCs w:val="26"/>
        </w:rPr>
        <w:t xml:space="preserve">, partners, </w:t>
      </w:r>
      <w:r w:rsidRPr="002B445C">
        <w:rPr>
          <w:rStyle w:val="StyleUnderline"/>
          <w:sz w:val="26"/>
          <w:szCs w:val="26"/>
        </w:rPr>
        <w:t>and economic interests.</w:t>
      </w:r>
      <w:r w:rsidRPr="002B445C">
        <w:rPr>
          <w:sz w:val="16"/>
          <w:szCs w:val="26"/>
        </w:rPr>
        <w:t xml:space="preserve"> </w:t>
      </w:r>
      <w:r w:rsidRPr="002B445C">
        <w:rPr>
          <w:rStyle w:val="StyleUnderline"/>
          <w:sz w:val="26"/>
          <w:szCs w:val="26"/>
        </w:rPr>
        <w:t xml:space="preserve">China is </w:t>
      </w:r>
      <w:r w:rsidRPr="002B445C">
        <w:rPr>
          <w:sz w:val="16"/>
          <w:szCs w:val="26"/>
        </w:rPr>
        <w:t>also</w:t>
      </w:r>
      <w:r w:rsidRPr="002B445C">
        <w:rPr>
          <w:rStyle w:val="StyleUnderline"/>
          <w:sz w:val="26"/>
          <w:szCs w:val="26"/>
        </w:rPr>
        <w:t xml:space="preserve"> modernizing its nuclear forces, developing sophisticated power-projection capabilities,</w:t>
      </w:r>
      <w:r w:rsidRPr="002B445C">
        <w:rPr>
          <w:sz w:val="16"/>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2B445C">
        <w:rPr>
          <w:rStyle w:val="StyleUnderline"/>
          <w:sz w:val="26"/>
          <w:szCs w:val="26"/>
        </w:rPr>
        <w:t>Russia</w:t>
      </w:r>
      <w:r w:rsidRPr="002B445C">
        <w:rPr>
          <w:sz w:val="16"/>
          <w:szCs w:val="26"/>
        </w:rPr>
        <w:t xml:space="preserve">, too, </w:t>
      </w:r>
      <w:r w:rsidRPr="002B445C">
        <w:rPr>
          <w:rStyle w:val="StyleUnderline"/>
          <w:sz w:val="26"/>
          <w:szCs w:val="26"/>
        </w:rPr>
        <w:t>is pursuing regional hegemony and global influence in destabilizing ways</w:t>
      </w:r>
      <w:r w:rsidRPr="002B445C">
        <w:rPr>
          <w:sz w:val="16"/>
          <w:szCs w:val="26"/>
        </w:rPr>
        <w:t xml:space="preserve">. </w:t>
      </w:r>
      <w:r w:rsidRPr="002B445C">
        <w:rPr>
          <w:rStyle w:val="StyleUnderline"/>
          <w:sz w:val="26"/>
          <w:szCs w:val="26"/>
        </w:rPr>
        <w:t>Moscow has invaded and dismembered neighboring states, used cyberwarfare</w:t>
      </w:r>
      <w:r w:rsidRPr="002B445C">
        <w:rPr>
          <w:sz w:val="16"/>
          <w:szCs w:val="26"/>
        </w:rPr>
        <w:t xml:space="preserve"> and other tactics to attack democratic nations’ political systems, </w:t>
      </w:r>
      <w:r w:rsidRPr="002B445C">
        <w:rPr>
          <w:rStyle w:val="StyleUnderline"/>
          <w:sz w:val="26"/>
          <w:szCs w:val="26"/>
        </w:rPr>
        <w:t>and employed measures from military intimidation to information warfare to undermine and weaken NATO</w:t>
      </w:r>
      <w:r w:rsidRPr="002B445C">
        <w:rPr>
          <w:sz w:val="16"/>
          <w:szCs w:val="26"/>
        </w:rPr>
        <w:t xml:space="preserve"> and the European Union. </w:t>
      </w:r>
      <w:r w:rsidRPr="002B445C">
        <w:rPr>
          <w:rStyle w:val="StyleUnderline"/>
          <w:sz w:val="26"/>
          <w:szCs w:val="26"/>
        </w:rPr>
        <w:t>Russia</w:t>
      </w:r>
      <w:r w:rsidRPr="002B445C">
        <w:rPr>
          <w:sz w:val="16"/>
          <w:szCs w:val="26"/>
        </w:rPr>
        <w:t xml:space="preserve"> has </w:t>
      </w:r>
      <w:r w:rsidRPr="002B445C">
        <w:rPr>
          <w:rStyle w:val="StyleUnderline"/>
          <w:sz w:val="26"/>
          <w:szCs w:val="26"/>
        </w:rPr>
        <w:t>intervened militarily in Syria</w:t>
      </w:r>
      <w:r w:rsidRPr="002B445C">
        <w:rPr>
          <w:sz w:val="16"/>
          <w:szCs w:val="26"/>
        </w:rPr>
        <w:t xml:space="preserve"> to bolster Bashar al-Assad’s brutal regime and restore lost influence in the Middle East, while </w:t>
      </w:r>
      <w:r w:rsidRPr="002B445C">
        <w:rPr>
          <w:rStyle w:val="StyleUnderline"/>
          <w:sz w:val="26"/>
          <w:szCs w:val="26"/>
        </w:rPr>
        <w:t>supporting many other authoritarian governments</w:t>
      </w:r>
      <w:r w:rsidRPr="002B445C">
        <w:rPr>
          <w:sz w:val="16"/>
          <w:szCs w:val="26"/>
        </w:rPr>
        <w:t xml:space="preserve">. Across these in- </w:t>
      </w:r>
      <w:proofErr w:type="spellStart"/>
      <w:r w:rsidRPr="002B445C">
        <w:rPr>
          <w:sz w:val="16"/>
          <w:szCs w:val="26"/>
        </w:rPr>
        <w:t>itiatives</w:t>
      </w:r>
      <w:proofErr w:type="spellEnd"/>
      <w:r w:rsidRPr="002B445C">
        <w:rPr>
          <w:sz w:val="16"/>
          <w:szCs w:val="26"/>
        </w:rPr>
        <w:t xml:space="preserve">, the </w:t>
      </w:r>
      <w:r w:rsidRPr="002B445C">
        <w:rPr>
          <w:rStyle w:val="StyleUnderline"/>
          <w:sz w:val="26"/>
          <w:szCs w:val="26"/>
        </w:rPr>
        <w:t>Putin</w:t>
      </w:r>
      <w:r w:rsidRPr="002B445C">
        <w:rPr>
          <w:sz w:val="16"/>
          <w:szCs w:val="26"/>
        </w:rPr>
        <w:t xml:space="preserve"> regime has </w:t>
      </w:r>
      <w:r w:rsidRPr="002B445C">
        <w:rPr>
          <w:rStyle w:val="StyleUnderline"/>
          <w:sz w:val="26"/>
          <w:szCs w:val="26"/>
        </w:rPr>
        <w:t>demonstrated a propensity for risk-taking backed up by enhanced military power.</w:t>
      </w:r>
      <w:r w:rsidRPr="002B445C">
        <w:rPr>
          <w:sz w:val="16"/>
          <w:szCs w:val="26"/>
        </w:rPr>
        <w:t xml:space="preserve"> Moscow has developed ad- </w:t>
      </w:r>
      <w:proofErr w:type="spellStart"/>
      <w:r w:rsidRPr="002B445C">
        <w:rPr>
          <w:sz w:val="16"/>
          <w:szCs w:val="26"/>
        </w:rPr>
        <w:t>vanced</w:t>
      </w:r>
      <w:proofErr w:type="spellEnd"/>
      <w:r w:rsidRPr="002B445C">
        <w:rPr>
          <w:sz w:val="16"/>
          <w:szCs w:val="26"/>
        </w:rPr>
        <w:t xml:space="preserve"> conventional capabilities meant to prevent America from project- </w:t>
      </w:r>
      <w:proofErr w:type="spellStart"/>
      <w:r w:rsidRPr="002B445C">
        <w:rPr>
          <w:sz w:val="16"/>
          <w:szCs w:val="26"/>
        </w:rPr>
        <w:t>ing</w:t>
      </w:r>
      <w:proofErr w:type="spellEnd"/>
      <w:r w:rsidRPr="002B445C">
        <w:rPr>
          <w:sz w:val="16"/>
          <w:szCs w:val="26"/>
        </w:rPr>
        <w:t xml:space="preserve"> power and aiding its allies along Russia’s periphery and to project its own power farther afield. </w:t>
      </w:r>
      <w:r w:rsidRPr="002B445C">
        <w:rPr>
          <w:rStyle w:val="StyleUnderline"/>
          <w:sz w:val="26"/>
          <w:szCs w:val="26"/>
        </w:rPr>
        <w:t>Russia is</w:t>
      </w:r>
      <w:r w:rsidRPr="002B445C">
        <w:rPr>
          <w:sz w:val="16"/>
          <w:szCs w:val="26"/>
        </w:rPr>
        <w:t xml:space="preserve"> also </w:t>
      </w:r>
      <w:r w:rsidRPr="002B445C">
        <w:rPr>
          <w:rStyle w:val="StyleUnderline"/>
          <w:sz w:val="26"/>
          <w:szCs w:val="26"/>
        </w:rPr>
        <w:t>conducting</w:t>
      </w:r>
      <w:r w:rsidRPr="002B445C">
        <w:rPr>
          <w:sz w:val="16"/>
          <w:szCs w:val="26"/>
        </w:rPr>
        <w:t xml:space="preserve"> a </w:t>
      </w:r>
      <w:r w:rsidRPr="002B445C">
        <w:rPr>
          <w:rStyle w:val="StyleUnderline"/>
          <w:sz w:val="26"/>
          <w:szCs w:val="26"/>
        </w:rPr>
        <w:t xml:space="preserve">comprehensive </w:t>
      </w:r>
      <w:r w:rsidRPr="002B445C">
        <w:rPr>
          <w:rStyle w:val="Emphasis"/>
          <w:sz w:val="26"/>
          <w:szCs w:val="26"/>
        </w:rPr>
        <w:t>nuclear modernization</w:t>
      </w:r>
      <w:r w:rsidRPr="002B445C">
        <w:rPr>
          <w:rStyle w:val="StyleUnderline"/>
          <w:sz w:val="26"/>
          <w:szCs w:val="26"/>
        </w:rPr>
        <w:t>,</w:t>
      </w:r>
      <w:r w:rsidRPr="002B445C">
        <w:rPr>
          <w:sz w:val="16"/>
          <w:szCs w:val="26"/>
        </w:rPr>
        <w:t xml:space="preserve"> including sustainment and modernization of a large number of non-strategic nuclear weapons and the development of a ground-launched cruise missile </w:t>
      </w:r>
      <w:r w:rsidRPr="002B445C">
        <w:rPr>
          <w:rStyle w:val="StyleUnderline"/>
          <w:sz w:val="26"/>
          <w:szCs w:val="26"/>
        </w:rPr>
        <w:t>that violates the I</w:t>
      </w:r>
      <w:r w:rsidRPr="002B445C">
        <w:rPr>
          <w:sz w:val="16"/>
          <w:szCs w:val="26"/>
        </w:rPr>
        <w:t xml:space="preserve">ntermediate-Range </w:t>
      </w:r>
      <w:r w:rsidRPr="002B445C">
        <w:rPr>
          <w:rStyle w:val="StyleUnderline"/>
          <w:sz w:val="26"/>
          <w:szCs w:val="26"/>
        </w:rPr>
        <w:t>N</w:t>
      </w:r>
      <w:r w:rsidRPr="002B445C">
        <w:rPr>
          <w:sz w:val="16"/>
          <w:szCs w:val="26"/>
        </w:rPr>
        <w:t xml:space="preserve">uclear </w:t>
      </w:r>
      <w:r w:rsidRPr="002B445C">
        <w:rPr>
          <w:rStyle w:val="StyleUnderline"/>
          <w:sz w:val="26"/>
          <w:szCs w:val="26"/>
        </w:rPr>
        <w:t>F</w:t>
      </w:r>
      <w:r w:rsidRPr="002B445C">
        <w:rPr>
          <w:sz w:val="16"/>
          <w:szCs w:val="26"/>
        </w:rPr>
        <w:t xml:space="preserve">orces Treaty. </w:t>
      </w:r>
      <w:r w:rsidRPr="002B445C">
        <w:rPr>
          <w:rStyle w:val="StyleUnderline"/>
          <w:sz w:val="26"/>
          <w:szCs w:val="26"/>
        </w:rPr>
        <w:t>These developments are accompanied by Russian doctrinal writings that emphasize the prospect of using</w:t>
      </w:r>
      <w:r w:rsidRPr="002B445C">
        <w:rPr>
          <w:sz w:val="16"/>
          <w:szCs w:val="26"/>
        </w:rPr>
        <w:t xml:space="preserve"> limited </w:t>
      </w:r>
      <w:r w:rsidRPr="002B445C">
        <w:rPr>
          <w:rStyle w:val="Emphasis"/>
          <w:sz w:val="26"/>
          <w:szCs w:val="26"/>
        </w:rPr>
        <w:t>nuclear escalation to control the trajectory of a potential conflict</w:t>
      </w:r>
      <w:r w:rsidRPr="002B445C">
        <w:rPr>
          <w:rStyle w:val="StyleUnderline"/>
          <w:sz w:val="26"/>
          <w:szCs w:val="26"/>
        </w:rPr>
        <w:t xml:space="preserve"> against the U</w:t>
      </w:r>
      <w:r w:rsidRPr="002B445C">
        <w:rPr>
          <w:sz w:val="16"/>
          <w:szCs w:val="26"/>
        </w:rPr>
        <w:t xml:space="preserve">nited </w:t>
      </w:r>
      <w:r w:rsidRPr="002B445C">
        <w:rPr>
          <w:rStyle w:val="StyleUnderline"/>
          <w:sz w:val="26"/>
          <w:szCs w:val="26"/>
        </w:rPr>
        <w:t>S</w:t>
      </w:r>
      <w:r w:rsidRPr="002B445C">
        <w:rPr>
          <w:sz w:val="16"/>
          <w:szCs w:val="26"/>
        </w:rPr>
        <w:t xml:space="preserve">tates </w:t>
      </w:r>
      <w:r w:rsidRPr="002B445C">
        <w:rPr>
          <w:rStyle w:val="StyleUnderline"/>
          <w:sz w:val="26"/>
          <w:szCs w:val="26"/>
        </w:rPr>
        <w:t>and NATO</w:t>
      </w:r>
      <w:r w:rsidRPr="002B445C">
        <w:rPr>
          <w:sz w:val="16"/>
          <w:szCs w:val="26"/>
        </w:rPr>
        <w:t xml:space="preserve">. Russia is seeking to create situations of military strength vis-à-vis America and its allies, and </w:t>
      </w:r>
      <w:r w:rsidRPr="002B445C">
        <w:rPr>
          <w:rStyle w:val="StyleUnderline"/>
          <w:sz w:val="26"/>
          <w:szCs w:val="26"/>
        </w:rPr>
        <w:t>despite its limited resource base, it is having considerable success. Second, aggressive regional challengers</w:t>
      </w:r>
      <w:r w:rsidRPr="002B445C">
        <w:rPr>
          <w:sz w:val="16"/>
          <w:szCs w:val="26"/>
        </w:rPr>
        <w:t>—</w:t>
      </w:r>
      <w:r w:rsidRPr="002B445C">
        <w:rPr>
          <w:rStyle w:val="StyleUnderline"/>
          <w:sz w:val="26"/>
          <w:szCs w:val="26"/>
        </w:rPr>
        <w:t>notably No</w:t>
      </w:r>
      <w:r w:rsidRPr="002B445C">
        <w:rPr>
          <w:sz w:val="16"/>
          <w:szCs w:val="26"/>
        </w:rPr>
        <w:t xml:space="preserve">rth </w:t>
      </w:r>
      <w:r w:rsidRPr="002B445C">
        <w:rPr>
          <w:rStyle w:val="StyleUnderline"/>
          <w:sz w:val="26"/>
          <w:szCs w:val="26"/>
        </w:rPr>
        <w:t>Ko</w:t>
      </w:r>
      <w:r w:rsidRPr="002B445C">
        <w:rPr>
          <w:sz w:val="16"/>
          <w:szCs w:val="26"/>
        </w:rPr>
        <w:t xml:space="preserve">rea </w:t>
      </w:r>
      <w:r w:rsidRPr="002B445C">
        <w:rPr>
          <w:rStyle w:val="StyleUnderline"/>
          <w:sz w:val="26"/>
          <w:szCs w:val="26"/>
        </w:rPr>
        <w:t>and Iran</w:t>
      </w:r>
      <w:r w:rsidRPr="002B445C">
        <w:rPr>
          <w:sz w:val="16"/>
          <w:szCs w:val="26"/>
        </w:rPr>
        <w:t>—</w:t>
      </w:r>
      <w:r w:rsidRPr="002B445C">
        <w:rPr>
          <w:rStyle w:val="StyleUnderline"/>
          <w:sz w:val="26"/>
          <w:szCs w:val="26"/>
        </w:rPr>
        <w:t>are expanding their military capabilities consistent with their geopolitical ambitions</w:t>
      </w:r>
      <w:r w:rsidRPr="002B445C">
        <w:rPr>
          <w:sz w:val="16"/>
          <w:szCs w:val="26"/>
        </w:rPr>
        <w:t xml:space="preserve">. The United States and its allies have faced threats from a brutal, erratic, and aggressive North Korea for decades, but never before has Pyongyang possessed such destructive power. </w:t>
      </w:r>
      <w:r w:rsidRPr="002B445C">
        <w:rPr>
          <w:rStyle w:val="StyleUnderline"/>
          <w:sz w:val="26"/>
          <w:szCs w:val="26"/>
        </w:rPr>
        <w:t>No</w:t>
      </w:r>
      <w:r w:rsidRPr="002B445C">
        <w:rPr>
          <w:sz w:val="16"/>
          <w:szCs w:val="26"/>
        </w:rPr>
        <w:t xml:space="preserve">rth </w:t>
      </w:r>
      <w:r w:rsidRPr="002B445C">
        <w:rPr>
          <w:rStyle w:val="StyleUnderline"/>
          <w:sz w:val="26"/>
          <w:szCs w:val="26"/>
        </w:rPr>
        <w:t>Ko</w:t>
      </w:r>
      <w:r w:rsidRPr="002B445C">
        <w:rPr>
          <w:sz w:val="16"/>
          <w:szCs w:val="26"/>
        </w:rPr>
        <w:t xml:space="preserve">rea </w:t>
      </w:r>
      <w:r w:rsidRPr="002B445C">
        <w:rPr>
          <w:rStyle w:val="StyleUnderline"/>
          <w:sz w:val="26"/>
          <w:szCs w:val="26"/>
        </w:rPr>
        <w:t xml:space="preserve">may already have the capability to detonate a </w:t>
      </w:r>
      <w:r w:rsidRPr="002B445C">
        <w:rPr>
          <w:rStyle w:val="Emphasis"/>
          <w:sz w:val="26"/>
          <w:szCs w:val="26"/>
        </w:rPr>
        <w:t>nuclear weapon over a major American city;</w:t>
      </w:r>
      <w:r w:rsidRPr="002B445C">
        <w:rPr>
          <w:sz w:val="16"/>
          <w:szCs w:val="26"/>
        </w:rPr>
        <w:t xml:space="preserve"> </w:t>
      </w:r>
      <w:r w:rsidRPr="002B445C">
        <w:rPr>
          <w:rStyle w:val="StyleUnderline"/>
          <w:sz w:val="26"/>
          <w:szCs w:val="26"/>
        </w:rPr>
        <w:t>the regime also continues to develop biological,</w:t>
      </w:r>
      <w:r w:rsidRPr="002B445C">
        <w:rPr>
          <w:sz w:val="16"/>
          <w:szCs w:val="26"/>
        </w:rPr>
        <w:t xml:space="preserve"> chemical, and conventional </w:t>
      </w:r>
      <w:r w:rsidRPr="002B445C">
        <w:rPr>
          <w:rStyle w:val="StyleUnderline"/>
          <w:sz w:val="26"/>
          <w:szCs w:val="26"/>
        </w:rPr>
        <w:t xml:space="preserve">capabilities as a way of </w:t>
      </w:r>
      <w:r w:rsidRPr="002B445C">
        <w:rPr>
          <w:sz w:val="16"/>
          <w:szCs w:val="26"/>
        </w:rPr>
        <w:t xml:space="preserve">guaranteeing its sur- </w:t>
      </w:r>
      <w:proofErr w:type="spellStart"/>
      <w:r w:rsidRPr="002B445C">
        <w:rPr>
          <w:sz w:val="16"/>
          <w:szCs w:val="26"/>
        </w:rPr>
        <w:t>vival</w:t>
      </w:r>
      <w:proofErr w:type="spellEnd"/>
      <w:r w:rsidRPr="002B445C">
        <w:rPr>
          <w:sz w:val="16"/>
          <w:szCs w:val="26"/>
        </w:rPr>
        <w:t xml:space="preserve"> and</w:t>
      </w:r>
      <w:r w:rsidRPr="002B445C">
        <w:rPr>
          <w:rStyle w:val="StyleUnderline"/>
          <w:sz w:val="26"/>
          <w:szCs w:val="26"/>
        </w:rPr>
        <w:t xml:space="preserve"> coercing adversaries</w:t>
      </w:r>
      <w:r w:rsidRPr="002B445C">
        <w:rPr>
          <w:sz w:val="16"/>
          <w:szCs w:val="26"/>
        </w:rPr>
        <w:t xml:space="preserve">. Today, </w:t>
      </w:r>
      <w:r w:rsidRPr="002B445C">
        <w:rPr>
          <w:rStyle w:val="StyleUnderline"/>
          <w:sz w:val="26"/>
          <w:szCs w:val="26"/>
        </w:rPr>
        <w:t xml:space="preserve">Kim Jong </w:t>
      </w:r>
      <w:proofErr w:type="spellStart"/>
      <w:r w:rsidRPr="002B445C">
        <w:rPr>
          <w:rStyle w:val="StyleUnderline"/>
          <w:sz w:val="26"/>
          <w:szCs w:val="26"/>
        </w:rPr>
        <w:t>Un</w:t>
      </w:r>
      <w:r w:rsidRPr="002B445C">
        <w:rPr>
          <w:sz w:val="16"/>
          <w:szCs w:val="26"/>
        </w:rPr>
        <w:t>’s</w:t>
      </w:r>
      <w:proofErr w:type="spellEnd"/>
      <w:r w:rsidRPr="002B445C">
        <w:rPr>
          <w:sz w:val="16"/>
          <w:szCs w:val="26"/>
        </w:rPr>
        <w:t xml:space="preserve"> military can threaten America more directly than his father or grandfather. He </w:t>
      </w:r>
      <w:r w:rsidRPr="002B445C">
        <w:rPr>
          <w:rStyle w:val="StyleUnderline"/>
          <w:sz w:val="26"/>
          <w:szCs w:val="26"/>
        </w:rPr>
        <w:t>can</w:t>
      </w:r>
      <w:r w:rsidRPr="002B445C">
        <w:rPr>
          <w:sz w:val="16"/>
          <w:szCs w:val="26"/>
        </w:rPr>
        <w:t xml:space="preserve"> also </w:t>
      </w:r>
      <w:r w:rsidRPr="002B445C">
        <w:rPr>
          <w:rStyle w:val="StyleUnderline"/>
          <w:sz w:val="26"/>
          <w:szCs w:val="26"/>
        </w:rPr>
        <w:t>exert great pressure on U.S. alliances with South Korea and Japan</w:t>
      </w:r>
      <w:r w:rsidRPr="002B445C">
        <w:rPr>
          <w:sz w:val="16"/>
          <w:szCs w:val="26"/>
        </w:rPr>
        <w:t xml:space="preserve">, sowing doubt about whether America would defend those allies in </w:t>
      </w:r>
      <w:proofErr w:type="gramStart"/>
      <w:r w:rsidRPr="002B445C">
        <w:rPr>
          <w:sz w:val="16"/>
          <w:szCs w:val="26"/>
        </w:rPr>
        <w:t>a cri</w:t>
      </w:r>
      <w:proofErr w:type="gramEnd"/>
      <w:r w:rsidRPr="002B445C">
        <w:rPr>
          <w:sz w:val="16"/>
          <w:szCs w:val="26"/>
        </w:rPr>
        <w:t xml:space="preserve">- sis. This Commission hopes that ongoing negotiations will lead to the complete, verifiable, and irreversible denuclearization of North Korea, but the history of U.S.-North Korean negotiations give little cause for optimism. Even successful negotiations would leave America facing sig- </w:t>
      </w:r>
      <w:proofErr w:type="spellStart"/>
      <w:r w:rsidRPr="002B445C">
        <w:rPr>
          <w:sz w:val="16"/>
          <w:szCs w:val="26"/>
        </w:rPr>
        <w:t>nificant</w:t>
      </w:r>
      <w:proofErr w:type="spellEnd"/>
      <w:r w:rsidRPr="002B445C">
        <w:rPr>
          <w:sz w:val="16"/>
          <w:szCs w:val="26"/>
        </w:rPr>
        <w:t xml:space="preserve"> security challenges on the Korean Peninsula and in East Asia, most significantly the robust ballistic missile threat posed to our allies, Japan and the Republic of Korea. </w:t>
      </w:r>
      <w:r w:rsidRPr="002B445C">
        <w:rPr>
          <w:rStyle w:val="StyleUnderline"/>
          <w:sz w:val="26"/>
          <w:szCs w:val="26"/>
        </w:rPr>
        <w:t>The threat from Iran</w:t>
      </w:r>
      <w:r w:rsidRPr="002B445C">
        <w:rPr>
          <w:sz w:val="16"/>
          <w:szCs w:val="26"/>
        </w:rPr>
        <w:t xml:space="preserve">, another longtime U.S. adversary and the world’s foremost state sponsor of terrorism, </w:t>
      </w:r>
      <w:r w:rsidRPr="002B445C">
        <w:rPr>
          <w:rStyle w:val="StyleUnderline"/>
          <w:sz w:val="26"/>
          <w:szCs w:val="26"/>
        </w:rPr>
        <w:t>has</w:t>
      </w:r>
      <w:r w:rsidRPr="002B445C">
        <w:rPr>
          <w:sz w:val="16"/>
          <w:szCs w:val="26"/>
        </w:rPr>
        <w:t xml:space="preserve"> also </w:t>
      </w:r>
      <w:r w:rsidRPr="002B445C">
        <w:rPr>
          <w:rStyle w:val="StyleUnderline"/>
          <w:sz w:val="26"/>
          <w:szCs w:val="26"/>
        </w:rPr>
        <w:t>worsened</w:t>
      </w:r>
      <w:r w:rsidRPr="002B445C">
        <w:rPr>
          <w:sz w:val="16"/>
          <w:szCs w:val="26"/>
        </w:rPr>
        <w:t xml:space="preserve">. </w:t>
      </w:r>
      <w:r w:rsidRPr="002B445C">
        <w:rPr>
          <w:rStyle w:val="StyleUnderline"/>
          <w:sz w:val="26"/>
          <w:szCs w:val="26"/>
        </w:rPr>
        <w:t>Iran</w:t>
      </w:r>
      <w:r w:rsidRPr="002B445C">
        <w:rPr>
          <w:sz w:val="16"/>
          <w:szCs w:val="26"/>
        </w:rPr>
        <w:t xml:space="preserve"> has </w:t>
      </w:r>
      <w:r w:rsidRPr="002B445C">
        <w:rPr>
          <w:rStyle w:val="StyleUnderline"/>
          <w:sz w:val="26"/>
          <w:szCs w:val="26"/>
        </w:rPr>
        <w:t xml:space="preserve">skillfully utilized asymmetric tactics including </w:t>
      </w:r>
      <w:r w:rsidRPr="002B445C">
        <w:rPr>
          <w:rStyle w:val="Emphasis"/>
          <w:sz w:val="26"/>
          <w:szCs w:val="26"/>
        </w:rPr>
        <w:t>terrorism</w:t>
      </w:r>
      <w:r w:rsidRPr="002B445C">
        <w:rPr>
          <w:rStyle w:val="StyleUnderline"/>
          <w:sz w:val="26"/>
          <w:szCs w:val="26"/>
        </w:rPr>
        <w:t xml:space="preserve">, the weaponization of sectarianism, support for </w:t>
      </w:r>
      <w:r w:rsidRPr="002B445C">
        <w:rPr>
          <w:rStyle w:val="StyleUnderline"/>
          <w:sz w:val="26"/>
          <w:szCs w:val="26"/>
        </w:rPr>
        <w:lastRenderedPageBreak/>
        <w:t xml:space="preserve">insurgent groups, and a reliance on proxy </w:t>
      </w:r>
      <w:r w:rsidRPr="002B445C">
        <w:rPr>
          <w:sz w:val="16"/>
          <w:szCs w:val="26"/>
        </w:rPr>
        <w:t xml:space="preserve">and special operations </w:t>
      </w:r>
      <w:r w:rsidRPr="002B445C">
        <w:rPr>
          <w:rStyle w:val="StyleUnderline"/>
          <w:sz w:val="26"/>
          <w:szCs w:val="26"/>
        </w:rPr>
        <w:t xml:space="preserve">forces to weaken U.S. influence and pursue </w:t>
      </w:r>
      <w:r w:rsidRPr="002B445C">
        <w:rPr>
          <w:rStyle w:val="Emphasis"/>
          <w:sz w:val="26"/>
          <w:szCs w:val="26"/>
        </w:rPr>
        <w:t>hegemony in the Middle East</w:t>
      </w:r>
      <w:r w:rsidRPr="002B445C">
        <w:rPr>
          <w:sz w:val="16"/>
          <w:szCs w:val="26"/>
        </w:rPr>
        <w:t xml:space="preserve">. </w:t>
      </w:r>
      <w:r w:rsidRPr="002B445C">
        <w:rPr>
          <w:rStyle w:val="StyleUnderline"/>
          <w:sz w:val="26"/>
          <w:szCs w:val="26"/>
        </w:rPr>
        <w:t>Iranian military capabilities are growing</w:t>
      </w:r>
      <w:r w:rsidRPr="002B445C">
        <w:rPr>
          <w:sz w:val="16"/>
          <w:szCs w:val="26"/>
        </w:rPr>
        <w:t xml:space="preserve"> in areas such as unmanned aerial vehicles and explosive boats, advanced naval mines and submarines, more sophisticated cyber forces, and anti-ship and land- attack cruise missiles. Iran is also </w:t>
      </w:r>
      <w:r w:rsidRPr="002B445C">
        <w:rPr>
          <w:rStyle w:val="StyleUnderline"/>
          <w:sz w:val="26"/>
          <w:szCs w:val="26"/>
        </w:rPr>
        <w:t>expanding what is already the largest ballistic missile force in the region</w:t>
      </w:r>
      <w:r w:rsidRPr="002B445C">
        <w:rPr>
          <w:sz w:val="16"/>
          <w:szCs w:val="26"/>
        </w:rPr>
        <w:t xml:space="preserve">. In a conflict with the United States, </w:t>
      </w:r>
      <w:r w:rsidRPr="002B445C">
        <w:rPr>
          <w:rStyle w:val="StyleUnderline"/>
          <w:sz w:val="26"/>
          <w:szCs w:val="26"/>
        </w:rPr>
        <w:t>Iran could use these capabilities to obstruct freedom of navigation in regional waterways, target U.S. military facilities and critical infrastructure in the</w:t>
      </w:r>
      <w:r w:rsidRPr="002B445C">
        <w:rPr>
          <w:sz w:val="16"/>
          <w:szCs w:val="26"/>
        </w:rPr>
        <w:t xml:space="preserve"> Persian </w:t>
      </w:r>
      <w:r w:rsidRPr="002B445C">
        <w:rPr>
          <w:rStyle w:val="StyleUnderline"/>
          <w:sz w:val="26"/>
          <w:szCs w:val="26"/>
        </w:rPr>
        <w:t xml:space="preserve">Gulf, and otherwise inflict </w:t>
      </w:r>
      <w:r w:rsidRPr="002B445C">
        <w:rPr>
          <w:rStyle w:val="Emphasis"/>
          <w:sz w:val="26"/>
          <w:szCs w:val="26"/>
        </w:rPr>
        <w:t>substantial costs on America and its partners</w:t>
      </w:r>
      <w:r w:rsidRPr="002B445C">
        <w:rPr>
          <w:rStyle w:val="StyleUnderline"/>
          <w:sz w:val="26"/>
          <w:szCs w:val="26"/>
        </w:rPr>
        <w:t>.</w:t>
      </w:r>
      <w:r w:rsidRPr="002B445C">
        <w:rPr>
          <w:sz w:val="16"/>
          <w:szCs w:val="26"/>
        </w:rPr>
        <w:t xml:space="preserve"> The </w:t>
      </w:r>
      <w:r w:rsidRPr="002B445C">
        <w:rPr>
          <w:rStyle w:val="StyleUnderline"/>
          <w:sz w:val="26"/>
          <w:szCs w:val="26"/>
        </w:rPr>
        <w:t>challenges of major power conflict and aggressive regional challengers are linked by a third</w:t>
      </w:r>
      <w:r w:rsidRPr="002B445C">
        <w:rPr>
          <w:sz w:val="16"/>
          <w:szCs w:val="26"/>
        </w:rPr>
        <w:t xml:space="preserve">, which is </w:t>
      </w:r>
      <w:r w:rsidRPr="002B445C">
        <w:rPr>
          <w:rStyle w:val="StyleUnderline"/>
          <w:sz w:val="26"/>
          <w:szCs w:val="26"/>
        </w:rPr>
        <w:t xml:space="preserve">the </w:t>
      </w:r>
      <w:r w:rsidRPr="002B445C">
        <w:rPr>
          <w:rStyle w:val="Emphasis"/>
          <w:sz w:val="26"/>
          <w:szCs w:val="26"/>
        </w:rPr>
        <w:t>growing prevalence of aggression and conflict in the gray zone</w:t>
      </w:r>
      <w:r w:rsidRPr="002B445C">
        <w:rPr>
          <w:sz w:val="16"/>
          <w:szCs w:val="26"/>
        </w:rPr>
        <w:t>—the space between war and peace. The means of gray-</w:t>
      </w:r>
      <w:r w:rsidRPr="002B445C">
        <w:rPr>
          <w:rStyle w:val="StyleUnderline"/>
          <w:sz w:val="26"/>
          <w:szCs w:val="26"/>
        </w:rPr>
        <w:t>zone conflict include everything from strong-arm diplomacy</w:t>
      </w:r>
      <w:r w:rsidRPr="002B445C">
        <w:rPr>
          <w:sz w:val="16"/>
          <w:szCs w:val="26"/>
        </w:rPr>
        <w:t xml:space="preserve"> and economic coercion, </w:t>
      </w:r>
      <w:r w:rsidRPr="002B445C">
        <w:rPr>
          <w:rStyle w:val="StyleUnderline"/>
          <w:sz w:val="26"/>
          <w:szCs w:val="26"/>
        </w:rPr>
        <w:t>to media manipulation</w:t>
      </w:r>
      <w:r w:rsidRPr="002B445C">
        <w:rPr>
          <w:sz w:val="16"/>
          <w:szCs w:val="26"/>
        </w:rPr>
        <w:t xml:space="preserve"> and </w:t>
      </w:r>
      <w:r w:rsidRPr="002B445C">
        <w:rPr>
          <w:rStyle w:val="StyleUnderline"/>
          <w:sz w:val="26"/>
          <w:szCs w:val="26"/>
        </w:rPr>
        <w:t>cyber- attacks,</w:t>
      </w:r>
      <w:r w:rsidRPr="002B445C">
        <w:rPr>
          <w:sz w:val="16"/>
          <w:szCs w:val="26"/>
        </w:rPr>
        <w:t xml:space="preserve"> to </w:t>
      </w:r>
      <w:r w:rsidRPr="002B445C">
        <w:rPr>
          <w:rStyle w:val="StyleUnderline"/>
          <w:sz w:val="26"/>
          <w:szCs w:val="26"/>
        </w:rPr>
        <w:t>use of paramilitaries and proxy forces</w:t>
      </w:r>
      <w:r w:rsidRPr="002B445C">
        <w:rPr>
          <w:sz w:val="16"/>
          <w:szCs w:val="26"/>
        </w:rPr>
        <w:t xml:space="preserve">. Singly or in combination, </w:t>
      </w:r>
      <w:r w:rsidRPr="002B445C">
        <w:rPr>
          <w:rStyle w:val="StyleUnderline"/>
          <w:sz w:val="26"/>
          <w:szCs w:val="26"/>
        </w:rPr>
        <w:t>such tactics confound or gradually weaken an adversary’s positions</w:t>
      </w:r>
      <w:r w:rsidRPr="002B445C">
        <w:rPr>
          <w:sz w:val="16"/>
          <w:szCs w:val="26"/>
        </w:rPr>
        <w:t xml:space="preserve"> or resolve </w:t>
      </w:r>
      <w:r w:rsidRPr="002B445C">
        <w:rPr>
          <w:rStyle w:val="StyleUnderline"/>
          <w:sz w:val="26"/>
          <w:szCs w:val="26"/>
        </w:rPr>
        <w:t>without provoking a military response</w:t>
      </w:r>
      <w:r w:rsidRPr="002B445C">
        <w:rPr>
          <w:sz w:val="16"/>
          <w:szCs w:val="26"/>
        </w:rPr>
        <w:t xml:space="preserve">. </w:t>
      </w:r>
    </w:p>
    <w:p w14:paraId="56B0358F" w14:textId="77777777" w:rsidR="00071BAB" w:rsidRPr="002B445C" w:rsidRDefault="00071BAB" w:rsidP="00071BAB">
      <w:pPr>
        <w:rPr>
          <w:rFonts w:asciiTheme="majorHAnsi" w:eastAsia="Cambria" w:hAnsiTheme="majorHAnsi" w:cstheme="majorHAnsi"/>
          <w:sz w:val="16"/>
          <w:szCs w:val="26"/>
        </w:rPr>
      </w:pPr>
    </w:p>
    <w:p w14:paraId="410396F3" w14:textId="77777777" w:rsidR="00071BAB" w:rsidRPr="002B445C" w:rsidRDefault="00071BAB" w:rsidP="00071BAB">
      <w:pPr>
        <w:pStyle w:val="Heading4"/>
      </w:pPr>
      <w:r w:rsidRPr="002B445C">
        <w:t>Goes nuclear – extinction.</w:t>
      </w:r>
    </w:p>
    <w:p w14:paraId="41C2C69D" w14:textId="77777777" w:rsidR="00071BAB" w:rsidRPr="002B445C" w:rsidRDefault="00071BAB" w:rsidP="00071BAB">
      <w:pPr>
        <w:rPr>
          <w:sz w:val="16"/>
          <w:szCs w:val="26"/>
        </w:rPr>
      </w:pPr>
      <w:r w:rsidRPr="002B445C">
        <w:rPr>
          <w:sz w:val="16"/>
          <w:szCs w:val="26"/>
        </w:rPr>
        <w:t xml:space="preserve">Thomas H. </w:t>
      </w:r>
      <w:r w:rsidRPr="002B445C">
        <w:rPr>
          <w:rStyle w:val="Style13ptBold"/>
          <w:rFonts w:eastAsiaTheme="majorEastAsia" w:cstheme="majorBidi"/>
          <w:bCs/>
          <w:szCs w:val="26"/>
          <w:u w:val="single"/>
        </w:rPr>
        <w:t>Henricksen 17</w:t>
      </w:r>
      <w:r w:rsidRPr="002B445C">
        <w:rPr>
          <w:sz w:val="16"/>
          <w:szCs w:val="26"/>
        </w:rPr>
        <w:t xml:space="preserve">, emeritus senior fellow at the Hoover Institution, 3/23/17, “Post-American World Order,” </w:t>
      </w:r>
      <w:hyperlink r:id="rId110" w:history="1">
        <w:r w:rsidRPr="002B445C">
          <w:rPr>
            <w:rStyle w:val="Hyperlink"/>
            <w:sz w:val="16"/>
            <w:szCs w:val="26"/>
          </w:rPr>
          <w:t>http://www.hoover.org/research/post-american-world-order</w:t>
        </w:r>
      </w:hyperlink>
    </w:p>
    <w:p w14:paraId="684A42CF" w14:textId="77777777" w:rsidR="00071BAB" w:rsidRPr="0067117E" w:rsidRDefault="00071BAB" w:rsidP="00071BAB">
      <w:pPr>
        <w:rPr>
          <w:sz w:val="16"/>
          <w:szCs w:val="26"/>
        </w:rPr>
      </w:pPr>
      <w:r w:rsidRPr="002B445C">
        <w:rPr>
          <w:sz w:val="16"/>
          <w:szCs w:val="26"/>
        </w:rPr>
        <w:t xml:space="preserve">The </w:t>
      </w:r>
      <w:r w:rsidRPr="002B445C">
        <w:rPr>
          <w:rStyle w:val="IntenseEmphasis"/>
          <w:szCs w:val="26"/>
          <w:shd w:val="clear" w:color="auto" w:fill="9AFFE0"/>
        </w:rPr>
        <w:t>tensions stoked by</w:t>
      </w:r>
      <w:r w:rsidRPr="002B445C">
        <w:rPr>
          <w:sz w:val="16"/>
          <w:szCs w:val="26"/>
        </w:rPr>
        <w:t xml:space="preserve"> the </w:t>
      </w:r>
      <w:r w:rsidRPr="002B445C">
        <w:rPr>
          <w:rStyle w:val="IntenseEmphasis"/>
          <w:szCs w:val="26"/>
          <w:shd w:val="clear" w:color="auto" w:fill="9AFFE0"/>
        </w:rPr>
        <w:t>assertive regimes</w:t>
      </w:r>
      <w:r w:rsidRPr="002B445C">
        <w:rPr>
          <w:sz w:val="16"/>
          <w:szCs w:val="26"/>
        </w:rPr>
        <w:t xml:space="preserve"> in the Kremlin or Tiananmen Square </w:t>
      </w:r>
      <w:r w:rsidRPr="002B445C">
        <w:rPr>
          <w:rStyle w:val="IntenseEmphasis"/>
          <w:szCs w:val="26"/>
          <w:shd w:val="clear" w:color="auto" w:fill="9AFFE0"/>
        </w:rPr>
        <w:t xml:space="preserve">could </w:t>
      </w:r>
      <w:r w:rsidRPr="002B445C">
        <w:rPr>
          <w:rStyle w:val="Emphasis"/>
          <w:sz w:val="26"/>
          <w:szCs w:val="26"/>
          <w:shd w:val="clear" w:color="auto" w:fill="9AFFE0"/>
        </w:rPr>
        <w:t>spark</w:t>
      </w:r>
      <w:r w:rsidRPr="002B445C">
        <w:rPr>
          <w:rStyle w:val="Emphasis"/>
          <w:sz w:val="26"/>
          <w:szCs w:val="26"/>
        </w:rPr>
        <w:t xml:space="preserve"> a political or military incident</w:t>
      </w:r>
      <w:r w:rsidRPr="002B445C">
        <w:rPr>
          <w:rStyle w:val="IntenseEmphasis"/>
          <w:szCs w:val="26"/>
        </w:rPr>
        <w:t xml:space="preserve"> that might set off a chain reaction leading to a</w:t>
      </w:r>
      <w:r w:rsidRPr="002B445C">
        <w:rPr>
          <w:sz w:val="16"/>
          <w:szCs w:val="26"/>
        </w:rPr>
        <w:t xml:space="preserve"> </w:t>
      </w:r>
      <w:r w:rsidRPr="002B445C">
        <w:rPr>
          <w:rStyle w:val="Emphasis"/>
          <w:sz w:val="26"/>
          <w:szCs w:val="26"/>
          <w:shd w:val="clear" w:color="auto" w:fill="9AFFE0"/>
        </w:rPr>
        <w:t>large-scale war</w:t>
      </w:r>
      <w:r w:rsidRPr="002B445C">
        <w:rPr>
          <w:sz w:val="16"/>
          <w:szCs w:val="26"/>
        </w:rPr>
        <w:t xml:space="preserve">. Historically, powerful rivalries nearly always lead to at least skirmishes, if not a full-blown war. </w:t>
      </w:r>
      <w:r w:rsidRPr="002B445C">
        <w:rPr>
          <w:rStyle w:val="IntenseEmphasis"/>
          <w:szCs w:val="26"/>
        </w:rPr>
        <w:t xml:space="preserve">The anomalous </w:t>
      </w:r>
      <w:r w:rsidRPr="002B445C">
        <w:rPr>
          <w:rStyle w:val="IntenseEmphasis"/>
          <w:szCs w:val="26"/>
          <w:shd w:val="clear" w:color="auto" w:fill="9AFFE0"/>
        </w:rPr>
        <w:t>Cold War</w:t>
      </w:r>
      <w:r w:rsidRPr="002B445C">
        <w:rPr>
          <w:rStyle w:val="IntenseEmphasis"/>
          <w:szCs w:val="26"/>
        </w:rPr>
        <w:t xml:space="preserve"> era</w:t>
      </w:r>
      <w:r w:rsidRPr="002B445C">
        <w:rPr>
          <w:sz w:val="16"/>
          <w:szCs w:val="26"/>
        </w:rPr>
        <w:t xml:space="preserve"> </w:t>
      </w:r>
      <w:r w:rsidRPr="002B445C">
        <w:rPr>
          <w:rStyle w:val="Emphasis"/>
          <w:sz w:val="26"/>
          <w:szCs w:val="26"/>
          <w:shd w:val="clear" w:color="auto" w:fill="9AFFE0"/>
        </w:rPr>
        <w:t>spared</w:t>
      </w:r>
      <w:r w:rsidRPr="002B445C">
        <w:rPr>
          <w:sz w:val="16"/>
          <w:szCs w:val="26"/>
        </w:rPr>
        <w:t xml:space="preserve"> the United States and Soviet Russia a direct conflict, largely from concerns that one would trigger a </w:t>
      </w:r>
      <w:r w:rsidRPr="002B445C">
        <w:rPr>
          <w:rStyle w:val="Emphasis"/>
          <w:sz w:val="26"/>
          <w:szCs w:val="26"/>
          <w:shd w:val="clear" w:color="auto" w:fill="9AFFE0"/>
        </w:rPr>
        <w:t>nuclear exchange destroying</w:t>
      </w:r>
      <w:r w:rsidRPr="002B445C">
        <w:rPr>
          <w:sz w:val="16"/>
          <w:szCs w:val="26"/>
        </w:rPr>
        <w:t xml:space="preserve"> both states and much of </w:t>
      </w:r>
      <w:r w:rsidRPr="002B445C">
        <w:rPr>
          <w:rStyle w:val="Emphasis"/>
          <w:sz w:val="26"/>
          <w:szCs w:val="26"/>
          <w:shd w:val="clear" w:color="auto" w:fill="9AFFE0"/>
        </w:rPr>
        <w:t>the world</w:t>
      </w:r>
      <w:r w:rsidRPr="002B445C">
        <w:rPr>
          <w:rStyle w:val="IntenseEmphasis"/>
          <w:szCs w:val="26"/>
        </w:rPr>
        <w:t xml:space="preserve">. Such a </w:t>
      </w:r>
      <w:r w:rsidRPr="002B445C">
        <w:rPr>
          <w:rStyle w:val="IntenseEmphasis"/>
          <w:szCs w:val="26"/>
          <w:shd w:val="clear" w:color="auto" w:fill="9AFFE0"/>
        </w:rPr>
        <w:t xml:space="preserve">repetition </w:t>
      </w:r>
      <w:r w:rsidRPr="002B445C">
        <w:rPr>
          <w:rStyle w:val="Emphasis"/>
          <w:sz w:val="26"/>
          <w:szCs w:val="26"/>
          <w:shd w:val="clear" w:color="auto" w:fill="9AFFE0"/>
        </w:rPr>
        <w:t>might</w:t>
      </w:r>
      <w:r w:rsidRPr="002B445C">
        <w:rPr>
          <w:rStyle w:val="IntenseEmphasis"/>
          <w:szCs w:val="26"/>
          <w:shd w:val="clear" w:color="auto" w:fill="9AFFE0"/>
        </w:rPr>
        <w:t xml:space="preserve"> reoccur</w:t>
      </w:r>
      <w:r w:rsidRPr="002B445C">
        <w:rPr>
          <w:rStyle w:val="IntenseEmphasis"/>
          <w:szCs w:val="26"/>
        </w:rPr>
        <w:t xml:space="preserve"> in the unfolding</w:t>
      </w:r>
      <w:r w:rsidRPr="002B445C">
        <w:rPr>
          <w:sz w:val="16"/>
          <w:szCs w:val="26"/>
        </w:rPr>
        <w:t xml:space="preserve"> three-cornered </w:t>
      </w:r>
      <w:r w:rsidRPr="002B445C">
        <w:rPr>
          <w:rStyle w:val="IntenseEmphasis"/>
          <w:szCs w:val="26"/>
        </w:rPr>
        <w:t>geopolitical world</w:t>
      </w:r>
      <w:r w:rsidRPr="002B445C">
        <w:rPr>
          <w:sz w:val="16"/>
          <w:szCs w:val="26"/>
        </w:rPr>
        <w:t xml:space="preserve">. It seems safe to acknowledge that an ascendant China and a resurgent Russia will persist in their geo-strategic ambitions. What Is </w:t>
      </w:r>
      <w:proofErr w:type="gramStart"/>
      <w:r w:rsidRPr="002B445C">
        <w:rPr>
          <w:sz w:val="16"/>
          <w:szCs w:val="26"/>
        </w:rPr>
        <w:t>To</w:t>
      </w:r>
      <w:proofErr w:type="gramEnd"/>
      <w:r w:rsidRPr="002B445C">
        <w:rPr>
          <w:sz w:val="16"/>
          <w:szCs w:val="26"/>
        </w:rPr>
        <w:t xml:space="preserve"> Be Done? The first marching order is to dodge any kind of perpetual war of the sort that George Orwell outlined </w:t>
      </w:r>
      <w:proofErr w:type="gramStart"/>
      <w:r w:rsidRPr="002B445C">
        <w:rPr>
          <w:sz w:val="16"/>
          <w:szCs w:val="26"/>
        </w:rPr>
        <w:t>in  “</w:t>
      </w:r>
      <w:proofErr w:type="gramEnd"/>
      <w:r w:rsidRPr="002B445C">
        <w:rPr>
          <w:sz w:val="16"/>
          <w:szCs w:val="26"/>
        </w:rPr>
        <w:t xml:space="preserve">1984,” which engulfed the three super states of </w:t>
      </w:r>
      <w:proofErr w:type="spellStart"/>
      <w:r w:rsidRPr="002B445C">
        <w:rPr>
          <w:sz w:val="16"/>
          <w:szCs w:val="26"/>
        </w:rPr>
        <w:t>Eastasia</w:t>
      </w:r>
      <w:proofErr w:type="spellEnd"/>
      <w:r w:rsidRPr="002B445C">
        <w:rPr>
          <w:sz w:val="16"/>
          <w:szCs w:val="26"/>
        </w:rPr>
        <w:t xml:space="preserve">,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2B445C">
        <w:rPr>
          <w:rStyle w:val="IntenseEmphasis"/>
          <w:szCs w:val="26"/>
          <w:shd w:val="clear" w:color="auto" w:fill="9AFFE0"/>
        </w:rPr>
        <w:t xml:space="preserve">by </w:t>
      </w:r>
      <w:r w:rsidRPr="002B445C">
        <w:rPr>
          <w:rStyle w:val="Emphasis"/>
          <w:sz w:val="26"/>
          <w:szCs w:val="26"/>
          <w:shd w:val="clear" w:color="auto" w:fill="9AFFE0"/>
        </w:rPr>
        <w:t>staying militarily and economically strong</w:t>
      </w:r>
      <w:r w:rsidRPr="002B445C">
        <w:rPr>
          <w:rStyle w:val="IntenseEmphasis"/>
          <w:szCs w:val="26"/>
          <w:shd w:val="clear" w:color="auto" w:fill="9AFFE0"/>
        </w:rPr>
        <w:t>, the U</w:t>
      </w:r>
      <w:r w:rsidRPr="002B445C">
        <w:rPr>
          <w:sz w:val="16"/>
          <w:szCs w:val="26"/>
        </w:rPr>
        <w:t xml:space="preserve">nited </w:t>
      </w:r>
      <w:r w:rsidRPr="002B445C">
        <w:rPr>
          <w:rStyle w:val="IntenseEmphasis"/>
          <w:szCs w:val="26"/>
          <w:shd w:val="clear" w:color="auto" w:fill="9AFFE0"/>
        </w:rPr>
        <w:t>S</w:t>
      </w:r>
      <w:r w:rsidRPr="002B445C">
        <w:rPr>
          <w:sz w:val="16"/>
          <w:szCs w:val="26"/>
        </w:rPr>
        <w:t xml:space="preserve">tates </w:t>
      </w:r>
      <w:r w:rsidRPr="002B445C">
        <w:rPr>
          <w:rStyle w:val="IntenseEmphasis"/>
          <w:szCs w:val="26"/>
          <w:shd w:val="clear" w:color="auto" w:fill="9AFFE0"/>
        </w:rPr>
        <w:t>will</w:t>
      </w:r>
      <w:r w:rsidRPr="002B445C">
        <w:rPr>
          <w:rStyle w:val="IntenseEmphasis"/>
          <w:szCs w:val="26"/>
        </w:rPr>
        <w:t xml:space="preserve"> have the resources to </w:t>
      </w:r>
      <w:r w:rsidRPr="002B445C">
        <w:rPr>
          <w:rStyle w:val="IntenseEmphasis"/>
          <w:szCs w:val="26"/>
          <w:shd w:val="clear" w:color="auto" w:fill="9AFFE0"/>
        </w:rPr>
        <w:t>deter</w:t>
      </w:r>
      <w:r w:rsidRPr="002B445C">
        <w:rPr>
          <w:rStyle w:val="IntenseEmphasis"/>
          <w:szCs w:val="26"/>
        </w:rPr>
        <w:t xml:space="preserve"> its peers’ hawkish behavior that might otherwise trigger</w:t>
      </w:r>
      <w:r w:rsidRPr="002B445C">
        <w:rPr>
          <w:sz w:val="16"/>
          <w:szCs w:val="26"/>
        </w:rPr>
        <w:t xml:space="preserve"> a </w:t>
      </w:r>
      <w:r w:rsidRPr="002B445C">
        <w:rPr>
          <w:rStyle w:val="Emphasis"/>
          <w:sz w:val="26"/>
          <w:szCs w:val="26"/>
          <w:shd w:val="clear" w:color="auto" w:fill="9AFFE0"/>
        </w:rPr>
        <w:t>major conflict</w:t>
      </w:r>
      <w:r w:rsidRPr="002B445C">
        <w:rPr>
          <w:sz w:val="16"/>
          <w:szCs w:val="26"/>
        </w:rPr>
        <w:t xml:space="preserve">. Judging by the history of the Cold War, </w:t>
      </w:r>
      <w:r w:rsidRPr="002B445C">
        <w:rPr>
          <w:rStyle w:val="IntenseEmphasis"/>
          <w:szCs w:val="26"/>
          <w:shd w:val="clear" w:color="auto" w:fill="9AFFE0"/>
        </w:rPr>
        <w:t>the</w:t>
      </w:r>
      <w:r w:rsidRPr="002B445C">
        <w:rPr>
          <w:rStyle w:val="IntenseEmphasis"/>
          <w:szCs w:val="26"/>
        </w:rPr>
        <w:t xml:space="preserve"> coming </w:t>
      </w:r>
      <w:r w:rsidRPr="002B445C">
        <w:rPr>
          <w:rStyle w:val="IntenseEmphasis"/>
          <w:szCs w:val="26"/>
          <w:shd w:val="clear" w:color="auto" w:fill="9AFFE0"/>
        </w:rPr>
        <w:t>strategic chess match</w:t>
      </w:r>
      <w:r w:rsidRPr="002B445C">
        <w:rPr>
          <w:rStyle w:val="IntenseEmphasis"/>
          <w:szCs w:val="26"/>
        </w:rPr>
        <w:t xml:space="preserve"> with Russia and China </w:t>
      </w:r>
      <w:r w:rsidRPr="002B445C">
        <w:rPr>
          <w:rStyle w:val="IntenseEmphasis"/>
          <w:szCs w:val="26"/>
          <w:shd w:val="clear" w:color="auto" w:fill="9AFFE0"/>
        </w:rPr>
        <w:t>will prove tense</w:t>
      </w:r>
      <w:r w:rsidRPr="002B445C">
        <w:rPr>
          <w:rStyle w:val="IntenseEmphasis"/>
          <w:szCs w:val="26"/>
        </w:rPr>
        <w:t xml:space="preserve"> and demanding</w:t>
      </w:r>
      <w:r w:rsidRPr="002B445C">
        <w:rPr>
          <w:sz w:val="16"/>
          <w:szCs w:val="26"/>
        </w:rPr>
        <w:t>—</w:t>
      </w:r>
      <w:r w:rsidRPr="002B445C">
        <w:rPr>
          <w:rStyle w:val="IntenseEmphasis"/>
          <w:szCs w:val="26"/>
          <w:shd w:val="clear" w:color="auto" w:fill="9AFFE0"/>
        </w:rPr>
        <w:t>since</w:t>
      </w:r>
      <w:r w:rsidRPr="002B445C">
        <w:rPr>
          <w:sz w:val="16"/>
          <w:szCs w:val="26"/>
          <w:shd w:val="clear" w:color="auto" w:fill="9AFFE0"/>
        </w:rPr>
        <w:t xml:space="preserve"> </w:t>
      </w:r>
      <w:r w:rsidRPr="002B445C">
        <w:rPr>
          <w:rStyle w:val="Emphasis"/>
          <w:sz w:val="26"/>
          <w:szCs w:val="26"/>
          <w:shd w:val="clear" w:color="auto" w:fill="9AFFE0"/>
        </w:rPr>
        <w:t>all</w:t>
      </w:r>
      <w:r w:rsidRPr="002B445C">
        <w:rPr>
          <w:rStyle w:val="Emphasis"/>
          <w:sz w:val="26"/>
          <w:szCs w:val="26"/>
        </w:rPr>
        <w:t xml:space="preserve"> the </w:t>
      </w:r>
      <w:r w:rsidRPr="002B445C">
        <w:rPr>
          <w:rStyle w:val="Emphasis"/>
          <w:sz w:val="26"/>
          <w:szCs w:val="26"/>
          <w:shd w:val="clear" w:color="auto" w:fill="9AFFE0"/>
        </w:rPr>
        <w:t>countries boast nuclear arms</w:t>
      </w:r>
      <w:r w:rsidRPr="002B445C">
        <w:rPr>
          <w:sz w:val="16"/>
          <w:szCs w:val="26"/>
        </w:rPr>
        <w:t xml:space="preserve"> and long-range ballistic missiles. Next, </w:t>
      </w:r>
      <w:r w:rsidRPr="002B445C">
        <w:rPr>
          <w:rStyle w:val="IntenseEmphasis"/>
          <w:szCs w:val="26"/>
        </w:rPr>
        <w:t>the U</w:t>
      </w:r>
      <w:r w:rsidRPr="002B445C">
        <w:rPr>
          <w:sz w:val="16"/>
          <w:szCs w:val="26"/>
        </w:rPr>
        <w:t xml:space="preserve">nited </w:t>
      </w:r>
      <w:r w:rsidRPr="002B445C">
        <w:rPr>
          <w:rStyle w:val="IntenseEmphasis"/>
          <w:szCs w:val="26"/>
        </w:rPr>
        <w:t>S</w:t>
      </w:r>
      <w:r w:rsidRPr="002B445C">
        <w:rPr>
          <w:sz w:val="16"/>
          <w:szCs w:val="26"/>
        </w:rPr>
        <w:t xml:space="preserve">tates </w:t>
      </w:r>
      <w:r w:rsidRPr="002B445C">
        <w:rPr>
          <w:rStyle w:val="IntenseEmphasis"/>
          <w:szCs w:val="26"/>
        </w:rPr>
        <w:t>should widen and sustain willing coalitions of partners</w:t>
      </w:r>
      <w:r w:rsidRPr="002B445C">
        <w:rPr>
          <w:sz w:val="16"/>
          <w:szCs w:val="26"/>
        </w:rPr>
        <w:t xml:space="preserve">, something at which America excels, and at which China and Russia fail conspicuously. </w:t>
      </w:r>
      <w:r w:rsidRPr="002B445C">
        <w:rPr>
          <w:rStyle w:val="IntenseEmphasis"/>
          <w:szCs w:val="26"/>
          <w:shd w:val="clear" w:color="auto" w:fill="9AFFE0"/>
        </w:rPr>
        <w:t xml:space="preserve">There can be </w:t>
      </w:r>
      <w:r w:rsidRPr="002B445C">
        <w:rPr>
          <w:rStyle w:val="Emphasis"/>
          <w:sz w:val="26"/>
          <w:szCs w:val="26"/>
          <w:shd w:val="clear" w:color="auto" w:fill="9AFFE0"/>
        </w:rPr>
        <w:t>little</w:t>
      </w:r>
      <w:r w:rsidRPr="002B445C">
        <w:rPr>
          <w:rStyle w:val="Emphasis"/>
          <w:sz w:val="26"/>
          <w:szCs w:val="26"/>
        </w:rPr>
        <w:t xml:space="preserve"> room for </w:t>
      </w:r>
      <w:r w:rsidRPr="002B445C">
        <w:rPr>
          <w:rStyle w:val="Emphasis"/>
          <w:sz w:val="26"/>
          <w:szCs w:val="26"/>
          <w:shd w:val="clear" w:color="auto" w:fill="9AFFE0"/>
        </w:rPr>
        <w:t>error</w:t>
      </w:r>
      <w:r w:rsidRPr="002B445C">
        <w:rPr>
          <w:rStyle w:val="IntenseEmphasis"/>
          <w:szCs w:val="26"/>
        </w:rPr>
        <w:t xml:space="preserve"> in</w:t>
      </w:r>
      <w:r w:rsidRPr="002B445C">
        <w:rPr>
          <w:sz w:val="16"/>
          <w:szCs w:val="26"/>
        </w:rPr>
        <w:t xml:space="preserve"> fraught </w:t>
      </w:r>
      <w:r w:rsidRPr="002B445C">
        <w:rPr>
          <w:rStyle w:val="Emphasis"/>
          <w:sz w:val="26"/>
          <w:szCs w:val="26"/>
        </w:rPr>
        <w:t xml:space="preserve">crises </w:t>
      </w:r>
      <w:r w:rsidRPr="002B445C">
        <w:rPr>
          <w:rStyle w:val="Emphasis"/>
          <w:sz w:val="26"/>
          <w:szCs w:val="26"/>
          <w:shd w:val="clear" w:color="auto" w:fill="9AFFE0"/>
        </w:rPr>
        <w:t>among nuclear</w:t>
      </w:r>
      <w:r w:rsidRPr="002B445C">
        <w:rPr>
          <w:rStyle w:val="Emphasis"/>
          <w:sz w:val="26"/>
          <w:szCs w:val="26"/>
        </w:rPr>
        <w:t>-weaponized</w:t>
      </w:r>
      <w:r w:rsidRPr="002B445C">
        <w:rPr>
          <w:sz w:val="16"/>
          <w:szCs w:val="26"/>
        </w:rPr>
        <w:t xml:space="preserve"> and </w:t>
      </w:r>
      <w:r w:rsidRPr="002B445C">
        <w:rPr>
          <w:rStyle w:val="Emphasis"/>
          <w:sz w:val="26"/>
          <w:szCs w:val="26"/>
          <w:shd w:val="clear" w:color="auto" w:fill="9AFFE0"/>
        </w:rPr>
        <w:t>hostile powers</w:t>
      </w:r>
      <w:r w:rsidRPr="002B445C">
        <w:rPr>
          <w:sz w:val="16"/>
          <w:szCs w:val="26"/>
        </w:rPr>
        <w:t xml:space="preserve">. Short- and long-term standoffs are likely, as they were during the Cold War. Thus, </w:t>
      </w:r>
      <w:r w:rsidRPr="002B445C">
        <w:rPr>
          <w:rStyle w:val="IntenseEmphasis"/>
          <w:szCs w:val="26"/>
        </w:rPr>
        <w:t>the playbook</w:t>
      </w:r>
      <w:r w:rsidRPr="002B445C">
        <w:rPr>
          <w:sz w:val="16"/>
          <w:szCs w:val="26"/>
        </w:rPr>
        <w:t xml:space="preserve">, in part, </w:t>
      </w:r>
      <w:r w:rsidRPr="002B445C">
        <w:rPr>
          <w:rStyle w:val="IntenseEmphasis"/>
          <w:szCs w:val="26"/>
        </w:rPr>
        <w:t xml:space="preserve">involves a </w:t>
      </w:r>
      <w:r w:rsidRPr="002B445C">
        <w:rPr>
          <w:rStyle w:val="Emphasis"/>
          <w:sz w:val="26"/>
          <w:szCs w:val="26"/>
        </w:rPr>
        <w:lastRenderedPageBreak/>
        <w:t>waiting game</w:t>
      </w:r>
      <w:r w:rsidRPr="002B445C">
        <w:rPr>
          <w:rStyle w:val="IntenseEmphasis"/>
          <w:szCs w:val="26"/>
        </w:rPr>
        <w:t xml:space="preserve"> in which each power looks to its rivals to suffer</w:t>
      </w:r>
      <w:r w:rsidRPr="002B445C">
        <w:rPr>
          <w:sz w:val="16"/>
          <w:szCs w:val="26"/>
        </w:rPr>
        <w:t xml:space="preserve"> grievous </w:t>
      </w:r>
      <w:r w:rsidRPr="002B445C">
        <w:rPr>
          <w:rStyle w:val="IntenseEmphasis"/>
          <w:szCs w:val="26"/>
        </w:rPr>
        <w:t>internal problems</w:t>
      </w:r>
      <w:r w:rsidRPr="002B445C">
        <w:rPr>
          <w:sz w:val="16"/>
          <w:szCs w:val="26"/>
        </w:rPr>
        <w:t xml:space="preserve"> which could entail a collapse, as happened to the Soviet Union.</w:t>
      </w:r>
    </w:p>
    <w:p w14:paraId="03F1EDDF" w14:textId="77777777" w:rsidR="00071BAB" w:rsidRPr="0067117E" w:rsidRDefault="00071BAB" w:rsidP="00071BAB"/>
    <w:p w14:paraId="733F4259" w14:textId="77777777" w:rsidR="00071BAB" w:rsidRPr="0067117E" w:rsidRDefault="00071BAB" w:rsidP="00071BAB">
      <w:pPr>
        <w:rPr>
          <w:rFonts w:asciiTheme="majorHAnsi" w:eastAsia="Cambria" w:hAnsiTheme="majorHAnsi" w:cstheme="majorHAnsi"/>
          <w:sz w:val="16"/>
          <w:szCs w:val="26"/>
        </w:rPr>
      </w:pPr>
    </w:p>
    <w:p w14:paraId="5CE15554" w14:textId="77777777" w:rsidR="00071BAB" w:rsidRPr="00F601E6" w:rsidRDefault="00071BAB" w:rsidP="00071BAB"/>
    <w:p w14:paraId="47011511" w14:textId="77777777" w:rsidR="00071BAB" w:rsidRPr="00071BAB" w:rsidRDefault="00071BAB" w:rsidP="00071BAB"/>
    <w:p w14:paraId="369A456C" w14:textId="77777777" w:rsidR="00071BAB" w:rsidRPr="00071BAB" w:rsidRDefault="00071BAB" w:rsidP="00071BAB"/>
    <w:sectPr w:rsidR="00071BAB" w:rsidRPr="00071BAB" w:rsidSect="000D32BB">
      <w:headerReference w:type="even" r:id="rId1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67B7" w14:textId="77777777" w:rsidR="00047001" w:rsidRDefault="00047001" w:rsidP="00042CCD">
      <w:pPr>
        <w:spacing w:after="0" w:line="240" w:lineRule="auto"/>
      </w:pPr>
      <w:r>
        <w:separator/>
      </w:r>
    </w:p>
  </w:endnote>
  <w:endnote w:type="continuationSeparator" w:id="0">
    <w:p w14:paraId="711D602E" w14:textId="77777777" w:rsidR="00047001" w:rsidRDefault="00047001"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82AC0" w14:textId="77777777" w:rsidR="00047001" w:rsidRDefault="00047001" w:rsidP="00042CCD">
      <w:pPr>
        <w:spacing w:after="0" w:line="240" w:lineRule="auto"/>
      </w:pPr>
      <w:r>
        <w:separator/>
      </w:r>
    </w:p>
  </w:footnote>
  <w:footnote w:type="continuationSeparator" w:id="0">
    <w:p w14:paraId="4373A7C5" w14:textId="77777777" w:rsidR="00047001" w:rsidRDefault="00047001"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047001">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F5094D"/>
    <w:multiLevelType w:val="multilevel"/>
    <w:tmpl w:val="E828FB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1425853">
    <w:abstractNumId w:val="11"/>
  </w:num>
  <w:num w:numId="2" w16cid:durableId="699673167">
    <w:abstractNumId w:val="10"/>
  </w:num>
  <w:num w:numId="3" w16cid:durableId="1200166084">
    <w:abstractNumId w:val="8"/>
  </w:num>
  <w:num w:numId="4" w16cid:durableId="1538543201">
    <w:abstractNumId w:val="7"/>
  </w:num>
  <w:num w:numId="5" w16cid:durableId="800154162">
    <w:abstractNumId w:val="6"/>
  </w:num>
  <w:num w:numId="6" w16cid:durableId="1600454965">
    <w:abstractNumId w:val="5"/>
  </w:num>
  <w:num w:numId="7" w16cid:durableId="2004234140">
    <w:abstractNumId w:val="9"/>
  </w:num>
  <w:num w:numId="8" w16cid:durableId="830827304">
    <w:abstractNumId w:val="4"/>
  </w:num>
  <w:num w:numId="9" w16cid:durableId="1629360936">
    <w:abstractNumId w:val="3"/>
  </w:num>
  <w:num w:numId="10" w16cid:durableId="959073666">
    <w:abstractNumId w:val="2"/>
  </w:num>
  <w:num w:numId="11" w16cid:durableId="2118209993">
    <w:abstractNumId w:val="1"/>
  </w:num>
  <w:num w:numId="12" w16cid:durableId="53047157">
    <w:abstractNumId w:val="0"/>
  </w:num>
  <w:num w:numId="13" w16cid:durableId="1575893719">
    <w:abstractNumId w:val="14"/>
  </w:num>
  <w:num w:numId="14" w16cid:durableId="2057391580">
    <w:abstractNumId w:val="13"/>
  </w:num>
  <w:num w:numId="15" w16cid:durableId="5405539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47001"/>
    <w:rsid w:val="000528B7"/>
    <w:rsid w:val="00052FB1"/>
    <w:rsid w:val="00054276"/>
    <w:rsid w:val="000547B1"/>
    <w:rsid w:val="0006091E"/>
    <w:rsid w:val="000638C1"/>
    <w:rsid w:val="00065FEE"/>
    <w:rsid w:val="00066E3C"/>
    <w:rsid w:val="00071BAB"/>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4B9A"/>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445C"/>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1B53"/>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42E1"/>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1D51"/>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120B"/>
    <w:rsid w:val="006529B9"/>
    <w:rsid w:val="00654695"/>
    <w:rsid w:val="0065500A"/>
    <w:rsid w:val="00655217"/>
    <w:rsid w:val="0065727C"/>
    <w:rsid w:val="00663A34"/>
    <w:rsid w:val="00674A78"/>
    <w:rsid w:val="0068726B"/>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6226"/>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3409"/>
    <w:rsid w:val="00A54315"/>
    <w:rsid w:val="00A54F0C"/>
    <w:rsid w:val="00A56F96"/>
    <w:rsid w:val="00A60FBC"/>
    <w:rsid w:val="00A65C0B"/>
    <w:rsid w:val="00A73005"/>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00C6"/>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1B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1B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01B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01B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01B53"/>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01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1B53"/>
  </w:style>
  <w:style w:type="character" w:customStyle="1" w:styleId="Heading1Char">
    <w:name w:val="Heading 1 Char"/>
    <w:aliases w:val="Pocket Char"/>
    <w:basedOn w:val="DefaultParagraphFont"/>
    <w:link w:val="Heading1"/>
    <w:uiPriority w:val="9"/>
    <w:rsid w:val="00501B5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01B5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01B5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01B5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1B5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01B5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01B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1B5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01B53"/>
    <w:rPr>
      <w:color w:val="auto"/>
      <w:u w:val="none"/>
    </w:rPr>
  </w:style>
  <w:style w:type="paragraph" w:styleId="DocumentMap">
    <w:name w:val="Document Map"/>
    <w:basedOn w:val="Normal"/>
    <w:link w:val="DocumentMapChar"/>
    <w:uiPriority w:val="99"/>
    <w:semiHidden/>
    <w:unhideWhenUsed/>
    <w:rsid w:val="00501B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1B53"/>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Non Read Text Char"/>
    <w:basedOn w:val="DefaultParagraphFont"/>
    <w:link w:val="Title"/>
    <w:uiPriority w:val="6"/>
    <w:qFormat/>
    <w:locked/>
    <w:rsid w:val="00E0571E"/>
    <w:rPr>
      <w:b/>
      <w:sz w:val="26"/>
      <w:u w:val="single"/>
    </w:rPr>
  </w:style>
  <w:style w:type="paragraph" w:styleId="Title">
    <w:name w:val="Title"/>
    <w:aliases w:val="UNDERLINE,Bold Underlined,Cites and Cards,title,Block Heading,Read This,Debate Normal,Non Read Text"/>
    <w:basedOn w:val="Normal"/>
    <w:next w:val="Normal"/>
    <w:link w:val="TitleChar"/>
    <w:uiPriority w:val="6"/>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uiPriority w:val="6"/>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071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BAB"/>
    <w:rPr>
      <w:rFonts w:ascii="Calibri" w:hAnsi="Calibri" w:cs="Calibri (Headings)"/>
      <w:sz w:val="26"/>
    </w:rPr>
  </w:style>
  <w:style w:type="character" w:customStyle="1" w:styleId="ticker-green">
    <w:name w:val="ticker-green"/>
    <w:basedOn w:val="DefaultParagraphFont"/>
    <w:rsid w:val="00071BAB"/>
  </w:style>
  <w:style w:type="character" w:customStyle="1" w:styleId="acopre">
    <w:name w:val="acopre"/>
    <w:basedOn w:val="DefaultParagraphFont"/>
    <w:rsid w:val="00071BAB"/>
  </w:style>
  <w:style w:type="paragraph" w:customStyle="1" w:styleId="font-xxs">
    <w:name w:val="font-xxs"/>
    <w:basedOn w:val="Normal"/>
    <w:rsid w:val="00071BAB"/>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071BA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071BAB"/>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071BAB"/>
  </w:style>
  <w:style w:type="character" w:customStyle="1" w:styleId="css-901oao">
    <w:name w:val="css-901oao"/>
    <w:basedOn w:val="DefaultParagraphFont"/>
    <w:rsid w:val="00071BAB"/>
  </w:style>
  <w:style w:type="character" w:customStyle="1" w:styleId="cxl">
    <w:name w:val="cxl"/>
    <w:basedOn w:val="DefaultParagraphFont"/>
    <w:rsid w:val="00071BAB"/>
  </w:style>
  <w:style w:type="character" w:customStyle="1" w:styleId="ltkoo">
    <w:name w:val="ltkoo"/>
    <w:basedOn w:val="DefaultParagraphFont"/>
    <w:rsid w:val="005542E1"/>
  </w:style>
  <w:style w:type="character" w:customStyle="1" w:styleId="fe69if">
    <w:name w:val="fe69if"/>
    <w:basedOn w:val="DefaultParagraphFont"/>
    <w:rsid w:val="005542E1"/>
  </w:style>
  <w:style w:type="character" w:customStyle="1" w:styleId="yrbpuc">
    <w:name w:val="yrbpuc"/>
    <w:basedOn w:val="DefaultParagraphFont"/>
    <w:rsid w:val="00554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00">
      <w:bodyDiv w:val="1"/>
      <w:marLeft w:val="0"/>
      <w:marRight w:val="0"/>
      <w:marTop w:val="0"/>
      <w:marBottom w:val="0"/>
      <w:divBdr>
        <w:top w:val="none" w:sz="0" w:space="0" w:color="auto"/>
        <w:left w:val="none" w:sz="0" w:space="0" w:color="auto"/>
        <w:bottom w:val="none" w:sz="0" w:space="0" w:color="auto"/>
        <w:right w:val="none" w:sz="0" w:space="0" w:color="auto"/>
      </w:divBdr>
    </w:div>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032441">
      <w:bodyDiv w:val="1"/>
      <w:marLeft w:val="0"/>
      <w:marRight w:val="0"/>
      <w:marTop w:val="0"/>
      <w:marBottom w:val="0"/>
      <w:divBdr>
        <w:top w:val="none" w:sz="0" w:space="0" w:color="auto"/>
        <w:left w:val="none" w:sz="0" w:space="0" w:color="auto"/>
        <w:bottom w:val="none" w:sz="0" w:space="0" w:color="auto"/>
        <w:right w:val="none" w:sz="0" w:space="0" w:color="auto"/>
      </w:divBdr>
      <w:divsChild>
        <w:div w:id="93014808">
          <w:marLeft w:val="0"/>
          <w:marRight w:val="0"/>
          <w:marTop w:val="0"/>
          <w:marBottom w:val="0"/>
          <w:divBdr>
            <w:top w:val="none" w:sz="0" w:space="0" w:color="auto"/>
            <w:left w:val="none" w:sz="0" w:space="0" w:color="auto"/>
            <w:bottom w:val="none" w:sz="0" w:space="0" w:color="auto"/>
            <w:right w:val="none" w:sz="0" w:space="0" w:color="auto"/>
          </w:divBdr>
          <w:divsChild>
            <w:div w:id="1889680825">
              <w:marLeft w:val="0"/>
              <w:marRight w:val="0"/>
              <w:marTop w:val="0"/>
              <w:marBottom w:val="0"/>
              <w:divBdr>
                <w:top w:val="none" w:sz="0" w:space="0" w:color="auto"/>
                <w:left w:val="none" w:sz="0" w:space="0" w:color="auto"/>
                <w:bottom w:val="none" w:sz="0" w:space="0" w:color="auto"/>
                <w:right w:val="none" w:sz="0" w:space="0" w:color="auto"/>
              </w:divBdr>
              <w:divsChild>
                <w:div w:id="293097637">
                  <w:marLeft w:val="0"/>
                  <w:marRight w:val="0"/>
                  <w:marTop w:val="0"/>
                  <w:marBottom w:val="0"/>
                  <w:divBdr>
                    <w:top w:val="none" w:sz="0" w:space="0" w:color="auto"/>
                    <w:left w:val="none" w:sz="0" w:space="0" w:color="auto"/>
                    <w:bottom w:val="none" w:sz="0" w:space="0" w:color="auto"/>
                    <w:right w:val="none" w:sz="0" w:space="0" w:color="auto"/>
                  </w:divBdr>
                  <w:divsChild>
                    <w:div w:id="1136726791">
                      <w:marLeft w:val="0"/>
                      <w:marRight w:val="0"/>
                      <w:marTop w:val="0"/>
                      <w:marBottom w:val="0"/>
                      <w:divBdr>
                        <w:top w:val="none" w:sz="0" w:space="0" w:color="auto"/>
                        <w:left w:val="none" w:sz="0" w:space="0" w:color="auto"/>
                        <w:bottom w:val="none" w:sz="0" w:space="0" w:color="auto"/>
                        <w:right w:val="none" w:sz="0" w:space="0" w:color="auto"/>
                      </w:divBdr>
                    </w:div>
                  </w:divsChild>
                </w:div>
                <w:div w:id="1739664914">
                  <w:marLeft w:val="0"/>
                  <w:marRight w:val="0"/>
                  <w:marTop w:val="0"/>
                  <w:marBottom w:val="0"/>
                  <w:divBdr>
                    <w:top w:val="none" w:sz="0" w:space="0" w:color="auto"/>
                    <w:left w:val="none" w:sz="0" w:space="0" w:color="auto"/>
                    <w:bottom w:val="none" w:sz="0" w:space="0" w:color="auto"/>
                    <w:right w:val="none" w:sz="0" w:space="0" w:color="auto"/>
                  </w:divBdr>
                </w:div>
                <w:div w:id="1536191542">
                  <w:marLeft w:val="0"/>
                  <w:marRight w:val="0"/>
                  <w:marTop w:val="0"/>
                  <w:marBottom w:val="0"/>
                  <w:divBdr>
                    <w:top w:val="none" w:sz="0" w:space="0" w:color="auto"/>
                    <w:left w:val="none" w:sz="0" w:space="0" w:color="auto"/>
                    <w:bottom w:val="none" w:sz="0" w:space="0" w:color="auto"/>
                    <w:right w:val="none" w:sz="0" w:space="0" w:color="auto"/>
                  </w:divBdr>
                  <w:divsChild>
                    <w:div w:id="2138715265">
                      <w:marLeft w:val="0"/>
                      <w:marRight w:val="0"/>
                      <w:marTop w:val="0"/>
                      <w:marBottom w:val="0"/>
                      <w:divBdr>
                        <w:top w:val="none" w:sz="0" w:space="0" w:color="auto"/>
                        <w:left w:val="none" w:sz="0" w:space="0" w:color="auto"/>
                        <w:bottom w:val="none" w:sz="0" w:space="0" w:color="auto"/>
                        <w:right w:val="none" w:sz="0" w:space="0" w:color="auto"/>
                      </w:divBdr>
                      <w:divsChild>
                        <w:div w:id="6658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544534">
          <w:marLeft w:val="0"/>
          <w:marRight w:val="0"/>
          <w:marTop w:val="0"/>
          <w:marBottom w:val="0"/>
          <w:divBdr>
            <w:top w:val="none" w:sz="0" w:space="0" w:color="auto"/>
            <w:left w:val="none" w:sz="0" w:space="0" w:color="auto"/>
            <w:bottom w:val="none" w:sz="0" w:space="0" w:color="auto"/>
            <w:right w:val="none" w:sz="0" w:space="0" w:color="auto"/>
          </w:divBdr>
          <w:divsChild>
            <w:div w:id="1929998223">
              <w:marLeft w:val="0"/>
              <w:marRight w:val="0"/>
              <w:marTop w:val="0"/>
              <w:marBottom w:val="0"/>
              <w:divBdr>
                <w:top w:val="none" w:sz="0" w:space="0" w:color="auto"/>
                <w:left w:val="none" w:sz="0" w:space="0" w:color="auto"/>
                <w:bottom w:val="none" w:sz="0" w:space="0" w:color="auto"/>
                <w:right w:val="none" w:sz="0" w:space="0" w:color="auto"/>
              </w:divBdr>
              <w:divsChild>
                <w:div w:id="1177813388">
                  <w:marLeft w:val="0"/>
                  <w:marRight w:val="0"/>
                  <w:marTop w:val="0"/>
                  <w:marBottom w:val="0"/>
                  <w:divBdr>
                    <w:top w:val="none" w:sz="0" w:space="0" w:color="auto"/>
                    <w:left w:val="none" w:sz="0" w:space="0" w:color="auto"/>
                    <w:bottom w:val="none" w:sz="0" w:space="0" w:color="auto"/>
                    <w:right w:val="none" w:sz="0" w:space="0" w:color="auto"/>
                  </w:divBdr>
                  <w:divsChild>
                    <w:div w:id="363362627">
                      <w:marLeft w:val="0"/>
                      <w:marRight w:val="0"/>
                      <w:marTop w:val="0"/>
                      <w:marBottom w:val="0"/>
                      <w:divBdr>
                        <w:top w:val="none" w:sz="0" w:space="0" w:color="auto"/>
                        <w:left w:val="none" w:sz="0" w:space="0" w:color="auto"/>
                        <w:bottom w:val="none" w:sz="0" w:space="0" w:color="auto"/>
                        <w:right w:val="none" w:sz="0" w:space="0" w:color="auto"/>
                      </w:divBdr>
                      <w:divsChild>
                        <w:div w:id="191916080">
                          <w:marLeft w:val="0"/>
                          <w:marRight w:val="0"/>
                          <w:marTop w:val="0"/>
                          <w:marBottom w:val="0"/>
                          <w:divBdr>
                            <w:top w:val="none" w:sz="0" w:space="0" w:color="auto"/>
                            <w:left w:val="none" w:sz="0" w:space="0" w:color="auto"/>
                            <w:bottom w:val="none" w:sz="0" w:space="0" w:color="auto"/>
                            <w:right w:val="none" w:sz="0" w:space="0" w:color="auto"/>
                          </w:divBdr>
                          <w:divsChild>
                            <w:div w:id="19590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038360">
                      <w:marLeft w:val="0"/>
                      <w:marRight w:val="0"/>
                      <w:marTop w:val="0"/>
                      <w:marBottom w:val="0"/>
                      <w:divBdr>
                        <w:top w:val="none" w:sz="0" w:space="0" w:color="auto"/>
                        <w:left w:val="none" w:sz="0" w:space="0" w:color="auto"/>
                        <w:bottom w:val="none" w:sz="0" w:space="0" w:color="auto"/>
                        <w:right w:val="none" w:sz="0" w:space="0" w:color="auto"/>
                      </w:divBdr>
                      <w:divsChild>
                        <w:div w:id="1464040247">
                          <w:marLeft w:val="0"/>
                          <w:marRight w:val="0"/>
                          <w:marTop w:val="0"/>
                          <w:marBottom w:val="0"/>
                          <w:divBdr>
                            <w:top w:val="none" w:sz="0" w:space="0" w:color="auto"/>
                            <w:left w:val="none" w:sz="0" w:space="0" w:color="auto"/>
                            <w:bottom w:val="none" w:sz="0" w:space="0" w:color="auto"/>
                            <w:right w:val="none" w:sz="0" w:space="0" w:color="auto"/>
                          </w:divBdr>
                          <w:divsChild>
                            <w:div w:id="1672221830">
                              <w:marLeft w:val="0"/>
                              <w:marRight w:val="0"/>
                              <w:marTop w:val="0"/>
                              <w:marBottom w:val="0"/>
                              <w:divBdr>
                                <w:top w:val="none" w:sz="0" w:space="0" w:color="auto"/>
                                <w:left w:val="none" w:sz="0" w:space="0" w:color="auto"/>
                                <w:bottom w:val="none" w:sz="0" w:space="0" w:color="auto"/>
                                <w:right w:val="none" w:sz="0" w:space="0" w:color="auto"/>
                              </w:divBdr>
                              <w:divsChild>
                                <w:div w:id="1422021937">
                                  <w:marLeft w:val="300"/>
                                  <w:marRight w:val="0"/>
                                  <w:marTop w:val="0"/>
                                  <w:marBottom w:val="0"/>
                                  <w:divBdr>
                                    <w:top w:val="none" w:sz="0" w:space="0" w:color="auto"/>
                                    <w:left w:val="none" w:sz="0" w:space="0" w:color="auto"/>
                                    <w:bottom w:val="none" w:sz="0" w:space="0" w:color="auto"/>
                                    <w:right w:val="none" w:sz="0" w:space="0" w:color="auto"/>
                                  </w:divBdr>
                                  <w:divsChild>
                                    <w:div w:id="125970153">
                                      <w:marLeft w:val="-300"/>
                                      <w:marRight w:val="0"/>
                                      <w:marTop w:val="0"/>
                                      <w:marBottom w:val="0"/>
                                      <w:divBdr>
                                        <w:top w:val="none" w:sz="0" w:space="0" w:color="auto"/>
                                        <w:left w:val="none" w:sz="0" w:space="0" w:color="auto"/>
                                        <w:bottom w:val="none" w:sz="0" w:space="0" w:color="auto"/>
                                        <w:right w:val="none" w:sz="0" w:space="0" w:color="auto"/>
                                      </w:divBdr>
                                      <w:divsChild>
                                        <w:div w:id="177872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08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iki.lesswrong.com/wiki/Moral_uncertainty" TargetMode="External"/><Relationship Id="rId21" Type="http://schemas.openxmlformats.org/officeDocument/2006/relationships/hyperlink" Target="http://plato.stanford.edu/entries/well-being/" TargetMode="External"/><Relationship Id="rId42" Type="http://schemas.openxmlformats.org/officeDocument/2006/relationships/hyperlink" Target="https://www.forbes.com/investment-funds/dsi/" TargetMode="External"/><Relationship Id="rId47" Type="http://schemas.openxmlformats.org/officeDocument/2006/relationships/hyperlink" Target="https://www.bradford-space.com/" TargetMode="External"/><Relationship Id="rId63" Type="http://schemas.openxmlformats.org/officeDocument/2006/relationships/hyperlink" Target="https://www.dia.mil/Portals/27/Documents/News/Military%20Power%20Publications/Space_Threat_V14_020119_sm.pdf" TargetMode="External"/><Relationship Id="rId68" Type="http://schemas.openxmlformats.org/officeDocument/2006/relationships/hyperlink" Target="https://thedispatch.com/p/we-must-work-to-prevent-a-space-pearl" TargetMode="External"/><Relationship Id="rId84" Type="http://schemas.openxmlformats.org/officeDocument/2006/relationships/hyperlink" Target="https://www.spacecom.mil/MEDIA/NEWS-ARTICLES/Article/2285098/russia-conducts-space-based-anti-satellite-weapons-test/" TargetMode="External"/><Relationship Id="rId89" Type="http://schemas.openxmlformats.org/officeDocument/2006/relationships/hyperlink" Target="https://fas.org/sgp/crs/row/RS22652.pdf" TargetMode="External"/><Relationship Id="rId112" Type="http://schemas.openxmlformats.org/officeDocument/2006/relationships/fontTable" Target="fontTable.xml"/><Relationship Id="rId16" Type="http://schemas.openxmlformats.org/officeDocument/2006/relationships/hyperlink" Target="http://www.existential-risk.org/" TargetMode="External"/><Relationship Id="rId107" Type="http://schemas.openxmlformats.org/officeDocument/2006/relationships/hyperlink" Target="https://www.fdd.org/analysis/2020/05/04/below-the-belt-and-road/" TargetMode="External"/><Relationship Id="rId11" Type="http://schemas.openxmlformats.org/officeDocument/2006/relationships/hyperlink" Target="https://web.archive.org/web/20050122044927/http:/www.ndtceda.com/archives/200102/0790.html" TargetMode="External"/><Relationship Id="rId32" Type="http://schemas.openxmlformats.org/officeDocument/2006/relationships/hyperlink" Target="https://www.cnbc.com/2017/10/31/the-space-industry-will-be-worth-nearly-3-trillion-in-30-years-bank-of-america-predicts.html" TargetMode="External"/><Relationship Id="rId37" Type="http://schemas.openxmlformats.org/officeDocument/2006/relationships/hyperlink" Target="https://www.space.com/china-tests-giant-solid-fueled-rocket" TargetMode="External"/><Relationship Id="rId53" Type="http://schemas.openxmlformats.org/officeDocument/2006/relationships/hyperlink" Target="https://nationalinterest.org/feature/%E2%80%98xi-doctrine%E2%80%99-proclaiming-and-rationalizing-china%E2%80%99s-aggression-62402" TargetMode="External"/><Relationship Id="rId58" Type="http://schemas.openxmlformats.org/officeDocument/2006/relationships/hyperlink" Target="https://www.popularmechanics.com/space/rockets/a32383927/china-rocket-launch-long-march-5b/" TargetMode="External"/><Relationship Id="rId74" Type="http://schemas.openxmlformats.org/officeDocument/2006/relationships/hyperlink" Target="https://www.spacecom.mil/News/Article-Display/Article/2448334/russia-tests-direct-ascent-anti-satellite-missile/" TargetMode="External"/><Relationship Id="rId79" Type="http://schemas.openxmlformats.org/officeDocument/2006/relationships/hyperlink" Target="https://www.scmp.com/news/china/science/article/3007186/how-chinas-scavenger-satellites-are-being-used-develop-ai" TargetMode="External"/><Relationship Id="rId102" Type="http://schemas.openxmlformats.org/officeDocument/2006/relationships/hyperlink" Target="https://www.brookings.edu/blog/the-avenue/2018/03/06/why-the-rust-belt-economy-will-suffer-in-a-trade-war/" TargetMode="External"/><Relationship Id="rId5" Type="http://schemas.openxmlformats.org/officeDocument/2006/relationships/numbering" Target="numbering.xml"/><Relationship Id="rId90" Type="http://schemas.openxmlformats.org/officeDocument/2006/relationships/hyperlink" Target="https://spacenews.com/u-s-official-china-turned-to-debris-free-asat-tests-following-2007-outcry/" TargetMode="External"/><Relationship Id="rId95" Type="http://schemas.openxmlformats.org/officeDocument/2006/relationships/hyperlink" Target="https://news.northropgrumman.com/news/releases/northrop-grumman-successfully-completes-historic-first-docking-of-mission-extension-vehicle-with-intelsat-901-satellite" TargetMode="External"/><Relationship Id="rId22" Type="http://schemas.openxmlformats.org/officeDocument/2006/relationships/hyperlink" Target="http://plato.stanford.edu/entries/plato-ethics/" TargetMode="External"/><Relationship Id="rId27" Type="http://schemas.openxmlformats.org/officeDocument/2006/relationships/hyperlink" Target="https://docs.google.com/viewer?a=v&amp;pid=sites&amp;srcid=ZGVmYXVsdGRvbWFpbnxuYmVja3N0ZWFkfGd4OjExNDBjZTcwNjMxMzRmZGE" TargetMode="External"/><Relationship Id="rId43" Type="http://schemas.openxmlformats.org/officeDocument/2006/relationships/hyperlink" Target="https://www.forbes.com/investment-funds/dsi/" TargetMode="External"/><Relationship Id="rId48" Type="http://schemas.openxmlformats.org/officeDocument/2006/relationships/hyperlink" Target="https://www.fpri.org/article/2021/06/americas-critical-strategic-vulnerability-rare-earth-elements/" TargetMode="External"/><Relationship Id="rId64" Type="http://schemas.openxmlformats.org/officeDocument/2006/relationships/hyperlink" Target="https://www.c4isrnet.com/battlefield-tech/space/2020/06/18/us-to-continue-launching-spy-satellites-from-new-zealand-in-2021/" TargetMode="External"/><Relationship Id="rId69" Type="http://schemas.openxmlformats.org/officeDocument/2006/relationships/hyperlink" Target="https://undocs.org/en/CD/2181" TargetMode="External"/><Relationship Id="rId113" Type="http://schemas.openxmlformats.org/officeDocument/2006/relationships/theme" Target="theme/theme1.xml"/><Relationship Id="rId80" Type="http://schemas.openxmlformats.org/officeDocument/2006/relationships/hyperlink" Target="https://www.uscc.gov/sites/default/files/annual_reports/2015%20Annual%20Report%20to%20Congress.PDF" TargetMode="External"/><Relationship Id="rId85" Type="http://schemas.openxmlformats.org/officeDocument/2006/relationships/hyperlink" Target="https://spacewatch.global/2020/12/spacewatchgl-opinion-2020-in-review-a-space-security-perspective/" TargetMode="External"/><Relationship Id="rId12" Type="http://schemas.openxmlformats.org/officeDocument/2006/relationships/hyperlink" Target="https://www.ncbi.nlm.nih.gov/pmc/articles/PMC6446569/" TargetMode="External"/><Relationship Id="rId17" Type="http://schemas.openxmlformats.org/officeDocument/2006/relationships/hyperlink" Target="http://www.givewell.org/labs/causes/global-catastrophic-risks" TargetMode="External"/><Relationship Id="rId33" Type="http://schemas.openxmlformats.org/officeDocument/2006/relationships/hyperlink" Target="http://www.cpppc.org/en/zy/994006.jhtml" TargetMode="External"/><Relationship Id="rId38" Type="http://schemas.openxmlformats.org/officeDocument/2006/relationships/hyperlink" Target="https://www.washingtontimes.com/news/2020/oct/1/china-determined-to-dominate-future-mining-with-or/" TargetMode="External"/><Relationship Id="rId59" Type="http://schemas.openxmlformats.org/officeDocument/2006/relationships/hyperlink" Target="https://www.space.com/china-long-march-3b-rocket-launch-failure.html" TargetMode="External"/><Relationship Id="rId103" Type="http://schemas.openxmlformats.org/officeDocument/2006/relationships/hyperlink" Target="https://www.brookings.edu/blog/the-avenue/2017/03/30/how-u-s-states-rely-on-the-nafta-supply-chain/" TargetMode="External"/><Relationship Id="rId108" Type="http://schemas.openxmlformats.org/officeDocument/2006/relationships/hyperlink" Target="https://usmexicofound.org/images/programas/documentos/1614490856AllyShoring.pdf" TargetMode="External"/><Relationship Id="rId54" Type="http://schemas.openxmlformats.org/officeDocument/2006/relationships/hyperlink" Target="http://www.reachingcriticalwill.org/images/documents/Disarmament-fora/OEWG/2016/Documents/NGO13.pdf" TargetMode="External"/><Relationship Id="rId70" Type="http://schemas.openxmlformats.org/officeDocument/2006/relationships/hyperlink" Target="https://undocs.org/pdf?symbol=en/CD/1985" TargetMode="External"/><Relationship Id="rId75" Type="http://schemas.openxmlformats.org/officeDocument/2006/relationships/hyperlink" Target="https://tass.com/defense/1034344" TargetMode="External"/><Relationship Id="rId91" Type="http://schemas.openxmlformats.org/officeDocument/2006/relationships/hyperlink" Target="https://www.airuniversity.af.edu/Portals/10/SSQ/documents/Volume-12_Issue-2/Chow.pdf" TargetMode="External"/><Relationship Id="rId96" Type="http://schemas.openxmlformats.org/officeDocument/2006/relationships/hyperlink" Target="https://www.globaltimes.cn/page/202101/1213345.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bioethics.georgetown.edu/2015/05/moral-agreement-on-saving-the-world/" TargetMode="External"/><Relationship Id="rId23" Type="http://schemas.openxmlformats.org/officeDocument/2006/relationships/hyperlink" Target="http://www.amazon.co.uk/dp/0521707684/ref=pd_lpo_sbs_dp_ss_1?pf_rd_p=569136327&amp;pf_rd_s=lpo-top-stripe&amp;pf_rd_t=201&amp;pf_rd_i=052143971X&amp;pf_rd_m=A3P5ROKL5A1OLE&amp;pf_rd_r=0PF67NT5WXXFCZ5ZN1EW" TargetMode="External"/><Relationship Id="rId28" Type="http://schemas.openxmlformats.org/officeDocument/2006/relationships/hyperlink" Target="http://www.amirrorclear.net/academic/ideas/negative-utilitarianism/" TargetMode="External"/><Relationship Id="rId36" Type="http://schemas.openxmlformats.org/officeDocument/2006/relationships/hyperlink" Target="https://www.defensenews.com/congress/2021/04/14/china-aims-to-weaponize-space-says-intel-community-report/" TargetMode="External"/><Relationship Id="rId49" Type="http://schemas.openxmlformats.org/officeDocument/2006/relationships/hyperlink" Target="https://www.forbes.com/sites/arielcohen/2021/06/02/chinas-journey-to-the-center-of-the-earth/?sh=673812a9131f" TargetMode="External"/><Relationship Id="rId57" Type="http://schemas.openxmlformats.org/officeDocument/2006/relationships/hyperlink" Target="https://www.c4isrnet.com/battlefield-tech/space/2020/06/23/china-launches-final-satellite-in-gps-like-beidou-system/" TargetMode="External"/><Relationship Id="rId106" Type="http://schemas.openxmlformats.org/officeDocument/2006/relationships/hyperlink" Target="https://homelandprepnews.com/stories/49618-bills-target-medical-supply-chain-manufacturing-issues/" TargetMode="External"/><Relationship Id="rId10" Type="http://schemas.openxmlformats.org/officeDocument/2006/relationships/endnotes" Target="endnotes.xml"/><Relationship Id="rId31" Type="http://schemas.openxmlformats.org/officeDocument/2006/relationships/hyperlink" Target="https://www.merriam-webster.com/dictionary/be" TargetMode="External"/><Relationship Id="rId44" Type="http://schemas.openxmlformats.org/officeDocument/2006/relationships/hyperlink" Target="https://www.technologyreview.com/2019/06/26/134510/asteroid-mining-bubble-burst-history/" TargetMode="External"/><Relationship Id="rId52" Type="http://schemas.openxmlformats.org/officeDocument/2006/relationships/hyperlink" Target="https://www.blueorigin.com/" TargetMode="External"/><Relationship Id="rId60" Type="http://schemas.openxmlformats.org/officeDocument/2006/relationships/hyperlink" Target="https://www.space.com/china-long-march-7a-rocket-launch-failure.html" TargetMode="External"/><Relationship Id="rId65" Type="http://schemas.openxmlformats.org/officeDocument/2006/relationships/hyperlink" Target="https://www.c4isrnet.com/battlefield-tech/space/2020/04/07/space-force-delays-gps-launch-to-minimize-covid-19-exposure/" TargetMode="External"/><Relationship Id="rId73" Type="http://schemas.openxmlformats.org/officeDocument/2006/relationships/hyperlink" Target="https://media.defense.gov/2020/Sep/01/2002488689/-1/-1/1/2020-DOD-CHINA-MILITARY-POWER-REPORT-FINAL.PDF" TargetMode="External"/><Relationship Id="rId78" Type="http://schemas.openxmlformats.org/officeDocument/2006/relationships/hyperlink" Target="https://www.dia.mil/Portals/27/Documents/News/Military%20Power%20Publications/Space_Threat_V14_020119_sm.pdf" TargetMode="External"/><Relationship Id="rId81" Type="http://schemas.openxmlformats.org/officeDocument/2006/relationships/hyperlink" Target="https://breakingdefense.com/2018/04/china-satellite-sj-17-friendly-wanderer/" TargetMode="External"/><Relationship Id="rId86" Type="http://schemas.openxmlformats.org/officeDocument/2006/relationships/hyperlink" Target="https://ndupress.ndu.edu/Portals/68/Documents/stratperspective/china/china-perspectives_13.pdf" TargetMode="External"/><Relationship Id="rId94" Type="http://schemas.openxmlformats.org/officeDocument/2006/relationships/hyperlink" Target="https://swfound.org/media/207179/swf_chinese_rpo_fact_sheet_apr2021.pdf" TargetMode="External"/><Relationship Id="rId99" Type="http://schemas.openxmlformats.org/officeDocument/2006/relationships/hyperlink" Target="https://www.detroitnews.com/story/business/autos/2021/05/18/biden-tour-ford-plant-dearborn-electric-vehicle-priorities/5133176001/" TargetMode="External"/><Relationship Id="rId101" Type="http://schemas.openxmlformats.org/officeDocument/2006/relationships/hyperlink" Target="https://www.npr.org/2021/06/08/1004269871/u-s-to-address-supply-chain-issues-that-were-exposed-by-the-pandemic"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st-andrews.ac.uk/philosophy/" TargetMode="External"/><Relationship Id="rId18" Type="http://schemas.openxmlformats.org/officeDocument/2006/relationships/hyperlink" Target="http://www.amazon.co.uk/Three-Methods-Ethics-Debates-Philosophy/dp/0631194355" TargetMode="External"/><Relationship Id="rId39" Type="http://schemas.openxmlformats.org/officeDocument/2006/relationships/hyperlink" Target="https://origin.space/" TargetMode="External"/><Relationship Id="rId109" Type="http://schemas.openxmlformats.org/officeDocument/2006/relationships/hyperlink" Target="https://www.tandfonline.com/doi/full/10.1080/25751654.2018.1532525" TargetMode="External"/><Relationship Id="rId34" Type="http://schemas.openxmlformats.org/officeDocument/2006/relationships/hyperlink" Target="https://www.ida.org/-/media/feature/publications/e/ev/evaluation-of-chinas-commercial-space-sector/d-10873.ashx" TargetMode="External"/><Relationship Id="rId50" Type="http://schemas.openxmlformats.org/officeDocument/2006/relationships/hyperlink" Target="https://www.cnbc.com/2017/10/31/the-space-industry-will-be-worth-nearly-3-trillion-in-30-years-bank-of-america-predicts.html" TargetMode="External"/><Relationship Id="rId55" Type="http://schemas.openxmlformats.org/officeDocument/2006/relationships/hyperlink" Target="https://www.c4isrnet.com/battlefield-tech/space/2019/11/15/chinas-space-silk-road-could-pose-a-challenge-to-the-us/" TargetMode="External"/><Relationship Id="rId76" Type="http://schemas.openxmlformats.org/officeDocument/2006/relationships/hyperlink" Target="https://www.dia.mil/Portals/27/Documents/News/Military%20Power%20Publications/Space_Threat_V14_020119_sm.pdf" TargetMode="External"/><Relationship Id="rId97" Type="http://schemas.openxmlformats.org/officeDocument/2006/relationships/hyperlink" Target="https://spacenews.com/china-is-developing-plans-for-a-13000-satellite-communications-megaconstellation/" TargetMode="External"/><Relationship Id="rId104" Type="http://schemas.openxmlformats.org/officeDocument/2006/relationships/hyperlink" Target="https://www.detroitnews.com/story/business/autos/mobility/2019/12/26/refraction-ai-food-delivery-robots-ann-arbor/2679010001/" TargetMode="External"/><Relationship Id="rId7" Type="http://schemas.openxmlformats.org/officeDocument/2006/relationships/settings" Target="settings.xml"/><Relationship Id="rId71" Type="http://schemas.openxmlformats.org/officeDocument/2006/relationships/hyperlink" Target="https://www.defense.gov/Explore/News/Article/Article/2483340/commander-lists-5-tasks-to-ensuring-continued-space-superiority/" TargetMode="External"/><Relationship Id="rId92" Type="http://schemas.openxmlformats.org/officeDocument/2006/relationships/hyperlink" Target="https://www.morganstanley.com/ideas/space-economy-themes-2021" TargetMode="External"/><Relationship Id="rId2" Type="http://schemas.openxmlformats.org/officeDocument/2006/relationships/customXml" Target="../customXml/item2.xml"/><Relationship Id="rId29" Type="http://schemas.openxmlformats.org/officeDocument/2006/relationships/hyperlink" Target="http://www.amazon.co.uk/The-Better-Angels-Our-Nature/dp/0141034645" TargetMode="External"/><Relationship Id="rId24" Type="http://schemas.openxmlformats.org/officeDocument/2006/relationships/hyperlink" Target="http://ukcatalogue.oup.com/product/9780199982509.do" TargetMode="External"/><Relationship Id="rId40" Type="http://schemas.openxmlformats.org/officeDocument/2006/relationships/hyperlink" Target="https://b612foundation.org/b612-official-statement-nasa-following-canceled-space-agreement-act/" TargetMode="External"/><Relationship Id="rId45" Type="http://schemas.openxmlformats.org/officeDocument/2006/relationships/hyperlink" Target="https://www.forbes.com/companies/google" TargetMode="External"/><Relationship Id="rId66" Type="http://schemas.openxmlformats.org/officeDocument/2006/relationships/hyperlink" Target="https://spacenews.com/rocket-arrives-as-china-targets-july-for-tianwen-1-mars-mission-launch/" TargetMode="External"/><Relationship Id="rId87" Type="http://schemas.openxmlformats.org/officeDocument/2006/relationships/hyperlink" Target="https://nationalinterest.org/blog/reboot/nowhere-earth-will-be-safe-us-china-war-172523" TargetMode="External"/><Relationship Id="rId110" Type="http://schemas.openxmlformats.org/officeDocument/2006/relationships/hyperlink" Target="http://www.hoover.org/research/post-american-world-order" TargetMode="External"/><Relationship Id="rId61" Type="http://schemas.openxmlformats.org/officeDocument/2006/relationships/hyperlink" Target="https://www.globalsecurity.org/space/world/china/sc-19-asat.htm" TargetMode="External"/><Relationship Id="rId82" Type="http://schemas.openxmlformats.org/officeDocument/2006/relationships/hyperlink" Target="https://time.com/5779315/russian-spacecraft-spy-satellite-space-force/" TargetMode="External"/><Relationship Id="rId19" Type="http://schemas.openxmlformats.org/officeDocument/2006/relationships/hyperlink" Target="http://www.nickbostrom.com/astronomical/waste.pdf" TargetMode="External"/><Relationship Id="rId14" Type="http://schemas.openxmlformats.org/officeDocument/2006/relationships/hyperlink" Target="https://ceppa.wp.st-andrews.ac.uk/" TargetMode="External"/><Relationship Id="rId30" Type="http://schemas.openxmlformats.org/officeDocument/2006/relationships/hyperlink" Target="https://www.lexico.com/en/definition/the" TargetMode="External"/><Relationship Id="rId35" Type="http://schemas.openxmlformats.org/officeDocument/2006/relationships/hyperlink" Target="https://spacenews.com/spacety-releases-first-sar-images/" TargetMode="External"/><Relationship Id="rId56" Type="http://schemas.openxmlformats.org/officeDocument/2006/relationships/hyperlink" Target="https://www.c4isrnet.com/battlefield-tech/space/2020/06/17/pentagon-releases-defense-space-strategy-to-counter-russia-and-china/" TargetMode="External"/><Relationship Id="rId77" Type="http://schemas.openxmlformats.org/officeDocument/2006/relationships/hyperlink" Target="https://2017-2021.state.gov/whither-arms-control-in-outer-space-space-threats-space-hypocrisy-and-the-hope-of-space-norms/index.html" TargetMode="External"/><Relationship Id="rId100" Type="http://schemas.openxmlformats.org/officeDocument/2006/relationships/hyperlink" Target="https://www.fdd.org/analysis/2020/07/13/check-china-abroad-rebuild-economy-at-home/" TargetMode="External"/><Relationship Id="rId105" Type="http://schemas.openxmlformats.org/officeDocument/2006/relationships/hyperlink" Target="https://www.warren.senate.gov/oversight/letters/warren-and-smith-urge-congress-to-shore-up-pharmaceutical-supply-chain-through-covid-19-relief-reconciliation" TargetMode="External"/><Relationship Id="rId8" Type="http://schemas.openxmlformats.org/officeDocument/2006/relationships/webSettings" Target="webSettings.xml"/><Relationship Id="rId51" Type="http://schemas.openxmlformats.org/officeDocument/2006/relationships/hyperlink" Target="https://www.spacex.com/" TargetMode="External"/><Relationship Id="rId72" Type="http://schemas.openxmlformats.org/officeDocument/2006/relationships/hyperlink" Target="https://www.dia.mil/Portals/27/Documents/News/Military%20Power%20Publications/Space_Threat_V14_020119_sm.pdf" TargetMode="External"/><Relationship Id="rId93" Type="http://schemas.openxmlformats.org/officeDocument/2006/relationships/hyperlink" Target="https://nationalinterest.org/feature/can-america-lose-china-189020" TargetMode="External"/><Relationship Id="rId98" Type="http://schemas.openxmlformats.org/officeDocument/2006/relationships/hyperlink" Target="https://www.brookings.edu/blog/the-avenue/2021/06/08/rebuilding-americas-economy-and-foreign-policy-with-ally-shoring/" TargetMode="External"/><Relationship Id="rId3" Type="http://schemas.openxmlformats.org/officeDocument/2006/relationships/customXml" Target="../customXml/item3.xml"/><Relationship Id="rId25" Type="http://schemas.openxmlformats.org/officeDocument/2006/relationships/hyperlink" Target="http://philosophybites.com/2013/07/samuel-scheffler-on-the-afterlife.html" TargetMode="External"/><Relationship Id="rId46" Type="http://schemas.openxmlformats.org/officeDocument/2006/relationships/hyperlink" Target="https://www.forbes.com/companies/google" TargetMode="External"/><Relationship Id="rId67" Type="http://schemas.openxmlformats.org/officeDocument/2006/relationships/hyperlink" Target="http://www.tandfonline.com/doi/abs/10.1080/01402390.2017.1293532?journalCode=fjss20" TargetMode="External"/><Relationship Id="rId20" Type="http://schemas.openxmlformats.org/officeDocument/2006/relationships/hyperlink" Target="https://books.google.co.uk/books?id=kvpby7HtAe0C&amp;printsec=frontcover&amp;dq=john+rawls+a+theory+of+justice&amp;hl=en&amp;sa=X&amp;ei=vg1XVdK1E4qu7Ab764CgDw&amp;ved=0CCEQ6AEwAA" TargetMode="External"/><Relationship Id="rId41" Type="http://schemas.openxmlformats.org/officeDocument/2006/relationships/hyperlink" Target="https://www.washingtontimes.com/news/2020/oct/1/china-determined-to-dominate-future-mining-with-or/" TargetMode="External"/><Relationship Id="rId62" Type="http://schemas.openxmlformats.org/officeDocument/2006/relationships/hyperlink" Target="https://aerospace.csis.org/wp-content/uploads/2020/03/Harrison_SpaceThreatAssessment20_WEB_FINAL-min.pdf" TargetMode="External"/><Relationship Id="rId83" Type="http://schemas.openxmlformats.org/officeDocument/2006/relationships/hyperlink" Target="https://tass.ru/armiya-i-opk/7285111" TargetMode="External"/><Relationship Id="rId88" Type="http://schemas.openxmlformats.org/officeDocument/2006/relationships/hyperlink" Target="https://nationalinterest.org/feature/secrets-and-lies-role-truth-great-power-information-warfare-170579" TargetMode="External"/><Relationship Id="rId11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50</Pages>
  <Words>28507</Words>
  <Characters>162492</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2022-04-24T13:52:00Z</dcterms:created>
  <dcterms:modified xsi:type="dcterms:W3CDTF">2022-04-24T13:52:00Z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