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51DF3" w14:textId="7C880B88" w:rsidR="009601B2" w:rsidRPr="005800ED" w:rsidRDefault="009601B2" w:rsidP="009601B2">
      <w:pPr>
        <w:pStyle w:val="Heading1"/>
      </w:pPr>
      <w:r w:rsidRPr="005800ED">
        <w:t>R3 – Emory – 1AC</w:t>
      </w:r>
    </w:p>
    <w:p w14:paraId="0A2F49C2" w14:textId="6FA90C24" w:rsidR="00DC5BF7" w:rsidRPr="005800ED" w:rsidRDefault="00DC5BF7" w:rsidP="00DC5BF7">
      <w:pPr>
        <w:pStyle w:val="Heading3"/>
      </w:pPr>
      <w:r w:rsidRPr="005800ED">
        <w:lastRenderedPageBreak/>
        <w:t>1AC – OV</w:t>
      </w:r>
    </w:p>
    <w:p w14:paraId="4343C4F4" w14:textId="77777777" w:rsidR="00DC5BF7" w:rsidRPr="005800ED" w:rsidRDefault="00DC5BF7" w:rsidP="00DC5BF7">
      <w:pPr>
        <w:pStyle w:val="Heading3"/>
      </w:pPr>
      <w:r w:rsidRPr="005800ED">
        <w:lastRenderedPageBreak/>
        <w:t>1AC – OV</w:t>
      </w:r>
    </w:p>
    <w:p w14:paraId="19E7927E" w14:textId="77777777" w:rsidR="00DC5BF7" w:rsidRPr="005800ED" w:rsidRDefault="00DC5BF7" w:rsidP="00DC5BF7">
      <w:pPr>
        <w:keepNext/>
        <w:keepLines/>
        <w:spacing w:before="40" w:after="0"/>
        <w:outlineLvl w:val="3"/>
        <w:rPr>
          <w:rFonts w:eastAsiaTheme="majorEastAsia"/>
          <w:b/>
          <w:bCs/>
          <w:szCs w:val="26"/>
        </w:rPr>
      </w:pPr>
      <w:r w:rsidRPr="005800ED">
        <w:rPr>
          <w:rFonts w:eastAsiaTheme="majorEastAsia" w:cstheme="majorBidi"/>
          <w:b/>
          <w:bCs/>
          <w:szCs w:val="26"/>
        </w:rPr>
        <w:t>1 - Permissibility and</w:t>
      </w:r>
      <w:r w:rsidRPr="005800ED">
        <w:rPr>
          <w:rFonts w:eastAsiaTheme="majorEastAsia"/>
          <w:b/>
          <w:bCs/>
          <w:szCs w:val="26"/>
        </w:rPr>
        <w:t xml:space="preserve"> presumption affirm</w:t>
      </w:r>
    </w:p>
    <w:p w14:paraId="63EBBB0C" w14:textId="77777777" w:rsidR="00DC5BF7" w:rsidRPr="005800ED" w:rsidRDefault="00DC5BF7" w:rsidP="00DC5BF7">
      <w:pPr>
        <w:keepNext/>
        <w:keepLines/>
        <w:spacing w:before="40" w:after="0"/>
        <w:outlineLvl w:val="3"/>
        <w:rPr>
          <w:rFonts w:eastAsiaTheme="majorEastAsia" w:cstheme="majorBidi"/>
          <w:b/>
          <w:bCs/>
          <w:szCs w:val="26"/>
        </w:rPr>
      </w:pPr>
      <w:r w:rsidRPr="005800ED">
        <w:rPr>
          <w:rFonts w:eastAsiaTheme="majorEastAsia" w:cstheme="majorBidi"/>
          <w:b/>
          <w:bCs/>
          <w:szCs w:val="26"/>
        </w:rPr>
        <w:t>a. Statements are true before false since if I told you my name, you’d believe me.</w:t>
      </w:r>
    </w:p>
    <w:p w14:paraId="65739BF1" w14:textId="77777777" w:rsidR="00DC5BF7" w:rsidRPr="005800ED" w:rsidRDefault="00DC5BF7" w:rsidP="00DC5BF7">
      <w:pPr>
        <w:keepNext/>
        <w:keepLines/>
        <w:spacing w:before="40" w:after="0"/>
        <w:outlineLvl w:val="3"/>
        <w:rPr>
          <w:rFonts w:eastAsiaTheme="majorEastAsia" w:cstheme="majorBidi"/>
          <w:b/>
          <w:bCs/>
          <w:szCs w:val="26"/>
        </w:rPr>
      </w:pPr>
      <w:r w:rsidRPr="005800ED">
        <w:rPr>
          <w:rFonts w:eastAsiaTheme="majorEastAsia" w:cstheme="majorBidi"/>
          <w:b/>
          <w:bCs/>
          <w:szCs w:val="26"/>
        </w:rPr>
        <w:t xml:space="preserve">b. Epistemics – we wouldn’t be able to start a strand of reasoning since we’d have to question that reason. </w:t>
      </w:r>
    </w:p>
    <w:p w14:paraId="1F324B90" w14:textId="77777777" w:rsidR="00DC5BF7" w:rsidRPr="005800ED" w:rsidRDefault="00DC5BF7" w:rsidP="00DC5BF7">
      <w:pPr>
        <w:keepNext/>
        <w:keepLines/>
        <w:spacing w:before="40" w:after="0"/>
        <w:outlineLvl w:val="3"/>
        <w:rPr>
          <w:rFonts w:eastAsiaTheme="majorEastAsia" w:cstheme="majorBidi"/>
          <w:b/>
          <w:bCs/>
          <w:szCs w:val="26"/>
        </w:rPr>
      </w:pPr>
      <w:r w:rsidRPr="005800ED">
        <w:rPr>
          <w:rFonts w:eastAsiaTheme="majorEastAsia" w:cstheme="majorBidi"/>
          <w:b/>
          <w:bCs/>
          <w:szCs w:val="26"/>
        </w:rPr>
        <w:t xml:space="preserve">c. Illogical – presuming statements false is illogical since you can’t say things like P and ~P are both wrong. </w:t>
      </w:r>
    </w:p>
    <w:p w14:paraId="67899313" w14:textId="77777777" w:rsidR="00DC5BF7" w:rsidRPr="005800ED" w:rsidRDefault="00DC5BF7" w:rsidP="00DC5BF7">
      <w:pPr>
        <w:keepNext/>
        <w:keepLines/>
        <w:spacing w:before="40" w:after="0"/>
        <w:outlineLvl w:val="3"/>
        <w:rPr>
          <w:rFonts w:eastAsiaTheme="majorEastAsia" w:cstheme="majorBidi"/>
          <w:b/>
          <w:bCs/>
          <w:szCs w:val="26"/>
        </w:rPr>
      </w:pPr>
      <w:r w:rsidRPr="005800ED">
        <w:rPr>
          <w:rFonts w:eastAsiaTheme="majorEastAsia" w:cstheme="majorBidi"/>
          <w:b/>
          <w:bCs/>
          <w:szCs w:val="26"/>
        </w:rPr>
        <w:t>d. Presuming obligations is logically safer since it’s better to be supererogatory than fail to meet an obligation.</w:t>
      </w:r>
    </w:p>
    <w:p w14:paraId="23DC2FD9" w14:textId="77777777" w:rsidR="00DC5BF7" w:rsidRPr="005800ED" w:rsidRDefault="00DC5BF7" w:rsidP="00DC5BF7">
      <w:pPr>
        <w:keepNext/>
        <w:keepLines/>
        <w:spacing w:before="40" w:after="0"/>
        <w:outlineLvl w:val="3"/>
        <w:rPr>
          <w:rFonts w:eastAsiaTheme="majorEastAsia" w:cstheme="majorBidi"/>
          <w:b/>
          <w:bCs/>
          <w:szCs w:val="26"/>
        </w:rPr>
      </w:pPr>
      <w:r w:rsidRPr="005800ED">
        <w:rPr>
          <w:rFonts w:eastAsiaTheme="majorEastAsia" w:cstheme="majorBidi"/>
          <w:b/>
          <w:bCs/>
          <w:szCs w:val="26"/>
        </w:rPr>
        <w:t>e. Presuming statements false is impossible since we can’t operate in a world where we don’t trust anything.</w:t>
      </w:r>
    </w:p>
    <w:p w14:paraId="5124598B" w14:textId="77777777" w:rsidR="00DC5BF7" w:rsidRPr="005800ED" w:rsidRDefault="00DC5BF7" w:rsidP="00DC5BF7">
      <w:pPr>
        <w:keepNext/>
        <w:keepLines/>
        <w:spacing w:before="40" w:after="0"/>
        <w:outlineLvl w:val="3"/>
        <w:rPr>
          <w:rFonts w:eastAsiaTheme="majorEastAsia" w:cstheme="majorBidi"/>
          <w:b/>
          <w:bCs/>
          <w:szCs w:val="26"/>
        </w:rPr>
      </w:pPr>
      <w:r w:rsidRPr="005800ED">
        <w:rPr>
          <w:rFonts w:eastAsiaTheme="majorEastAsia" w:cstheme="majorBidi"/>
          <w:b/>
          <w:bCs/>
          <w:szCs w:val="26"/>
        </w:rPr>
        <w:t>f. To negate means to deny the truth of, which means if there isn’t offense to deny the truth of you should affirm.</w:t>
      </w:r>
    </w:p>
    <w:p w14:paraId="7A8C0ECC" w14:textId="77777777" w:rsidR="00DC5BF7" w:rsidRPr="005800ED" w:rsidRDefault="00DC5BF7" w:rsidP="00DC5BF7">
      <w:pPr>
        <w:keepNext/>
        <w:keepLines/>
        <w:spacing w:before="40" w:after="0"/>
        <w:outlineLvl w:val="3"/>
        <w:rPr>
          <w:rFonts w:eastAsiaTheme="majorEastAsia" w:cstheme="majorBidi"/>
          <w:b/>
          <w:bCs/>
          <w:szCs w:val="26"/>
        </w:rPr>
      </w:pPr>
      <w:r w:rsidRPr="005800ED">
        <w:rPr>
          <w:rFonts w:eastAsiaTheme="majorEastAsia" w:cstheme="majorBidi"/>
          <w:b/>
          <w:bCs/>
          <w:szCs w:val="26"/>
        </w:rPr>
        <w:t>g. Otherwise we’d have to have a proactive justification to do things like drink water.</w:t>
      </w:r>
    </w:p>
    <w:p w14:paraId="6A209820" w14:textId="77777777" w:rsidR="00DC5BF7" w:rsidRPr="005800ED" w:rsidRDefault="00DC5BF7" w:rsidP="00DC5BF7">
      <w:pPr>
        <w:keepNext/>
        <w:keepLines/>
        <w:spacing w:before="40" w:after="0"/>
        <w:outlineLvl w:val="3"/>
        <w:rPr>
          <w:rFonts w:eastAsiaTheme="majorEastAsia" w:cstheme="majorBidi"/>
          <w:b/>
          <w:bCs/>
          <w:szCs w:val="26"/>
        </w:rPr>
      </w:pPr>
      <w:r w:rsidRPr="005800ED">
        <w:rPr>
          <w:rFonts w:eastAsiaTheme="majorEastAsia" w:cstheme="majorBidi"/>
          <w:b/>
          <w:bCs/>
          <w:szCs w:val="26"/>
        </w:rPr>
        <w:t xml:space="preserve">h. If anything is permissible, then definitionally so is the </w:t>
      </w:r>
      <w:proofErr w:type="spellStart"/>
      <w:r w:rsidRPr="005800ED">
        <w:rPr>
          <w:rFonts w:eastAsiaTheme="majorEastAsia" w:cstheme="majorBidi"/>
          <w:b/>
          <w:bCs/>
          <w:szCs w:val="26"/>
        </w:rPr>
        <w:t>aff</w:t>
      </w:r>
      <w:proofErr w:type="spellEnd"/>
      <w:r w:rsidRPr="005800ED">
        <w:rPr>
          <w:rFonts w:eastAsiaTheme="majorEastAsia" w:cstheme="majorBidi"/>
          <w:b/>
          <w:bCs/>
          <w:szCs w:val="26"/>
        </w:rPr>
        <w:t xml:space="preserve"> since there is nothing that prevents us from doing it.</w:t>
      </w:r>
    </w:p>
    <w:p w14:paraId="7F78F2BD" w14:textId="77777777" w:rsidR="00DC5BF7" w:rsidRPr="005800ED" w:rsidRDefault="00DC5BF7" w:rsidP="00DC5BF7">
      <w:pPr>
        <w:pStyle w:val="Heading4"/>
      </w:pPr>
      <w:proofErr w:type="spellStart"/>
      <w:r w:rsidRPr="005800ED">
        <w:t>i</w:t>
      </w:r>
      <w:proofErr w:type="spellEnd"/>
      <w:r w:rsidRPr="005800ED">
        <w:t xml:space="preserve">. </w:t>
      </w:r>
      <w:r w:rsidRPr="005800ED">
        <w:rPr>
          <w:u w:val="single"/>
        </w:rPr>
        <w:t>Negation Theory-</w:t>
      </w:r>
      <w:r w:rsidRPr="005800ED">
        <w:t xml:space="preserve"> Negating requires a complete absence of an existing obligation</w:t>
      </w:r>
    </w:p>
    <w:p w14:paraId="5E054B2C" w14:textId="77777777" w:rsidR="00DC5BF7" w:rsidRPr="005800ED" w:rsidRDefault="00DC5BF7" w:rsidP="00DC5BF7">
      <w:pPr>
        <w:rPr>
          <w:rStyle w:val="Emphasis"/>
          <w:sz w:val="26"/>
          <w:szCs w:val="26"/>
        </w:rPr>
      </w:pPr>
      <w:r w:rsidRPr="005800ED">
        <w:rPr>
          <w:rStyle w:val="Emphasis"/>
          <w:sz w:val="26"/>
          <w:szCs w:val="26"/>
        </w:rPr>
        <w:t>Negate [is to]: to deny the existence of</w:t>
      </w:r>
    </w:p>
    <w:p w14:paraId="0C21C369" w14:textId="081B5155" w:rsidR="00DC5BF7" w:rsidRPr="005800ED" w:rsidRDefault="00DC5BF7" w:rsidP="00DC5BF7">
      <w:pPr>
        <w:rPr>
          <w:sz w:val="16"/>
          <w:szCs w:val="16"/>
        </w:rPr>
      </w:pPr>
      <w:r w:rsidRPr="005800ED">
        <w:rPr>
          <w:rStyle w:val="Style13ptBold"/>
          <w:sz w:val="16"/>
          <w:szCs w:val="16"/>
        </w:rPr>
        <w:t>That’s Dictionary.com</w:t>
      </w:r>
      <w:r w:rsidRPr="005800ED">
        <w:rPr>
          <w:rStyle w:val="Emphasis"/>
          <w:rFonts w:cstheme="majorBidi"/>
          <w:b w:val="0"/>
          <w:sz w:val="16"/>
          <w:szCs w:val="16"/>
        </w:rPr>
        <w:t xml:space="preserve">- “Negate” </w:t>
      </w:r>
      <w:r w:rsidRPr="005800ED">
        <w:rPr>
          <w:sz w:val="16"/>
          <w:szCs w:val="16"/>
        </w:rPr>
        <w:t xml:space="preserve">https://www.dictionary.com/browse/negate. </w:t>
      </w:r>
    </w:p>
    <w:p w14:paraId="1B0BDBA2" w14:textId="30F5A0B5" w:rsidR="00E876C6" w:rsidRPr="005800ED" w:rsidRDefault="00E876C6" w:rsidP="00DC5BF7">
      <w:pPr>
        <w:rPr>
          <w:sz w:val="16"/>
          <w:szCs w:val="16"/>
        </w:rPr>
      </w:pPr>
    </w:p>
    <w:p w14:paraId="0C7D71B8" w14:textId="77777777" w:rsidR="00E876C6" w:rsidRPr="005800ED" w:rsidRDefault="00E876C6" w:rsidP="00E876C6">
      <w:pPr>
        <w:pStyle w:val="Heading3"/>
      </w:pPr>
      <w:r w:rsidRPr="005800ED">
        <w:lastRenderedPageBreak/>
        <w:t>1AC – Theory</w:t>
      </w:r>
    </w:p>
    <w:p w14:paraId="43804981" w14:textId="1CAD5D0B" w:rsidR="00E876C6" w:rsidRPr="005800ED" w:rsidRDefault="00E876C6" w:rsidP="00E876C6">
      <w:pPr>
        <w:pStyle w:val="Heading4"/>
      </w:pPr>
      <w:r w:rsidRPr="005800ED">
        <w:t>Interpretation - the neg must fairly prove the truth of the statement "The appropriation of outer space by private entities in the People’s Republic of China is just"</w:t>
      </w:r>
    </w:p>
    <w:p w14:paraId="2B90B367" w14:textId="77777777" w:rsidR="00E876C6" w:rsidRPr="005800ED" w:rsidRDefault="00E876C6" w:rsidP="00E876C6">
      <w:pPr>
        <w:pStyle w:val="Heading4"/>
      </w:pPr>
      <w:r w:rsidRPr="005800ED">
        <w:t>To clarify, other than theory, all negative arguments must prove the truth of the statement.</w:t>
      </w:r>
    </w:p>
    <w:p w14:paraId="693F5294" w14:textId="77777777" w:rsidR="00E876C6" w:rsidRPr="005800ED" w:rsidRDefault="00E876C6" w:rsidP="00E876C6">
      <w:pPr>
        <w:pStyle w:val="Heading4"/>
      </w:pPr>
      <w:r w:rsidRPr="005800ED">
        <w:t>Standards:</w:t>
      </w:r>
    </w:p>
    <w:p w14:paraId="3D4FE1A4" w14:textId="77777777" w:rsidR="00E876C6" w:rsidRPr="005800ED" w:rsidRDefault="00E876C6" w:rsidP="00E876C6">
      <w:pPr>
        <w:pStyle w:val="Heading4"/>
      </w:pPr>
      <w:r w:rsidRPr="005800ED">
        <w:t xml:space="preserve">1. Research – proving the converse means they </w:t>
      </w:r>
      <w:proofErr w:type="gramStart"/>
      <w:r w:rsidRPr="005800ED">
        <w:t>have to</w:t>
      </w:r>
      <w:proofErr w:type="gramEnd"/>
      <w:r w:rsidRPr="005800ED">
        <w:t xml:space="preserve"> actively search out reasons the plan is a bad idea—their model ensures that they never have to research different topics or do prep since it gives them an infinite number of objections</w:t>
      </w:r>
    </w:p>
    <w:p w14:paraId="3C901D4E" w14:textId="77777777" w:rsidR="00E876C6" w:rsidRPr="005800ED" w:rsidRDefault="00E876C6" w:rsidP="00E876C6">
      <w:pPr>
        <w:pStyle w:val="Heading4"/>
      </w:pPr>
      <w:r w:rsidRPr="005800ED">
        <w:t>2. Strat skew—</w:t>
      </w:r>
    </w:p>
    <w:p w14:paraId="7FC1132C" w14:textId="77777777" w:rsidR="00E876C6" w:rsidRPr="005800ED" w:rsidRDefault="00E876C6" w:rsidP="00E876C6">
      <w:pPr>
        <w:pStyle w:val="Heading4"/>
      </w:pPr>
      <w:r w:rsidRPr="005800ED">
        <w:t xml:space="preserve">a. you get variable ground if not bound by the </w:t>
      </w:r>
      <w:proofErr w:type="spellStart"/>
      <w:r w:rsidRPr="005800ED">
        <w:t>rez</w:t>
      </w:r>
      <w:proofErr w:type="spellEnd"/>
      <w:r w:rsidRPr="005800ED">
        <w:t>—means you have access to more layers since I have a truth burden and you don’t</w:t>
      </w:r>
    </w:p>
    <w:p w14:paraId="2D097705" w14:textId="77777777" w:rsidR="00E876C6" w:rsidRPr="005800ED" w:rsidRDefault="00E876C6" w:rsidP="00E876C6">
      <w:pPr>
        <w:pStyle w:val="Heading4"/>
      </w:pPr>
      <w:r w:rsidRPr="005800ED">
        <w:t xml:space="preserve">b. you can moot 6 minutes of the 1ac by shifting the debate to a separate layer that the </w:t>
      </w:r>
      <w:proofErr w:type="spellStart"/>
      <w:r w:rsidRPr="005800ED">
        <w:t>aff</w:t>
      </w:r>
      <w:proofErr w:type="spellEnd"/>
      <w:r w:rsidRPr="005800ED">
        <w:t xml:space="preserve"> doesn’t interact with</w:t>
      </w:r>
    </w:p>
    <w:p w14:paraId="5F27D45B" w14:textId="77777777" w:rsidR="00E876C6" w:rsidRPr="005800ED" w:rsidRDefault="00E876C6" w:rsidP="00E876C6">
      <w:pPr>
        <w:pStyle w:val="Heading4"/>
        <w:spacing w:before="2" w:after="2" w:line="240" w:lineRule="auto"/>
        <w:rPr>
          <w:rFonts w:cs="Times New Roman"/>
          <w:color w:val="000000" w:themeColor="text1"/>
        </w:rPr>
      </w:pPr>
      <w:r w:rsidRPr="005800ED">
        <w:rPr>
          <w:rFonts w:cs="Times New Roman"/>
          <w:color w:val="000000" w:themeColor="text1"/>
        </w:rPr>
        <w:t>Paradigm:</w:t>
      </w:r>
    </w:p>
    <w:p w14:paraId="160A8339" w14:textId="77777777" w:rsidR="00E876C6" w:rsidRPr="005800ED" w:rsidRDefault="00E876C6" w:rsidP="00E876C6">
      <w:pPr>
        <w:pStyle w:val="Heading4"/>
        <w:spacing w:before="2" w:after="2" w:line="240" w:lineRule="auto"/>
        <w:rPr>
          <w:rFonts w:cs="Times New Roman"/>
          <w:b w:val="0"/>
          <w:bCs w:val="0"/>
          <w:color w:val="000000" w:themeColor="text1"/>
        </w:rPr>
      </w:pPr>
      <w:r w:rsidRPr="005800ED">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2C58E538" w14:textId="77777777" w:rsidR="00E876C6" w:rsidRPr="005800ED" w:rsidRDefault="00E876C6" w:rsidP="00E876C6">
      <w:pPr>
        <w:pStyle w:val="Heading4"/>
        <w:rPr>
          <w:b w:val="0"/>
          <w:bCs w:val="0"/>
        </w:rPr>
      </w:pPr>
      <w:r w:rsidRPr="005800ED">
        <w:t xml:space="preserve">DTD – Time spent on theory </w:t>
      </w:r>
      <w:proofErr w:type="spellStart"/>
      <w:proofErr w:type="gramStart"/>
      <w:r w:rsidRPr="005800ED">
        <w:t>cant</w:t>
      </w:r>
      <w:proofErr w:type="spellEnd"/>
      <w:proofErr w:type="gramEnd"/>
      <w:r w:rsidRPr="005800ED">
        <w:t xml:space="preserve"> be compensated for, the 1nc was already skewed, and its key to deterring abuse.</w:t>
      </w:r>
    </w:p>
    <w:p w14:paraId="695E6211" w14:textId="77777777" w:rsidR="00E876C6" w:rsidRPr="005800ED" w:rsidRDefault="00E876C6" w:rsidP="00E876C6">
      <w:pPr>
        <w:pStyle w:val="Heading4"/>
        <w:rPr>
          <w:b w:val="0"/>
          <w:bCs w:val="0"/>
        </w:rPr>
      </w:pPr>
      <w:r w:rsidRPr="005800ED">
        <w:t xml:space="preserve">Prefer Competing </w:t>
      </w:r>
      <w:proofErr w:type="spellStart"/>
      <w:r w:rsidRPr="005800ED">
        <w:t>interps</w:t>
      </w:r>
      <w:proofErr w:type="spellEnd"/>
      <w:r w:rsidRPr="005800ED">
        <w:t xml:space="preserve"> - </w:t>
      </w:r>
    </w:p>
    <w:p w14:paraId="64E52660" w14:textId="77777777" w:rsidR="00E876C6" w:rsidRPr="005800ED" w:rsidRDefault="00E876C6" w:rsidP="00E876C6">
      <w:pPr>
        <w:pStyle w:val="Heading4"/>
        <w:rPr>
          <w:b w:val="0"/>
          <w:bCs w:val="0"/>
        </w:rPr>
      </w:pPr>
      <w:r w:rsidRPr="005800ED">
        <w:t>1. reasonability is arbitrary and invites judge intervention.</w:t>
      </w:r>
    </w:p>
    <w:p w14:paraId="45FE28E9" w14:textId="77777777" w:rsidR="00E876C6" w:rsidRPr="005800ED" w:rsidRDefault="00E876C6" w:rsidP="00E876C6">
      <w:pPr>
        <w:pStyle w:val="Heading4"/>
        <w:rPr>
          <w:b w:val="0"/>
          <w:bCs w:val="0"/>
        </w:rPr>
      </w:pPr>
      <w:r w:rsidRPr="005800ED">
        <w:t>2. it Causes a race to the bottom where debaters push the limit as to how reasonably abusive, they can be.</w:t>
      </w:r>
    </w:p>
    <w:p w14:paraId="42744C09" w14:textId="77777777" w:rsidR="00E876C6" w:rsidRPr="005800ED" w:rsidRDefault="00E876C6" w:rsidP="00E876C6">
      <w:pPr>
        <w:pStyle w:val="Heading4"/>
        <w:rPr>
          <w:b w:val="0"/>
          <w:bCs w:val="0"/>
        </w:rPr>
      </w:pPr>
      <w:r w:rsidRPr="005800ED">
        <w:t xml:space="preserve">No RVI’s - </w:t>
      </w:r>
    </w:p>
    <w:p w14:paraId="0295C380" w14:textId="77777777" w:rsidR="00E876C6" w:rsidRPr="005800ED" w:rsidRDefault="00E876C6" w:rsidP="00E876C6">
      <w:pPr>
        <w:pStyle w:val="Heading4"/>
        <w:rPr>
          <w:b w:val="0"/>
          <w:bCs w:val="0"/>
        </w:rPr>
      </w:pPr>
      <w:r w:rsidRPr="005800ED">
        <w:t xml:space="preserve">1. Chills some debaters from reading theory against abusive </w:t>
      </w:r>
      <w:proofErr w:type="spellStart"/>
      <w:r w:rsidRPr="005800ED">
        <w:t>postions</w:t>
      </w:r>
      <w:proofErr w:type="spellEnd"/>
      <w:r w:rsidRPr="005800ED">
        <w:t>.</w:t>
      </w:r>
    </w:p>
    <w:p w14:paraId="4679AAE4" w14:textId="77777777" w:rsidR="00E876C6" w:rsidRPr="005800ED" w:rsidRDefault="00E876C6" w:rsidP="00E876C6">
      <w:pPr>
        <w:pStyle w:val="Heading4"/>
      </w:pPr>
      <w:r w:rsidRPr="005800ED">
        <w:t>2. incentivizes theory baiting where you can just bait theory to win.</w:t>
      </w:r>
    </w:p>
    <w:p w14:paraId="449DB8CF" w14:textId="13951A23" w:rsidR="00E876C6" w:rsidRPr="005800ED" w:rsidRDefault="00E876C6" w:rsidP="00E876C6"/>
    <w:p w14:paraId="5A18793F" w14:textId="77777777" w:rsidR="00E876C6" w:rsidRPr="005800ED" w:rsidRDefault="00E876C6" w:rsidP="00E876C6"/>
    <w:p w14:paraId="71C7AEB8" w14:textId="77777777" w:rsidR="00E876C6" w:rsidRPr="005800ED" w:rsidRDefault="00E876C6" w:rsidP="00E876C6">
      <w:pPr>
        <w:pStyle w:val="Heading4"/>
      </w:pPr>
      <w:r w:rsidRPr="005800ED">
        <w:lastRenderedPageBreak/>
        <w:t>Interpretation: The negative must concede the affirmative framing mechanism.</w:t>
      </w:r>
    </w:p>
    <w:p w14:paraId="1486BAAA" w14:textId="77777777" w:rsidR="00E876C6" w:rsidRPr="005800ED" w:rsidRDefault="00E876C6" w:rsidP="00E876C6">
      <w:pPr>
        <w:pStyle w:val="Heading4"/>
      </w:pPr>
      <w:r w:rsidRPr="005800ED">
        <w:t xml:space="preserve">Violation: </w:t>
      </w:r>
    </w:p>
    <w:p w14:paraId="0FB3BBF1" w14:textId="77777777" w:rsidR="00E876C6" w:rsidRPr="005800ED" w:rsidRDefault="00E876C6" w:rsidP="00E876C6">
      <w:pPr>
        <w:pStyle w:val="Heading4"/>
      </w:pPr>
      <w:r w:rsidRPr="005800ED">
        <w:t>Standard:</w:t>
      </w:r>
    </w:p>
    <w:p w14:paraId="7D3DB828" w14:textId="77777777" w:rsidR="00E876C6" w:rsidRPr="005800ED" w:rsidRDefault="00E876C6" w:rsidP="00E876C6">
      <w:pPr>
        <w:pStyle w:val="Heading4"/>
      </w:pPr>
      <w:r w:rsidRPr="005800ED">
        <w:t xml:space="preserve">1. </w:t>
      </w:r>
      <w:r w:rsidRPr="005800ED">
        <w:rPr>
          <w:u w:val="single"/>
        </w:rPr>
        <w:t xml:space="preserve">Time skew </w:t>
      </w:r>
      <w:r w:rsidRPr="005800ED">
        <w:t xml:space="preserve">- Winning the negative framework moots 6 minutes of 1AC offense and forces a 1AR restart against a 7 min 1NC – that outweighs on quantifiability and reversibility – I can’t get back time lost and it’s the only way to measure abuse. </w:t>
      </w:r>
    </w:p>
    <w:p w14:paraId="43CECBCB" w14:textId="77777777" w:rsidR="00E876C6" w:rsidRPr="005800ED" w:rsidRDefault="00E876C6" w:rsidP="00E876C6">
      <w:pPr>
        <w:pStyle w:val="Heading4"/>
      </w:pPr>
      <w:r w:rsidRPr="005800ED">
        <w:t xml:space="preserve">2. </w:t>
      </w:r>
      <w:r w:rsidRPr="005800ED">
        <w:rPr>
          <w:u w:val="single"/>
        </w:rPr>
        <w:t>Topic Ed</w:t>
      </w:r>
      <w:r w:rsidRPr="005800ED">
        <w:t xml:space="preserve">- Every debate would just be a framework debate which crowds out our ability to have core debates about the topic – that outweighs – </w:t>
      </w:r>
    </w:p>
    <w:p w14:paraId="6F6D0EEC" w14:textId="77777777" w:rsidR="00E876C6" w:rsidRPr="005800ED" w:rsidRDefault="00E876C6" w:rsidP="00E876C6">
      <w:pPr>
        <w:pStyle w:val="Heading4"/>
      </w:pPr>
      <w:r w:rsidRPr="005800ED">
        <w:t xml:space="preserve">a. </w:t>
      </w:r>
      <w:r w:rsidRPr="005800ED">
        <w:rPr>
          <w:u w:val="single"/>
        </w:rPr>
        <w:t>Time Frame</w:t>
      </w:r>
      <w:r w:rsidRPr="005800ED">
        <w:t xml:space="preserve">- We only have 2 months to debate the topic </w:t>
      </w:r>
    </w:p>
    <w:p w14:paraId="45E26E51" w14:textId="77777777" w:rsidR="00E876C6" w:rsidRPr="005800ED" w:rsidRDefault="00E876C6" w:rsidP="00E876C6">
      <w:pPr>
        <w:pStyle w:val="Heading4"/>
      </w:pPr>
      <w:r w:rsidRPr="005800ED">
        <w:t xml:space="preserve">b. </w:t>
      </w:r>
      <w:r w:rsidRPr="005800ED">
        <w:rPr>
          <w:u w:val="single"/>
        </w:rPr>
        <w:t xml:space="preserve">Inclusion </w:t>
      </w:r>
      <w:r w:rsidRPr="005800ED">
        <w:t xml:space="preserve">- Phil and K literature is incredibly dense and requires a vast amount of prior knowledge and experience which excludes novices while topic literature is less esoteric </w:t>
      </w:r>
    </w:p>
    <w:p w14:paraId="1AAEF990" w14:textId="77777777" w:rsidR="00E876C6" w:rsidRPr="005800ED" w:rsidRDefault="00E876C6" w:rsidP="00E876C6">
      <w:pPr>
        <w:pStyle w:val="Heading4"/>
      </w:pPr>
      <w:r w:rsidRPr="005800ED">
        <w:t xml:space="preserve">c. </w:t>
      </w:r>
      <w:proofErr w:type="spellStart"/>
      <w:r w:rsidRPr="005800ED">
        <w:rPr>
          <w:u w:val="single"/>
        </w:rPr>
        <w:t>Constitutivism</w:t>
      </w:r>
      <w:proofErr w:type="spellEnd"/>
      <w:r w:rsidRPr="005800ED">
        <w:rPr>
          <w:u w:val="single"/>
        </w:rPr>
        <w:t xml:space="preserve"> </w:t>
      </w:r>
      <w:r w:rsidRPr="005800ED">
        <w:t xml:space="preserve">- The only thing intrinsic to debate is the topic so it should be prioritized </w:t>
      </w:r>
    </w:p>
    <w:p w14:paraId="45A8BE83" w14:textId="77777777" w:rsidR="00E876C6" w:rsidRPr="005800ED" w:rsidRDefault="00E876C6" w:rsidP="00E876C6">
      <w:pPr>
        <w:pStyle w:val="Heading4"/>
      </w:pPr>
      <w:r w:rsidRPr="005800ED">
        <w:t xml:space="preserve">d. </w:t>
      </w:r>
      <w:r w:rsidRPr="005800ED">
        <w:rPr>
          <w:u w:val="single"/>
        </w:rPr>
        <w:t>Portability</w:t>
      </w:r>
      <w:r w:rsidRPr="005800ED">
        <w:t>- topics are carefully chosen to have modern relevance so only debate about them can generate portable skills.</w:t>
      </w:r>
    </w:p>
    <w:p w14:paraId="75A18014" w14:textId="77777777" w:rsidR="00E876C6" w:rsidRPr="005800ED" w:rsidRDefault="00E876C6" w:rsidP="00E876C6">
      <w:pPr>
        <w:pStyle w:val="Heading4"/>
      </w:pPr>
      <w:r w:rsidRPr="005800ED">
        <w:t xml:space="preserve">3. </w:t>
      </w:r>
      <w:r w:rsidRPr="005800ED">
        <w:rPr>
          <w:u w:val="single"/>
        </w:rPr>
        <w:t xml:space="preserve">Prep skew </w:t>
      </w:r>
      <w:r w:rsidRPr="005800ED">
        <w:t xml:space="preserve">- We can’t predict every single negative framework before </w:t>
      </w:r>
      <w:proofErr w:type="gramStart"/>
      <w:r w:rsidRPr="005800ED">
        <w:t>round</w:t>
      </w:r>
      <w:proofErr w:type="gramEnd"/>
      <w:r w:rsidRPr="005800ED">
        <w:t xml:space="preserve"> but they know the </w:t>
      </w:r>
      <w:proofErr w:type="spellStart"/>
      <w:r w:rsidRPr="005800ED">
        <w:t>aff</w:t>
      </w:r>
      <w:proofErr w:type="spellEnd"/>
      <w:r w:rsidRPr="005800ED">
        <w:t xml:space="preserve"> coming into round which makes pre-tournament prep impossible. Especially true since there are millions of K’s and NC’s that could negate. Prep skew outweighs -</w:t>
      </w:r>
    </w:p>
    <w:p w14:paraId="4FBB6CF6" w14:textId="77777777" w:rsidR="00E876C6" w:rsidRPr="005800ED" w:rsidRDefault="00E876C6" w:rsidP="00E876C6">
      <w:pPr>
        <w:pStyle w:val="Heading4"/>
      </w:pPr>
      <w:r w:rsidRPr="005800ED">
        <w:t xml:space="preserve">a. </w:t>
      </w:r>
      <w:r w:rsidRPr="005800ED">
        <w:rPr>
          <w:u w:val="single"/>
        </w:rPr>
        <w:t>Sequencing</w:t>
      </w:r>
      <w:r w:rsidRPr="005800ED">
        <w:t xml:space="preserve">- It’s a perquisite engaging in-round since you need prep to debate </w:t>
      </w:r>
    </w:p>
    <w:p w14:paraId="644FF035" w14:textId="77777777" w:rsidR="00E876C6" w:rsidRPr="005800ED" w:rsidRDefault="00E876C6" w:rsidP="00E876C6">
      <w:pPr>
        <w:pStyle w:val="Heading4"/>
      </w:pPr>
      <w:r w:rsidRPr="005800ED">
        <w:t xml:space="preserve">b. </w:t>
      </w:r>
      <w:r w:rsidRPr="005800ED">
        <w:rPr>
          <w:u w:val="single"/>
        </w:rPr>
        <w:t>Engagement</w:t>
      </w:r>
      <w:r w:rsidRPr="005800ED">
        <w:t>- It ruins the quality and depth of discussions that make debate rounds educational.</w:t>
      </w:r>
    </w:p>
    <w:p w14:paraId="2E80DB87" w14:textId="77777777" w:rsidR="00E876C6" w:rsidRPr="005800ED" w:rsidRDefault="00E876C6" w:rsidP="00E876C6"/>
    <w:p w14:paraId="20728936" w14:textId="77777777" w:rsidR="00E876C6" w:rsidRPr="005800ED" w:rsidRDefault="00E876C6" w:rsidP="00E876C6">
      <w:pPr>
        <w:pStyle w:val="Heading3"/>
      </w:pPr>
      <w:r w:rsidRPr="005800ED">
        <w:lastRenderedPageBreak/>
        <w:t>1AC – OV</w:t>
      </w:r>
    </w:p>
    <w:p w14:paraId="650694D0" w14:textId="77777777" w:rsidR="00E876C6" w:rsidRPr="005800ED" w:rsidRDefault="00E876C6" w:rsidP="00E876C6">
      <w:pPr>
        <w:pStyle w:val="Heading4"/>
      </w:pPr>
      <w:r w:rsidRPr="005800ED">
        <w:rPr>
          <w:u w:val="single"/>
        </w:rPr>
        <w:t>1 - Reject spec</w:t>
      </w:r>
      <w:r w:rsidRPr="005800ED">
        <w:t xml:space="preserve"> – a) Infinite regress – infinitely many things I can spec or fail to, no spec shell can ever set norms which outweighs because that’s the ultimate purpose of theory, b) Ground – whole res gives you most stable basis for engagement, anything else skirts core neg generics. </w:t>
      </w:r>
    </w:p>
    <w:p w14:paraId="4887D23E" w14:textId="77777777" w:rsidR="00E876C6" w:rsidRPr="005800ED" w:rsidRDefault="00E876C6" w:rsidP="00E876C6"/>
    <w:p w14:paraId="1D9976D5" w14:textId="77777777" w:rsidR="00E876C6" w:rsidRPr="005800ED" w:rsidRDefault="00E876C6" w:rsidP="00E876C6">
      <w:pPr>
        <w:pStyle w:val="Heading4"/>
      </w:pPr>
      <w:r w:rsidRPr="005800ED">
        <w:t xml:space="preserve">2 - Out of round violations are a voting issue – </w:t>
      </w:r>
    </w:p>
    <w:p w14:paraId="237088D8" w14:textId="77777777" w:rsidR="00E876C6" w:rsidRPr="005800ED" w:rsidRDefault="00E876C6" w:rsidP="00E876C6">
      <w:pPr>
        <w:pStyle w:val="Heading4"/>
      </w:pPr>
      <w:r w:rsidRPr="005800ED">
        <w:t>a. norming – justifies infinite abuse since you can pull up a text of me saying the f word and read a k.</w:t>
      </w:r>
    </w:p>
    <w:p w14:paraId="2F3E9A8A" w14:textId="77777777" w:rsidR="00E876C6" w:rsidRPr="005800ED" w:rsidRDefault="00E876C6" w:rsidP="00E876C6">
      <w:pPr>
        <w:pStyle w:val="Heading4"/>
      </w:pPr>
      <w:r w:rsidRPr="005800ED">
        <w:t>b. kills value to debate – makes the debate about things outside the round which is not the post of debating in a place where people go to escape.</w:t>
      </w:r>
    </w:p>
    <w:p w14:paraId="0FBB7255" w14:textId="77777777" w:rsidR="00E876C6" w:rsidRPr="005800ED" w:rsidRDefault="00E876C6" w:rsidP="00E876C6">
      <w:pPr>
        <w:pStyle w:val="Heading4"/>
      </w:pPr>
      <w:r w:rsidRPr="005800ED">
        <w:t>c. unverifiable – even if you win your violation, the norm you justify are things that cannot be warranted.</w:t>
      </w:r>
    </w:p>
    <w:p w14:paraId="251DE452" w14:textId="77777777" w:rsidR="00E876C6" w:rsidRPr="005800ED" w:rsidRDefault="00E876C6" w:rsidP="00E876C6"/>
    <w:p w14:paraId="06CCF589" w14:textId="77777777" w:rsidR="00E876C6" w:rsidRPr="005800ED" w:rsidRDefault="00E876C6" w:rsidP="00E876C6"/>
    <w:p w14:paraId="7FF430C7" w14:textId="77777777" w:rsidR="00E876C6" w:rsidRPr="005800ED" w:rsidRDefault="00E876C6" w:rsidP="00E876C6">
      <w:pPr>
        <w:pStyle w:val="Heading4"/>
      </w:pPr>
      <w:r w:rsidRPr="005800ED">
        <w:t xml:space="preserve">2 - CW is true but if </w:t>
      </w:r>
      <w:proofErr w:type="gramStart"/>
      <w:r w:rsidRPr="005800ED">
        <w:t>not</w:t>
      </w:r>
      <w:proofErr w:type="gramEnd"/>
      <w:r w:rsidRPr="005800ED">
        <w:t xml:space="preserve"> we have TT offense – TO CLARIFY WE DON’T GET ACCESS TO THIS IF THEY DON’T READ TT</w:t>
      </w:r>
    </w:p>
    <w:p w14:paraId="56004258" w14:textId="77777777" w:rsidR="00E876C6" w:rsidRPr="005800ED" w:rsidRDefault="00E876C6" w:rsidP="00E876C6">
      <w:pPr>
        <w:pStyle w:val="Heading4"/>
        <w:rPr>
          <w:rFonts w:cs="Calibri"/>
        </w:rPr>
      </w:pPr>
      <w:r w:rsidRPr="005800ED">
        <w:rPr>
          <w:rFonts w:cs="Calibri"/>
        </w:rPr>
        <w:t xml:space="preserve">A statement is logical if the conclusion conceivably follows from premises. The rules of logic claim that the only time a statement is invalid is if the antecedent is true, but the consequent is false.  </w:t>
      </w:r>
    </w:p>
    <w:p w14:paraId="62FE1424" w14:textId="77777777" w:rsidR="00E876C6" w:rsidRPr="005800ED" w:rsidRDefault="00E876C6" w:rsidP="00E876C6">
      <w:pPr>
        <w:rPr>
          <w:sz w:val="16"/>
          <w:szCs w:val="26"/>
        </w:rPr>
      </w:pPr>
      <w:r w:rsidRPr="005800ED">
        <w:rPr>
          <w:rStyle w:val="StyleUnderline"/>
          <w:b/>
          <w:bCs/>
          <w:sz w:val="26"/>
          <w:szCs w:val="26"/>
        </w:rPr>
        <w:t>SEP</w:t>
      </w:r>
      <w:r w:rsidRPr="005800ED">
        <w:rPr>
          <w:sz w:val="16"/>
          <w:szCs w:val="26"/>
        </w:rPr>
        <w:t xml:space="preserve"> [Stanford Encyclopedia of Philosophy.] “An Introduction to Philosophy.” Stanford University. </w:t>
      </w:r>
      <w:hyperlink r:id="rId11" w:history="1">
        <w:r w:rsidRPr="005800ED">
          <w:rPr>
            <w:rStyle w:val="Hyperlink"/>
            <w:sz w:val="16"/>
            <w:szCs w:val="26"/>
          </w:rPr>
          <w:t>https://web.stanford.edu/~bobonich/dictionary/dictionary.html</w:t>
        </w:r>
      </w:hyperlink>
      <w:r w:rsidRPr="005800ED">
        <w:rPr>
          <w:sz w:val="16"/>
          <w:szCs w:val="26"/>
        </w:rPr>
        <w:t xml:space="preserve"> TG </w:t>
      </w:r>
      <w:r w:rsidRPr="005800ED">
        <w:rPr>
          <w:color w:val="FFFFFF" w:themeColor="background1"/>
          <w:sz w:val="16"/>
          <w:szCs w:val="26"/>
        </w:rPr>
        <w:t>Massa</w:t>
      </w:r>
    </w:p>
    <w:p w14:paraId="485791AE" w14:textId="77777777" w:rsidR="00E876C6" w:rsidRPr="005800ED" w:rsidRDefault="00E876C6" w:rsidP="00E876C6">
      <w:pPr>
        <w:rPr>
          <w:rStyle w:val="StyleUnderline"/>
          <w:sz w:val="26"/>
          <w:szCs w:val="26"/>
        </w:rPr>
      </w:pPr>
      <w:r w:rsidRPr="005800ED">
        <w:rPr>
          <w:rStyle w:val="StyleUnderline"/>
          <w:sz w:val="26"/>
          <w:szCs w:val="26"/>
        </w:rPr>
        <w:t>Conditional statement: an “if p, then q” compound statement</w:t>
      </w:r>
      <w:r w:rsidRPr="005800ED">
        <w:rPr>
          <w:sz w:val="16"/>
          <w:szCs w:val="26"/>
        </w:rPr>
        <w:t xml:space="preserve"> (ex. If I throw this ball into the air, it will come down)</w:t>
      </w:r>
      <w:r w:rsidRPr="005800ED">
        <w:rPr>
          <w:rStyle w:val="StyleUnderline"/>
          <w:sz w:val="26"/>
          <w:szCs w:val="26"/>
        </w:rPr>
        <w:t xml:space="preserve">; p is called the antecedent, and q is the consequent. A </w:t>
      </w:r>
      <w:proofErr w:type="gramStart"/>
      <w:r w:rsidRPr="005800ED">
        <w:rPr>
          <w:rStyle w:val="StyleUnderline"/>
          <w:sz w:val="26"/>
          <w:szCs w:val="26"/>
        </w:rPr>
        <w:t>conditional asserts</w:t>
      </w:r>
      <w:proofErr w:type="gramEnd"/>
      <w:r w:rsidRPr="005800ED">
        <w:rPr>
          <w:rStyle w:val="StyleUnderline"/>
          <w:sz w:val="26"/>
          <w:szCs w:val="26"/>
        </w:rPr>
        <w:t xml:space="preserve"> that if its antecedent is true, its consequent is also true; any conditional with a true antecedent and a false consequent must be false.  For any other combination of true and false antecedents and consequents, the conditional statement is true.</w:t>
      </w:r>
    </w:p>
    <w:p w14:paraId="627C8990" w14:textId="77777777" w:rsidR="00E876C6" w:rsidRPr="005800ED" w:rsidRDefault="00E876C6" w:rsidP="00E876C6">
      <w:pPr>
        <w:pStyle w:val="Heading4"/>
      </w:pPr>
      <w:r w:rsidRPr="005800ED">
        <w:t xml:space="preserve">a. Neg a </w:t>
      </w:r>
      <w:proofErr w:type="spellStart"/>
      <w:r w:rsidRPr="005800ED">
        <w:t>priori’s</w:t>
      </w:r>
      <w:proofErr w:type="spellEnd"/>
      <w:r w:rsidRPr="005800ED">
        <w:t xml:space="preserve"> affirm – denying the assumptions of a statement proves it valid – the </w:t>
      </w:r>
      <w:proofErr w:type="spellStart"/>
      <w:r w:rsidRPr="005800ED">
        <w:t>aff</w:t>
      </w:r>
      <w:proofErr w:type="spellEnd"/>
      <w:r w:rsidRPr="005800ED">
        <w:t xml:space="preserve"> is a set of conditionals since the offense being true relies on the framework.</w:t>
      </w:r>
    </w:p>
    <w:p w14:paraId="5EB652D8" w14:textId="77777777" w:rsidR="00E876C6" w:rsidRPr="005800ED" w:rsidRDefault="00E876C6" w:rsidP="00E876C6">
      <w:pPr>
        <w:pStyle w:val="Heading4"/>
      </w:pPr>
      <w:r w:rsidRPr="005800ED">
        <w:t xml:space="preserve">b. if the </w:t>
      </w:r>
      <w:proofErr w:type="spellStart"/>
      <w:r w:rsidRPr="005800ED">
        <w:t>aff</w:t>
      </w:r>
      <w:proofErr w:type="spellEnd"/>
      <w:r w:rsidRPr="005800ED">
        <w:t xml:space="preserve"> is winning, they get the ballot is a tacit ballot conditional which means denying the premise proves the conclusion that I should get the ballot. </w:t>
      </w:r>
    </w:p>
    <w:p w14:paraId="5A2304D6" w14:textId="77777777" w:rsidR="00E876C6" w:rsidRPr="005800ED" w:rsidRDefault="00E876C6" w:rsidP="00DC5BF7">
      <w:pPr>
        <w:rPr>
          <w:sz w:val="16"/>
          <w:szCs w:val="16"/>
        </w:rPr>
      </w:pPr>
    </w:p>
    <w:p w14:paraId="76F08CE5" w14:textId="77777777" w:rsidR="00DC5BF7" w:rsidRPr="005800ED" w:rsidRDefault="00DC5BF7" w:rsidP="00DC5BF7"/>
    <w:p w14:paraId="3CCE123A" w14:textId="001030C6" w:rsidR="00DC5BF7" w:rsidRPr="005800ED" w:rsidRDefault="00DC5BF7" w:rsidP="00DC5BF7">
      <w:pPr>
        <w:pStyle w:val="Heading3"/>
      </w:pPr>
      <w:r w:rsidRPr="005800ED">
        <w:lastRenderedPageBreak/>
        <w:t>1AC - FWK</w:t>
      </w:r>
    </w:p>
    <w:p w14:paraId="6CE53D90" w14:textId="77777777" w:rsidR="009601B2" w:rsidRPr="005800ED" w:rsidRDefault="009601B2" w:rsidP="009601B2">
      <w:pPr>
        <w:pStyle w:val="Heading4"/>
      </w:pPr>
      <w:r w:rsidRPr="005800ED">
        <w:t>Ethics begin a posteriori.</w:t>
      </w:r>
    </w:p>
    <w:p w14:paraId="3177BE0A" w14:textId="77777777" w:rsidR="009601B2" w:rsidRPr="005800ED" w:rsidRDefault="009601B2" w:rsidP="009601B2">
      <w:pPr>
        <w:pStyle w:val="Heading4"/>
      </w:pPr>
      <w:r w:rsidRPr="005800ED">
        <w:t xml:space="preserve">1. Knowledge is </w:t>
      </w:r>
      <w:r w:rsidRPr="005800ED">
        <w:rPr>
          <w:u w:val="single"/>
        </w:rPr>
        <w:t>based</w:t>
      </w:r>
      <w:r w:rsidRPr="005800ED">
        <w:t xml:space="preserve"> on experience – I </w:t>
      </w:r>
      <w:r w:rsidRPr="005800ED">
        <w:rPr>
          <w:u w:val="single"/>
        </w:rPr>
        <w:t>wouldn’t</w:t>
      </w:r>
      <w:r w:rsidRPr="005800ED">
        <w:t xml:space="preserve"> know 2+2=4 </w:t>
      </w:r>
      <w:r w:rsidRPr="005800ED">
        <w:rPr>
          <w:u w:val="single"/>
        </w:rPr>
        <w:t>without</w:t>
      </w:r>
      <w:r w:rsidRPr="005800ED">
        <w:t xml:space="preserve"> experience of objects </w:t>
      </w:r>
      <w:r w:rsidRPr="005800ED">
        <w:rPr>
          <w:u w:val="single"/>
        </w:rPr>
        <w:t>nor</w:t>
      </w:r>
      <w:r w:rsidRPr="005800ED">
        <w:t xml:space="preserve"> the color red </w:t>
      </w:r>
      <w:r w:rsidRPr="005800ED">
        <w:rPr>
          <w:u w:val="single"/>
        </w:rPr>
        <w:t>without</w:t>
      </w:r>
      <w:r w:rsidRPr="005800ED">
        <w:t xml:space="preserve"> some </w:t>
      </w:r>
      <w:r w:rsidRPr="005800ED">
        <w:rPr>
          <w:u w:val="single"/>
        </w:rPr>
        <w:t>experience</w:t>
      </w:r>
      <w:r w:rsidRPr="005800ED">
        <w:t xml:space="preserve"> of color. We </w:t>
      </w:r>
      <w:r w:rsidRPr="005800ED">
        <w:rPr>
          <w:u w:val="single"/>
        </w:rPr>
        <w:t>can’t</w:t>
      </w:r>
      <w:r w:rsidRPr="005800ED">
        <w:t xml:space="preserve"> obtain evidence of goodness without experience.</w:t>
      </w:r>
    </w:p>
    <w:p w14:paraId="59C261DE" w14:textId="77777777" w:rsidR="009601B2" w:rsidRPr="005800ED" w:rsidRDefault="009601B2" w:rsidP="009601B2">
      <w:pPr>
        <w:pStyle w:val="Heading4"/>
      </w:pPr>
      <w:r w:rsidRPr="005800ED">
        <w:t xml:space="preserve">2. Indifference – Even if there </w:t>
      </w:r>
      <w:r w:rsidRPr="005800ED">
        <w:rPr>
          <w:u w:val="single"/>
        </w:rPr>
        <w:t>are</w:t>
      </w:r>
      <w:r w:rsidRPr="005800ED">
        <w:t xml:space="preserve"> </w:t>
      </w:r>
      <w:proofErr w:type="spellStart"/>
      <w:r w:rsidRPr="005800ED">
        <w:t>apriori</w:t>
      </w:r>
      <w:proofErr w:type="spellEnd"/>
      <w:r w:rsidRPr="005800ED">
        <w:t xml:space="preserve"> moral truths, I can </w:t>
      </w:r>
      <w:r w:rsidRPr="005800ED">
        <w:rPr>
          <w:u w:val="single"/>
        </w:rPr>
        <w:t>choose</w:t>
      </w:r>
      <w:r w:rsidRPr="005800ED">
        <w:t xml:space="preserve"> to ignore them. Cognition is </w:t>
      </w:r>
      <w:r w:rsidRPr="005800ED">
        <w:rPr>
          <w:u w:val="single"/>
        </w:rPr>
        <w:t>binding</w:t>
      </w:r>
      <w:r w:rsidRPr="005800ED">
        <w:t xml:space="preserve"> – if I put my hand on a hot stove, I </w:t>
      </w:r>
      <w:r w:rsidRPr="005800ED">
        <w:rPr>
          <w:u w:val="single"/>
        </w:rPr>
        <w:t>can’t</w:t>
      </w:r>
      <w:r w:rsidRPr="005800ED">
        <w:t xml:space="preserve"> turn off my </w:t>
      </w:r>
      <w:r w:rsidRPr="005800ED">
        <w:rPr>
          <w:u w:val="single"/>
        </w:rPr>
        <w:t>natural aversion</w:t>
      </w:r>
      <w:r w:rsidRPr="005800ED">
        <w:t xml:space="preserve"> to it.</w:t>
      </w:r>
    </w:p>
    <w:p w14:paraId="1131727E" w14:textId="77777777" w:rsidR="009601B2" w:rsidRPr="005800ED" w:rsidRDefault="009601B2" w:rsidP="009601B2"/>
    <w:p w14:paraId="31021461" w14:textId="77777777" w:rsidR="009601B2" w:rsidRPr="005800ED" w:rsidRDefault="009601B2" w:rsidP="009601B2">
      <w:pPr>
        <w:pStyle w:val="Heading4"/>
        <w:rPr>
          <w:rFonts w:asciiTheme="majorHAnsi" w:hAnsiTheme="majorHAnsi" w:cstheme="majorHAnsi"/>
        </w:rPr>
      </w:pPr>
      <w:r w:rsidRPr="005800ED">
        <w:rPr>
          <w:rFonts w:asciiTheme="majorHAnsi" w:hAnsiTheme="majorHAnsi" w:cstheme="majorHAnsi"/>
        </w:rPr>
        <w:t xml:space="preserve">The meta-ethic is </w:t>
      </w:r>
      <w:r w:rsidRPr="005800ED">
        <w:rPr>
          <w:rFonts w:asciiTheme="majorHAnsi" w:hAnsiTheme="majorHAnsi" w:cstheme="majorHAnsi"/>
          <w:u w:val="single"/>
        </w:rPr>
        <w:t>moral substitutability</w:t>
      </w:r>
      <w:r w:rsidRPr="005800ED">
        <w:rPr>
          <w:rFonts w:asciiTheme="majorHAnsi" w:hAnsiTheme="majorHAnsi" w:cstheme="majorHAnsi"/>
        </w:rPr>
        <w:t xml:space="preserve"> - only it can explain reasons for acting.</w:t>
      </w:r>
    </w:p>
    <w:p w14:paraId="37D4A774" w14:textId="77777777" w:rsidR="009601B2" w:rsidRPr="005800ED" w:rsidRDefault="009601B2" w:rsidP="009601B2">
      <w:pPr>
        <w:rPr>
          <w:rFonts w:asciiTheme="majorHAnsi" w:hAnsiTheme="majorHAnsi" w:cstheme="majorHAnsi"/>
          <w:sz w:val="16"/>
          <w:szCs w:val="26"/>
        </w:rPr>
      </w:pPr>
      <w:r w:rsidRPr="005800ED">
        <w:rPr>
          <w:rStyle w:val="Emphasis"/>
          <w:rFonts w:asciiTheme="majorHAnsi" w:hAnsiTheme="majorHAnsi" w:cstheme="majorHAnsi"/>
          <w:sz w:val="26"/>
          <w:szCs w:val="26"/>
        </w:rPr>
        <w:t>Sinnott-Armstrong 92</w:t>
      </w:r>
      <w:r w:rsidRPr="005800ED">
        <w:rPr>
          <w:rFonts w:asciiTheme="majorHAnsi" w:hAnsiTheme="majorHAnsi" w:cstheme="majorHAnsi"/>
          <w:sz w:val="16"/>
          <w:szCs w:val="26"/>
        </w:rPr>
        <w:t xml:space="preserve"> [Walter, professor of practical ethics. “An Argument for Consequentialism” Dartmouth College Philosophical Perspectives. 1992.] </w:t>
      </w:r>
    </w:p>
    <w:p w14:paraId="7428DB4A" w14:textId="77777777" w:rsidR="009601B2" w:rsidRPr="005800ED" w:rsidRDefault="009601B2" w:rsidP="009601B2">
      <w:pPr>
        <w:rPr>
          <w:rStyle w:val="Emphasis"/>
          <w:rFonts w:asciiTheme="majorHAnsi" w:hAnsiTheme="majorHAnsi" w:cstheme="majorHAnsi"/>
          <w:sz w:val="26"/>
          <w:szCs w:val="26"/>
        </w:rPr>
      </w:pPr>
      <w:r w:rsidRPr="005800ED">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5800ED">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5800ED">
        <w:rPr>
          <w:rStyle w:val="Emphasis"/>
          <w:rFonts w:asciiTheme="majorHAnsi" w:hAnsiTheme="majorHAnsi" w:cstheme="majorHAnsi"/>
          <w:sz w:val="26"/>
          <w:szCs w:val="26"/>
        </w:rPr>
        <w:t>a moral reason</w:t>
      </w:r>
      <w:r w:rsidRPr="005800ED">
        <w:rPr>
          <w:rFonts w:asciiTheme="majorHAnsi" w:hAnsiTheme="majorHAnsi" w:cstheme="majorHAnsi"/>
          <w:sz w:val="16"/>
          <w:szCs w:val="26"/>
        </w:rPr>
        <w:t xml:space="preserve"> to do an act </w:t>
      </w:r>
      <w:r w:rsidRPr="005800ED">
        <w:rPr>
          <w:rStyle w:val="Emphasis"/>
          <w:rFonts w:asciiTheme="majorHAnsi" w:hAnsiTheme="majorHAnsi" w:cstheme="majorHAnsi"/>
          <w:sz w:val="26"/>
          <w:szCs w:val="26"/>
        </w:rPr>
        <w:t xml:space="preserve">is non-consequential if </w:t>
      </w:r>
      <w:r w:rsidRPr="005800ED">
        <w:rPr>
          <w:rFonts w:asciiTheme="majorHAnsi" w:hAnsiTheme="majorHAnsi" w:cstheme="majorHAnsi"/>
          <w:sz w:val="16"/>
          <w:szCs w:val="26"/>
        </w:rPr>
        <w:t>and only if</w:t>
      </w:r>
      <w:r w:rsidRPr="005800ED">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5800ED">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5800ED">
        <w:rPr>
          <w:rFonts w:asciiTheme="majorHAnsi" w:hAnsiTheme="majorHAnsi" w:cstheme="majorHAnsi"/>
          <w:sz w:val="16"/>
          <w:szCs w:val="26"/>
        </w:rPr>
        <w:t>ofits</w:t>
      </w:r>
      <w:proofErr w:type="spellEnd"/>
      <w:r w:rsidRPr="005800ED">
        <w:rPr>
          <w:rFonts w:asciiTheme="majorHAnsi" w:hAnsiTheme="majorHAnsi" w:cstheme="majorHAnsi"/>
          <w:sz w:val="16"/>
          <w:szCs w:val="26"/>
        </w:rPr>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5800ED">
        <w:rPr>
          <w:rFonts w:asciiTheme="majorHAnsi" w:hAnsiTheme="majorHAnsi" w:cstheme="majorHAnsi"/>
          <w:sz w:val="16"/>
          <w:szCs w:val="26"/>
        </w:rPr>
        <w:t>are</w:t>
      </w:r>
      <w:proofErr w:type="gramEnd"/>
      <w:r w:rsidRPr="005800ED">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5800ED">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5800ED">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w:t>
      </w:r>
      <w:r w:rsidRPr="005800ED">
        <w:rPr>
          <w:rFonts w:asciiTheme="majorHAnsi" w:hAnsiTheme="majorHAnsi" w:cstheme="majorHAnsi"/>
          <w:sz w:val="16"/>
          <w:szCs w:val="26"/>
        </w:rPr>
        <w:lastRenderedPageBreak/>
        <w:t xml:space="preserve">and not because of its consequences.'12 Such deontologists claim in effect that, </w:t>
      </w:r>
      <w:r w:rsidRPr="005800ED">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5800ED">
        <w:rPr>
          <w:rFonts w:asciiTheme="majorHAnsi" w:hAnsiTheme="majorHAnsi" w:cstheme="majorHAnsi"/>
          <w:sz w:val="16"/>
          <w:szCs w:val="26"/>
        </w:rPr>
        <w:t xml:space="preserve">This reason exists regardless of the consequences of mowing the grass, even though it might be overridden by certain bad consequences. </w:t>
      </w:r>
      <w:r w:rsidRPr="005800ED">
        <w:rPr>
          <w:rStyle w:val="Emphasis"/>
          <w:rFonts w:asciiTheme="majorHAnsi" w:hAnsiTheme="majorHAnsi" w:cstheme="majorHAnsi"/>
          <w:sz w:val="26"/>
          <w:szCs w:val="26"/>
        </w:rPr>
        <w:t>However</w:t>
      </w:r>
      <w:r w:rsidRPr="005800ED">
        <w:rPr>
          <w:rFonts w:asciiTheme="majorHAnsi" w:hAnsiTheme="majorHAnsi" w:cstheme="majorHAnsi"/>
          <w:sz w:val="16"/>
          <w:szCs w:val="26"/>
        </w:rPr>
        <w:t xml:space="preserve">, if this is why I have a moral reason to mow the grass, then, even </w:t>
      </w:r>
      <w:r w:rsidRPr="005800ED">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5800ED">
        <w:rPr>
          <w:rFonts w:asciiTheme="majorHAnsi" w:hAnsiTheme="majorHAnsi" w:cstheme="majorHAnsi"/>
          <w:sz w:val="16"/>
          <w:szCs w:val="26"/>
        </w:rPr>
        <w:t xml:space="preserve">, and starting my mower does not fulfill my promise. Thus, </w:t>
      </w:r>
      <w:r w:rsidRPr="005800ED">
        <w:rPr>
          <w:rStyle w:val="Emphasis"/>
          <w:rFonts w:asciiTheme="majorHAnsi" w:hAnsiTheme="majorHAnsi" w:cstheme="majorHAnsi"/>
          <w:sz w:val="26"/>
          <w:szCs w:val="26"/>
        </w:rPr>
        <w:t xml:space="preserve">a moral theory cannot explain </w:t>
      </w:r>
      <w:r w:rsidRPr="005800ED">
        <w:rPr>
          <w:rFonts w:asciiTheme="majorHAnsi" w:hAnsiTheme="majorHAnsi" w:cstheme="majorHAnsi"/>
          <w:sz w:val="16"/>
          <w:szCs w:val="26"/>
        </w:rPr>
        <w:t>moral</w:t>
      </w:r>
      <w:r w:rsidRPr="005800ED">
        <w:rPr>
          <w:rStyle w:val="Emphasis"/>
          <w:rFonts w:asciiTheme="majorHAnsi" w:hAnsiTheme="majorHAnsi" w:cstheme="majorHAnsi"/>
          <w:sz w:val="26"/>
          <w:szCs w:val="26"/>
        </w:rPr>
        <w:t xml:space="preserve"> substitutability if it claims that properties</w:t>
      </w:r>
      <w:r w:rsidRPr="005800ED">
        <w:rPr>
          <w:rFonts w:asciiTheme="majorHAnsi" w:hAnsiTheme="majorHAnsi" w:cstheme="majorHAnsi"/>
          <w:sz w:val="16"/>
          <w:szCs w:val="26"/>
        </w:rPr>
        <w:t xml:space="preserve"> like this</w:t>
      </w:r>
      <w:r w:rsidRPr="005800ED">
        <w:rPr>
          <w:rStyle w:val="Emphasis"/>
          <w:rFonts w:asciiTheme="majorHAnsi" w:hAnsiTheme="majorHAnsi" w:cstheme="majorHAnsi"/>
          <w:sz w:val="26"/>
          <w:szCs w:val="26"/>
        </w:rPr>
        <w:t xml:space="preserve"> provide moral reasons.</w:t>
      </w:r>
    </w:p>
    <w:p w14:paraId="5E719107" w14:textId="77777777" w:rsidR="009601B2" w:rsidRPr="005800ED" w:rsidRDefault="009601B2" w:rsidP="009601B2"/>
    <w:p w14:paraId="45D5B028" w14:textId="77777777" w:rsidR="009601B2" w:rsidRPr="005800ED" w:rsidRDefault="009601B2" w:rsidP="009601B2">
      <w:pPr>
        <w:pStyle w:val="Heading4"/>
      </w:pPr>
      <w:r w:rsidRPr="005800ED">
        <w:t xml:space="preserve">Non-consequentialist moral theories </w:t>
      </w:r>
      <w:r w:rsidRPr="005800ED">
        <w:rPr>
          <w:u w:val="single"/>
        </w:rPr>
        <w:t>fail</w:t>
      </w:r>
      <w:r w:rsidRPr="005800ED">
        <w:t xml:space="preserve"> to explain. </w:t>
      </w:r>
    </w:p>
    <w:p w14:paraId="31D3B69D" w14:textId="77777777" w:rsidR="009601B2" w:rsidRPr="005800ED" w:rsidRDefault="009601B2" w:rsidP="009601B2">
      <w:pPr>
        <w:rPr>
          <w:rFonts w:asciiTheme="majorHAnsi" w:hAnsiTheme="majorHAnsi" w:cstheme="majorHAnsi"/>
          <w:sz w:val="16"/>
          <w:szCs w:val="26"/>
        </w:rPr>
      </w:pPr>
      <w:r w:rsidRPr="005800ED">
        <w:rPr>
          <w:rStyle w:val="Emphasis"/>
          <w:rFonts w:asciiTheme="majorHAnsi" w:hAnsiTheme="majorHAnsi" w:cstheme="majorHAnsi"/>
          <w:sz w:val="26"/>
          <w:szCs w:val="26"/>
        </w:rPr>
        <w:t>Sinnott-Armstrong 92</w:t>
      </w:r>
      <w:r w:rsidRPr="005800ED">
        <w:rPr>
          <w:rFonts w:asciiTheme="majorHAnsi" w:hAnsiTheme="majorHAnsi" w:cstheme="majorHAnsi"/>
          <w:sz w:val="16"/>
          <w:szCs w:val="26"/>
        </w:rPr>
        <w:t xml:space="preserve"> [Walter, professor of practical ethics. “An Argument for Consequentialism” Dartmouth College Philosophical Perspectives. 1992.] </w:t>
      </w:r>
    </w:p>
    <w:p w14:paraId="221174D6" w14:textId="77777777" w:rsidR="009601B2" w:rsidRPr="005800ED" w:rsidRDefault="009601B2" w:rsidP="009601B2">
      <w:pPr>
        <w:tabs>
          <w:tab w:val="left" w:pos="1385"/>
          <w:tab w:val="left" w:pos="10170"/>
          <w:tab w:val="left" w:pos="11880"/>
        </w:tabs>
        <w:ind w:right="180"/>
        <w:rPr>
          <w:rFonts w:asciiTheme="majorHAnsi" w:hAnsiTheme="majorHAnsi" w:cs="Times New Roman"/>
          <w:sz w:val="16"/>
          <w:szCs w:val="26"/>
        </w:rPr>
      </w:pPr>
      <w:r w:rsidRPr="005800ED">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5800ED">
        <w:rPr>
          <w:rFonts w:asciiTheme="majorHAnsi" w:hAnsiTheme="majorHAnsi" w:cs="Times New Roman"/>
          <w:b/>
          <w:szCs w:val="26"/>
          <w:u w:val="single"/>
        </w:rPr>
        <w:t>deontological theories unable to explain moral substitutability</w:t>
      </w:r>
      <w:r w:rsidRPr="005800ED">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5800ED">
        <w:rPr>
          <w:rFonts w:asciiTheme="majorHAnsi" w:hAnsiTheme="majorHAnsi" w:cs="Times New Roman"/>
          <w:b/>
          <w:szCs w:val="26"/>
          <w:u w:val="single"/>
        </w:rPr>
        <w:t xml:space="preserve">What gives me a moral reason to start the mower is the consequences of starting the mower. </w:t>
      </w:r>
      <w:r w:rsidRPr="005800ED">
        <w:rPr>
          <w:rFonts w:asciiTheme="majorHAnsi" w:hAnsiTheme="majorHAnsi" w:cs="Times New Roman"/>
          <w:sz w:val="16"/>
          <w:szCs w:val="26"/>
        </w:rPr>
        <w:t>Specifically</w:t>
      </w:r>
      <w:r w:rsidRPr="005800ED">
        <w:rPr>
          <w:rFonts w:asciiTheme="majorHAnsi" w:hAnsiTheme="majorHAnsi" w:cs="Times New Roman"/>
          <w:b/>
          <w:szCs w:val="26"/>
          <w:u w:val="single"/>
        </w:rPr>
        <w:t xml:space="preserve">, it has the consequence that I am able to mow the grass. </w:t>
      </w:r>
      <w:r w:rsidRPr="005800ED">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5800ED">
        <w:rPr>
          <w:rFonts w:asciiTheme="majorHAnsi" w:hAnsiTheme="majorHAnsi" w:cs="Times New Roman"/>
          <w:i/>
          <w:sz w:val="16"/>
          <w:szCs w:val="26"/>
        </w:rPr>
        <w:t>its</w:t>
      </w:r>
      <w:r w:rsidRPr="005800ED">
        <w:rPr>
          <w:rFonts w:asciiTheme="majorHAnsi" w:hAnsiTheme="majorHAnsi" w:cs="Times New Roman"/>
          <w:sz w:val="16"/>
          <w:szCs w:val="26"/>
        </w:rPr>
        <w:t xml:space="preserve"> consequences. </w:t>
      </w:r>
      <w:proofErr w:type="gramStart"/>
      <w:r w:rsidRPr="005800ED">
        <w:rPr>
          <w:rFonts w:asciiTheme="majorHAnsi" w:hAnsiTheme="majorHAnsi" w:cs="Times New Roman"/>
          <w:b/>
          <w:szCs w:val="26"/>
          <w:u w:val="single"/>
        </w:rPr>
        <w:t>Thus</w:t>
      </w:r>
      <w:proofErr w:type="gramEnd"/>
      <w:r w:rsidRPr="005800ED">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5800ED">
        <w:rPr>
          <w:rFonts w:asciiTheme="majorHAnsi" w:hAnsiTheme="majorHAnsi" w:cs="Times New Roman"/>
          <w:sz w:val="16"/>
          <w:szCs w:val="26"/>
        </w:rPr>
        <w:t>. That is why all deontological theories must lack the explanatory coherence which is a general test of adequacy for all theories.</w:t>
      </w:r>
    </w:p>
    <w:p w14:paraId="05AA2F4D" w14:textId="77777777" w:rsidR="009601B2" w:rsidRPr="005800ED" w:rsidRDefault="009601B2" w:rsidP="009601B2"/>
    <w:p w14:paraId="1A74F5EE" w14:textId="7E581FB3" w:rsidR="009601B2" w:rsidRPr="005800ED" w:rsidRDefault="009601B2" w:rsidP="009601B2">
      <w:pPr>
        <w:pStyle w:val="Heading4"/>
        <w:rPr>
          <w:rFonts w:asciiTheme="majorHAnsi" w:hAnsiTheme="majorHAnsi" w:cstheme="majorHAnsi"/>
          <w:bCs w:val="0"/>
        </w:rPr>
      </w:pPr>
      <w:r w:rsidRPr="005800ED">
        <w:rPr>
          <w:rFonts w:asciiTheme="majorHAnsi" w:hAnsiTheme="majorHAnsi" w:cstheme="majorHAnsi"/>
        </w:rPr>
        <w:t>The standard is maximizing expected wellbeing.</w:t>
      </w:r>
    </w:p>
    <w:p w14:paraId="140B5ECA" w14:textId="77777777" w:rsidR="009601B2" w:rsidRPr="005800ED" w:rsidRDefault="009601B2" w:rsidP="009601B2">
      <w:pPr>
        <w:pStyle w:val="Heading4"/>
        <w:rPr>
          <w:rFonts w:asciiTheme="majorHAnsi" w:hAnsiTheme="majorHAnsi" w:cstheme="majorHAnsi"/>
          <w:bCs w:val="0"/>
        </w:rPr>
      </w:pPr>
      <w:r w:rsidRPr="005800ED">
        <w:rPr>
          <w:rFonts w:asciiTheme="majorHAnsi" w:hAnsiTheme="majorHAnsi" w:cstheme="majorHAnsi"/>
        </w:rPr>
        <w:t>Prefer:</w:t>
      </w:r>
    </w:p>
    <w:p w14:paraId="13402F1F" w14:textId="77777777" w:rsidR="009601B2" w:rsidRPr="005800ED" w:rsidRDefault="009601B2" w:rsidP="009601B2">
      <w:pPr>
        <w:pStyle w:val="Heading4"/>
        <w:rPr>
          <w:rFonts w:asciiTheme="majorHAnsi" w:hAnsiTheme="majorHAnsi" w:cstheme="majorHAnsi"/>
          <w:bCs w:val="0"/>
          <w:u w:val="single"/>
        </w:rPr>
      </w:pPr>
      <w:r w:rsidRPr="005800ED">
        <w:rPr>
          <w:rFonts w:asciiTheme="majorHAnsi" w:hAnsiTheme="majorHAnsi" w:cstheme="majorHAnsi"/>
        </w:rPr>
        <w:t xml:space="preserve">1 - Pleasure and pain are intrinsic </w:t>
      </w:r>
      <w:r w:rsidRPr="005800ED">
        <w:rPr>
          <w:rFonts w:asciiTheme="majorHAnsi" w:hAnsiTheme="majorHAnsi" w:cstheme="majorHAnsi"/>
          <w:u w:val="single"/>
        </w:rPr>
        <w:t>value</w:t>
      </w:r>
      <w:r w:rsidRPr="005800ED">
        <w:rPr>
          <w:rFonts w:asciiTheme="majorHAnsi" w:hAnsiTheme="majorHAnsi" w:cstheme="majorHAnsi"/>
        </w:rPr>
        <w:t xml:space="preserve"> and </w:t>
      </w:r>
      <w:r w:rsidRPr="005800ED">
        <w:rPr>
          <w:rFonts w:asciiTheme="majorHAnsi" w:hAnsiTheme="majorHAnsi" w:cstheme="majorHAnsi"/>
          <w:u w:val="single"/>
        </w:rPr>
        <w:t>disvalue</w:t>
      </w:r>
      <w:r w:rsidRPr="005800ED">
        <w:rPr>
          <w:rFonts w:asciiTheme="majorHAnsi" w:hAnsiTheme="majorHAnsi" w:cstheme="majorHAnsi"/>
        </w:rPr>
        <w:t xml:space="preserve"> – everything else regresses – </w:t>
      </w:r>
      <w:r w:rsidRPr="005800ED">
        <w:rPr>
          <w:rFonts w:asciiTheme="majorHAnsi" w:hAnsiTheme="majorHAnsi" w:cstheme="majorHAnsi"/>
          <w:u w:val="single"/>
        </w:rPr>
        <w:t>robust neuroscience.</w:t>
      </w:r>
    </w:p>
    <w:p w14:paraId="205C7388" w14:textId="77777777" w:rsidR="009601B2" w:rsidRPr="005800ED" w:rsidRDefault="009601B2" w:rsidP="009601B2">
      <w:pPr>
        <w:rPr>
          <w:rFonts w:asciiTheme="majorHAnsi" w:hAnsiTheme="majorHAnsi" w:cstheme="majorHAnsi"/>
          <w:b/>
          <w:sz w:val="16"/>
          <w:szCs w:val="26"/>
        </w:rPr>
      </w:pPr>
      <w:r w:rsidRPr="005800ED">
        <w:rPr>
          <w:rStyle w:val="Style13ptBold"/>
          <w:rFonts w:asciiTheme="majorHAnsi" w:hAnsiTheme="majorHAnsi" w:cstheme="majorHAnsi"/>
          <w:szCs w:val="26"/>
          <w:u w:val="single"/>
        </w:rPr>
        <w:t>Blum et al. 18</w:t>
      </w:r>
      <w:r w:rsidRPr="005800ED">
        <w:rPr>
          <w:rStyle w:val="Style13ptBold"/>
          <w:rFonts w:asciiTheme="majorHAnsi" w:hAnsiTheme="majorHAnsi" w:cstheme="majorHAnsi"/>
          <w:sz w:val="16"/>
          <w:szCs w:val="26"/>
        </w:rPr>
        <w:t xml:space="preserve"> </w:t>
      </w:r>
      <w:r w:rsidRPr="005800ED">
        <w:rPr>
          <w:rFonts w:asciiTheme="majorHAnsi" w:hAnsiTheme="majorHAnsi" w:cstheme="majorHAnsi"/>
          <w:sz w:val="16"/>
          <w:szCs w:val="26"/>
        </w:rPr>
        <w:t xml:space="preserve">Kenneth Blum, 1Department of Psychiatry, </w:t>
      </w:r>
      <w:proofErr w:type="spellStart"/>
      <w:r w:rsidRPr="005800ED">
        <w:rPr>
          <w:rFonts w:asciiTheme="majorHAnsi" w:hAnsiTheme="majorHAnsi" w:cstheme="majorHAnsi"/>
          <w:sz w:val="16"/>
          <w:szCs w:val="26"/>
        </w:rPr>
        <w:t>Boonshoft</w:t>
      </w:r>
      <w:proofErr w:type="spellEnd"/>
      <w:r w:rsidRPr="005800ED">
        <w:rPr>
          <w:rFonts w:asciiTheme="majorHAnsi" w:hAnsiTheme="majorHAnsi" w:cstheme="majorHAnsi"/>
          <w:sz w:val="16"/>
          <w:szCs w:val="2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800ED">
        <w:rPr>
          <w:rFonts w:asciiTheme="majorHAnsi" w:hAnsiTheme="majorHAnsi" w:cstheme="majorHAnsi"/>
          <w:sz w:val="16"/>
          <w:szCs w:val="26"/>
        </w:rPr>
        <w:t>Geneus</w:t>
      </w:r>
      <w:proofErr w:type="spellEnd"/>
      <w:r w:rsidRPr="005800ED">
        <w:rPr>
          <w:rFonts w:asciiTheme="majorHAnsi" w:hAnsiTheme="majorHAnsi" w:cstheme="majorHAnsi"/>
          <w:sz w:val="16"/>
          <w:szCs w:val="26"/>
        </w:rPr>
        <w:t xml:space="preserve"> Health LLC, San Antonio, TX, USA 6Department of Addiction Research &amp; Therapy, </w:t>
      </w:r>
      <w:proofErr w:type="spellStart"/>
      <w:r w:rsidRPr="005800ED">
        <w:rPr>
          <w:rFonts w:asciiTheme="majorHAnsi" w:hAnsiTheme="majorHAnsi" w:cstheme="majorHAnsi"/>
          <w:sz w:val="16"/>
          <w:szCs w:val="26"/>
        </w:rPr>
        <w:t>Nupathways</w:t>
      </w:r>
      <w:proofErr w:type="spellEnd"/>
      <w:r w:rsidRPr="005800ED">
        <w:rPr>
          <w:rFonts w:asciiTheme="majorHAnsi" w:hAnsiTheme="majorHAnsi" w:cstheme="majorHAnsi"/>
          <w:sz w:val="16"/>
          <w:szCs w:val="26"/>
        </w:rPr>
        <w:t xml:space="preserve"> Inc., </w:t>
      </w:r>
      <w:proofErr w:type="spellStart"/>
      <w:r w:rsidRPr="005800ED">
        <w:rPr>
          <w:rFonts w:asciiTheme="majorHAnsi" w:hAnsiTheme="majorHAnsi" w:cstheme="majorHAnsi"/>
          <w:sz w:val="16"/>
          <w:szCs w:val="26"/>
        </w:rPr>
        <w:t>Innsbrook</w:t>
      </w:r>
      <w:proofErr w:type="spellEnd"/>
      <w:r w:rsidRPr="005800ED">
        <w:rPr>
          <w:rFonts w:asciiTheme="majorHAnsi" w:hAnsiTheme="majorHAnsi" w:cstheme="majorHAnsi"/>
          <w:sz w:val="16"/>
          <w:szCs w:val="2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800ED">
        <w:rPr>
          <w:rFonts w:asciiTheme="majorHAnsi" w:hAnsiTheme="majorHAnsi" w:cstheme="majorHAnsi"/>
          <w:sz w:val="16"/>
          <w:szCs w:val="26"/>
        </w:rPr>
        <w:t>Eötvös</w:t>
      </w:r>
      <w:proofErr w:type="spellEnd"/>
      <w:r w:rsidRPr="005800ED">
        <w:rPr>
          <w:rFonts w:asciiTheme="majorHAnsi" w:hAnsiTheme="majorHAnsi" w:cstheme="majorHAnsi"/>
          <w:sz w:val="16"/>
          <w:szCs w:val="26"/>
        </w:rPr>
        <w:t xml:space="preserve"> </w:t>
      </w:r>
      <w:proofErr w:type="spellStart"/>
      <w:r w:rsidRPr="005800ED">
        <w:rPr>
          <w:rFonts w:asciiTheme="majorHAnsi" w:hAnsiTheme="majorHAnsi" w:cstheme="majorHAnsi"/>
          <w:sz w:val="16"/>
          <w:szCs w:val="26"/>
        </w:rPr>
        <w:t>Loránd</w:t>
      </w:r>
      <w:proofErr w:type="spellEnd"/>
      <w:r w:rsidRPr="005800ED">
        <w:rPr>
          <w:rFonts w:asciiTheme="majorHAnsi" w:hAnsiTheme="majorHAnsi" w:cstheme="majorHAnsi"/>
          <w:sz w:val="16"/>
          <w:szCs w:val="26"/>
        </w:rPr>
        <w:t xml:space="preserve"> University, Budapest, Hungary 10Division of Addiction Research, Dominion Diagnostics, LLC. North Kingston, RI, USA 11Victory Nutrition International, </w:t>
      </w:r>
      <w:proofErr w:type="spellStart"/>
      <w:r w:rsidRPr="005800ED">
        <w:rPr>
          <w:rFonts w:asciiTheme="majorHAnsi" w:hAnsiTheme="majorHAnsi" w:cstheme="majorHAnsi"/>
          <w:sz w:val="16"/>
          <w:szCs w:val="26"/>
        </w:rPr>
        <w:t>Lederach</w:t>
      </w:r>
      <w:proofErr w:type="spellEnd"/>
      <w:r w:rsidRPr="005800ED">
        <w:rPr>
          <w:rFonts w:asciiTheme="majorHAnsi" w:hAnsiTheme="majorHAnsi" w:cstheme="majorHAnsi"/>
          <w:sz w:val="16"/>
          <w:szCs w:val="26"/>
        </w:rPr>
        <w:t xml:space="preserve">, PA., USA 12National Human Genome Center at Howard University, Washington, DC., USA, Marjorie </w:t>
      </w:r>
      <w:proofErr w:type="spellStart"/>
      <w:r w:rsidRPr="005800ED">
        <w:rPr>
          <w:rFonts w:asciiTheme="majorHAnsi" w:hAnsiTheme="majorHAnsi" w:cstheme="majorHAnsi"/>
          <w:sz w:val="16"/>
          <w:szCs w:val="26"/>
        </w:rPr>
        <w:t>Gondré</w:t>
      </w:r>
      <w:proofErr w:type="spellEnd"/>
      <w:r w:rsidRPr="005800ED">
        <w:rPr>
          <w:rFonts w:asciiTheme="majorHAnsi" w:hAnsiTheme="majorHAnsi" w:cstheme="majorHAnsi"/>
          <w:sz w:val="16"/>
          <w:szCs w:val="26"/>
        </w:rPr>
        <w:t xml:space="preserve">-Lewis, 12National Human Genome Center at Howard University, Washington, DC., USA 13Departments of Anatomy and Psychiatry, Howard University College of Medicine, Washington, DC US, Bruce Steinberg, 4Division of Applied Clinical </w:t>
      </w:r>
      <w:r w:rsidRPr="005800ED">
        <w:rPr>
          <w:rFonts w:asciiTheme="majorHAnsi" w:hAnsiTheme="majorHAnsi" w:cstheme="majorHAnsi"/>
          <w:sz w:val="16"/>
          <w:szCs w:val="26"/>
        </w:rPr>
        <w:lastRenderedPageBreak/>
        <w:t xml:space="preserve">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800ED">
        <w:rPr>
          <w:rFonts w:asciiTheme="majorHAnsi" w:hAnsiTheme="majorHAnsi" w:cstheme="majorHAnsi"/>
          <w:sz w:val="16"/>
          <w:szCs w:val="26"/>
        </w:rPr>
        <w:t>Modestino</w:t>
      </w:r>
      <w:proofErr w:type="spellEnd"/>
      <w:r w:rsidRPr="005800ED">
        <w:rPr>
          <w:rFonts w:asciiTheme="majorHAnsi" w:hAnsiTheme="majorHAnsi" w:cstheme="majorHAnsi"/>
          <w:sz w:val="16"/>
          <w:szCs w:val="26"/>
        </w:rPr>
        <w:t xml:space="preserve">, 14Department of Psychology, Curry College, Milton, MA, USA, Rajendra D </w:t>
      </w:r>
      <w:proofErr w:type="spellStart"/>
      <w:r w:rsidRPr="005800ED">
        <w:rPr>
          <w:rFonts w:asciiTheme="majorHAnsi" w:hAnsiTheme="majorHAnsi" w:cstheme="majorHAnsi"/>
          <w:sz w:val="16"/>
          <w:szCs w:val="26"/>
        </w:rPr>
        <w:t>Badgaiyan</w:t>
      </w:r>
      <w:proofErr w:type="spellEnd"/>
      <w:r w:rsidRPr="005800ED">
        <w:rPr>
          <w:rFonts w:asciiTheme="majorHAnsi" w:hAnsiTheme="majorHAnsi" w:cstheme="majorHAnsi"/>
          <w:sz w:val="16"/>
          <w:szCs w:val="2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5800ED">
          <w:rPr>
            <w:rStyle w:val="Hyperlink"/>
            <w:rFonts w:asciiTheme="majorHAnsi" w:hAnsiTheme="majorHAnsi" w:cstheme="majorHAnsi"/>
            <w:color w:val="000000"/>
            <w:sz w:val="16"/>
            <w:szCs w:val="26"/>
          </w:rPr>
          <w:t>https://www.ncbi.nlm.nih.gov/pmc/articles/PMC6446569/</w:t>
        </w:r>
      </w:hyperlink>
      <w:r w:rsidRPr="005800ED">
        <w:rPr>
          <w:rFonts w:asciiTheme="majorHAnsi" w:hAnsiTheme="majorHAnsi" w:cstheme="majorHAnsi"/>
          <w:sz w:val="16"/>
          <w:szCs w:val="26"/>
        </w:rPr>
        <w:t>, R.S.</w:t>
      </w:r>
    </w:p>
    <w:p w14:paraId="15C8F5E3"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b/>
          <w:bCs/>
          <w:szCs w:val="26"/>
          <w:u w:val="single"/>
        </w:rPr>
        <w:t>Pleasure</w:t>
      </w:r>
      <w:r w:rsidRPr="005800ED">
        <w:rPr>
          <w:rFonts w:asciiTheme="majorHAnsi" w:hAnsiTheme="majorHAnsi" w:cstheme="majorHAnsi"/>
          <w:szCs w:val="26"/>
          <w:u w:val="single"/>
        </w:rPr>
        <w:t xml:space="preserve"> is not only</w:t>
      </w:r>
      <w:r w:rsidRPr="005800ED">
        <w:rPr>
          <w:rFonts w:asciiTheme="majorHAnsi" w:hAnsiTheme="majorHAnsi" w:cstheme="majorHAnsi"/>
          <w:sz w:val="16"/>
          <w:szCs w:val="26"/>
        </w:rPr>
        <w:t xml:space="preserve"> one of the three </w:t>
      </w:r>
      <w:r w:rsidRPr="005800ED">
        <w:rPr>
          <w:rFonts w:asciiTheme="majorHAnsi" w:hAnsiTheme="majorHAnsi" w:cstheme="majorHAnsi"/>
          <w:szCs w:val="26"/>
          <w:u w:val="single"/>
        </w:rPr>
        <w:t>primary reward functions</w:t>
      </w:r>
      <w:r w:rsidRPr="005800ED">
        <w:rPr>
          <w:rFonts w:asciiTheme="majorHAnsi" w:hAnsiTheme="majorHAnsi" w:cstheme="majorHAnsi"/>
          <w:sz w:val="16"/>
          <w:szCs w:val="26"/>
        </w:rPr>
        <w:t xml:space="preserve"> but </w:t>
      </w:r>
      <w:r w:rsidRPr="005800ED">
        <w:rPr>
          <w:rFonts w:asciiTheme="majorHAnsi" w:hAnsiTheme="majorHAnsi" w:cstheme="majorHAnsi"/>
          <w:szCs w:val="26"/>
          <w:u w:val="single"/>
        </w:rPr>
        <w:t xml:space="preserve">it also </w:t>
      </w:r>
      <w:r w:rsidRPr="005800ED">
        <w:rPr>
          <w:rFonts w:asciiTheme="majorHAnsi" w:hAnsiTheme="majorHAnsi" w:cstheme="majorHAnsi"/>
          <w:b/>
          <w:bCs/>
          <w:szCs w:val="26"/>
          <w:u w:val="single"/>
        </w:rPr>
        <w:t>defines reward.</w:t>
      </w:r>
      <w:r w:rsidRPr="005800ED">
        <w:rPr>
          <w:rFonts w:asciiTheme="majorHAnsi" w:hAnsiTheme="majorHAnsi" w:cstheme="majorHAnsi"/>
          <w:sz w:val="16"/>
          <w:szCs w:val="26"/>
        </w:rPr>
        <w:t xml:space="preserve"> As homeostasis explains the </w:t>
      </w:r>
      <w:r w:rsidRPr="005800ED">
        <w:rPr>
          <w:rFonts w:asciiTheme="majorHAnsi" w:hAnsiTheme="majorHAnsi" w:cstheme="majorHAnsi"/>
          <w:szCs w:val="26"/>
          <w:u w:val="single"/>
        </w:rPr>
        <w:t>functions of</w:t>
      </w:r>
      <w:r w:rsidRPr="005800ED">
        <w:rPr>
          <w:rFonts w:asciiTheme="majorHAnsi" w:hAnsiTheme="majorHAnsi" w:cstheme="majorHAnsi"/>
          <w:sz w:val="16"/>
          <w:szCs w:val="26"/>
        </w:rPr>
        <w:t xml:space="preserve"> only a limited number of </w:t>
      </w:r>
      <w:r w:rsidRPr="005800ED">
        <w:rPr>
          <w:rFonts w:asciiTheme="majorHAnsi" w:hAnsiTheme="majorHAnsi" w:cstheme="majorHAnsi"/>
          <w:szCs w:val="26"/>
          <w:u w:val="single"/>
        </w:rPr>
        <w:t>rewards, the</w:t>
      </w:r>
      <w:r w:rsidRPr="005800ED">
        <w:rPr>
          <w:rFonts w:asciiTheme="majorHAnsi" w:hAnsiTheme="majorHAnsi" w:cstheme="majorHAnsi"/>
          <w:sz w:val="16"/>
          <w:szCs w:val="26"/>
        </w:rPr>
        <w:t xml:space="preserve"> principal </w:t>
      </w:r>
      <w:r w:rsidRPr="005800ED">
        <w:rPr>
          <w:rFonts w:asciiTheme="majorHAnsi" w:hAnsiTheme="majorHAnsi" w:cstheme="majorHAnsi"/>
          <w:szCs w:val="26"/>
          <w:u w:val="single"/>
        </w:rPr>
        <w:t>reason why particular stimuli, objects, events, situations, and activities are rewarding</w:t>
      </w:r>
      <w:r w:rsidRPr="005800ED">
        <w:rPr>
          <w:rFonts w:asciiTheme="majorHAnsi" w:hAnsiTheme="majorHAnsi" w:cstheme="majorHAnsi"/>
          <w:sz w:val="16"/>
          <w:szCs w:val="26"/>
        </w:rPr>
        <w:t xml:space="preserve"> may be </w:t>
      </w:r>
      <w:r w:rsidRPr="005800ED">
        <w:rPr>
          <w:rFonts w:asciiTheme="majorHAnsi" w:hAnsiTheme="majorHAnsi" w:cstheme="majorHAnsi"/>
          <w:szCs w:val="26"/>
          <w:u w:val="single"/>
        </w:rPr>
        <w:t>due to pleasure.</w:t>
      </w:r>
      <w:r w:rsidRPr="005800ED">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5800ED">
        <w:rPr>
          <w:rFonts w:asciiTheme="majorHAnsi" w:hAnsiTheme="majorHAnsi" w:cstheme="majorHAnsi"/>
          <w:szCs w:val="26"/>
          <w:u w:val="single"/>
        </w:rPr>
        <w:t>Pleasure, as the primary effect of rewards</w:t>
      </w:r>
      <w:r w:rsidRPr="005800ED">
        <w:rPr>
          <w:rFonts w:asciiTheme="majorHAnsi" w:hAnsiTheme="majorHAnsi" w:cstheme="majorHAnsi"/>
          <w:sz w:val="16"/>
          <w:szCs w:val="26"/>
        </w:rPr>
        <w:t xml:space="preserve">, drives the prime reward functions of learning, approach behavior, and decision making and </w:t>
      </w:r>
      <w:r w:rsidRPr="005800ED">
        <w:rPr>
          <w:rFonts w:asciiTheme="majorHAnsi" w:hAnsiTheme="majorHAnsi" w:cstheme="majorHAnsi"/>
          <w:szCs w:val="26"/>
          <w:u w:val="single"/>
        </w:rPr>
        <w:t xml:space="preserve">provides the </w:t>
      </w:r>
      <w:r w:rsidRPr="005800ED">
        <w:rPr>
          <w:rFonts w:asciiTheme="majorHAnsi" w:hAnsiTheme="majorHAnsi" w:cstheme="majorHAnsi"/>
          <w:b/>
          <w:bCs/>
          <w:szCs w:val="26"/>
          <w:u w:val="single"/>
        </w:rPr>
        <w:t>basis for hedonic theories</w:t>
      </w:r>
      <w:r w:rsidRPr="005800ED">
        <w:rPr>
          <w:rFonts w:asciiTheme="majorHAnsi" w:hAnsiTheme="majorHAnsi" w:cstheme="majorHAnsi"/>
          <w:szCs w:val="26"/>
          <w:u w:val="single"/>
        </w:rPr>
        <w:t xml:space="preserve"> of reward function. We are attracted by</w:t>
      </w:r>
      <w:r w:rsidRPr="005800ED">
        <w:rPr>
          <w:rFonts w:asciiTheme="majorHAnsi" w:hAnsiTheme="majorHAnsi" w:cstheme="majorHAnsi"/>
          <w:sz w:val="16"/>
          <w:szCs w:val="26"/>
        </w:rPr>
        <w:t xml:space="preserve"> most </w:t>
      </w:r>
      <w:r w:rsidRPr="005800ED">
        <w:rPr>
          <w:rFonts w:asciiTheme="majorHAnsi" w:hAnsiTheme="majorHAnsi" w:cstheme="majorHAnsi"/>
          <w:szCs w:val="26"/>
          <w:u w:val="single"/>
        </w:rPr>
        <w:t>rewards and exert intense efforts to obtain them</w:t>
      </w:r>
      <w:r w:rsidRPr="005800ED">
        <w:rPr>
          <w:rFonts w:asciiTheme="majorHAnsi" w:hAnsiTheme="majorHAnsi" w:cstheme="majorHAnsi"/>
          <w:sz w:val="16"/>
          <w:szCs w:val="26"/>
        </w:rPr>
        <w:t xml:space="preserve">, just </w:t>
      </w:r>
      <w:r w:rsidRPr="005800ED">
        <w:rPr>
          <w:rFonts w:asciiTheme="majorHAnsi" w:hAnsiTheme="majorHAnsi" w:cstheme="majorHAnsi"/>
          <w:szCs w:val="26"/>
          <w:u w:val="single"/>
        </w:rPr>
        <w:t>because they are enjoyable</w:t>
      </w:r>
      <w:r w:rsidRPr="005800ED">
        <w:rPr>
          <w:rFonts w:asciiTheme="majorHAnsi" w:hAnsiTheme="majorHAnsi" w:cstheme="majorHAnsi"/>
          <w:sz w:val="16"/>
          <w:szCs w:val="26"/>
        </w:rPr>
        <w:t xml:space="preserve"> [10]. </w:t>
      </w:r>
    </w:p>
    <w:p w14:paraId="598DB1E5"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800ED">
        <w:rPr>
          <w:rFonts w:asciiTheme="majorHAnsi" w:hAnsiTheme="majorHAnsi" w:cstheme="majorHAnsi"/>
          <w:szCs w:val="26"/>
          <w:u w:val="single"/>
        </w:rPr>
        <w:t>using both humans and detailed invasive brain analysis of animals has discovered some critical ways that the brain processes pleasure</w:t>
      </w:r>
      <w:r w:rsidRPr="005800ED">
        <w:rPr>
          <w:rFonts w:asciiTheme="majorHAnsi" w:hAnsiTheme="majorHAnsi" w:cstheme="majorHAnsi"/>
          <w:sz w:val="16"/>
          <w:szCs w:val="26"/>
        </w:rPr>
        <w:t xml:space="preserve"> [14]. </w:t>
      </w:r>
    </w:p>
    <w:p w14:paraId="2BEE9361"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szCs w:val="26"/>
          <w:u w:val="single"/>
        </w:rPr>
        <w:t>Pleasure as a hallmark of reward is sufficient for defining a reward</w:t>
      </w:r>
      <w:r w:rsidRPr="005800ED">
        <w:rPr>
          <w:rFonts w:asciiTheme="majorHAnsi" w:hAnsiTheme="majorHAnsi" w:cstheme="majorHAnsi"/>
          <w:sz w:val="16"/>
          <w:szCs w:val="26"/>
        </w:rPr>
        <w:t xml:space="preserve">, but it may not be necessary. </w:t>
      </w:r>
      <w:r w:rsidRPr="005800ED">
        <w:rPr>
          <w:rFonts w:asciiTheme="majorHAnsi" w:hAnsiTheme="majorHAnsi" w:cstheme="majorHAnsi"/>
          <w:szCs w:val="26"/>
          <w:u w:val="single"/>
        </w:rPr>
        <w:t>A reward may generate positive</w:t>
      </w:r>
      <w:r w:rsidRPr="005800ED">
        <w:rPr>
          <w:rFonts w:asciiTheme="majorHAnsi" w:hAnsiTheme="majorHAnsi" w:cstheme="majorHAnsi"/>
          <w:sz w:val="16"/>
          <w:szCs w:val="26"/>
        </w:rPr>
        <w:t xml:space="preserve"> learning and approach </w:t>
      </w:r>
      <w:r w:rsidRPr="005800ED">
        <w:rPr>
          <w:rFonts w:asciiTheme="majorHAnsi" w:hAnsiTheme="majorHAnsi" w:cstheme="majorHAnsi"/>
          <w:szCs w:val="26"/>
          <w:u w:val="single"/>
        </w:rPr>
        <w:t>behavior</w:t>
      </w:r>
      <w:r w:rsidRPr="005800ED">
        <w:rPr>
          <w:rFonts w:asciiTheme="majorHAnsi" w:hAnsiTheme="majorHAnsi" w:cstheme="majorHAnsi"/>
          <w:sz w:val="16"/>
          <w:szCs w:val="26"/>
        </w:rPr>
        <w:t xml:space="preserve"> simply </w:t>
      </w:r>
      <w:r w:rsidRPr="005800ED">
        <w:rPr>
          <w:rFonts w:asciiTheme="majorHAnsi" w:hAnsiTheme="majorHAnsi" w:cstheme="majorHAnsi"/>
          <w:szCs w:val="26"/>
          <w:u w:val="single"/>
        </w:rPr>
        <w:t>because it contains substances that are essential for body function.</w:t>
      </w:r>
      <w:r w:rsidRPr="005800ED">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A98CD5F" w14:textId="77777777" w:rsidR="009601B2" w:rsidRPr="005800ED" w:rsidRDefault="009601B2" w:rsidP="009601B2">
      <w:pPr>
        <w:rPr>
          <w:rFonts w:asciiTheme="majorHAnsi" w:hAnsiTheme="majorHAnsi" w:cstheme="majorHAnsi"/>
          <w:sz w:val="16"/>
          <w:szCs w:val="16"/>
        </w:rPr>
      </w:pPr>
      <w:r w:rsidRPr="005800ED">
        <w:rPr>
          <w:rFonts w:asciiTheme="majorHAnsi" w:hAnsiTheme="majorHAnsi" w:cstheme="majorHAnsi"/>
          <w:sz w:val="16"/>
          <w:szCs w:val="16"/>
        </w:rPr>
        <w:t xml:space="preserve">Evolutionary theories of pleasure: The love connection BO:D </w:t>
      </w:r>
    </w:p>
    <w:p w14:paraId="530BAD3F"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sz w:val="16"/>
          <w:szCs w:val="26"/>
        </w:rPr>
        <w:t xml:space="preserve">Charles Darwin and other biological scientists that have examined the biological </w:t>
      </w:r>
      <w:r w:rsidRPr="005800ED">
        <w:rPr>
          <w:rFonts w:asciiTheme="majorHAnsi" w:hAnsiTheme="majorHAnsi" w:cstheme="majorHAnsi"/>
          <w:szCs w:val="26"/>
          <w:u w:val="single"/>
        </w:rPr>
        <w:t>evolution and its basic principles found</w:t>
      </w:r>
      <w:r w:rsidRPr="005800ED">
        <w:rPr>
          <w:rFonts w:asciiTheme="majorHAnsi" w:hAnsiTheme="majorHAnsi" w:cstheme="majorHAnsi"/>
          <w:sz w:val="16"/>
          <w:szCs w:val="26"/>
        </w:rPr>
        <w:t xml:space="preserve"> various </w:t>
      </w:r>
      <w:r w:rsidRPr="005800ED">
        <w:rPr>
          <w:rFonts w:asciiTheme="majorHAnsi" w:hAnsiTheme="majorHAnsi" w:cstheme="majorHAnsi"/>
          <w:szCs w:val="26"/>
          <w:u w:val="single"/>
        </w:rPr>
        <w:t>mechanisms that steer behavior and biological development.</w:t>
      </w:r>
      <w:r w:rsidRPr="005800ED">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2022DEC"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sz w:val="16"/>
          <w:szCs w:val="26"/>
        </w:rPr>
        <w:t xml:space="preserve">It is well established that modern biological theory conjectures that </w:t>
      </w:r>
      <w:r w:rsidRPr="005800ED">
        <w:rPr>
          <w:rFonts w:asciiTheme="majorHAnsi" w:hAnsiTheme="majorHAnsi" w:cstheme="majorHAnsi"/>
          <w:b/>
          <w:bCs/>
          <w:szCs w:val="26"/>
          <w:u w:val="single"/>
        </w:rPr>
        <w:t>organisms are</w:t>
      </w:r>
      <w:r w:rsidRPr="005800ED">
        <w:rPr>
          <w:rFonts w:asciiTheme="majorHAnsi" w:hAnsiTheme="majorHAnsi" w:cstheme="majorHAnsi"/>
          <w:szCs w:val="26"/>
          <w:u w:val="single"/>
        </w:rPr>
        <w:t xml:space="preserve"> the </w:t>
      </w:r>
      <w:r w:rsidRPr="005800ED">
        <w:rPr>
          <w:rFonts w:asciiTheme="majorHAnsi" w:hAnsiTheme="majorHAnsi" w:cstheme="majorHAnsi"/>
          <w:b/>
          <w:bCs/>
          <w:szCs w:val="26"/>
          <w:u w:val="single"/>
        </w:rPr>
        <w:t>result of evolutionary competition.</w:t>
      </w:r>
      <w:r w:rsidRPr="005800ED">
        <w:rPr>
          <w:rFonts w:asciiTheme="majorHAnsi" w:hAnsiTheme="majorHAnsi" w:cstheme="majorHAnsi"/>
          <w:sz w:val="16"/>
          <w:szCs w:val="26"/>
        </w:rPr>
        <w:t xml:space="preserve"> In fact, Richard </w:t>
      </w:r>
      <w:r w:rsidRPr="005800ED">
        <w:rPr>
          <w:rFonts w:asciiTheme="majorHAnsi" w:hAnsiTheme="majorHAnsi" w:cstheme="majorHAnsi"/>
          <w:szCs w:val="26"/>
          <w:u w:val="single"/>
        </w:rPr>
        <w:t>Dawkins stresses gene survival and propagation as the basic mechanism of life</w:t>
      </w:r>
      <w:r w:rsidRPr="005800ED">
        <w:rPr>
          <w:rFonts w:asciiTheme="majorHAnsi" w:hAnsiTheme="majorHAnsi" w:cstheme="majorHAnsi"/>
          <w:sz w:val="16"/>
          <w:szCs w:val="26"/>
        </w:rPr>
        <w:t xml:space="preserve"> [20]. Only genes that lead to </w:t>
      </w:r>
      <w:r w:rsidRPr="005800ED">
        <w:rPr>
          <w:rFonts w:asciiTheme="majorHAnsi" w:hAnsiTheme="majorHAnsi" w:cstheme="majorHAnsi"/>
          <w:szCs w:val="26"/>
          <w:u w:val="single"/>
        </w:rPr>
        <w:t>the fittest phenotype will make it.</w:t>
      </w:r>
      <w:r w:rsidRPr="005800ED">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5800ED">
        <w:rPr>
          <w:rFonts w:asciiTheme="majorHAnsi" w:hAnsiTheme="majorHAnsi" w:cstheme="majorHAnsi"/>
          <w:szCs w:val="26"/>
          <w:u w:val="single"/>
        </w:rPr>
        <w:t>the ultimate, distal function of rewards is to increase evolutionary fitness</w:t>
      </w:r>
      <w:r w:rsidRPr="005800ED">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8A856A8" w14:textId="77777777" w:rsidR="009601B2" w:rsidRPr="005800ED" w:rsidRDefault="009601B2" w:rsidP="009601B2">
      <w:pPr>
        <w:rPr>
          <w:rFonts w:asciiTheme="majorHAnsi" w:hAnsiTheme="majorHAnsi" w:cstheme="majorHAnsi"/>
          <w:szCs w:val="26"/>
          <w:u w:val="single"/>
        </w:rPr>
      </w:pPr>
      <w:r w:rsidRPr="005800ED">
        <w:rPr>
          <w:rFonts w:asciiTheme="majorHAnsi" w:hAnsiTheme="majorHAnsi" w:cstheme="majorHAnsi"/>
          <w:szCs w:val="26"/>
          <w:u w:val="single"/>
        </w:rPr>
        <w:lastRenderedPageBreak/>
        <w:t>Behavioral reward functions have evolved to help individuals to survive and propagate their genes</w:t>
      </w:r>
      <w:r w:rsidRPr="005800ED">
        <w:rPr>
          <w:rFonts w:asciiTheme="majorHAnsi" w:hAnsiTheme="majorHAnsi" w:cstheme="majorHAnsi"/>
          <w:sz w:val="16"/>
          <w:szCs w:val="26"/>
        </w:rPr>
        <w:t xml:space="preserve">. Apparently, </w:t>
      </w:r>
      <w:r w:rsidRPr="005800ED">
        <w:rPr>
          <w:rFonts w:asciiTheme="majorHAnsi" w:hAnsiTheme="majorHAnsi" w:cstheme="majorHAnsi"/>
          <w:szCs w:val="26"/>
          <w:u w:val="single"/>
        </w:rPr>
        <w:t>people need to live well and long enough to reproduce.</w:t>
      </w:r>
      <w:r w:rsidRPr="005800ED">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800ED">
        <w:rPr>
          <w:rFonts w:asciiTheme="majorHAnsi" w:hAnsiTheme="majorHAnsi" w:cstheme="majorHAnsi"/>
          <w:szCs w:val="26"/>
          <w:u w:val="single"/>
        </w:rPr>
        <w:t>any small edge will ultimately result in evolutionary advantage</w:t>
      </w:r>
      <w:r w:rsidRPr="005800ED">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5800ED">
        <w:rPr>
          <w:rFonts w:asciiTheme="majorHAnsi" w:hAnsiTheme="majorHAnsi" w:cstheme="majorHAnsi"/>
          <w:szCs w:val="26"/>
          <w:u w:val="single"/>
        </w:rPr>
        <w:t>Thus</w:t>
      </w:r>
      <w:proofErr w:type="gramEnd"/>
      <w:r w:rsidRPr="005800ED">
        <w:rPr>
          <w:rFonts w:asciiTheme="majorHAnsi" w:hAnsiTheme="majorHAnsi" w:cstheme="majorHAnsi"/>
          <w:szCs w:val="26"/>
          <w:u w:val="single"/>
        </w:rPr>
        <w:t xml:space="preserve"> the distal reward function in gene propagation and evolutionary fitness defines the proximal reward functions that we see</w:t>
      </w:r>
      <w:r w:rsidRPr="005800ED">
        <w:rPr>
          <w:rFonts w:asciiTheme="majorHAnsi" w:hAnsiTheme="majorHAnsi" w:cstheme="majorHAnsi"/>
          <w:sz w:val="16"/>
          <w:szCs w:val="26"/>
        </w:rPr>
        <w:t xml:space="preserve"> in everyday behavior. </w:t>
      </w:r>
      <w:r w:rsidRPr="005800ED">
        <w:rPr>
          <w:rFonts w:asciiTheme="majorHAnsi" w:hAnsiTheme="majorHAnsi" w:cstheme="majorHAnsi"/>
          <w:szCs w:val="26"/>
          <w:u w:val="single"/>
        </w:rPr>
        <w:t>That is why foods, drinks, mates, and offspring are rewarding.</w:t>
      </w:r>
    </w:p>
    <w:p w14:paraId="5D112D0B"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sz w:val="16"/>
          <w:szCs w:val="26"/>
        </w:rPr>
        <w:t xml:space="preserve">There have been theories linking pleasure as a required component of health benefits </w:t>
      </w:r>
      <w:proofErr w:type="spellStart"/>
      <w:r w:rsidRPr="005800ED">
        <w:rPr>
          <w:rFonts w:asciiTheme="majorHAnsi" w:hAnsiTheme="majorHAnsi" w:cstheme="majorHAnsi"/>
          <w:sz w:val="16"/>
          <w:szCs w:val="26"/>
        </w:rPr>
        <w:t>salutogenesis</w:t>
      </w:r>
      <w:proofErr w:type="spellEnd"/>
      <w:r w:rsidRPr="005800ED">
        <w:rPr>
          <w:rFonts w:asciiTheme="majorHAnsi" w:hAnsiTheme="majorHAnsi" w:cstheme="majorHAnsi"/>
          <w:sz w:val="16"/>
          <w:szCs w:val="26"/>
        </w:rPr>
        <w:t>, (</w:t>
      </w:r>
      <w:proofErr w:type="spellStart"/>
      <w:r w:rsidRPr="005800ED">
        <w:rPr>
          <w:rFonts w:asciiTheme="majorHAnsi" w:hAnsiTheme="majorHAnsi" w:cstheme="majorHAnsi"/>
          <w:sz w:val="16"/>
          <w:szCs w:val="26"/>
        </w:rPr>
        <w:t>salugenesis</w:t>
      </w:r>
      <w:proofErr w:type="spellEnd"/>
      <w:r w:rsidRPr="005800ED">
        <w:rPr>
          <w:rFonts w:asciiTheme="majorHAnsi" w:hAnsiTheme="majorHAnsi" w:cstheme="majorHAnsi"/>
          <w:sz w:val="16"/>
          <w:szCs w:val="26"/>
        </w:rPr>
        <w:t xml:space="preserve">). In essence, under these terms, </w:t>
      </w:r>
      <w:r w:rsidRPr="005800ED">
        <w:rPr>
          <w:rFonts w:asciiTheme="majorHAnsi" w:hAnsiTheme="majorHAnsi" w:cstheme="majorHAnsi"/>
          <w:szCs w:val="26"/>
          <w:u w:val="single"/>
        </w:rPr>
        <w:t>pleasure is described as a state or feeling of happiness and satisfaction resulting from an experience that one enjoys.</w:t>
      </w:r>
      <w:r w:rsidRPr="005800ED">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800ED">
        <w:rPr>
          <w:rFonts w:asciiTheme="majorHAnsi" w:hAnsiTheme="majorHAnsi" w:cstheme="majorHAnsi"/>
          <w:sz w:val="16"/>
          <w:szCs w:val="26"/>
        </w:rPr>
        <w:t>morphinergic</w:t>
      </w:r>
      <w:proofErr w:type="spellEnd"/>
      <w:r w:rsidRPr="005800ED">
        <w:rPr>
          <w:rFonts w:asciiTheme="majorHAnsi" w:hAnsiTheme="majorHAnsi" w:cstheme="majorHAnsi"/>
          <w:sz w:val="16"/>
          <w:szCs w:val="2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800ED">
        <w:rPr>
          <w:rFonts w:asciiTheme="majorHAnsi" w:hAnsiTheme="majorHAnsi" w:cstheme="majorHAnsi"/>
          <w:sz w:val="16"/>
          <w:szCs w:val="26"/>
        </w:rPr>
        <w:t>hypodopaminergia</w:t>
      </w:r>
      <w:proofErr w:type="spellEnd"/>
      <w:r w:rsidRPr="005800ED">
        <w:rPr>
          <w:rFonts w:asciiTheme="majorHAnsi" w:hAnsiTheme="majorHAnsi" w:cstheme="majorHAnsi"/>
          <w:sz w:val="16"/>
          <w:szCs w:val="26"/>
        </w:rPr>
        <w:t xml:space="preserve"> [24]. Most would agree that pleasurable activities can stimulate personal growth and may help to induce healthy behavioral changes, including stress management [25]. The work of </w:t>
      </w:r>
      <w:proofErr w:type="spellStart"/>
      <w:r w:rsidRPr="005800ED">
        <w:rPr>
          <w:rFonts w:asciiTheme="majorHAnsi" w:hAnsiTheme="majorHAnsi" w:cstheme="majorHAnsi"/>
          <w:sz w:val="16"/>
          <w:szCs w:val="26"/>
        </w:rPr>
        <w:t>Esch</w:t>
      </w:r>
      <w:proofErr w:type="spellEnd"/>
      <w:r w:rsidRPr="005800ED">
        <w:rPr>
          <w:rFonts w:asciiTheme="majorHAnsi" w:hAnsiTheme="majorHAnsi" w:cstheme="majorHAnsi"/>
          <w:sz w:val="16"/>
          <w:szCs w:val="2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6F9F0CF" w14:textId="77777777" w:rsidR="009601B2" w:rsidRPr="005800ED" w:rsidRDefault="009601B2" w:rsidP="009601B2">
      <w:pPr>
        <w:rPr>
          <w:rFonts w:asciiTheme="majorHAnsi" w:hAnsiTheme="majorHAnsi" w:cstheme="majorHAnsi"/>
          <w:sz w:val="16"/>
          <w:szCs w:val="16"/>
        </w:rPr>
      </w:pPr>
      <w:r w:rsidRPr="005800ED">
        <w:rPr>
          <w:rFonts w:asciiTheme="majorHAnsi" w:hAnsiTheme="majorHAnsi" w:cstheme="majorHAnsi"/>
          <w:sz w:val="16"/>
          <w:szCs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D983207" w14:textId="77777777" w:rsidR="009601B2" w:rsidRPr="005800ED" w:rsidRDefault="009601B2" w:rsidP="009601B2">
      <w:pPr>
        <w:rPr>
          <w:rFonts w:asciiTheme="majorHAnsi" w:hAnsiTheme="majorHAnsi" w:cstheme="majorHAnsi"/>
          <w:sz w:val="16"/>
          <w:szCs w:val="16"/>
        </w:rPr>
      </w:pPr>
      <w:r w:rsidRPr="005800ED">
        <w:rPr>
          <w:rFonts w:asciiTheme="majorHAnsi" w:hAnsiTheme="majorHAnsi" w:cstheme="majorHAnsi"/>
          <w:sz w:val="16"/>
          <w:szCs w:val="16"/>
        </w:rPr>
        <w:t xml:space="preserve">Finding happiness is different between apes and humans </w:t>
      </w:r>
    </w:p>
    <w:p w14:paraId="02C42810" w14:textId="77777777" w:rsidR="009601B2" w:rsidRPr="005800ED" w:rsidRDefault="009601B2" w:rsidP="009601B2">
      <w:pPr>
        <w:rPr>
          <w:rFonts w:asciiTheme="majorHAnsi" w:hAnsiTheme="majorHAnsi" w:cstheme="majorHAnsi"/>
          <w:sz w:val="16"/>
          <w:szCs w:val="16"/>
        </w:rPr>
      </w:pPr>
      <w:r w:rsidRPr="005800ED">
        <w:rPr>
          <w:rFonts w:asciiTheme="majorHAnsi" w:hAnsiTheme="majorHAnsi" w:cstheme="majorHAnsi"/>
          <w:sz w:val="16"/>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A41A87B"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sz w:val="16"/>
          <w:szCs w:val="26"/>
        </w:rPr>
        <w:t xml:space="preserve">Remarkably, there are </w:t>
      </w:r>
      <w:r w:rsidRPr="005800ED">
        <w:rPr>
          <w:rFonts w:asciiTheme="majorHAnsi" w:hAnsiTheme="majorHAnsi" w:cstheme="majorHAnsi"/>
          <w:szCs w:val="26"/>
          <w:u w:val="single"/>
        </w:rPr>
        <w:t>pathways for ordinary liking and pleasure</w:t>
      </w:r>
      <w:r w:rsidRPr="005800ED">
        <w:rPr>
          <w:rFonts w:asciiTheme="majorHAnsi" w:hAnsiTheme="majorHAnsi" w:cstheme="majorHAnsi"/>
          <w:sz w:val="16"/>
          <w:szCs w:val="26"/>
        </w:rPr>
        <w:t xml:space="preserve">, which </w:t>
      </w:r>
      <w:r w:rsidRPr="005800ED">
        <w:rPr>
          <w:rFonts w:asciiTheme="majorHAnsi" w:hAnsiTheme="majorHAnsi" w:cstheme="majorHAnsi"/>
          <w:szCs w:val="26"/>
          <w:u w:val="single"/>
        </w:rPr>
        <w:t>are limited in scope</w:t>
      </w:r>
      <w:r w:rsidRPr="005800ED">
        <w:rPr>
          <w:rFonts w:asciiTheme="majorHAnsi" w:hAnsiTheme="majorHAnsi" w:cstheme="majorHAnsi"/>
          <w:sz w:val="16"/>
          <w:szCs w:val="26"/>
        </w:rPr>
        <w:t xml:space="preserve"> as described above in this commentary. However, </w:t>
      </w:r>
      <w:r w:rsidRPr="005800ED">
        <w:rPr>
          <w:rFonts w:asciiTheme="majorHAnsi" w:hAnsiTheme="majorHAnsi" w:cstheme="majorHAnsi"/>
          <w:szCs w:val="26"/>
          <w:u w:val="single"/>
        </w:rPr>
        <w:t xml:space="preserve">there are </w:t>
      </w:r>
      <w:r w:rsidRPr="005800ED">
        <w:rPr>
          <w:rFonts w:asciiTheme="majorHAnsi" w:hAnsiTheme="majorHAnsi" w:cstheme="majorHAnsi"/>
          <w:b/>
          <w:bCs/>
          <w:szCs w:val="26"/>
          <w:u w:val="single"/>
        </w:rPr>
        <w:t>many brain regions</w:t>
      </w:r>
      <w:r w:rsidRPr="005800ED">
        <w:rPr>
          <w:rFonts w:asciiTheme="majorHAnsi" w:hAnsiTheme="majorHAnsi" w:cstheme="majorHAnsi"/>
          <w:sz w:val="16"/>
          <w:szCs w:val="26"/>
        </w:rPr>
        <w:t xml:space="preserve">, often termed hot and cold spots, </w:t>
      </w:r>
      <w:r w:rsidRPr="005800ED">
        <w:rPr>
          <w:rFonts w:asciiTheme="majorHAnsi" w:hAnsiTheme="majorHAnsi" w:cstheme="majorHAnsi"/>
          <w:szCs w:val="26"/>
          <w:u w:val="single"/>
        </w:rPr>
        <w:t xml:space="preserve">that significantly </w:t>
      </w:r>
      <w:r w:rsidRPr="005800ED">
        <w:rPr>
          <w:rFonts w:asciiTheme="majorHAnsi" w:hAnsiTheme="majorHAnsi" w:cstheme="majorHAnsi"/>
          <w:b/>
          <w:bCs/>
          <w:szCs w:val="26"/>
          <w:u w:val="single"/>
        </w:rPr>
        <w:t>modulate</w:t>
      </w:r>
      <w:r w:rsidRPr="005800ED">
        <w:rPr>
          <w:rFonts w:asciiTheme="majorHAnsi" w:hAnsiTheme="majorHAnsi" w:cstheme="majorHAnsi"/>
          <w:sz w:val="16"/>
          <w:szCs w:val="26"/>
        </w:rPr>
        <w:t xml:space="preserve"> (increase or decrease) </w:t>
      </w:r>
      <w:r w:rsidRPr="005800ED">
        <w:rPr>
          <w:rFonts w:asciiTheme="majorHAnsi" w:hAnsiTheme="majorHAnsi" w:cstheme="majorHAnsi"/>
          <w:szCs w:val="26"/>
          <w:u w:val="single"/>
        </w:rPr>
        <w:t xml:space="preserve">our </w:t>
      </w:r>
      <w:r w:rsidRPr="005800ED">
        <w:rPr>
          <w:rFonts w:asciiTheme="majorHAnsi" w:hAnsiTheme="majorHAnsi" w:cstheme="majorHAnsi"/>
          <w:b/>
          <w:bCs/>
          <w:szCs w:val="26"/>
          <w:u w:val="single"/>
        </w:rPr>
        <w:t>pleasure or</w:t>
      </w:r>
      <w:r w:rsidRPr="005800ED">
        <w:rPr>
          <w:rFonts w:asciiTheme="majorHAnsi" w:hAnsiTheme="majorHAnsi" w:cstheme="majorHAnsi"/>
          <w:szCs w:val="26"/>
          <w:u w:val="single"/>
        </w:rPr>
        <w:t xml:space="preserve"> even produce</w:t>
      </w:r>
      <w:r w:rsidRPr="005800ED">
        <w:rPr>
          <w:rFonts w:asciiTheme="majorHAnsi" w:hAnsiTheme="majorHAnsi" w:cstheme="majorHAnsi"/>
          <w:b/>
          <w:bCs/>
          <w:szCs w:val="26"/>
          <w:u w:val="single"/>
        </w:rPr>
        <w:t xml:space="preserve"> the opposite</w:t>
      </w:r>
      <w:r w:rsidRPr="005800ED">
        <w:rPr>
          <w:rFonts w:asciiTheme="majorHAnsi" w:hAnsiTheme="majorHAnsi" w:cstheme="majorHAnsi"/>
          <w:sz w:val="16"/>
          <w:szCs w:val="26"/>
        </w:rPr>
        <w:t xml:space="preserve"> of pleasure— that is </w:t>
      </w:r>
      <w:r w:rsidRPr="005800ED">
        <w:rPr>
          <w:rFonts w:asciiTheme="majorHAnsi" w:hAnsiTheme="majorHAnsi" w:cstheme="majorHAnsi"/>
          <w:szCs w:val="26"/>
          <w:u w:val="single"/>
        </w:rPr>
        <w:t>disgust and fear</w:t>
      </w:r>
      <w:r w:rsidRPr="005800ED">
        <w:rPr>
          <w:rFonts w:asciiTheme="majorHAnsi" w:hAnsiTheme="majorHAnsi" w:cstheme="majorHAnsi"/>
          <w:sz w:val="16"/>
          <w:szCs w:val="26"/>
        </w:rPr>
        <w:t xml:space="preserve"> [39]. </w:t>
      </w:r>
      <w:r w:rsidRPr="005800ED">
        <w:rPr>
          <w:rFonts w:asciiTheme="majorHAnsi" w:hAnsiTheme="majorHAnsi" w:cstheme="majorHAnsi"/>
          <w:szCs w:val="26"/>
          <w:u w:val="single"/>
        </w:rPr>
        <w:t>One</w:t>
      </w:r>
      <w:r w:rsidRPr="005800ED">
        <w:rPr>
          <w:rFonts w:asciiTheme="majorHAnsi" w:hAnsiTheme="majorHAnsi" w:cstheme="majorHAnsi"/>
          <w:sz w:val="16"/>
          <w:szCs w:val="26"/>
        </w:rPr>
        <w:t xml:space="preserve"> specific </w:t>
      </w:r>
      <w:r w:rsidRPr="005800ED">
        <w:rPr>
          <w:rFonts w:asciiTheme="majorHAnsi" w:hAnsiTheme="majorHAnsi" w:cstheme="majorHAnsi"/>
          <w:szCs w:val="26"/>
          <w:u w:val="single"/>
        </w:rPr>
        <w:t>region</w:t>
      </w:r>
      <w:r w:rsidRPr="005800ED">
        <w:rPr>
          <w:rFonts w:asciiTheme="majorHAnsi" w:hAnsiTheme="majorHAnsi" w:cstheme="majorHAnsi"/>
          <w:sz w:val="16"/>
          <w:szCs w:val="26"/>
        </w:rPr>
        <w:t xml:space="preserve"> of the nucleus </w:t>
      </w:r>
      <w:proofErr w:type="spellStart"/>
      <w:r w:rsidRPr="005800ED">
        <w:rPr>
          <w:rFonts w:asciiTheme="majorHAnsi" w:hAnsiTheme="majorHAnsi" w:cstheme="majorHAnsi"/>
          <w:sz w:val="16"/>
          <w:szCs w:val="26"/>
        </w:rPr>
        <w:t>accumbens</w:t>
      </w:r>
      <w:proofErr w:type="spellEnd"/>
      <w:r w:rsidRPr="005800ED">
        <w:rPr>
          <w:rFonts w:asciiTheme="majorHAnsi" w:hAnsiTheme="majorHAnsi" w:cstheme="majorHAnsi"/>
          <w:sz w:val="16"/>
          <w:szCs w:val="26"/>
        </w:rPr>
        <w:t xml:space="preserve"> </w:t>
      </w:r>
      <w:r w:rsidRPr="005800ED">
        <w:rPr>
          <w:rFonts w:asciiTheme="majorHAnsi" w:hAnsiTheme="majorHAnsi" w:cstheme="majorHAnsi"/>
          <w:szCs w:val="26"/>
          <w:u w:val="single"/>
        </w:rPr>
        <w:t>is organized like a computer keyboard, with particular stimulus triggers in rows</w:t>
      </w:r>
      <w:r w:rsidRPr="005800ED">
        <w:rPr>
          <w:rFonts w:asciiTheme="majorHAnsi" w:hAnsiTheme="majorHAnsi" w:cstheme="majorHAnsi"/>
          <w:sz w:val="16"/>
          <w:szCs w:val="26"/>
        </w:rPr>
        <w:t xml:space="preserve">— producing an increase and decrease of pleasure and disgust. Moreover, </w:t>
      </w:r>
      <w:r w:rsidRPr="005800ED">
        <w:rPr>
          <w:rFonts w:asciiTheme="majorHAnsi" w:hAnsiTheme="majorHAnsi" w:cstheme="majorHAnsi"/>
          <w:szCs w:val="26"/>
          <w:u w:val="single"/>
        </w:rPr>
        <w:t>the cortex has unique roles in the cognitive evaluation of our feelings of pleasure</w:t>
      </w:r>
      <w:r w:rsidRPr="005800ED">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w:t>
      </w:r>
    </w:p>
    <w:p w14:paraId="03E95925" w14:textId="77777777" w:rsidR="009601B2" w:rsidRPr="005800ED" w:rsidRDefault="009601B2" w:rsidP="009601B2">
      <w:pPr>
        <w:rPr>
          <w:rFonts w:asciiTheme="majorHAnsi" w:hAnsiTheme="majorHAnsi" w:cstheme="majorHAnsi"/>
          <w:sz w:val="16"/>
          <w:szCs w:val="16"/>
        </w:rPr>
      </w:pPr>
      <w:r w:rsidRPr="005800ED">
        <w:rPr>
          <w:rFonts w:asciiTheme="majorHAnsi" w:hAnsiTheme="majorHAnsi" w:cstheme="majorHAnsi"/>
          <w:sz w:val="16"/>
          <w:szCs w:val="16"/>
        </w:rPr>
        <w:t xml:space="preserve">Desire and reward centers </w:t>
      </w:r>
    </w:p>
    <w:p w14:paraId="2A0D9E7C" w14:textId="77777777" w:rsidR="009601B2" w:rsidRPr="005800ED" w:rsidRDefault="009601B2" w:rsidP="009601B2">
      <w:pPr>
        <w:rPr>
          <w:rFonts w:asciiTheme="majorHAnsi" w:hAnsiTheme="majorHAnsi" w:cstheme="majorHAnsi"/>
          <w:sz w:val="16"/>
          <w:szCs w:val="16"/>
        </w:rPr>
      </w:pPr>
      <w:r w:rsidRPr="005800ED">
        <w:rPr>
          <w:rFonts w:asciiTheme="majorHAnsi" w:hAnsiTheme="majorHAnsi" w:cstheme="majorHAnsi"/>
          <w:sz w:val="16"/>
          <w:szCs w:val="16"/>
        </w:rPr>
        <w:t xml:space="preserve">It is surprising that many different sources of pleasure activate the same circuits between the </w:t>
      </w:r>
      <w:proofErr w:type="spellStart"/>
      <w:r w:rsidRPr="005800ED">
        <w:rPr>
          <w:rFonts w:asciiTheme="majorHAnsi" w:hAnsiTheme="majorHAnsi" w:cstheme="majorHAnsi"/>
          <w:sz w:val="16"/>
          <w:szCs w:val="16"/>
        </w:rPr>
        <w:t>mesocorticolimbic</w:t>
      </w:r>
      <w:proofErr w:type="spellEnd"/>
      <w:r w:rsidRPr="005800ED">
        <w:rPr>
          <w:rFonts w:asciiTheme="majorHAnsi" w:hAnsiTheme="majorHAnsi" w:cstheme="maj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785BDCE" w14:textId="77777777" w:rsidR="009601B2" w:rsidRPr="005800ED" w:rsidRDefault="009601B2" w:rsidP="009601B2">
      <w:pPr>
        <w:rPr>
          <w:rFonts w:asciiTheme="majorHAnsi" w:hAnsiTheme="majorHAnsi" w:cstheme="majorHAnsi"/>
          <w:sz w:val="16"/>
          <w:szCs w:val="16"/>
        </w:rPr>
      </w:pPr>
      <w:r w:rsidRPr="005800ED">
        <w:rPr>
          <w:rFonts w:asciiTheme="majorHAnsi" w:hAnsiTheme="majorHAnsi" w:cstheme="majorHAnsi"/>
          <w:sz w:val="16"/>
          <w:szCs w:val="16"/>
        </w:rPr>
        <w:lastRenderedPageBreak/>
        <w:t xml:space="preserve">In simplest terms, the well-established mesolimbic system is a dopamine circuit for reward. It starts in the ventral tegmental area (VTA) of the midbrain and travels to the nucleus </w:t>
      </w:r>
      <w:proofErr w:type="spellStart"/>
      <w:r w:rsidRPr="005800ED">
        <w:rPr>
          <w:rFonts w:asciiTheme="majorHAnsi" w:hAnsiTheme="majorHAnsi" w:cstheme="majorHAnsi"/>
          <w:sz w:val="16"/>
          <w:szCs w:val="16"/>
        </w:rPr>
        <w:t>accumbens</w:t>
      </w:r>
      <w:proofErr w:type="spellEnd"/>
      <w:r w:rsidRPr="005800ED">
        <w:rPr>
          <w:rFonts w:asciiTheme="majorHAnsi" w:hAnsiTheme="majorHAnsi" w:cstheme="majorHAnsi"/>
          <w:sz w:val="16"/>
          <w:szCs w:val="16"/>
        </w:rPr>
        <w:t xml:space="preserve"> (Figure 2). It is the cornerstone target to all addictions. The VTA is encompassed with neurons using glutamate, GABA, and dopamine. The nucleus </w:t>
      </w:r>
      <w:proofErr w:type="spellStart"/>
      <w:r w:rsidRPr="005800ED">
        <w:rPr>
          <w:rFonts w:asciiTheme="majorHAnsi" w:hAnsiTheme="majorHAnsi" w:cstheme="majorHAnsi"/>
          <w:sz w:val="16"/>
          <w:szCs w:val="16"/>
        </w:rPr>
        <w:t>accumbens</w:t>
      </w:r>
      <w:proofErr w:type="spellEnd"/>
      <w:r w:rsidRPr="005800ED">
        <w:rPr>
          <w:rFonts w:asciiTheme="majorHAnsi" w:hAnsiTheme="majorHAnsi" w:cstheme="majorHAnsi"/>
          <w:sz w:val="16"/>
          <w:szCs w:val="16"/>
        </w:rPr>
        <w:t xml:space="preserve"> (</w:t>
      </w:r>
      <w:proofErr w:type="spellStart"/>
      <w:r w:rsidRPr="005800ED">
        <w:rPr>
          <w:rFonts w:asciiTheme="majorHAnsi" w:hAnsiTheme="majorHAnsi" w:cstheme="majorHAnsi"/>
          <w:sz w:val="16"/>
          <w:szCs w:val="16"/>
        </w:rPr>
        <w:t>NAc</w:t>
      </w:r>
      <w:proofErr w:type="spellEnd"/>
      <w:r w:rsidRPr="005800ED">
        <w:rPr>
          <w:rFonts w:asciiTheme="majorHAnsi" w:hAnsiTheme="majorHAnsi" w:cstheme="majorHAnsi"/>
          <w:sz w:val="16"/>
          <w:szCs w:val="16"/>
        </w:rPr>
        <w:t xml:space="preserve">) is located within the ventral striatum and is divided into two sub-regions—the motor and limbic regions associated with its core and shell, respectively. The </w:t>
      </w:r>
      <w:proofErr w:type="spellStart"/>
      <w:r w:rsidRPr="005800ED">
        <w:rPr>
          <w:rFonts w:asciiTheme="majorHAnsi" w:hAnsiTheme="majorHAnsi" w:cstheme="majorHAnsi"/>
          <w:sz w:val="16"/>
          <w:szCs w:val="16"/>
        </w:rPr>
        <w:t>NAc</w:t>
      </w:r>
      <w:proofErr w:type="spellEnd"/>
      <w:r w:rsidRPr="005800ED">
        <w:rPr>
          <w:rFonts w:asciiTheme="majorHAnsi" w:hAnsiTheme="majorHAnsi" w:cstheme="majorHAnsi"/>
          <w:sz w:val="16"/>
          <w:szCs w:val="16"/>
        </w:rPr>
        <w:t xml:space="preserve"> has spiny neurons that receive dopamine from the VTA and glutamate (a dopamine driver) from the hippocampus, amygdala and medial prefrontal cortex. Subsequently, the </w:t>
      </w:r>
      <w:proofErr w:type="spellStart"/>
      <w:r w:rsidRPr="005800ED">
        <w:rPr>
          <w:rFonts w:asciiTheme="majorHAnsi" w:hAnsiTheme="majorHAnsi" w:cstheme="majorHAnsi"/>
          <w:sz w:val="16"/>
          <w:szCs w:val="16"/>
        </w:rPr>
        <w:t>NAc</w:t>
      </w:r>
      <w:proofErr w:type="spellEnd"/>
      <w:r w:rsidRPr="005800ED">
        <w:rPr>
          <w:rFonts w:asciiTheme="majorHAnsi" w:hAnsiTheme="majorHAnsi" w:cstheme="maj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800ED">
        <w:rPr>
          <w:rFonts w:asciiTheme="majorHAnsi" w:hAnsiTheme="majorHAnsi" w:cstheme="majorHAnsi"/>
          <w:sz w:val="16"/>
          <w:szCs w:val="16"/>
        </w:rPr>
        <w:t>hypodopaminergia</w:t>
      </w:r>
      <w:proofErr w:type="spellEnd"/>
      <w:r w:rsidRPr="005800ED">
        <w:rPr>
          <w:rFonts w:asciiTheme="majorHAnsi" w:hAnsiTheme="majorHAnsi" w:cstheme="majorHAnsi"/>
          <w:sz w:val="16"/>
          <w:szCs w:val="16"/>
        </w:rPr>
        <w:t xml:space="preserve"> in the “Brain Reward Cascade” that contribute to addiction and compulsive behaviors [3,6,41]. </w:t>
      </w:r>
    </w:p>
    <w:p w14:paraId="10CF81F9"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sz w:val="16"/>
          <w:szCs w:val="26"/>
        </w:rPr>
        <w:t xml:space="preserve">Furthermore, ordinary </w:t>
      </w:r>
      <w:r w:rsidRPr="005800ED">
        <w:rPr>
          <w:rFonts w:asciiTheme="majorHAnsi" w:hAnsiTheme="majorHAnsi" w:cstheme="majorHAnsi"/>
          <w:szCs w:val="26"/>
          <w:u w:val="single"/>
        </w:rPr>
        <w:t>“liking” of something, or pure pleasure, is represented by</w:t>
      </w:r>
      <w:r w:rsidRPr="005800ED">
        <w:rPr>
          <w:rFonts w:asciiTheme="majorHAnsi" w:hAnsiTheme="majorHAnsi" w:cstheme="majorHAnsi"/>
          <w:sz w:val="16"/>
          <w:szCs w:val="26"/>
        </w:rPr>
        <w:t xml:space="preserve"> small </w:t>
      </w:r>
      <w:r w:rsidRPr="005800ED">
        <w:rPr>
          <w:rFonts w:asciiTheme="majorHAnsi" w:hAnsiTheme="majorHAnsi" w:cstheme="majorHAnsi"/>
          <w:szCs w:val="26"/>
          <w:u w:val="single"/>
        </w:rPr>
        <w:t>regions</w:t>
      </w:r>
      <w:r w:rsidRPr="005800ED">
        <w:rPr>
          <w:rFonts w:asciiTheme="majorHAnsi" w:hAnsiTheme="majorHAnsi" w:cstheme="majorHAnsi"/>
          <w:sz w:val="16"/>
          <w:szCs w:val="26"/>
        </w:rPr>
        <w:t xml:space="preserve"> mainly </w:t>
      </w:r>
      <w:r w:rsidRPr="005800ED">
        <w:rPr>
          <w:rFonts w:asciiTheme="majorHAnsi" w:hAnsiTheme="majorHAnsi" w:cstheme="majorHAnsi"/>
          <w:szCs w:val="26"/>
          <w:u w:val="single"/>
        </w:rPr>
        <w:t>in the limbic system</w:t>
      </w:r>
      <w:r w:rsidRPr="005800ED">
        <w:rPr>
          <w:rFonts w:asciiTheme="majorHAnsi" w:hAnsiTheme="majorHAnsi" w:cstheme="majorHAnsi"/>
          <w:sz w:val="16"/>
          <w:szCs w:val="26"/>
        </w:rPr>
        <w:t xml:space="preserve"> (old reptilian part of the brain). These may be </w:t>
      </w:r>
      <w:r w:rsidRPr="005800ED">
        <w:rPr>
          <w:rFonts w:asciiTheme="majorHAnsi" w:hAnsiTheme="majorHAnsi" w:cstheme="majorHAnsi"/>
          <w:szCs w:val="26"/>
          <w:u w:val="single"/>
        </w:rPr>
        <w:t>part of larger neural circuits.</w:t>
      </w:r>
      <w:r w:rsidRPr="005800ED">
        <w:rPr>
          <w:rFonts w:asciiTheme="majorHAnsi" w:hAnsiTheme="majorHAnsi" w:cstheme="majorHAnsi"/>
          <w:sz w:val="16"/>
          <w:szCs w:val="26"/>
        </w:rPr>
        <w:t xml:space="preserve"> In Latin, </w:t>
      </w:r>
      <w:proofErr w:type="spellStart"/>
      <w:r w:rsidRPr="005800ED">
        <w:rPr>
          <w:rFonts w:asciiTheme="majorHAnsi" w:hAnsiTheme="majorHAnsi" w:cstheme="majorHAnsi"/>
          <w:sz w:val="16"/>
          <w:szCs w:val="26"/>
        </w:rPr>
        <w:t>hedus</w:t>
      </w:r>
      <w:proofErr w:type="spellEnd"/>
      <w:r w:rsidRPr="005800ED">
        <w:rPr>
          <w:rFonts w:asciiTheme="majorHAnsi" w:hAnsiTheme="majorHAnsi" w:cstheme="majorHAnsi"/>
          <w:sz w:val="16"/>
          <w:szCs w:val="26"/>
        </w:rPr>
        <w:t xml:space="preserve"> is the term for “sweet”; and in Greek, </w:t>
      </w:r>
      <w:proofErr w:type="spellStart"/>
      <w:r w:rsidRPr="005800ED">
        <w:rPr>
          <w:rFonts w:asciiTheme="majorHAnsi" w:hAnsiTheme="majorHAnsi" w:cstheme="majorHAnsi"/>
          <w:sz w:val="16"/>
          <w:szCs w:val="26"/>
        </w:rPr>
        <w:t>hodone</w:t>
      </w:r>
      <w:proofErr w:type="spellEnd"/>
      <w:r w:rsidRPr="005800ED">
        <w:rPr>
          <w:rFonts w:asciiTheme="majorHAnsi" w:hAnsiTheme="majorHAnsi" w:cstheme="majorHAnsi"/>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3B9E3C9" w14:textId="77777777" w:rsidR="009601B2" w:rsidRPr="005800ED" w:rsidRDefault="009601B2" w:rsidP="009601B2">
      <w:pPr>
        <w:rPr>
          <w:rFonts w:asciiTheme="majorHAnsi" w:hAnsiTheme="majorHAnsi" w:cstheme="majorHAnsi"/>
          <w:sz w:val="16"/>
          <w:szCs w:val="16"/>
        </w:rPr>
      </w:pPr>
      <w:r w:rsidRPr="005800ED">
        <w:rPr>
          <w:rFonts w:asciiTheme="majorHAnsi" w:hAnsiTheme="majorHAnsi" w:cstheme="majorHAns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D643D96" w14:textId="77777777" w:rsidR="009601B2" w:rsidRPr="005800ED" w:rsidRDefault="009601B2" w:rsidP="009601B2">
      <w:pPr>
        <w:rPr>
          <w:rFonts w:asciiTheme="majorHAnsi" w:hAnsiTheme="majorHAnsi" w:cstheme="majorHAnsi"/>
          <w:sz w:val="16"/>
          <w:szCs w:val="16"/>
        </w:rPr>
      </w:pPr>
      <w:r w:rsidRPr="005800ED">
        <w:rPr>
          <w:rFonts w:asciiTheme="majorHAnsi" w:hAnsiTheme="majorHAnsi" w:cstheme="majorHAnsi"/>
          <w:sz w:val="16"/>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99B535F" w14:textId="77777777" w:rsidR="009601B2" w:rsidRPr="005800ED" w:rsidRDefault="009601B2" w:rsidP="009601B2">
      <w:pPr>
        <w:rPr>
          <w:rFonts w:asciiTheme="majorHAnsi" w:hAnsiTheme="majorHAnsi" w:cstheme="majorHAnsi"/>
          <w:sz w:val="16"/>
          <w:szCs w:val="16"/>
        </w:rPr>
      </w:pPr>
      <w:r w:rsidRPr="005800ED">
        <w:rPr>
          <w:rFonts w:asciiTheme="majorHAnsi" w:hAnsiTheme="majorHAnsi" w:cstheme="majorHAnsi"/>
          <w:sz w:val="16"/>
          <w:szCs w:val="16"/>
        </w:rPr>
        <w:t xml:space="preserve">Addictive substances are voluntarily self-administered, and they enhance (directly or indirectly) dopaminergic synaptic function in the </w:t>
      </w:r>
      <w:proofErr w:type="spellStart"/>
      <w:r w:rsidRPr="005800ED">
        <w:rPr>
          <w:rFonts w:asciiTheme="majorHAnsi" w:hAnsiTheme="majorHAnsi" w:cstheme="majorHAnsi"/>
          <w:sz w:val="16"/>
          <w:szCs w:val="16"/>
        </w:rPr>
        <w:t>NAc</w:t>
      </w:r>
      <w:proofErr w:type="spellEnd"/>
      <w:r w:rsidRPr="005800ED">
        <w:rPr>
          <w:rFonts w:asciiTheme="majorHAnsi" w:hAnsiTheme="majorHAnsi" w:cstheme="majorHAnsi"/>
          <w:sz w:val="16"/>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5800ED">
        <w:rPr>
          <w:rFonts w:asciiTheme="majorHAnsi" w:hAnsiTheme="majorHAnsi" w:cstheme="majorHAnsi"/>
          <w:sz w:val="16"/>
          <w:szCs w:val="16"/>
        </w:rPr>
        <w:t>Vanyukov</w:t>
      </w:r>
      <w:proofErr w:type="spellEnd"/>
      <w:r w:rsidRPr="005800ED">
        <w:rPr>
          <w:rFonts w:asciiTheme="majorHAnsi" w:hAnsiTheme="majorHAnsi" w:cstheme="majorHAnsi"/>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6DA3FF9" w14:textId="77777777" w:rsidR="009601B2" w:rsidRPr="005800ED" w:rsidRDefault="009601B2" w:rsidP="009601B2">
      <w:pPr>
        <w:rPr>
          <w:rFonts w:asciiTheme="majorHAnsi" w:hAnsiTheme="majorHAnsi" w:cstheme="majorHAnsi"/>
          <w:sz w:val="16"/>
          <w:szCs w:val="16"/>
        </w:rPr>
      </w:pPr>
      <w:r w:rsidRPr="005800ED">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DD512D7"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sz w:val="16"/>
          <w:szCs w:val="26"/>
        </w:rPr>
        <w:t xml:space="preserve">In essence, although nonhuman primate brains are similar to our own, the disparity between other primates and those of human cognitive abilities tells us that surface similarity is not the whole story. </w:t>
      </w:r>
      <w:r w:rsidRPr="005800ED">
        <w:rPr>
          <w:rFonts w:asciiTheme="majorHAnsi" w:hAnsiTheme="majorHAnsi" w:cstheme="majorHAnsi"/>
          <w:szCs w:val="26"/>
          <w:u w:val="single"/>
        </w:rPr>
        <w:t>Sousa et al.</w:t>
      </w:r>
      <w:r w:rsidRPr="005800ED">
        <w:rPr>
          <w:rFonts w:asciiTheme="majorHAnsi" w:hAnsiTheme="majorHAnsi" w:cstheme="majorHAnsi"/>
          <w:sz w:val="16"/>
          <w:szCs w:val="26"/>
        </w:rPr>
        <w:t xml:space="preserve"> [50] small case </w:t>
      </w:r>
      <w:r w:rsidRPr="005800ED">
        <w:rPr>
          <w:rFonts w:asciiTheme="majorHAnsi" w:hAnsiTheme="majorHAnsi" w:cstheme="majorHAnsi"/>
          <w:szCs w:val="26"/>
          <w:u w:val="single"/>
        </w:rPr>
        <w:t>found various differentially expressed genes, to associate with pleasure related systems.</w:t>
      </w:r>
      <w:r w:rsidRPr="005800ED">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240A4B7"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sz w:val="16"/>
          <w:szCs w:val="26"/>
        </w:rPr>
        <w:lastRenderedPageBreak/>
        <w:t xml:space="preserve">In simpler terms, the system controls the production of dopamine, a chemical messenger that plays a significant role in pleasure and rewards. The senior author, Dr. </w:t>
      </w:r>
      <w:proofErr w:type="spellStart"/>
      <w:r w:rsidRPr="005800ED">
        <w:rPr>
          <w:rFonts w:asciiTheme="majorHAnsi" w:hAnsiTheme="majorHAnsi" w:cstheme="majorHAnsi"/>
          <w:sz w:val="16"/>
          <w:szCs w:val="26"/>
        </w:rPr>
        <w:t>Nenad</w:t>
      </w:r>
      <w:proofErr w:type="spellEnd"/>
      <w:r w:rsidRPr="005800ED">
        <w:rPr>
          <w:rFonts w:asciiTheme="majorHAnsi" w:hAnsiTheme="majorHAnsi" w:cstheme="majorHAnsi"/>
          <w:sz w:val="16"/>
          <w:szCs w:val="26"/>
        </w:rPr>
        <w:t xml:space="preserve"> </w:t>
      </w:r>
      <w:proofErr w:type="spellStart"/>
      <w:r w:rsidRPr="005800ED">
        <w:rPr>
          <w:rFonts w:asciiTheme="majorHAnsi" w:hAnsiTheme="majorHAnsi" w:cstheme="majorHAnsi"/>
          <w:sz w:val="16"/>
          <w:szCs w:val="26"/>
        </w:rPr>
        <w:t>Sestan</w:t>
      </w:r>
      <w:proofErr w:type="spellEnd"/>
      <w:r w:rsidRPr="005800ED">
        <w:rPr>
          <w:rFonts w:asciiTheme="majorHAnsi" w:hAnsiTheme="majorHAnsi" w:cstheme="majorHAnsi"/>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800ED">
        <w:rPr>
          <w:rFonts w:asciiTheme="majorHAnsi" w:hAnsiTheme="majorHAnsi" w:cstheme="majorHAnsi"/>
          <w:sz w:val="16"/>
          <w:szCs w:val="26"/>
        </w:rPr>
        <w:t>Sestan</w:t>
      </w:r>
      <w:proofErr w:type="spellEnd"/>
      <w:r w:rsidRPr="005800ED">
        <w:rPr>
          <w:rFonts w:asciiTheme="majorHAnsi" w:hAnsiTheme="majorHAnsi" w:cstheme="majorHAnsi"/>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800ED">
        <w:rPr>
          <w:rFonts w:asciiTheme="majorHAnsi" w:hAnsiTheme="majorHAnsi" w:cstheme="majorHAnsi"/>
          <w:szCs w:val="26"/>
          <w:u w:val="single"/>
        </w:rPr>
        <w:t>researchers examined 247 specimens of neural tissue from six humans, five chimpanzees, and five macaque monkeys.</w:t>
      </w:r>
      <w:r w:rsidRPr="005800ED">
        <w:rPr>
          <w:rFonts w:asciiTheme="majorHAnsi" w:hAnsiTheme="majorHAnsi" w:cstheme="majorHAnsi"/>
          <w:sz w:val="16"/>
          <w:szCs w:val="26"/>
        </w:rPr>
        <w:t xml:space="preserve"> Moreover, these </w:t>
      </w:r>
      <w:r w:rsidRPr="005800ED">
        <w:rPr>
          <w:rFonts w:asciiTheme="majorHAnsi" w:hAnsiTheme="majorHAnsi" w:cstheme="majorHAnsi"/>
          <w:szCs w:val="26"/>
          <w:u w:val="single"/>
        </w:rPr>
        <w:t>investigators analyzed which genes were turned on or off in 16 regions of the brain.</w:t>
      </w:r>
      <w:r w:rsidRPr="005800ED">
        <w:rPr>
          <w:rFonts w:asciiTheme="majorHAnsi" w:hAnsiTheme="majorHAnsi" w:cstheme="majorHAnsi"/>
          <w:sz w:val="16"/>
          <w:szCs w:val="26"/>
        </w:rPr>
        <w:t xml:space="preserve"> While </w:t>
      </w:r>
      <w:r w:rsidRPr="005800ED">
        <w:rPr>
          <w:rFonts w:asciiTheme="majorHAnsi" w:hAnsiTheme="majorHAnsi" w:cstheme="majorHAnsi"/>
          <w:szCs w:val="26"/>
          <w:u w:val="single"/>
        </w:rPr>
        <w:t xml:space="preserve">the differences among species were subtle, </w:t>
      </w:r>
      <w:r w:rsidRPr="005800ED">
        <w:rPr>
          <w:rFonts w:asciiTheme="majorHAnsi" w:hAnsiTheme="majorHAnsi" w:cstheme="majorHAnsi"/>
          <w:b/>
          <w:bCs/>
          <w:szCs w:val="26"/>
          <w:u w:val="single"/>
        </w:rPr>
        <w:t>there was</w:t>
      </w:r>
      <w:r w:rsidRPr="005800ED">
        <w:rPr>
          <w:rFonts w:asciiTheme="majorHAnsi" w:hAnsiTheme="majorHAnsi" w:cstheme="majorHAnsi"/>
          <w:szCs w:val="26"/>
          <w:u w:val="single"/>
        </w:rPr>
        <w:t xml:space="preserve"> a </w:t>
      </w:r>
      <w:r w:rsidRPr="005800ED">
        <w:rPr>
          <w:rFonts w:asciiTheme="majorHAnsi" w:hAnsiTheme="majorHAnsi" w:cstheme="majorHAnsi"/>
          <w:b/>
          <w:bCs/>
          <w:szCs w:val="26"/>
          <w:u w:val="single"/>
        </w:rPr>
        <w:t>remarkable contrast in</w:t>
      </w:r>
      <w:r w:rsidRPr="005800ED">
        <w:rPr>
          <w:rFonts w:asciiTheme="majorHAnsi" w:hAnsiTheme="majorHAnsi" w:cstheme="majorHAnsi"/>
          <w:szCs w:val="26"/>
          <w:u w:val="single"/>
        </w:rPr>
        <w:t xml:space="preserve"> the</w:t>
      </w:r>
      <w:r w:rsidRPr="005800ED">
        <w:rPr>
          <w:rFonts w:asciiTheme="majorHAnsi" w:hAnsiTheme="majorHAnsi" w:cstheme="majorHAnsi"/>
          <w:b/>
          <w:bCs/>
          <w:szCs w:val="26"/>
          <w:u w:val="single"/>
        </w:rPr>
        <w:t xml:space="preserve"> neocortices</w:t>
      </w:r>
      <w:r w:rsidRPr="005800ED">
        <w:rPr>
          <w:rFonts w:asciiTheme="majorHAnsi" w:hAnsiTheme="majorHAnsi" w:cstheme="majorHAnsi"/>
          <w:sz w:val="16"/>
          <w:szCs w:val="26"/>
        </w:rPr>
        <w:t xml:space="preserve">, specifically </w:t>
      </w:r>
      <w:r w:rsidRPr="005800ED">
        <w:rPr>
          <w:rFonts w:asciiTheme="majorHAnsi" w:hAnsiTheme="majorHAnsi" w:cstheme="majorHAnsi"/>
          <w:szCs w:val="26"/>
          <w:u w:val="single"/>
        </w:rPr>
        <w:t>in an area of the brain that is much more developed in humans than in chimpanzees.</w:t>
      </w:r>
      <w:r w:rsidRPr="005800ED">
        <w:rPr>
          <w:rFonts w:asciiTheme="majorHAnsi" w:hAnsiTheme="majorHAnsi" w:cstheme="majorHAnsi"/>
          <w:sz w:val="16"/>
          <w:szCs w:val="26"/>
        </w:rPr>
        <w:t xml:space="preserve"> In fact, these researchers found that a gene called </w:t>
      </w:r>
      <w:r w:rsidRPr="005800ED">
        <w:rPr>
          <w:rFonts w:asciiTheme="majorHAnsi" w:hAnsiTheme="majorHAnsi" w:cstheme="majorHAnsi"/>
          <w:szCs w:val="26"/>
          <w:u w:val="single"/>
        </w:rPr>
        <w:t>tyrosine hydroxylase (TH) for the enzyme, responsible for the production of dopamine</w:t>
      </w:r>
      <w:r w:rsidRPr="005800ED">
        <w:rPr>
          <w:rFonts w:asciiTheme="majorHAnsi" w:hAnsiTheme="majorHAnsi" w:cstheme="majorHAnsi"/>
          <w:sz w:val="16"/>
          <w:szCs w:val="26"/>
        </w:rPr>
        <w:t xml:space="preserve">, was </w:t>
      </w:r>
      <w:r w:rsidRPr="005800ED">
        <w:rPr>
          <w:rFonts w:asciiTheme="majorHAnsi" w:hAnsiTheme="majorHAnsi" w:cstheme="majorHAnsi"/>
          <w:szCs w:val="26"/>
          <w:u w:val="single"/>
        </w:rPr>
        <w:t>expressed in the neocortex of humans, but not chimpanzees.</w:t>
      </w:r>
      <w:r w:rsidRPr="005800ED">
        <w:rPr>
          <w:rFonts w:asciiTheme="majorHAnsi" w:hAnsiTheme="majorHAnsi" w:cstheme="majorHAnsi"/>
          <w:sz w:val="16"/>
          <w:szCs w:val="26"/>
        </w:rPr>
        <w:t xml:space="preserve"> As discussed earlier, </w:t>
      </w:r>
      <w:r w:rsidRPr="005800ED">
        <w:rPr>
          <w:rFonts w:asciiTheme="majorHAnsi" w:hAnsiTheme="majorHAnsi" w:cstheme="majorHAnsi"/>
          <w:szCs w:val="26"/>
          <w:u w:val="single"/>
        </w:rPr>
        <w:t>dopamine is</w:t>
      </w:r>
      <w:r w:rsidRPr="005800ED">
        <w:rPr>
          <w:rFonts w:asciiTheme="majorHAnsi" w:hAnsiTheme="majorHAnsi" w:cstheme="majorHAnsi"/>
          <w:sz w:val="16"/>
          <w:szCs w:val="26"/>
        </w:rPr>
        <w:t xml:space="preserve"> best </w:t>
      </w:r>
      <w:r w:rsidRPr="005800ED">
        <w:rPr>
          <w:rFonts w:asciiTheme="majorHAnsi" w:hAnsiTheme="majorHAnsi" w:cstheme="majorHAnsi"/>
          <w:szCs w:val="26"/>
          <w:u w:val="single"/>
        </w:rPr>
        <w:t>known for its</w:t>
      </w:r>
      <w:r w:rsidRPr="005800ED">
        <w:rPr>
          <w:rFonts w:asciiTheme="majorHAnsi" w:hAnsiTheme="majorHAnsi" w:cstheme="majorHAnsi"/>
          <w:sz w:val="16"/>
          <w:szCs w:val="26"/>
        </w:rPr>
        <w:t xml:space="preserve"> essential </w:t>
      </w:r>
      <w:r w:rsidRPr="005800ED">
        <w:rPr>
          <w:rFonts w:asciiTheme="majorHAnsi" w:hAnsiTheme="majorHAnsi" w:cstheme="majorHAnsi"/>
          <w:szCs w:val="26"/>
          <w:u w:val="single"/>
        </w:rPr>
        <w:t>role within the brain’s reward system; the</w:t>
      </w:r>
      <w:r w:rsidRPr="005800ED">
        <w:rPr>
          <w:rFonts w:asciiTheme="majorHAnsi" w:hAnsiTheme="majorHAnsi" w:cstheme="majorHAnsi"/>
          <w:sz w:val="16"/>
          <w:szCs w:val="26"/>
        </w:rPr>
        <w:t xml:space="preserve"> very </w:t>
      </w:r>
      <w:r w:rsidRPr="005800ED">
        <w:rPr>
          <w:rFonts w:asciiTheme="majorHAnsi" w:hAnsiTheme="majorHAnsi" w:cstheme="majorHAnsi"/>
          <w:szCs w:val="26"/>
          <w:u w:val="single"/>
        </w:rPr>
        <w:t>system that responds to everything from sex, to gambling, to food, and to addictive drugs.</w:t>
      </w:r>
      <w:r w:rsidRPr="005800ED">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4FBB575"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sz w:val="16"/>
          <w:szCs w:val="26"/>
        </w:rPr>
        <w:t xml:space="preserve">Nora Volkow, the director of NIDA, pointed out that one alluring possibility is that the neurotransmitter </w:t>
      </w:r>
      <w:r w:rsidRPr="005800ED">
        <w:rPr>
          <w:rFonts w:asciiTheme="majorHAnsi" w:hAnsiTheme="majorHAnsi" w:cstheme="majorHAnsi"/>
          <w:szCs w:val="26"/>
          <w:u w:val="single"/>
        </w:rPr>
        <w:t>dopamine plays a substantial role in humans’ ability to pursue various rewards that are perhaps months or even years away</w:t>
      </w:r>
      <w:r w:rsidRPr="005800ED">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5800ED">
        <w:rPr>
          <w:rFonts w:asciiTheme="majorHAnsi" w:hAnsiTheme="majorHAnsi" w:cstheme="majorHAnsi"/>
          <w:sz w:val="16"/>
          <w:szCs w:val="26"/>
        </w:rPr>
        <w:t>alterlife</w:t>
      </w:r>
      <w:proofErr w:type="spellEnd"/>
      <w:r w:rsidRPr="005800ED">
        <w:rPr>
          <w:rFonts w:asciiTheme="majorHAnsi" w:hAnsiTheme="majorHAnsi" w:cstheme="majorHAnsi"/>
          <w:sz w:val="16"/>
          <w:szCs w:val="26"/>
        </w:rPr>
        <w:t xml:space="preserve">. </w:t>
      </w:r>
      <w:r w:rsidRPr="005800ED">
        <w:rPr>
          <w:rFonts w:asciiTheme="majorHAnsi" w:hAnsiTheme="majorHAnsi" w:cstheme="majorHAnsi"/>
          <w:szCs w:val="26"/>
          <w:u w:val="single"/>
        </w:rPr>
        <w:t>This may explain what often motivates people to work for things that have no apparent short-term benefit</w:t>
      </w:r>
      <w:r w:rsidRPr="005800ED">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800ED">
        <w:rPr>
          <w:rFonts w:asciiTheme="majorHAnsi" w:hAnsiTheme="majorHAnsi" w:cstheme="majorHAnsi"/>
          <w:sz w:val="16"/>
          <w:szCs w:val="26"/>
        </w:rPr>
        <w:t>shilting</w:t>
      </w:r>
      <w:proofErr w:type="spellEnd"/>
      <w:r w:rsidRPr="005800ED">
        <w:rPr>
          <w:rFonts w:asciiTheme="majorHAnsi" w:hAnsiTheme="majorHAnsi" w:cstheme="majorHAnsi"/>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FEC6B54" w14:textId="45D8501A" w:rsidR="009601B2" w:rsidRPr="005800ED" w:rsidRDefault="009601B2" w:rsidP="009601B2">
      <w:pPr>
        <w:pStyle w:val="Heading4"/>
        <w:rPr>
          <w:rFonts w:asciiTheme="majorHAnsi" w:hAnsiTheme="majorHAnsi" w:cstheme="majorHAnsi"/>
        </w:rPr>
      </w:pPr>
      <w:r w:rsidRPr="005800ED">
        <w:rPr>
          <w:rFonts w:asciiTheme="majorHAnsi" w:hAnsiTheme="majorHAnsi" w:cstheme="majorHAnsi"/>
        </w:rPr>
        <w:t>2 - Extinction comes first under any framework.</w:t>
      </w:r>
    </w:p>
    <w:p w14:paraId="3BDE61CA" w14:textId="77777777" w:rsidR="009601B2" w:rsidRPr="005800ED" w:rsidRDefault="009601B2" w:rsidP="009601B2">
      <w:pPr>
        <w:rPr>
          <w:rFonts w:asciiTheme="majorHAnsi" w:hAnsiTheme="majorHAnsi" w:cstheme="majorHAnsi"/>
          <w:sz w:val="16"/>
          <w:szCs w:val="26"/>
        </w:rPr>
      </w:pPr>
      <w:proofErr w:type="spellStart"/>
      <w:r w:rsidRPr="005800ED">
        <w:rPr>
          <w:rStyle w:val="Style13ptBold"/>
          <w:rFonts w:asciiTheme="majorHAnsi" w:hAnsiTheme="majorHAnsi" w:cstheme="majorHAnsi"/>
          <w:szCs w:val="26"/>
          <w:u w:val="single"/>
        </w:rPr>
        <w:t>Pummer</w:t>
      </w:r>
      <w:proofErr w:type="spellEnd"/>
      <w:r w:rsidRPr="005800ED">
        <w:rPr>
          <w:rStyle w:val="Style13ptBold"/>
          <w:rFonts w:asciiTheme="majorHAnsi" w:hAnsiTheme="majorHAnsi" w:cstheme="majorHAnsi"/>
          <w:szCs w:val="26"/>
          <w:u w:val="single"/>
        </w:rPr>
        <w:t xml:space="preserve"> 15</w:t>
      </w:r>
      <w:r w:rsidRPr="005800ED">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43954106" w14:textId="1685C971" w:rsidR="009601B2" w:rsidRPr="005800ED" w:rsidRDefault="009601B2" w:rsidP="009601B2">
      <w:pPr>
        <w:rPr>
          <w:rFonts w:asciiTheme="majorHAnsi" w:hAnsiTheme="majorHAnsi" w:cstheme="majorHAnsi"/>
          <w:sz w:val="16"/>
          <w:szCs w:val="26"/>
        </w:rPr>
      </w:pPr>
      <w:r w:rsidRPr="005800ED">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5800ED">
        <w:rPr>
          <w:rFonts w:asciiTheme="majorHAnsi" w:hAnsiTheme="majorHAnsi" w:cstheme="majorHAnsi"/>
          <w:sz w:val="16"/>
          <w:szCs w:val="26"/>
        </w:rPr>
        <w:t>, whatever general moral view we adopt</w:t>
      </w:r>
      <w:r w:rsidRPr="005800ED">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5800ED">
        <w:rPr>
          <w:rFonts w:asciiTheme="majorHAnsi" w:hAnsiTheme="majorHAnsi" w:cstheme="majorHAnsi"/>
          <w:sz w:val="16"/>
          <w:szCs w:val="26"/>
        </w:rPr>
        <w:t xml:space="preserve"> How we might in fact try to reduce such existential risks is discussed elsewhere. My claim here is only that </w:t>
      </w:r>
      <w:r w:rsidRPr="005800ED">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5800ED">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5800ED">
        <w:rPr>
          <w:rStyle w:val="StyleUnderline"/>
          <w:rFonts w:asciiTheme="majorHAnsi" w:hAnsiTheme="majorHAnsi" w:cstheme="majorHAnsi"/>
          <w:sz w:val="26"/>
          <w:szCs w:val="26"/>
        </w:rPr>
        <w:t>Clearly one thing that makes an outcome good is that the people in it are doing well. There is little disagreement here.</w:t>
      </w:r>
      <w:r w:rsidRPr="005800ED">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5800ED">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t>
      </w:r>
      <w:r w:rsidRPr="005800ED">
        <w:rPr>
          <w:rStyle w:val="StyleUnderline"/>
          <w:rFonts w:asciiTheme="majorHAnsi" w:hAnsiTheme="majorHAnsi" w:cstheme="majorHAnsi"/>
          <w:sz w:val="26"/>
          <w:szCs w:val="26"/>
        </w:rPr>
        <w:lastRenderedPageBreak/>
        <w:t>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5800ED">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800ED">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5800ED">
        <w:rPr>
          <w:rStyle w:val="StyleUnderline"/>
          <w:rFonts w:asciiTheme="majorHAnsi" w:hAnsiTheme="majorHAnsi" w:cstheme="majorHAnsi"/>
          <w:sz w:val="26"/>
          <w:szCs w:val="26"/>
        </w:rPr>
        <w:t>high quality</w:t>
      </w:r>
      <w:proofErr w:type="gramEnd"/>
      <w:r w:rsidRPr="005800ED">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800ED">
        <w:rPr>
          <w:rStyle w:val="Emphasis"/>
          <w:rFonts w:asciiTheme="majorHAnsi" w:hAnsiTheme="majorHAnsi" w:cstheme="majorHAnsi"/>
          <w:sz w:val="26"/>
          <w:szCs w:val="26"/>
        </w:rPr>
        <w:t>that is a huge mistake.</w:t>
      </w:r>
      <w:r w:rsidRPr="005800ED">
        <w:rPr>
          <w:rFonts w:asciiTheme="majorHAnsi" w:hAnsiTheme="majorHAnsi" w:cstheme="majorHAnsi"/>
          <w:sz w:val="16"/>
          <w:szCs w:val="26"/>
        </w:rPr>
        <w:t xml:space="preserve"> </w:t>
      </w:r>
      <w:r w:rsidRPr="005800ED">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5800ED">
        <w:rPr>
          <w:rStyle w:val="Emphasis"/>
          <w:rFonts w:asciiTheme="majorHAnsi" w:hAnsiTheme="majorHAnsi" w:cstheme="majorHAnsi"/>
          <w:sz w:val="26"/>
          <w:szCs w:val="26"/>
        </w:rPr>
        <w:t>it is not the view that the latter don’t matter</w:t>
      </w:r>
      <w:r w:rsidRPr="005800ED">
        <w:rPr>
          <w:rStyle w:val="StyleUnderline"/>
          <w:rFonts w:asciiTheme="majorHAnsi" w:hAnsiTheme="majorHAnsi" w:cstheme="majorHAnsi"/>
          <w:sz w:val="26"/>
          <w:szCs w:val="26"/>
        </w:rPr>
        <w:t>.</w:t>
      </w:r>
      <w:r w:rsidRPr="005800ED">
        <w:rPr>
          <w:rFonts w:asciiTheme="majorHAnsi" w:hAnsiTheme="majorHAnsi" w:cstheme="majorHAnsi"/>
          <w:sz w:val="16"/>
          <w:szCs w:val="26"/>
        </w:rPr>
        <w:t xml:space="preserve"> Even John Rawls wrote, “</w:t>
      </w:r>
      <w:r w:rsidRPr="005800ED">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5800ED">
        <w:rPr>
          <w:rFonts w:asciiTheme="majorHAnsi" w:hAnsiTheme="majorHAnsi" w:cstheme="majorHAnsi"/>
          <w:sz w:val="16"/>
          <w:szCs w:val="26"/>
        </w:rPr>
        <w:t xml:space="preserve">” </w:t>
      </w:r>
      <w:r w:rsidRPr="005800ED">
        <w:rPr>
          <w:rStyle w:val="Emphasis"/>
          <w:rFonts w:asciiTheme="majorHAnsi" w:hAnsiTheme="majorHAnsi" w:cstheme="majorHAnsi"/>
          <w:sz w:val="26"/>
          <w:szCs w:val="26"/>
        </w:rPr>
        <w:t>Minimally plausible versions of deontology and virtue ethics must be concerned in part with promoting the good</w:t>
      </w:r>
      <w:r w:rsidRPr="005800ED">
        <w:rPr>
          <w:rStyle w:val="StyleUnderline"/>
          <w:rFonts w:asciiTheme="majorHAnsi" w:hAnsiTheme="majorHAnsi" w:cstheme="majorHAnsi"/>
          <w:sz w:val="26"/>
          <w:szCs w:val="26"/>
        </w:rPr>
        <w:t>, from an impartial point of view.</w:t>
      </w:r>
      <w:r w:rsidRPr="005800ED">
        <w:rPr>
          <w:rFonts w:asciiTheme="majorHAnsi" w:hAnsiTheme="majorHAnsi" w:cstheme="majorHAnsi"/>
          <w:sz w:val="16"/>
          <w:szCs w:val="26"/>
        </w:rPr>
        <w:t xml:space="preserve"> </w:t>
      </w:r>
      <w:r w:rsidRPr="005800ED">
        <w:rPr>
          <w:rStyle w:val="StyleUnderline"/>
          <w:rFonts w:asciiTheme="majorHAnsi" w:hAnsiTheme="majorHAnsi" w:cstheme="majorHAnsi"/>
          <w:sz w:val="26"/>
          <w:szCs w:val="26"/>
        </w:rPr>
        <w:t>They’d thus imply very strong reasons to reduce existential risk</w:t>
      </w:r>
      <w:r w:rsidRPr="005800ED">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800ED">
        <w:rPr>
          <w:rStyle w:val="StyleUnderline"/>
          <w:rFonts w:asciiTheme="majorHAnsi" w:hAnsiTheme="majorHAnsi" w:cstheme="majorHAnsi"/>
          <w:sz w:val="26"/>
          <w:szCs w:val="26"/>
        </w:rPr>
        <w:t>Even egoism, the view that each agent should maximize her own good, might imply strong reasons to reduce existential risk.</w:t>
      </w:r>
      <w:r w:rsidRPr="005800ED">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5800ED">
        <w:rPr>
          <w:rStyle w:val="StyleUnderline"/>
          <w:rFonts w:asciiTheme="majorHAnsi" w:hAnsiTheme="majorHAnsi" w:cstheme="majorHAnsi"/>
          <w:sz w:val="26"/>
          <w:szCs w:val="26"/>
        </w:rPr>
        <w:t>To be minimally plausible, egoism will need to be paired with a more sophisticated account of well-being.</w:t>
      </w:r>
      <w:r w:rsidRPr="005800ED">
        <w:rPr>
          <w:rFonts w:asciiTheme="majorHAnsi" w:hAnsiTheme="majorHAnsi" w:cstheme="majorHAnsi"/>
          <w:sz w:val="16"/>
          <w:szCs w:val="26"/>
        </w:rPr>
        <w:t xml:space="preserve"> To see this, it is enough to consider, as Plato did, the possibility of a ring of invisibility – </w:t>
      </w:r>
      <w:r w:rsidRPr="005800ED">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800ED">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5800ED">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5800ED">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w:t>
      </w:r>
      <w:r w:rsidRPr="005800ED">
        <w:rPr>
          <w:rFonts w:asciiTheme="majorHAnsi" w:hAnsiTheme="majorHAnsi" w:cstheme="majorHAnsi"/>
          <w:sz w:val="16"/>
          <w:szCs w:val="26"/>
        </w:rPr>
        <w:lastRenderedPageBreak/>
        <w:t xml:space="preserve">obviously if Scheffler were right I’d have very strong reason to reduce existential risk. </w:t>
      </w:r>
      <w:r w:rsidRPr="005800ED">
        <w:rPr>
          <w:rStyle w:val="Emphasis"/>
          <w:rFonts w:asciiTheme="majorHAnsi" w:hAnsiTheme="majorHAnsi" w:cstheme="majorHAnsi"/>
          <w:sz w:val="26"/>
          <w:szCs w:val="26"/>
        </w:rPr>
        <w:t>We should also take into account moral uncertainty.</w:t>
      </w:r>
      <w:r w:rsidRPr="005800ED">
        <w:rPr>
          <w:rFonts w:asciiTheme="majorHAnsi" w:hAnsiTheme="majorHAnsi" w:cstheme="majorHAnsi"/>
          <w:sz w:val="16"/>
          <w:szCs w:val="26"/>
        </w:rPr>
        <w:t xml:space="preserve"> </w:t>
      </w:r>
      <w:r w:rsidRPr="005800ED">
        <w:rPr>
          <w:rStyle w:val="StyleUnderline"/>
          <w:rFonts w:asciiTheme="majorHAnsi" w:hAnsiTheme="majorHAnsi" w:cstheme="majorHAnsi"/>
          <w:sz w:val="26"/>
          <w:szCs w:val="26"/>
        </w:rPr>
        <w:t>What is it reasonable for one to do, when one is uncertain not (only) about the empirical facts, but also about the moral facts?</w:t>
      </w:r>
      <w:r w:rsidRPr="005800ED">
        <w:rPr>
          <w:rFonts w:asciiTheme="majorHAnsi" w:hAnsiTheme="majorHAnsi" w:cstheme="majorHAnsi"/>
          <w:sz w:val="16"/>
          <w:szCs w:val="26"/>
        </w:rPr>
        <w:t xml:space="preserve"> I’ve just argued that </w:t>
      </w:r>
      <w:r w:rsidRPr="005800ED">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5800ED">
        <w:rPr>
          <w:rFonts w:asciiTheme="majorHAnsi" w:hAnsiTheme="majorHAnsi" w:cstheme="majorHAnsi"/>
          <w:sz w:val="16"/>
          <w:szCs w:val="26"/>
        </w:rPr>
        <w:t xml:space="preserve"> But </w:t>
      </w:r>
      <w:r w:rsidRPr="005800ED">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5800ED">
        <w:rPr>
          <w:rFonts w:asciiTheme="majorHAnsi" w:hAnsiTheme="majorHAnsi" w:cstheme="majorHAnsi"/>
          <w:sz w:val="16"/>
          <w:szCs w:val="26"/>
        </w:rPr>
        <w:t xml:space="preserve">(and 10% sure that one of these other ones is correct), </w:t>
      </w:r>
      <w:r w:rsidRPr="005800ED">
        <w:rPr>
          <w:rStyle w:val="StyleUnderline"/>
          <w:rFonts w:asciiTheme="majorHAnsi" w:hAnsiTheme="majorHAnsi" w:cstheme="majorHAnsi"/>
          <w:sz w:val="26"/>
          <w:szCs w:val="26"/>
        </w:rPr>
        <w:t>they would have pretty strong reason, from the standpoint of moral uncertainty, to reduce existential risk.</w:t>
      </w:r>
      <w:r w:rsidRPr="005800ED">
        <w:rPr>
          <w:rFonts w:asciiTheme="majorHAnsi" w:hAnsiTheme="majorHAnsi" w:cstheme="majorHAnsi"/>
          <w:sz w:val="16"/>
          <w:szCs w:val="26"/>
        </w:rPr>
        <w:t xml:space="preserve"> Perhaps most disturbingly still, </w:t>
      </w:r>
      <w:r w:rsidRPr="005800ED">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5800ED">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800ED">
        <w:rPr>
          <w:rStyle w:val="StyleUnderline"/>
          <w:rFonts w:asciiTheme="majorHAnsi" w:hAnsiTheme="majorHAnsi" w:cstheme="majorHAnsi"/>
          <w:sz w:val="26"/>
          <w:szCs w:val="26"/>
        </w:rPr>
        <w:t>It is enough for my claim that there is moral agreement in the relevant sense if</w:t>
      </w:r>
      <w:r w:rsidRPr="005800ED">
        <w:rPr>
          <w:rFonts w:asciiTheme="majorHAnsi" w:hAnsiTheme="majorHAnsi" w:cstheme="majorHAnsi"/>
          <w:sz w:val="16"/>
          <w:szCs w:val="26"/>
        </w:rPr>
        <w:t xml:space="preserve">, at least given certain empirical claims about what future lives would most likely be like, </w:t>
      </w:r>
      <w:r w:rsidRPr="005800ED">
        <w:rPr>
          <w:rStyle w:val="Emphasis"/>
          <w:rFonts w:asciiTheme="majorHAnsi" w:hAnsiTheme="majorHAnsi" w:cstheme="majorHAnsi"/>
          <w:sz w:val="26"/>
          <w:szCs w:val="26"/>
        </w:rPr>
        <w:t>all minimally plausible moral views would converge on the conclusion that we should try to save the world</w:t>
      </w:r>
      <w:r w:rsidRPr="005800ED">
        <w:rPr>
          <w:rStyle w:val="StyleUnderline"/>
          <w:rFonts w:asciiTheme="majorHAnsi" w:hAnsiTheme="majorHAnsi" w:cstheme="majorHAnsi"/>
          <w:sz w:val="26"/>
          <w:szCs w:val="26"/>
        </w:rPr>
        <w:t>.</w:t>
      </w:r>
      <w:r w:rsidRPr="005800ED">
        <w:rPr>
          <w:rFonts w:asciiTheme="majorHAnsi" w:hAnsiTheme="majorHAnsi" w:cstheme="majorHAnsi"/>
          <w:sz w:val="16"/>
          <w:szCs w:val="26"/>
        </w:rPr>
        <w:t xml:space="preserve"> While there are some non-crazy </w:t>
      </w:r>
      <w:r w:rsidRPr="005800ED">
        <w:rPr>
          <w:rStyle w:val="StyleUnderline"/>
          <w:rFonts w:asciiTheme="majorHAnsi" w:hAnsiTheme="majorHAnsi" w:cstheme="majorHAnsi"/>
          <w:sz w:val="26"/>
          <w:szCs w:val="26"/>
        </w:rPr>
        <w:t>views that place significantly greater moral weight on avoiding suffering than on promoting happiness</w:t>
      </w:r>
      <w:r w:rsidRPr="005800ED">
        <w:rPr>
          <w:rFonts w:asciiTheme="majorHAnsi" w:hAnsiTheme="majorHAnsi" w:cstheme="majorHAnsi"/>
          <w:sz w:val="16"/>
          <w:szCs w:val="26"/>
        </w:rPr>
        <w:t xml:space="preserve">, for reasons others have offered (and for independent reasons I won’t get into here unless requested to), they nonetheless </w:t>
      </w:r>
      <w:r w:rsidRPr="005800ED">
        <w:rPr>
          <w:rStyle w:val="StyleUnderline"/>
          <w:rFonts w:asciiTheme="majorHAnsi" w:hAnsiTheme="majorHAnsi" w:cstheme="majorHAnsi"/>
          <w:sz w:val="26"/>
          <w:szCs w:val="26"/>
        </w:rPr>
        <w:t>seem to be fairly implausible views.</w:t>
      </w:r>
      <w:r w:rsidRPr="005800ED">
        <w:rPr>
          <w:rFonts w:asciiTheme="majorHAnsi" w:hAnsiTheme="majorHAnsi" w:cstheme="majorHAnsi"/>
          <w:sz w:val="16"/>
          <w:szCs w:val="26"/>
        </w:rPr>
        <w:t xml:space="preserve"> And </w:t>
      </w:r>
      <w:r w:rsidRPr="005800ED">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5800ED">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5800ED">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5800ED">
        <w:rPr>
          <w:rFonts w:asciiTheme="majorHAnsi" w:hAnsiTheme="majorHAnsi" w:cstheme="majorHAnsi"/>
          <w:sz w:val="16"/>
          <w:szCs w:val="26"/>
        </w:rPr>
        <w:t xml:space="preserve">We shall soon have even greater powers to transform, not only our surroundings, but ourselves and our successors. </w:t>
      </w:r>
      <w:r w:rsidRPr="005800ED">
        <w:rPr>
          <w:rStyle w:val="StyleUnderline"/>
          <w:rFonts w:asciiTheme="majorHAnsi" w:hAnsiTheme="majorHAnsi" w:cstheme="majorHAnsi"/>
          <w:sz w:val="26"/>
          <w:szCs w:val="26"/>
        </w:rPr>
        <w:t xml:space="preserve">If we act wisely in the next few centuries, humanity will survive its most dangerous and decisive period. </w:t>
      </w:r>
      <w:r w:rsidRPr="005800ED">
        <w:rPr>
          <w:rFonts w:asciiTheme="majorHAnsi" w:hAnsiTheme="majorHAnsi" w:cstheme="majorHAnsi"/>
          <w:sz w:val="16"/>
          <w:szCs w:val="26"/>
        </w:rPr>
        <w:t xml:space="preserve">Our descendants could, if necessary, go elsewhere, spreading through this galaxy…. </w:t>
      </w:r>
      <w:r w:rsidRPr="005800ED">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5800ED">
        <w:rPr>
          <w:rFonts w:asciiTheme="majorHAnsi" w:hAnsiTheme="majorHAnsi" w:cstheme="majorHAnsi"/>
          <w:sz w:val="16"/>
          <w:szCs w:val="26"/>
        </w:rPr>
        <w:t>” (From chapter 36 of On What Matters)</w:t>
      </w:r>
    </w:p>
    <w:p w14:paraId="5D9BFF0D" w14:textId="77777777" w:rsidR="009601B2" w:rsidRPr="005800ED" w:rsidRDefault="009601B2" w:rsidP="009601B2">
      <w:pPr>
        <w:pStyle w:val="Heading4"/>
        <w:rPr>
          <w:rFonts w:asciiTheme="majorHAnsi" w:hAnsiTheme="majorHAnsi" w:cstheme="majorHAnsi"/>
        </w:rPr>
      </w:pPr>
      <w:r w:rsidRPr="005800ED">
        <w:rPr>
          <w:rFonts w:asciiTheme="majorHAnsi" w:hAnsiTheme="majorHAnsi" w:cstheme="majorHAnsi"/>
        </w:rPr>
        <w:lastRenderedPageBreak/>
        <w:t>A - agents can’t act if they fear for their bodily security which constrains every ethical theory.</w:t>
      </w:r>
    </w:p>
    <w:p w14:paraId="44946B71" w14:textId="77777777" w:rsidR="009601B2" w:rsidRPr="005800ED" w:rsidRDefault="009601B2" w:rsidP="009601B2">
      <w:pPr>
        <w:pStyle w:val="Heading4"/>
        <w:rPr>
          <w:rFonts w:asciiTheme="majorHAnsi" w:hAnsiTheme="majorHAnsi" w:cstheme="majorHAnsi"/>
          <w:color w:val="000000" w:themeColor="text1"/>
        </w:rPr>
      </w:pPr>
      <w:r w:rsidRPr="005800ED">
        <w:rPr>
          <w:rFonts w:asciiTheme="majorHAnsi" w:hAnsiTheme="majorHAnsi" w:cstheme="majorHAnsi"/>
        </w:rPr>
        <w:t xml:space="preserve">B - it </w:t>
      </w:r>
      <w:r w:rsidRPr="005800ED">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0CEAA01A" w14:textId="77777777" w:rsidR="009601B2" w:rsidRPr="005800ED" w:rsidRDefault="009601B2" w:rsidP="009601B2">
      <w:pPr>
        <w:pStyle w:val="Heading4"/>
        <w:rPr>
          <w:rFonts w:asciiTheme="majorHAnsi" w:hAnsiTheme="majorHAnsi" w:cstheme="majorHAnsi"/>
        </w:rPr>
      </w:pPr>
      <w:r w:rsidRPr="005800ED">
        <w:rPr>
          <w:rFonts w:asciiTheme="majorHAnsi" w:hAnsiTheme="majorHAnsi" w:cstheme="majorHAnsi"/>
        </w:rPr>
        <w:t xml:space="preserve">3 - Actor spec—governments must use util because they </w:t>
      </w:r>
      <w:r w:rsidRPr="005800ED">
        <w:rPr>
          <w:rFonts w:asciiTheme="majorHAnsi" w:hAnsiTheme="majorHAnsi" w:cstheme="majorHAnsi"/>
          <w:u w:val="single"/>
        </w:rPr>
        <w:t>don’t have intentions</w:t>
      </w:r>
      <w:r w:rsidRPr="005800ED">
        <w:rPr>
          <w:rFonts w:asciiTheme="majorHAnsi" w:hAnsiTheme="majorHAnsi" w:cstheme="majorHAnsi"/>
        </w:rPr>
        <w:t xml:space="preserve"> and are </w:t>
      </w:r>
      <w:r w:rsidRPr="005800ED">
        <w:rPr>
          <w:rFonts w:asciiTheme="majorHAnsi" w:hAnsiTheme="majorHAnsi" w:cstheme="majorHAnsi"/>
          <w:u w:val="single"/>
        </w:rPr>
        <w:t>constantly</w:t>
      </w:r>
      <w:r w:rsidRPr="005800ED">
        <w:rPr>
          <w:rFonts w:asciiTheme="majorHAnsi" w:hAnsiTheme="majorHAnsi" w:cstheme="majorHAnsi"/>
        </w:rPr>
        <w:t xml:space="preserve"> dealing with tradeoffs—outweighs since different agents have different obligations—takes out calc indicts since they are empirically denied.</w:t>
      </w:r>
    </w:p>
    <w:p w14:paraId="4E784820" w14:textId="5F441B24" w:rsidR="009601B2" w:rsidRPr="005800ED" w:rsidRDefault="009601B2" w:rsidP="009601B2">
      <w:pPr>
        <w:pStyle w:val="Heading4"/>
        <w:rPr>
          <w:rFonts w:asciiTheme="majorHAnsi" w:hAnsiTheme="majorHAnsi" w:cstheme="majorHAnsi"/>
        </w:rPr>
      </w:pPr>
      <w:r w:rsidRPr="005800ED">
        <w:rPr>
          <w:rFonts w:asciiTheme="majorHAnsi" w:hAnsiTheme="majorHAnsi" w:cstheme="majorHAnsi"/>
        </w:rPr>
        <w:t xml:space="preserve">4 -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3A974984" w14:textId="64842989" w:rsidR="009601B2" w:rsidRPr="005800ED" w:rsidRDefault="009601B2" w:rsidP="009601B2">
      <w:pPr>
        <w:pStyle w:val="Heading4"/>
        <w:rPr>
          <w:rFonts w:asciiTheme="majorHAnsi" w:hAnsiTheme="majorHAnsi" w:cstheme="majorHAnsi"/>
        </w:rPr>
      </w:pPr>
      <w:r w:rsidRPr="005800ED">
        <w:rPr>
          <w:rFonts w:asciiTheme="majorHAnsi" w:hAnsiTheme="majorHAnsi" w:cstheme="majorHAnsi"/>
        </w:rPr>
        <w:t>5 - Theoretically prefer util – its DTA.</w:t>
      </w:r>
    </w:p>
    <w:p w14:paraId="58EC14E2" w14:textId="77777777" w:rsidR="009601B2" w:rsidRPr="005800ED" w:rsidRDefault="009601B2" w:rsidP="009601B2">
      <w:pPr>
        <w:pStyle w:val="Heading4"/>
        <w:rPr>
          <w:rFonts w:asciiTheme="majorHAnsi" w:hAnsiTheme="majorHAnsi" w:cstheme="majorHAnsi"/>
        </w:rPr>
      </w:pPr>
      <w:r w:rsidRPr="005800ED">
        <w:rPr>
          <w:rFonts w:asciiTheme="majorHAnsi" w:hAnsiTheme="majorHAnsi" w:cstheme="majorHAnsi"/>
        </w:rPr>
        <w:t xml:space="preserve">a. Ground – every impact functions under util whereas other ethics flow to one side exclusively. </w:t>
      </w:r>
    </w:p>
    <w:p w14:paraId="73EA0A53" w14:textId="77777777" w:rsidR="009601B2" w:rsidRPr="005800ED" w:rsidRDefault="009601B2" w:rsidP="009601B2">
      <w:pPr>
        <w:pStyle w:val="Heading4"/>
        <w:rPr>
          <w:rFonts w:asciiTheme="majorHAnsi" w:hAnsiTheme="majorHAnsi" w:cstheme="majorHAnsi"/>
        </w:rPr>
      </w:pPr>
      <w:r w:rsidRPr="005800ED">
        <w:rPr>
          <w:rFonts w:asciiTheme="majorHAnsi" w:hAnsiTheme="majorHAnsi" w:cstheme="majorHAnsi"/>
        </w:rPr>
        <w:t>b. Topic lit – most articles are written through the lens of util because they’re crafted for policymakers and the general public who take consequences to be important, not philosophy majors. Key to fairness and education.</w:t>
      </w:r>
    </w:p>
    <w:p w14:paraId="200CB4F4" w14:textId="77777777" w:rsidR="009601B2" w:rsidRPr="005800ED" w:rsidRDefault="009601B2" w:rsidP="009601B2"/>
    <w:p w14:paraId="2286AE43" w14:textId="77777777" w:rsidR="009601B2" w:rsidRPr="005800ED" w:rsidRDefault="009601B2" w:rsidP="009601B2">
      <w:pPr>
        <w:pStyle w:val="Heading3"/>
      </w:pPr>
      <w:r w:rsidRPr="005800ED">
        <w:lastRenderedPageBreak/>
        <w:t>1AC - Advantage</w:t>
      </w:r>
    </w:p>
    <w:p w14:paraId="23D80DF8" w14:textId="4144A16D" w:rsidR="009601B2" w:rsidRPr="005800ED" w:rsidRDefault="009601B2" w:rsidP="009601B2">
      <w:pPr>
        <w:pStyle w:val="Heading4"/>
      </w:pPr>
      <w:r w:rsidRPr="005800ED">
        <w:t xml:space="preserve">Plan - The appropriation of outer space by private entities in the People’s Republic of China is unjust.  </w:t>
      </w:r>
    </w:p>
    <w:p w14:paraId="53570C03" w14:textId="77777777" w:rsidR="009601B2" w:rsidRPr="005800ED" w:rsidRDefault="009601B2" w:rsidP="009601B2">
      <w:pPr>
        <w:pStyle w:val="Heading4"/>
      </w:pPr>
      <w:r w:rsidRPr="005800ED">
        <w:t>The</w:t>
      </w:r>
    </w:p>
    <w:p w14:paraId="4D74B811" w14:textId="77777777" w:rsidR="009601B2" w:rsidRPr="005800ED" w:rsidRDefault="009601B2" w:rsidP="009601B2">
      <w:pPr>
        <w:rPr>
          <w:sz w:val="16"/>
          <w:szCs w:val="26"/>
        </w:rPr>
      </w:pPr>
      <w:proofErr w:type="spellStart"/>
      <w:r w:rsidRPr="005800ED">
        <w:rPr>
          <w:rStyle w:val="Style13ptBold"/>
          <w:szCs w:val="26"/>
          <w:u w:val="single"/>
        </w:rPr>
        <w:t>Lexico</w:t>
      </w:r>
      <w:proofErr w:type="spellEnd"/>
      <w:r w:rsidRPr="005800ED">
        <w:rPr>
          <w:sz w:val="16"/>
          <w:szCs w:val="26"/>
        </w:rPr>
        <w:t xml:space="preserve">. Oxford Dictionary. The. </w:t>
      </w:r>
      <w:hyperlink r:id="rId13" w:history="1">
        <w:r w:rsidRPr="005800ED">
          <w:rPr>
            <w:rStyle w:val="Hyperlink"/>
            <w:sz w:val="16"/>
            <w:szCs w:val="26"/>
          </w:rPr>
          <w:t>https://www.lexico.com/en/definition/the</w:t>
        </w:r>
      </w:hyperlink>
    </w:p>
    <w:p w14:paraId="11C6357A" w14:textId="77777777" w:rsidR="009601B2" w:rsidRPr="005800ED" w:rsidRDefault="009601B2" w:rsidP="009601B2">
      <w:pPr>
        <w:rPr>
          <w:rStyle w:val="StyleUnderline"/>
          <w:sz w:val="26"/>
          <w:szCs w:val="26"/>
        </w:rPr>
      </w:pPr>
      <w:r w:rsidRPr="005800ED">
        <w:rPr>
          <w:rStyle w:val="StyleUnderline"/>
          <w:sz w:val="26"/>
          <w:szCs w:val="26"/>
        </w:rPr>
        <w:t>Used to refer to a person, place, or thing that is unique.</w:t>
      </w:r>
    </w:p>
    <w:p w14:paraId="7BFE3FDD" w14:textId="77777777" w:rsidR="009601B2" w:rsidRPr="005800ED" w:rsidRDefault="009601B2" w:rsidP="009601B2">
      <w:pPr>
        <w:pStyle w:val="Heading4"/>
      </w:pPr>
      <w:r w:rsidRPr="005800ED">
        <w:t>Appropriation of outer space</w:t>
      </w:r>
    </w:p>
    <w:p w14:paraId="63E50A7A" w14:textId="77777777" w:rsidR="009601B2" w:rsidRPr="005800ED" w:rsidRDefault="009601B2" w:rsidP="009601B2">
      <w:pPr>
        <w:rPr>
          <w:sz w:val="16"/>
          <w:szCs w:val="26"/>
        </w:rPr>
      </w:pPr>
      <w:r w:rsidRPr="005800ED">
        <w:rPr>
          <w:sz w:val="16"/>
          <w:szCs w:val="26"/>
        </w:rPr>
        <w:t xml:space="preserve">TIMOTHY JUSTIN </w:t>
      </w:r>
      <w:r w:rsidRPr="005800ED">
        <w:rPr>
          <w:rStyle w:val="Style13ptBold"/>
          <w:szCs w:val="26"/>
          <w:u w:val="single"/>
        </w:rPr>
        <w:t>TRAPP 13</w:t>
      </w:r>
      <w:r w:rsidRPr="005800ED">
        <w:rPr>
          <w:sz w:val="16"/>
          <w:szCs w:val="26"/>
        </w:rPr>
        <w:t xml:space="preserve">, JD Candidate @ UIUC Law, </w:t>
      </w:r>
      <w:r w:rsidRPr="005800ED">
        <w:rPr>
          <w:rStyle w:val="Style13ptBold"/>
          <w:sz w:val="16"/>
          <w:szCs w:val="26"/>
        </w:rPr>
        <w:t>’13</w:t>
      </w:r>
      <w:r w:rsidRPr="005800ED">
        <w:rPr>
          <w:sz w:val="16"/>
          <w:szCs w:val="26"/>
        </w:rPr>
        <w:t>, TAKING UP SPACE BY ANY OTHER MEANS: COMING TO TERMS WITH THE NONAPPROPRIATION ARTICLE OF THE OUTER SPACE TREATY UNIVERSITY OF ILLINOIS LAW REVIEW [Vol. 2013 No. 4]</w:t>
      </w:r>
    </w:p>
    <w:p w14:paraId="64CFDAA3" w14:textId="32E9889E" w:rsidR="009601B2" w:rsidRPr="005800ED" w:rsidRDefault="009601B2" w:rsidP="009601B2">
      <w:pPr>
        <w:rPr>
          <w:sz w:val="16"/>
          <w:szCs w:val="26"/>
        </w:rPr>
      </w:pPr>
      <w:r w:rsidRPr="005800ED">
        <w:rPr>
          <w:sz w:val="16"/>
          <w:szCs w:val="26"/>
        </w:rPr>
        <w:t xml:space="preserve">The issues presented in relation to the </w:t>
      </w:r>
      <w:proofErr w:type="spellStart"/>
      <w:r w:rsidRPr="005800ED">
        <w:rPr>
          <w:sz w:val="16"/>
          <w:szCs w:val="26"/>
        </w:rPr>
        <w:t>nonappropriation</w:t>
      </w:r>
      <w:proofErr w:type="spellEnd"/>
      <w:r w:rsidRPr="005800ED">
        <w:rPr>
          <w:sz w:val="16"/>
          <w:szCs w:val="26"/>
        </w:rPr>
        <w:t xml:space="preserve"> article of the Outer Space Treaty should be clear.214 The ITU has, quite blatantly, created something akin to “</w:t>
      </w:r>
      <w:r w:rsidRPr="005800ED">
        <w:rPr>
          <w:rStyle w:val="StyleUnderline"/>
          <w:sz w:val="26"/>
          <w:szCs w:val="26"/>
        </w:rPr>
        <w:t>property interests in outer space</w:t>
      </w:r>
      <w:r w:rsidRPr="005800ED">
        <w:rPr>
          <w:sz w:val="16"/>
          <w:szCs w:val="26"/>
        </w:rPr>
        <w:t xml:space="preserve">.”215 It allows nations to exclude others from their orbital slots, even when the nation is not currently using that slot.216 This </w:t>
      </w:r>
      <w:r w:rsidRPr="005800ED">
        <w:rPr>
          <w:rStyle w:val="StyleUnderline"/>
          <w:sz w:val="26"/>
          <w:szCs w:val="26"/>
        </w:rPr>
        <w:t>is directly in line with at least one definition of outer-space appropriation</w:t>
      </w:r>
      <w:r w:rsidRPr="005800ED">
        <w:rPr>
          <w:sz w:val="16"/>
          <w:szCs w:val="26"/>
        </w:rPr>
        <w:t>.217 [**Start Footnote 217**Id. at 236 (“</w:t>
      </w:r>
      <w:r w:rsidRPr="005800ED">
        <w:rPr>
          <w:rStyle w:val="Emphasis"/>
          <w:sz w:val="26"/>
          <w:szCs w:val="26"/>
        </w:rPr>
        <w:t>Appropriation of outer space</w:t>
      </w:r>
      <w:r w:rsidRPr="005800ED">
        <w:rPr>
          <w:sz w:val="16"/>
          <w:szCs w:val="26"/>
        </w:rPr>
        <w:t xml:space="preserve">, </w:t>
      </w:r>
      <w:r w:rsidRPr="005800ED">
        <w:rPr>
          <w:rStyle w:val="Emphasis"/>
          <w:sz w:val="26"/>
          <w:szCs w:val="26"/>
        </w:rPr>
        <w:t>therefore, is ‘the exercise of exclusive control or exclusive use’ with a sense of permanence, which limits other nations’ access to i</w:t>
      </w:r>
      <w:r w:rsidRPr="005800ED">
        <w:rPr>
          <w:sz w:val="16"/>
          <w:szCs w:val="26"/>
        </w:rPr>
        <w:t>t.”) (</w:t>
      </w:r>
      <w:proofErr w:type="gramStart"/>
      <w:r w:rsidRPr="005800ED">
        <w:rPr>
          <w:sz w:val="16"/>
          <w:szCs w:val="26"/>
        </w:rPr>
        <w:t>quoting</w:t>
      </w:r>
      <w:proofErr w:type="gramEnd"/>
      <w:r w:rsidRPr="005800ED">
        <w:rPr>
          <w:sz w:val="16"/>
          <w:szCs w:val="26"/>
        </w:rPr>
        <w:t xml:space="preserve"> Milton L. Smith, The Role of the ITU in the Development of Space Law, 17 ANNALS AIR &amp; SPACE L. 157, 165 (1992)). **End Footnote 217*</w:t>
      </w:r>
      <w:proofErr w:type="gramStart"/>
      <w:r w:rsidRPr="005800ED">
        <w:rPr>
          <w:sz w:val="16"/>
          <w:szCs w:val="26"/>
        </w:rPr>
        <w:t>*]The</w:t>
      </w:r>
      <w:proofErr w:type="gramEnd"/>
      <w:r w:rsidRPr="005800ED">
        <w:rPr>
          <w:sz w:val="16"/>
          <w:szCs w:val="2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9B67C0C" w14:textId="77777777" w:rsidR="009601B2" w:rsidRPr="005800ED" w:rsidRDefault="009601B2" w:rsidP="009601B2">
      <w:pPr>
        <w:pStyle w:val="Heading4"/>
      </w:pPr>
      <w:r w:rsidRPr="005800ED">
        <w:t>By</w:t>
      </w:r>
    </w:p>
    <w:p w14:paraId="28C1A011" w14:textId="77777777" w:rsidR="009601B2" w:rsidRPr="005800ED" w:rsidRDefault="009601B2" w:rsidP="009601B2">
      <w:pPr>
        <w:rPr>
          <w:sz w:val="16"/>
          <w:szCs w:val="26"/>
        </w:rPr>
      </w:pPr>
      <w:proofErr w:type="spellStart"/>
      <w:r w:rsidRPr="005800ED">
        <w:rPr>
          <w:rStyle w:val="Style13ptBold"/>
          <w:szCs w:val="26"/>
          <w:u w:val="single"/>
        </w:rPr>
        <w:t>Lexico</w:t>
      </w:r>
      <w:proofErr w:type="spellEnd"/>
      <w:r w:rsidRPr="005800ED">
        <w:rPr>
          <w:sz w:val="16"/>
          <w:szCs w:val="26"/>
        </w:rPr>
        <w:t>. Oxford Dictionary. By. https://www.lexico.com/en/definition/by</w:t>
      </w:r>
    </w:p>
    <w:p w14:paraId="27267F7F" w14:textId="77777777" w:rsidR="009601B2" w:rsidRPr="005800ED" w:rsidRDefault="009601B2" w:rsidP="009601B2">
      <w:pPr>
        <w:rPr>
          <w:rStyle w:val="StyleUnderline"/>
          <w:sz w:val="26"/>
          <w:szCs w:val="26"/>
        </w:rPr>
      </w:pPr>
      <w:r w:rsidRPr="005800ED">
        <w:rPr>
          <w:rStyle w:val="StyleUnderline"/>
          <w:sz w:val="26"/>
          <w:szCs w:val="26"/>
        </w:rPr>
        <w:t>Identifying the agent performing an action.</w:t>
      </w:r>
    </w:p>
    <w:p w14:paraId="442AD191" w14:textId="77777777" w:rsidR="009601B2" w:rsidRPr="005800ED" w:rsidRDefault="009601B2" w:rsidP="009601B2">
      <w:pPr>
        <w:rPr>
          <w:sz w:val="16"/>
          <w:szCs w:val="26"/>
        </w:rPr>
      </w:pPr>
    </w:p>
    <w:p w14:paraId="150383C6" w14:textId="77777777" w:rsidR="009601B2" w:rsidRPr="005800ED" w:rsidRDefault="009601B2" w:rsidP="009601B2">
      <w:pPr>
        <w:pStyle w:val="Heading4"/>
      </w:pPr>
      <w:r w:rsidRPr="005800ED">
        <w:t xml:space="preserve">Outer space </w:t>
      </w:r>
    </w:p>
    <w:p w14:paraId="42E2ED44" w14:textId="77777777" w:rsidR="009601B2" w:rsidRPr="005800ED" w:rsidRDefault="009601B2" w:rsidP="009601B2">
      <w:pPr>
        <w:rPr>
          <w:sz w:val="16"/>
          <w:szCs w:val="26"/>
        </w:rPr>
      </w:pPr>
      <w:proofErr w:type="spellStart"/>
      <w:r w:rsidRPr="005800ED">
        <w:rPr>
          <w:rStyle w:val="Style13ptBold"/>
          <w:szCs w:val="26"/>
          <w:u w:val="single"/>
        </w:rPr>
        <w:t>Lexico</w:t>
      </w:r>
      <w:proofErr w:type="spellEnd"/>
      <w:r w:rsidRPr="005800ED">
        <w:rPr>
          <w:sz w:val="16"/>
          <w:szCs w:val="26"/>
        </w:rPr>
        <w:t>. Oxford Dictionary. Outer Space. https://www.lexico.com/en/definition/outer_space</w:t>
      </w:r>
    </w:p>
    <w:p w14:paraId="16B5153C" w14:textId="77777777" w:rsidR="009601B2" w:rsidRPr="005800ED" w:rsidRDefault="009601B2" w:rsidP="009601B2">
      <w:pPr>
        <w:rPr>
          <w:rStyle w:val="StyleUnderline"/>
          <w:sz w:val="26"/>
          <w:szCs w:val="26"/>
        </w:rPr>
      </w:pPr>
      <w:r w:rsidRPr="005800ED">
        <w:rPr>
          <w:rStyle w:val="StyleUnderline"/>
          <w:sz w:val="26"/>
          <w:szCs w:val="26"/>
        </w:rPr>
        <w:t>The physical universe beyond the earth's atmosphere.</w:t>
      </w:r>
    </w:p>
    <w:p w14:paraId="00F1B26F" w14:textId="77777777" w:rsidR="009601B2" w:rsidRPr="005800ED" w:rsidRDefault="009601B2" w:rsidP="009601B2"/>
    <w:p w14:paraId="329C9D77" w14:textId="77777777" w:rsidR="009601B2" w:rsidRPr="005800ED" w:rsidRDefault="009601B2" w:rsidP="009601B2">
      <w:pPr>
        <w:pStyle w:val="Heading4"/>
      </w:pPr>
      <w:r w:rsidRPr="005800ED">
        <w:t>Advantage 1 – Dominance</w:t>
      </w:r>
    </w:p>
    <w:p w14:paraId="3D51A4D0" w14:textId="77777777" w:rsidR="009601B2" w:rsidRPr="005800ED" w:rsidRDefault="009601B2" w:rsidP="009601B2">
      <w:pPr>
        <w:pStyle w:val="Heading4"/>
      </w:pPr>
      <w:r w:rsidRPr="005800ED">
        <w:t xml:space="preserve">The US has overlooked private sector capabilities in China – </w:t>
      </w:r>
      <w:r w:rsidRPr="005800ED">
        <w:rPr>
          <w:u w:val="single"/>
        </w:rPr>
        <w:t>opens the floodgates</w:t>
      </w:r>
      <w:r w:rsidRPr="005800ED">
        <w:t xml:space="preserve"> for Chinese space development.</w:t>
      </w:r>
    </w:p>
    <w:p w14:paraId="002C9D74" w14:textId="77777777" w:rsidR="009601B2" w:rsidRPr="005800ED" w:rsidRDefault="009601B2" w:rsidP="009601B2">
      <w:pPr>
        <w:rPr>
          <w:sz w:val="16"/>
        </w:rPr>
      </w:pPr>
      <w:r w:rsidRPr="005800ED">
        <w:rPr>
          <w:b/>
          <w:bCs/>
          <w:u w:val="single"/>
        </w:rPr>
        <w:t>Fernandez 21</w:t>
      </w:r>
      <w:r w:rsidRPr="005800ED">
        <w:rPr>
          <w:sz w:val="16"/>
        </w:rPr>
        <w:t xml:space="preserve">, Ray. “China Opens Space and Unleashes </w:t>
      </w:r>
      <w:proofErr w:type="gramStart"/>
      <w:r w:rsidRPr="005800ED">
        <w:rPr>
          <w:sz w:val="16"/>
        </w:rPr>
        <w:t>The</w:t>
      </w:r>
      <w:proofErr w:type="gramEnd"/>
      <w:r w:rsidRPr="005800ED">
        <w:rPr>
          <w:sz w:val="16"/>
        </w:rPr>
        <w:t xml:space="preserve"> Power Of Its Private Sector.” </w:t>
      </w:r>
      <w:proofErr w:type="spellStart"/>
      <w:r w:rsidRPr="005800ED">
        <w:rPr>
          <w:sz w:val="16"/>
        </w:rPr>
        <w:t>ScreenRant</w:t>
      </w:r>
      <w:proofErr w:type="spellEnd"/>
      <w:r w:rsidRPr="005800ED">
        <w:rPr>
          <w:sz w:val="16"/>
        </w:rPr>
        <w:t>, 27 Nov. 2021, https://screenrant.com/chinese-companies-boost-space-development/. //JQ</w:t>
      </w:r>
    </w:p>
    <w:p w14:paraId="4AA10F1B" w14:textId="77777777" w:rsidR="009601B2" w:rsidRPr="005800ED" w:rsidRDefault="009601B2" w:rsidP="009601B2">
      <w:pPr>
        <w:rPr>
          <w:sz w:val="16"/>
        </w:rPr>
      </w:pPr>
      <w:r w:rsidRPr="005800ED">
        <w:rPr>
          <w:u w:val="single"/>
        </w:rPr>
        <w:t>In a new move to boost space development, China has opened up space to private companies.</w:t>
      </w:r>
      <w:r w:rsidRPr="005800ED">
        <w:rPr>
          <w:sz w:val="16"/>
        </w:rPr>
        <w:t xml:space="preserve"> </w:t>
      </w:r>
      <w:r w:rsidRPr="005800ED">
        <w:rPr>
          <w:u w:val="single"/>
        </w:rPr>
        <w:t>China's space program is heavily linked with the military and wrapped up in secrecy.</w:t>
      </w:r>
      <w:r w:rsidRPr="005800ED">
        <w:rPr>
          <w:sz w:val="16"/>
        </w:rPr>
        <w:t xml:space="preserve"> However, recent Chinese space accomplishments, rovers on the Moon and Mars, new satellites and </w:t>
      </w:r>
      <w:hyperlink r:id="rId14" w:history="1">
        <w:r w:rsidRPr="005800ED">
          <w:rPr>
            <w:rStyle w:val="Hyperlink"/>
            <w:sz w:val="16"/>
          </w:rPr>
          <w:t>new space stations</w:t>
        </w:r>
      </w:hyperlink>
      <w:r w:rsidRPr="005800ED">
        <w:rPr>
          <w:sz w:val="16"/>
        </w:rPr>
        <w:t> were primarily developed by government efforts.</w:t>
      </w:r>
    </w:p>
    <w:p w14:paraId="1FCD5FD8" w14:textId="77777777" w:rsidR="009601B2" w:rsidRPr="005800ED" w:rsidRDefault="009601B2" w:rsidP="009601B2">
      <w:pPr>
        <w:rPr>
          <w:sz w:val="16"/>
          <w:szCs w:val="16"/>
        </w:rPr>
      </w:pPr>
      <w:r w:rsidRPr="005800ED">
        <w:rPr>
          <w:sz w:val="16"/>
          <w:szCs w:val="16"/>
        </w:rPr>
        <w:lastRenderedPageBreak/>
        <w:t>The U.S. brought in the private sector as a strategy to boost its space program and develop expensive and ambitious new projects. Now China is doing the same. The last time China used national private companies to increase development was when it declared Artificial Intelligence a national priority. Fast forward a few years, </w:t>
      </w:r>
      <w:hyperlink r:id="rId15" w:history="1">
        <w:r w:rsidRPr="005800ED">
          <w:rPr>
            <w:rStyle w:val="Hyperlink"/>
            <w:sz w:val="16"/>
            <w:szCs w:val="16"/>
          </w:rPr>
          <w:t>Chinese AI dominates globally</w:t>
        </w:r>
      </w:hyperlink>
      <w:r w:rsidRPr="005800ED">
        <w:rPr>
          <w:sz w:val="16"/>
          <w:szCs w:val="16"/>
        </w:rPr>
        <w:t>.</w:t>
      </w:r>
    </w:p>
    <w:p w14:paraId="24E2ABF3" w14:textId="77777777" w:rsidR="009601B2" w:rsidRPr="005800ED" w:rsidRDefault="009E1515" w:rsidP="009601B2">
      <w:pPr>
        <w:rPr>
          <w:sz w:val="16"/>
        </w:rPr>
      </w:pPr>
      <w:hyperlink r:id="rId16" w:tgtFrame="_blank" w:history="1">
        <w:r w:rsidR="009601B2" w:rsidRPr="005800ED">
          <w:rPr>
            <w:rStyle w:val="Hyperlink"/>
            <w:sz w:val="16"/>
          </w:rPr>
          <w:t>At the 7th China (International) Commercial Aerospace Forum</w:t>
        </w:r>
      </w:hyperlink>
      <w:r w:rsidR="009601B2" w:rsidRPr="005800ED">
        <w:rPr>
          <w:sz w:val="16"/>
        </w:rPr>
        <w:t xml:space="preserve">, </w:t>
      </w:r>
      <w:r w:rsidR="009601B2" w:rsidRPr="005800ED">
        <w:rPr>
          <w:u w:val="single"/>
        </w:rPr>
        <w:t>national private companies presented many new and ambitious projects, including spaceplanes, space resources, a </w:t>
      </w:r>
      <w:hyperlink r:id="rId17" w:history="1">
        <w:r w:rsidR="009601B2" w:rsidRPr="005800ED">
          <w:rPr>
            <w:rStyle w:val="Hyperlink"/>
            <w:u w:val="single"/>
          </w:rPr>
          <w:t>massive constellation of satellites</w:t>
        </w:r>
      </w:hyperlink>
      <w:r w:rsidR="009601B2" w:rsidRPr="005800ED">
        <w:rPr>
          <w:u w:val="single"/>
        </w:rPr>
        <w:t> and more.</w:t>
      </w:r>
      <w:r w:rsidR="009601B2" w:rsidRPr="005800ED">
        <w:rPr>
          <w:sz w:val="16"/>
        </w:rPr>
        <w:t> One of the companies at the event was the space giant China Aerospace Science and Industry Corp. (CASIC). The Ministry of Science and Technology, China National Space Administration, and other government arms sponsored and supervised the event.</w:t>
      </w:r>
    </w:p>
    <w:p w14:paraId="26EB51E2" w14:textId="77777777" w:rsidR="009601B2" w:rsidRPr="005800ED" w:rsidRDefault="009601B2" w:rsidP="009601B2">
      <w:pPr>
        <w:rPr>
          <w:sz w:val="16"/>
          <w:szCs w:val="16"/>
        </w:rPr>
      </w:pPr>
      <w:r w:rsidRPr="005800ED">
        <w:rPr>
          <w:sz w:val="16"/>
          <w:szCs w:val="16"/>
        </w:rPr>
        <w:t>Hundreds Of New Companies Driving Space Ambitions</w:t>
      </w:r>
    </w:p>
    <w:p w14:paraId="2CB12551" w14:textId="77777777" w:rsidR="009601B2" w:rsidRPr="005800ED" w:rsidRDefault="009E1515" w:rsidP="009601B2">
      <w:pPr>
        <w:rPr>
          <w:sz w:val="16"/>
        </w:rPr>
      </w:pPr>
      <w:hyperlink r:id="rId18" w:tgtFrame="_blank" w:history="1">
        <w:r w:rsidR="009601B2" w:rsidRPr="005800ED">
          <w:rPr>
            <w:rStyle w:val="Hyperlink"/>
            <w:u w:val="single"/>
          </w:rPr>
          <w:t xml:space="preserve">CASIC said that the </w:t>
        </w:r>
        <w:proofErr w:type="spellStart"/>
        <w:r w:rsidR="009601B2" w:rsidRPr="005800ED">
          <w:rPr>
            <w:rStyle w:val="Hyperlink"/>
            <w:u w:val="single"/>
          </w:rPr>
          <w:t>Xingyun</w:t>
        </w:r>
        <w:proofErr w:type="spellEnd"/>
        <w:r w:rsidR="009601B2" w:rsidRPr="005800ED">
          <w:rPr>
            <w:rStyle w:val="Hyperlink"/>
            <w:u w:val="single"/>
          </w:rPr>
          <w:t xml:space="preserve"> constellation</w:t>
        </w:r>
      </w:hyperlink>
      <w:r w:rsidR="009601B2" w:rsidRPr="005800ED">
        <w:rPr>
          <w:u w:val="single"/>
        </w:rPr>
        <w:t> — made up of 80 satellites is moving full speed ahead. The corporation announced that the intelligent space satellite production factory was operating.</w:t>
      </w:r>
      <w:r w:rsidR="009601B2" w:rsidRPr="005800ED">
        <w:rPr>
          <w:sz w:val="16"/>
        </w:rPr>
        <w:t xml:space="preserve"> They are now launching rockets from their own rocket park in the city of Wuhan. Today the rocket park and smart sat factory produce 20 solid-fuel launches and 100 satellites per year but plans to increase capacities are on their way. CASIC is also working on the </w:t>
      </w:r>
      <w:proofErr w:type="spellStart"/>
      <w:r w:rsidR="009601B2" w:rsidRPr="005800ED">
        <w:rPr>
          <w:sz w:val="16"/>
        </w:rPr>
        <w:t>Tengyun</w:t>
      </w:r>
      <w:proofErr w:type="spellEnd"/>
      <w:r w:rsidR="009601B2" w:rsidRPr="005800ED">
        <w:rPr>
          <w:sz w:val="16"/>
        </w:rPr>
        <w:t> </w:t>
      </w:r>
      <w:hyperlink r:id="rId19" w:history="1">
        <w:r w:rsidR="009601B2" w:rsidRPr="005800ED">
          <w:rPr>
            <w:rStyle w:val="Hyperlink"/>
            <w:sz w:val="16"/>
          </w:rPr>
          <w:t>spaceplane</w:t>
        </w:r>
      </w:hyperlink>
      <w:r w:rsidR="009601B2" w:rsidRPr="005800ED">
        <w:rPr>
          <w:sz w:val="16"/>
        </w:rPr>
        <w:t xml:space="preserve">, recently flight-testing an advanced turbine-based combined cycle engine in the </w:t>
      </w:r>
      <w:proofErr w:type="gramStart"/>
      <w:r w:rsidR="009601B2" w:rsidRPr="005800ED">
        <w:rPr>
          <w:sz w:val="16"/>
        </w:rPr>
        <w:t>Gobi desert</w:t>
      </w:r>
      <w:proofErr w:type="gramEnd"/>
      <w:r w:rsidR="009601B2" w:rsidRPr="005800ED">
        <w:rPr>
          <w:sz w:val="16"/>
        </w:rPr>
        <w:t>.</w:t>
      </w:r>
    </w:p>
    <w:p w14:paraId="22F16294" w14:textId="77777777" w:rsidR="009601B2" w:rsidRPr="005800ED" w:rsidRDefault="009601B2" w:rsidP="009601B2">
      <w:pPr>
        <w:rPr>
          <w:sz w:val="16"/>
          <w:szCs w:val="16"/>
        </w:rPr>
      </w:pPr>
      <w:r w:rsidRPr="005800ED">
        <w:rPr>
          <w:sz w:val="16"/>
          <w:szCs w:val="16"/>
        </w:rPr>
        <w:t>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China is getting some inspiration from U.S. companies. Local companies in China are looking into space tourism with suborbital and orbital flights. And Deep Blue Aerospace is developing a reusable launcher that looks very much like the </w:t>
      </w:r>
      <w:hyperlink r:id="rId20" w:history="1">
        <w:r w:rsidRPr="005800ED">
          <w:rPr>
            <w:rStyle w:val="Hyperlink"/>
            <w:sz w:val="16"/>
            <w:szCs w:val="16"/>
          </w:rPr>
          <w:t>Heavy Falcon of SpaceX</w:t>
        </w:r>
      </w:hyperlink>
      <w:r w:rsidRPr="005800ED">
        <w:rPr>
          <w:sz w:val="16"/>
          <w:szCs w:val="16"/>
        </w:rPr>
        <w:t>.</w:t>
      </w:r>
    </w:p>
    <w:p w14:paraId="215F8C8D" w14:textId="77777777" w:rsidR="009601B2" w:rsidRPr="005800ED" w:rsidRDefault="009601B2" w:rsidP="009601B2">
      <w:pPr>
        <w:rPr>
          <w:u w:val="single"/>
        </w:rPr>
      </w:pPr>
      <w:r w:rsidRPr="005800ED">
        <w:rPr>
          <w:u w:val="single"/>
        </w:rPr>
        <w:t>The event's main themes were IoT space networks, multi-purpose satellite constellations, space resources (mining) and taking the Chinese space sector to a new level with private participation</w:t>
      </w:r>
      <w:r w:rsidRPr="005800ED">
        <w:t xml:space="preserve">. </w:t>
      </w:r>
      <w:r w:rsidRPr="005800ED">
        <w:rPr>
          <w:u w:val="single"/>
        </w:rPr>
        <w:t>While the U.S. has its eye on Chinese military space vehicles, it may have overlooked and underestimated the impact that the Chinese private sector will have</w:t>
      </w:r>
      <w:r w:rsidRPr="005800ED">
        <w:t xml:space="preserve">. </w:t>
      </w:r>
      <w:r w:rsidRPr="005800ED">
        <w:rPr>
          <w:u w:val="single"/>
        </w:rPr>
        <w:t>Hundreds of new companies have responded to the government's call to "</w:t>
      </w:r>
      <w:hyperlink r:id="rId21" w:history="1">
        <w:r w:rsidRPr="005800ED">
          <w:rPr>
            <w:rStyle w:val="Hyperlink"/>
            <w:u w:val="single"/>
          </w:rPr>
          <w:t>start a new journey</w:t>
        </w:r>
      </w:hyperlink>
      <w:r w:rsidRPr="005800ED">
        <w:rPr>
          <w:u w:val="single"/>
        </w:rPr>
        <w:t xml:space="preserve"> for commercial aerospace" in China. It is only a matter of time until their full power and capabilities are unleashed into space.</w:t>
      </w:r>
    </w:p>
    <w:p w14:paraId="699FCD52" w14:textId="77777777" w:rsidR="009601B2" w:rsidRPr="005800ED" w:rsidRDefault="009601B2" w:rsidP="009601B2"/>
    <w:p w14:paraId="3294A34C" w14:textId="77777777" w:rsidR="009601B2" w:rsidRPr="005800ED" w:rsidRDefault="009601B2" w:rsidP="009601B2">
      <w:pPr>
        <w:pStyle w:val="Heading4"/>
      </w:pPr>
      <w:r w:rsidRPr="005800ED">
        <w:rPr>
          <w:u w:val="single"/>
        </w:rPr>
        <w:t>Surging</w:t>
      </w:r>
      <w:r w:rsidRPr="005800ED">
        <w:t xml:space="preserve"> commercial space industry in China ready to </w:t>
      </w:r>
      <w:r w:rsidRPr="005800ED">
        <w:rPr>
          <w:u w:val="single"/>
        </w:rPr>
        <w:t>overcome</w:t>
      </w:r>
      <w:r w:rsidRPr="005800ED">
        <w:t xml:space="preserve"> US lead – manufacturing and international collaboration </w:t>
      </w:r>
      <w:r w:rsidRPr="005800ED">
        <w:rPr>
          <w:u w:val="single"/>
        </w:rPr>
        <w:t>locks in</w:t>
      </w:r>
      <w:r w:rsidRPr="005800ED">
        <w:t xml:space="preserve"> national power.</w:t>
      </w:r>
    </w:p>
    <w:p w14:paraId="0B4972A7" w14:textId="77777777" w:rsidR="009601B2" w:rsidRPr="005800ED" w:rsidRDefault="009601B2" w:rsidP="009601B2">
      <w:pPr>
        <w:rPr>
          <w:sz w:val="16"/>
          <w:szCs w:val="26"/>
        </w:rPr>
      </w:pPr>
      <w:r w:rsidRPr="005800ED">
        <w:rPr>
          <w:b/>
          <w:bCs/>
          <w:szCs w:val="26"/>
          <w:u w:val="single"/>
        </w:rPr>
        <w:t>Patel 21</w:t>
      </w:r>
      <w:r w:rsidRPr="005800ED">
        <w:rPr>
          <w:sz w:val="16"/>
          <w:szCs w:val="26"/>
        </w:rP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w:t>
      </w:r>
      <w:r w:rsidRPr="005800ED">
        <w:rPr>
          <w:szCs w:val="26"/>
          <w:u w:val="single"/>
        </w:rPr>
        <w:t>China's Surging Private Space Industry Is out to Challenge the US</w:t>
      </w:r>
      <w:r w:rsidRPr="005800ED">
        <w:rPr>
          <w:sz w:val="16"/>
          <w:szCs w:val="26"/>
        </w:rPr>
        <w:t>.” MIT Technology Review, MIT Technology Review, 28 Jan. 2021, https://www.technologyreview.com/2021/01/21/1016513/china-private-commercial-space-industry-dominance/. //JQ</w:t>
      </w:r>
    </w:p>
    <w:p w14:paraId="1BC0348E" w14:textId="77777777" w:rsidR="009601B2" w:rsidRPr="005800ED" w:rsidRDefault="009601B2" w:rsidP="009601B2">
      <w:pPr>
        <w:rPr>
          <w:u w:val="single"/>
        </w:rPr>
      </w:pPr>
      <w:r w:rsidRPr="005800ED">
        <w:rPr>
          <w:u w:val="single"/>
        </w:rPr>
        <w:t>The rivalry between the US and China, whose space program has surged over the last two decades, is what most people mean when they refer to the 21st-century's space race.</w:t>
      </w:r>
      <w:r w:rsidRPr="005800ED">
        <w:rPr>
          <w:sz w:val="16"/>
        </w:rPr>
        <w:t xml:space="preserve"> China is set to build a new space station later this year and will likely attempt to send its taikonauts to the moon before the decade ends. But these big-picture projects represent just one aspect of the country’s space ambitions. Increasingly, the focus is now on the commercial space industry as well. </w:t>
      </w:r>
      <w:r w:rsidRPr="005800ED">
        <w:rPr>
          <w:u w:val="single"/>
        </w:rPr>
        <w:t>The nation's growing private space business is</w:t>
      </w:r>
      <w:r w:rsidRPr="005800ED">
        <w:rPr>
          <w:sz w:val="16"/>
        </w:rPr>
        <w:t xml:space="preserve"> less focused on bringing prestige and glory to the nation and </w:t>
      </w:r>
      <w:r w:rsidRPr="005800ED">
        <w:rPr>
          <w:u w:val="single"/>
        </w:rPr>
        <w:t>more concerned with reducing the cost of spaceflight, increasing its international influence—and making money.</w:t>
      </w:r>
    </w:p>
    <w:p w14:paraId="37ACF4CB" w14:textId="77777777" w:rsidR="009601B2" w:rsidRPr="005800ED" w:rsidRDefault="009601B2" w:rsidP="009601B2">
      <w:pPr>
        <w:rPr>
          <w:sz w:val="16"/>
        </w:rPr>
      </w:pPr>
      <w:r w:rsidRPr="005800ED">
        <w:rPr>
          <w:sz w:val="16"/>
        </w:rPr>
        <w:t xml:space="preserve">“The state is really great at large, ambitious projects like going to the moon or developing a large reconnaissance satellite,” says Lincoln Hines, a Cornell University researcher who focuses on Chinese foreign policy. “But it’s not responsive to meeting market </w:t>
      </w:r>
      <w:r w:rsidRPr="005800ED">
        <w:rPr>
          <w:sz w:val="16"/>
        </w:rPr>
        <w:lastRenderedPageBreak/>
        <w:t xml:space="preserve">needs”—one big way to encourage rapid technological growth and innovation. “I think </w:t>
      </w:r>
      <w:r w:rsidRPr="005800ED">
        <w:rPr>
          <w:u w:val="single"/>
        </w:rPr>
        <w:t>the government thinks its commercial space sector can be complementary to the state</w:t>
      </w:r>
      <w:r w:rsidRPr="005800ED">
        <w:rPr>
          <w:sz w:val="16"/>
        </w:rPr>
        <w:t>,” he says.</w:t>
      </w:r>
    </w:p>
    <w:p w14:paraId="0137D4FC" w14:textId="77777777" w:rsidR="009601B2" w:rsidRPr="005800ED" w:rsidRDefault="009601B2" w:rsidP="009601B2">
      <w:pPr>
        <w:rPr>
          <w:u w:val="single"/>
        </w:rPr>
      </w:pPr>
      <w:r w:rsidRPr="005800ED">
        <w:rPr>
          <w:sz w:val="16"/>
        </w:rPr>
        <w:t xml:space="preserve">What </w:t>
      </w:r>
      <w:proofErr w:type="gramStart"/>
      <w:r w:rsidRPr="005800ED">
        <w:rPr>
          <w:sz w:val="16"/>
        </w:rPr>
        <w:t>are</w:t>
      </w:r>
      <w:proofErr w:type="gramEnd"/>
      <w:r w:rsidRPr="005800ED">
        <w:rPr>
          <w:sz w:val="16"/>
        </w:rPr>
        <w:t xml:space="preserve"> the market needs that Hines is referring to? Satellites, and rockets that can launch them into orbit. </w:t>
      </w:r>
      <w:r w:rsidRPr="005800ED">
        <w:rPr>
          <w:u w:val="single"/>
        </w:rPr>
        <w:t xml:space="preserve">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w:t>
      </w:r>
      <w:r w:rsidRPr="005800ED">
        <w:rPr>
          <w:sz w:val="16"/>
        </w:rPr>
        <w:t xml:space="preserve">after they’ve already flown (which SpaceX pioneered with its Falcon 9). </w:t>
      </w:r>
      <w:r w:rsidRPr="005800ED">
        <w:rPr>
          <w:u w:val="single"/>
        </w:rPr>
        <w:t>These trends mean it is now cheaper to send stuff into space, and the services and data that satellites can offer have come down in price accordingly. </w:t>
      </w:r>
    </w:p>
    <w:p w14:paraId="55F274BA" w14:textId="77777777" w:rsidR="009601B2" w:rsidRPr="005800ED" w:rsidRDefault="009601B2" w:rsidP="009601B2">
      <w:pPr>
        <w:rPr>
          <w:u w:val="single"/>
        </w:rPr>
      </w:pPr>
      <w:r w:rsidRPr="005800ED">
        <w:rPr>
          <w:sz w:val="16"/>
        </w:rPr>
        <w:t>China has seen an opportunity. A </w:t>
      </w:r>
      <w:hyperlink r:id="rId22" w:history="1">
        <w:r w:rsidRPr="005800ED">
          <w:rPr>
            <w:rStyle w:val="Hyperlink"/>
            <w:sz w:val="16"/>
          </w:rPr>
          <w:t>2017 report by Bank of America Merrill Lynch</w:t>
        </w:r>
      </w:hyperlink>
      <w:r w:rsidRPr="005800ED">
        <w:rPr>
          <w:sz w:val="16"/>
        </w:rPr>
        <w:t xml:space="preserve"> estimates that the space industry could be worth up to $2.7 trillion by 2030. </w:t>
      </w:r>
      <w:r w:rsidRPr="005800ED">
        <w:rPr>
          <w:u w:val="single"/>
        </w:rPr>
        <w:t>Setting foot on the moon and establishing a lunar colony might be a statement of national power, but securing a share of such a highly lucrative business is perhaps even more important to the country’s future. </w:t>
      </w:r>
    </w:p>
    <w:p w14:paraId="5174F1B7" w14:textId="77777777" w:rsidR="009601B2" w:rsidRPr="005800ED" w:rsidRDefault="009601B2" w:rsidP="009601B2">
      <w:pPr>
        <w:rPr>
          <w:sz w:val="16"/>
          <w:szCs w:val="16"/>
        </w:rPr>
      </w:pPr>
      <w:r w:rsidRPr="005800ED">
        <w:rPr>
          <w:sz w:val="16"/>
          <w:szCs w:val="16"/>
        </w:rPr>
        <w:t>“In the future, there will be tens of thousands of satellites waiting to launch, which is a major opportunity for Galactic Energy” says Wu Yue, a company spokesperson.</w:t>
      </w:r>
    </w:p>
    <w:p w14:paraId="0E69DF3D" w14:textId="77777777" w:rsidR="009601B2" w:rsidRPr="005800ED" w:rsidRDefault="009601B2" w:rsidP="009601B2">
      <w:pPr>
        <w:rPr>
          <w:sz w:val="16"/>
          <w:szCs w:val="16"/>
        </w:rPr>
      </w:pPr>
      <w:r w:rsidRPr="005800ED">
        <w:rPr>
          <w:sz w:val="16"/>
          <w:szCs w:val="16"/>
        </w:rPr>
        <w:t>The problem is, China has to make up decades’ worth of ground lost to the West.</w:t>
      </w:r>
    </w:p>
    <w:p w14:paraId="0EA5CDE7" w14:textId="77777777" w:rsidR="009601B2" w:rsidRPr="005800ED" w:rsidRDefault="009601B2" w:rsidP="009601B2">
      <w:pPr>
        <w:rPr>
          <w:sz w:val="16"/>
          <w:szCs w:val="16"/>
        </w:rPr>
      </w:pPr>
      <w:r w:rsidRPr="005800ED">
        <w:rPr>
          <w:sz w:val="16"/>
          <w:szCs w:val="16"/>
        </w:rPr>
        <w:t>How did China get here—and why?</w:t>
      </w:r>
    </w:p>
    <w:p w14:paraId="09D8C6E0" w14:textId="77777777" w:rsidR="009601B2" w:rsidRPr="005800ED" w:rsidRDefault="009601B2" w:rsidP="009601B2">
      <w:pPr>
        <w:rPr>
          <w:u w:val="single"/>
        </w:rPr>
      </w:pPr>
      <w:r w:rsidRPr="005800ED">
        <w:rPr>
          <w:sz w:val="16"/>
        </w:rPr>
        <w:t xml:space="preserve">Until recently, </w:t>
      </w:r>
      <w:r w:rsidRPr="005800ED">
        <w:rPr>
          <w:u w:val="single"/>
        </w:rPr>
        <w:t>China’s space activity has been overwhelmingly dominated by two state-owned enterprises</w:t>
      </w:r>
      <w:r w:rsidRPr="005800ED">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5800ED">
        <w:rPr>
          <w:u w:val="single"/>
        </w:rPr>
        <w:t>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5C523C71" w14:textId="77777777" w:rsidR="009601B2" w:rsidRPr="005800ED" w:rsidRDefault="009601B2" w:rsidP="009601B2">
      <w:pPr>
        <w:rPr>
          <w:u w:val="single"/>
        </w:rPr>
      </w:pPr>
      <w:r w:rsidRPr="005800ED">
        <w:rPr>
          <w:u w:val="single"/>
        </w:rPr>
        <w:t>That all changed this past decade as the costs of making satellites and launching rockets plunged.</w:t>
      </w:r>
      <w:r w:rsidRPr="005800ED">
        <w:rPr>
          <w:sz w:val="16"/>
        </w:rPr>
        <w:t xml:space="preserve"> In 2014, a year after Xi Jinping took over as the new leader of China, the Chinese government decided to treat civil space development as a key area of innovation, as it had already begun doing with AI and solar power. </w:t>
      </w:r>
      <w:r w:rsidRPr="005800ED">
        <w:rPr>
          <w:u w:val="single"/>
        </w:rPr>
        <w:t>It issued a policy directive called </w:t>
      </w:r>
      <w:hyperlink r:id="rId23" w:history="1">
        <w:r w:rsidRPr="005800ED">
          <w:rPr>
            <w:rStyle w:val="Hyperlink"/>
            <w:u w:val="single"/>
          </w:rPr>
          <w:t>Document 60</w:t>
        </w:r>
      </w:hyperlink>
      <w:r w:rsidRPr="005800ED">
        <w:rPr>
          <w:u w:val="single"/>
        </w:rPr>
        <w:t> that year to enable large private investment in companies interested in participating in the space industry. </w:t>
      </w:r>
    </w:p>
    <w:p w14:paraId="59E59650" w14:textId="77777777" w:rsidR="009601B2" w:rsidRPr="005800ED" w:rsidRDefault="009601B2" w:rsidP="009601B2">
      <w:pPr>
        <w:rPr>
          <w:sz w:val="16"/>
        </w:rPr>
      </w:pPr>
      <w:r w:rsidRPr="005800ED">
        <w:rPr>
          <w:sz w:val="16"/>
        </w:rPr>
        <w:t>“</w:t>
      </w:r>
      <w:r w:rsidRPr="005800ED">
        <w:rPr>
          <w:u w:val="single"/>
        </w:rPr>
        <w:t>Xi’s goal was that if China has to become a critical player in technology, including in civil space and aerospace, it was critical to develop a space ecosystem that includes the private sector</w:t>
      </w:r>
      <w:r w:rsidRPr="005800ED">
        <w:rPr>
          <w:sz w:val="16"/>
        </w:rPr>
        <w:t>,” says Namrata Goswami, a geopolitics expert based in Montgomery, Alabama, who’s been studying China’s space program for many years. “</w:t>
      </w:r>
      <w:r w:rsidRPr="005800ED">
        <w:rPr>
          <w:u w:val="single"/>
        </w:rPr>
        <w:t>He was taking a cue from the American private sector to encourage innovation from a talent pool that extended beyond state-funded organizations</w:t>
      </w:r>
      <w:r w:rsidRPr="005800ED">
        <w:rPr>
          <w:sz w:val="16"/>
        </w:rPr>
        <w:t>.”</w:t>
      </w:r>
    </w:p>
    <w:p w14:paraId="57C45E0B" w14:textId="77777777" w:rsidR="009601B2" w:rsidRPr="005800ED" w:rsidRDefault="009601B2" w:rsidP="009601B2">
      <w:pPr>
        <w:rPr>
          <w:sz w:val="16"/>
          <w:szCs w:val="16"/>
        </w:rPr>
      </w:pPr>
      <w:r w:rsidRPr="005800ED">
        <w:rPr>
          <w:sz w:val="16"/>
          <w:szCs w:val="16"/>
        </w:rPr>
        <w:t>As a result, there are now 78 commercial space companies operating in China, according to a</w:t>
      </w:r>
      <w:hyperlink r:id="rId24" w:history="1">
        <w:r w:rsidRPr="005800ED">
          <w:rPr>
            <w:rStyle w:val="Hyperlink"/>
            <w:sz w:val="16"/>
            <w:szCs w:val="16"/>
          </w:rPr>
          <w:t> 2019 report by the Institute for Defense Analyses</w:t>
        </w:r>
      </w:hyperlink>
      <w:r w:rsidRPr="005800ED">
        <w:rPr>
          <w:sz w:val="16"/>
          <w:szCs w:val="16"/>
        </w:rPr>
        <w:t>. More than half have been founded since 2014, and the vast majority focus on satellite manufacturing and launch services.</w:t>
      </w:r>
    </w:p>
    <w:p w14:paraId="2358A3D0" w14:textId="77777777" w:rsidR="009601B2" w:rsidRPr="005800ED" w:rsidRDefault="009601B2" w:rsidP="009601B2">
      <w:pPr>
        <w:rPr>
          <w:sz w:val="16"/>
          <w:szCs w:val="16"/>
        </w:rPr>
      </w:pPr>
      <w:r w:rsidRPr="005800ED">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5800ED">
        <w:rPr>
          <w:sz w:val="16"/>
          <w:szCs w:val="16"/>
        </w:rPr>
        <w:t>i</w:t>
      </w:r>
      <w:proofErr w:type="spellEnd"/>
      <w:r w:rsidRPr="005800ED">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5800ED">
        <w:rPr>
          <w:sz w:val="16"/>
          <w:szCs w:val="16"/>
        </w:rPr>
        <w:t>LinkSpace</w:t>
      </w:r>
      <w:proofErr w:type="spellEnd"/>
      <w:r w:rsidRPr="005800ED">
        <w:rPr>
          <w:sz w:val="16"/>
          <w:szCs w:val="16"/>
        </w:rPr>
        <w:t xml:space="preserve"> (founded in 2014), although it also hopes to use rockets to deliver packages from one terrestrial location to another. </w:t>
      </w:r>
    </w:p>
    <w:p w14:paraId="1A9137E9" w14:textId="77777777" w:rsidR="009601B2" w:rsidRPr="005800ED" w:rsidRDefault="009601B2" w:rsidP="009601B2">
      <w:pPr>
        <w:rPr>
          <w:sz w:val="16"/>
          <w:szCs w:val="16"/>
        </w:rPr>
      </w:pPr>
      <w:proofErr w:type="spellStart"/>
      <w:r w:rsidRPr="005800ED">
        <w:rPr>
          <w:sz w:val="16"/>
          <w:szCs w:val="16"/>
        </w:rPr>
        <w:lastRenderedPageBreak/>
        <w:t>Spacety</w:t>
      </w:r>
      <w:proofErr w:type="spellEnd"/>
      <w:r w:rsidRPr="005800ED">
        <w:rPr>
          <w:sz w:val="16"/>
          <w:szCs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5" w:history="1">
        <w:r w:rsidRPr="005800ED">
          <w:rPr>
            <w:rStyle w:val="Hyperlink"/>
            <w:sz w:val="16"/>
            <w:szCs w:val="16"/>
          </w:rPr>
          <w:t>released the first images taken by the satellite</w:t>
        </w:r>
      </w:hyperlink>
      <w:r w:rsidRPr="005800ED">
        <w:rPr>
          <w:sz w:val="16"/>
          <w:szCs w:val="16"/>
        </w:rPr>
        <w:t xml:space="preserve">, Hisea-1, featuring three-meter resolution. </w:t>
      </w:r>
      <w:proofErr w:type="spellStart"/>
      <w:r w:rsidRPr="005800ED">
        <w:rPr>
          <w:sz w:val="16"/>
          <w:szCs w:val="16"/>
        </w:rPr>
        <w:t>Spacety</w:t>
      </w:r>
      <w:proofErr w:type="spellEnd"/>
      <w:r w:rsidRPr="005800ED">
        <w:rPr>
          <w:sz w:val="16"/>
          <w:szCs w:val="16"/>
        </w:rPr>
        <w:t xml:space="preserve"> wants to launch a constellation of these satellites to offer high-quality imaging at low cost. </w:t>
      </w:r>
    </w:p>
    <w:p w14:paraId="501A94D9" w14:textId="77777777" w:rsidR="009601B2" w:rsidRPr="005800ED" w:rsidRDefault="009601B2" w:rsidP="009601B2">
      <w:pPr>
        <w:rPr>
          <w:sz w:val="16"/>
        </w:rPr>
      </w:pPr>
      <w:r w:rsidRPr="005800ED">
        <w:rPr>
          <w:u w:val="single"/>
        </w:rPr>
        <w:t>To a large extent, China is following the same blueprint drawn up by the US: using government contracts and subsidies to give these companies a foot up</w:t>
      </w:r>
      <w:r w:rsidRPr="005800ED">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6CD334F" w14:textId="77777777" w:rsidR="009601B2" w:rsidRPr="005800ED" w:rsidRDefault="009601B2" w:rsidP="009601B2">
      <w:pPr>
        <w:rPr>
          <w:sz w:val="16"/>
          <w:szCs w:val="16"/>
        </w:rPr>
      </w:pPr>
      <w:r w:rsidRPr="005800ED">
        <w:rPr>
          <w:sz w:val="16"/>
          <w:szCs w:val="16"/>
        </w:rPr>
        <w:t>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 </w:t>
      </w:r>
    </w:p>
    <w:p w14:paraId="29361573" w14:textId="77777777" w:rsidR="009601B2" w:rsidRPr="005800ED" w:rsidRDefault="009601B2" w:rsidP="009601B2">
      <w:pPr>
        <w:rPr>
          <w:sz w:val="16"/>
        </w:rPr>
      </w:pPr>
      <w:r w:rsidRPr="005800ED">
        <w:rPr>
          <w:u w:val="single"/>
        </w:rPr>
        <w:t>And much of the government support these companies do receive doesn’t have a federal origin, but a provincial one. “[These companies] are drawing high-tech development to these local communities,” says Hines. “And in return, they’re given more autonomy</w:t>
      </w:r>
      <w:r w:rsidRPr="005800ED">
        <w:rPr>
          <w:sz w:val="16"/>
        </w:rPr>
        <w:t xml:space="preserve"> by the local government.” While most have headquarters in Beijing, many keep facilities in Shenzhen, Chongqing, and other areas that might draw talent from local universities. </w:t>
      </w:r>
    </w:p>
    <w:p w14:paraId="1AE195A7" w14:textId="77777777" w:rsidR="009601B2" w:rsidRPr="005800ED" w:rsidRDefault="009601B2" w:rsidP="009601B2">
      <w:pPr>
        <w:rPr>
          <w:u w:val="single"/>
        </w:rPr>
      </w:pPr>
      <w:r w:rsidRPr="005800ED">
        <w:rPr>
          <w:u w:val="single"/>
        </w:rPr>
        <w:t>There’s also one advantage specific to China: manufacturing</w:t>
      </w:r>
      <w:r w:rsidRPr="005800ED">
        <w:rPr>
          <w:sz w:val="16"/>
        </w:rPr>
        <w:t xml:space="preserve">. “What is the best country to trust for manufacturing needs?” asks James Zheng, the CEO of </w:t>
      </w:r>
      <w:proofErr w:type="spellStart"/>
      <w:r w:rsidRPr="005800ED">
        <w:rPr>
          <w:sz w:val="16"/>
        </w:rPr>
        <w:t>Spacety’s</w:t>
      </w:r>
      <w:proofErr w:type="spellEnd"/>
      <w:r w:rsidRPr="005800ED">
        <w:rPr>
          <w:sz w:val="16"/>
        </w:rPr>
        <w:t xml:space="preserve"> Luxembourg headquarters. “</w:t>
      </w:r>
      <w:r w:rsidRPr="005800ED">
        <w:rPr>
          <w:u w:val="single"/>
        </w:rPr>
        <w:t>It’s China. It’s the manufacturing center of the world.” Zheng believes the country is in a better position than any other to take advantage of the space industry’s new need for mass production of satellites and rockets alike. </w:t>
      </w:r>
    </w:p>
    <w:p w14:paraId="5B36D5F9" w14:textId="77777777" w:rsidR="009601B2" w:rsidRPr="005800ED" w:rsidRDefault="009601B2" w:rsidP="009601B2">
      <w:pPr>
        <w:rPr>
          <w:sz w:val="16"/>
          <w:szCs w:val="16"/>
        </w:rPr>
      </w:pPr>
      <w:r w:rsidRPr="005800ED">
        <w:rPr>
          <w:sz w:val="16"/>
          <w:szCs w:val="16"/>
        </w:rPr>
        <w:t>Making friends</w:t>
      </w:r>
    </w:p>
    <w:p w14:paraId="61BB9509" w14:textId="77777777" w:rsidR="009601B2" w:rsidRPr="005800ED" w:rsidRDefault="009601B2" w:rsidP="009601B2">
      <w:pPr>
        <w:rPr>
          <w:u w:val="single"/>
        </w:rPr>
      </w:pPr>
      <w:r w:rsidRPr="005800ED">
        <w:rPr>
          <w:u w:val="single"/>
        </w:rPr>
        <w:t>The most critical strategic reason to encourage a private space sector is to create opportunities for international collaboration</w:t>
      </w:r>
      <w:r w:rsidRPr="005800ED">
        <w:rPr>
          <w:sz w:val="16"/>
        </w:rPr>
        <w:t xml:space="preserve">—particularly to attract customers wary of being seen to mix with the Chinese government. (US agencies and government contractors, for example, are barred from working with any groups the regime funds.) Document 60 and others issued by China’s National </w:t>
      </w:r>
      <w:r w:rsidRPr="005800ED">
        <w:rPr>
          <w:u w:val="single"/>
        </w:rPr>
        <w:t>Development and Reform Commission were aimed not just at promoting technological innovation, but also at drawing in foreign investment and maximizing a customer base beyond Chinese borders.</w:t>
      </w:r>
    </w:p>
    <w:p w14:paraId="74516377" w14:textId="77777777" w:rsidR="009601B2" w:rsidRPr="005800ED" w:rsidRDefault="009601B2" w:rsidP="009601B2">
      <w:pPr>
        <w:rPr>
          <w:u w:val="single"/>
        </w:rPr>
      </w:pPr>
      <w:r w:rsidRPr="005800ED">
        <w:rPr>
          <w:sz w:val="16"/>
        </w:rPr>
        <w:t xml:space="preserve">“China realizes there are certain things they cannot get on their own,” says Frans von der Dunk, a space policy expert at the University of Nebraska–Lincoln. </w:t>
      </w:r>
      <w:r w:rsidRPr="005800ED">
        <w:rPr>
          <w:u w:val="single"/>
        </w:rPr>
        <w:t xml:space="preserve">Chinese companies like </w:t>
      </w:r>
      <w:proofErr w:type="spellStart"/>
      <w:r w:rsidRPr="005800ED">
        <w:rPr>
          <w:u w:val="single"/>
        </w:rPr>
        <w:t>LandSpace</w:t>
      </w:r>
      <w:proofErr w:type="spellEnd"/>
      <w:r w:rsidRPr="005800ED">
        <w:rPr>
          <w:u w:val="single"/>
        </w:rPr>
        <w:t xml:space="preserve"> and </w:t>
      </w:r>
      <w:proofErr w:type="spellStart"/>
      <w:r w:rsidRPr="005800ED">
        <w:rPr>
          <w:u w:val="single"/>
        </w:rPr>
        <w:t>MinoSpace</w:t>
      </w:r>
      <w:proofErr w:type="spellEnd"/>
      <w:r w:rsidRPr="005800ED">
        <w:rPr>
          <w:u w:val="single"/>
        </w:rPr>
        <w:t xml:space="preserve"> have worked to accrue funding through foreign investment, escaping dependence on state subsidies</w:t>
      </w:r>
      <w:r w:rsidRPr="005800ED">
        <w:rPr>
          <w:sz w:val="16"/>
        </w:rPr>
        <w:t xml:space="preserve">. And by avoiding state funding, a company can also avoid an array of restrictions on what it can and can’t do (such as constraints on talking with the media). </w:t>
      </w:r>
      <w:r w:rsidRPr="005800ED">
        <w:rPr>
          <w:u w:val="single"/>
        </w:rPr>
        <w:t>Foreign investment also makes it easier to compete on a global scale: you’re taking on clients around the world, launching from other countries, and bringing talent from outside China. </w:t>
      </w:r>
    </w:p>
    <w:p w14:paraId="7161CD54" w14:textId="77777777" w:rsidR="009601B2" w:rsidRPr="005800ED" w:rsidRDefault="009601B2" w:rsidP="009601B2">
      <w:pPr>
        <w:rPr>
          <w:u w:val="single"/>
        </w:rPr>
      </w:pPr>
    </w:p>
    <w:p w14:paraId="500F0E85" w14:textId="77777777" w:rsidR="009601B2" w:rsidRPr="005800ED" w:rsidRDefault="009601B2" w:rsidP="009601B2">
      <w:pPr>
        <w:pStyle w:val="Heading4"/>
      </w:pPr>
      <w:r w:rsidRPr="005800ED">
        <w:t xml:space="preserve">China’s private space industry is key to </w:t>
      </w:r>
      <w:r w:rsidRPr="005800ED">
        <w:rPr>
          <w:u w:val="single"/>
        </w:rPr>
        <w:t>tighten the grip</w:t>
      </w:r>
      <w:r w:rsidRPr="005800ED">
        <w:t xml:space="preserve"> on mining of space resources – reinforces lead on </w:t>
      </w:r>
      <w:r w:rsidRPr="005800ED">
        <w:rPr>
          <w:u w:val="single"/>
        </w:rPr>
        <w:t>REE extraction</w:t>
      </w:r>
      <w:r w:rsidRPr="005800ED">
        <w:t xml:space="preserve"> and </w:t>
      </w:r>
      <w:r w:rsidRPr="005800ED">
        <w:rPr>
          <w:u w:val="single"/>
        </w:rPr>
        <w:t>space domination</w:t>
      </w:r>
      <w:r w:rsidRPr="005800ED">
        <w:t xml:space="preserve"> over the US. </w:t>
      </w:r>
    </w:p>
    <w:p w14:paraId="6CACD9A8" w14:textId="77777777" w:rsidR="009601B2" w:rsidRPr="005800ED" w:rsidRDefault="009601B2" w:rsidP="009601B2">
      <w:pPr>
        <w:rPr>
          <w:sz w:val="16"/>
        </w:rPr>
      </w:pPr>
      <w:r w:rsidRPr="005800ED">
        <w:rPr>
          <w:b/>
          <w:bCs/>
          <w:u w:val="single"/>
        </w:rPr>
        <w:t>Cohen 21</w:t>
      </w:r>
      <w:r w:rsidRPr="005800ED">
        <w:rPr>
          <w:sz w:val="16"/>
        </w:rPr>
        <w:t xml:space="preserve">, Ariel. (I am a Senior Fellow at the Atlantic Council and the Founding Principal of International Market Analysis, a Washington, D.C.-based global risk advisory boutique. I advise law firms and corporations, and once helped to get a famous Russian oligarch out of Putin’s jail. I am also a Senior Fellow with the International Tax and Investment Center (ITIC) where I direct their Energy, Growth, and Security Program (EGS). For 22 years, I was the Heritage Foundation’s leading Russia/Eurasia and international energy expert. My consultancy focuses on political risk, national security, and energy policy, especially in Russia/Europe/Eurasia, and </w:t>
      </w:r>
      <w:r w:rsidRPr="005800ED">
        <w:rPr>
          <w:sz w:val="16"/>
        </w:rPr>
        <w:lastRenderedPageBreak/>
        <w:t>the Middle East. The firm’s interventions span international security, economics, law, politics, terrorism, and crime and corruption. In addition to consulting for both the public and private sectors, I testify regularly before the U.S. Congress, and appear on Bloomberg, CNN, FOX, BBC, Al Jazeera, and other TV channels.) “China's Space Mining Industry Is Prepping for Launch – but What about the US?” Forbes, Forbes Magazine, 26 Oct. 2021, https://www.forbes.com/sites/arielcohen/2021/10/26/chinas-space-mining-industry-is-prepping-for-launch--but-what-about-the-us/?sh=7587281c2ae0. //JQ</w:t>
      </w:r>
    </w:p>
    <w:p w14:paraId="3E26FDF7" w14:textId="77777777" w:rsidR="009601B2" w:rsidRPr="005800ED" w:rsidRDefault="009601B2" w:rsidP="009601B2">
      <w:pPr>
        <w:rPr>
          <w:u w:val="single"/>
        </w:rPr>
      </w:pPr>
      <w:r w:rsidRPr="005800ED">
        <w:rPr>
          <w:u w:val="single"/>
        </w:rPr>
        <w:t>A slew of activities amongst China’s private</w:t>
      </w:r>
      <w:r w:rsidRPr="005800ED">
        <w:rPr>
          <w:sz w:val="16"/>
        </w:rPr>
        <w:t xml:space="preserve"> and state-owned </w:t>
      </w:r>
      <w:r w:rsidRPr="005800ED">
        <w:rPr>
          <w:u w:val="single"/>
        </w:rPr>
        <w:t>aerospace companies this year are a testament to China’s growing ambitions for economic and </w:t>
      </w:r>
      <w:hyperlink r:id="rId26" w:tgtFrame="_blank" w:tooltip="https://www.defensenews.com/congress/2021/04/14/china-aims-to-weaponize-space-says-intel-community-report/" w:history="1">
        <w:r w:rsidRPr="005800ED">
          <w:rPr>
            <w:rStyle w:val="Hyperlink"/>
            <w:u w:val="single"/>
          </w:rPr>
          <w:t>military domination</w:t>
        </w:r>
      </w:hyperlink>
      <w:r w:rsidRPr="005800ED">
        <w:rPr>
          <w:u w:val="single"/>
        </w:rPr>
        <w:t> of space</w:t>
      </w:r>
      <w:r w:rsidRPr="005800ED">
        <w:rPr>
          <w:sz w:val="16"/>
        </w:rPr>
        <w:t>. On October 19, the Academy of Aerospace Solid Propulsion Technology (AASPT) – which belongs to the China Aerospace Science and Technology Corporation (CASC) – test fired “the </w:t>
      </w:r>
      <w:hyperlink r:id="rId27" w:tgtFrame="_blank" w:tooltip="https://www.space.com/china-tests-giant-solid-fueled-rocket" w:history="1">
        <w:r w:rsidRPr="005800ED">
          <w:rPr>
            <w:rStyle w:val="Hyperlink"/>
            <w:sz w:val="16"/>
          </w:rPr>
          <w:t>most powerful solid rocket motor</w:t>
        </w:r>
      </w:hyperlink>
      <w:r w:rsidRPr="005800ED">
        <w:rPr>
          <w:sz w:val="16"/>
        </w:rPr>
        <w:t xml:space="preserve"> with the largest thrust in the world so far.” </w:t>
      </w:r>
      <w:r w:rsidRPr="005800ED">
        <w:rPr>
          <w:u w:val="single"/>
        </w:rPr>
        <w:t>The 500 tons of thrust is designed to propel the next iteration of China’s heavy-lift rockets, which would meet various demands for space missions like crewed Moon landings, deep space exploration, and off-world resource extraction.</w:t>
      </w:r>
    </w:p>
    <w:p w14:paraId="78E9B0FD" w14:textId="77777777" w:rsidR="009601B2" w:rsidRPr="005800ED" w:rsidRDefault="009601B2" w:rsidP="009601B2">
      <w:pPr>
        <w:rPr>
          <w:sz w:val="16"/>
          <w:szCs w:val="16"/>
        </w:rPr>
      </w:pPr>
      <w:r w:rsidRPr="005800ED">
        <w:rPr>
          <w:sz w:val="16"/>
          <w:szCs w:val="16"/>
        </w:rPr>
        <w:t>Exploration of space-based natural resources are on the Chinese policy makers’ mind. The question is, what Joe Biden thinks? </w:t>
      </w:r>
    </w:p>
    <w:p w14:paraId="3837C5F5" w14:textId="77777777" w:rsidR="009601B2" w:rsidRPr="005800ED" w:rsidRDefault="009601B2" w:rsidP="009601B2">
      <w:pPr>
        <w:rPr>
          <w:u w:val="single"/>
        </w:rPr>
      </w:pPr>
      <w:r w:rsidRPr="005800ED">
        <w:rPr>
          <w:sz w:val="16"/>
        </w:rPr>
        <w:t xml:space="preserve">In April of this year, </w:t>
      </w:r>
      <w:r w:rsidRPr="005800ED">
        <w:rPr>
          <w:u w:val="single"/>
        </w:rPr>
        <w:t xml:space="preserve">China’s </w:t>
      </w:r>
      <w:proofErr w:type="spellStart"/>
      <w:r w:rsidRPr="005800ED">
        <w:rPr>
          <w:u w:val="single"/>
        </w:rPr>
        <w:t>Shenzen</w:t>
      </w:r>
      <w:proofErr w:type="spellEnd"/>
      <w:r w:rsidRPr="005800ED">
        <w:rPr>
          <w:u w:val="single"/>
        </w:rPr>
        <w:t> </w:t>
      </w:r>
      <w:hyperlink r:id="rId28" w:tgtFrame="_blank" w:tooltip="https://www.washingtontimes.com/news/2020/oct/1/china-determined-to-dominate-future-mining-with-or/" w:history="1">
        <w:r w:rsidRPr="005800ED">
          <w:rPr>
            <w:rStyle w:val="Hyperlink"/>
            <w:u w:val="single"/>
          </w:rPr>
          <w:t>Origin Space</w:t>
        </w:r>
      </w:hyperlink>
      <w:r w:rsidRPr="005800ED">
        <w:rPr>
          <w:u w:val="single"/>
        </w:rPr>
        <w:t> Technology Co. Ltd. </w:t>
      </w:r>
      <w:hyperlink r:id="rId29" w:anchor="/detail?id=27" w:tgtFrame="_blank" w:tooltip="https://origin.space/#/detail?id=27" w:history="1">
        <w:r w:rsidRPr="005800ED">
          <w:rPr>
            <w:rStyle w:val="Hyperlink"/>
            <w:u w:val="single"/>
          </w:rPr>
          <w:t>launched the NEO-1</w:t>
        </w:r>
      </w:hyperlink>
      <w:r w:rsidRPr="005800ED">
        <w:rPr>
          <w:u w:val="single"/>
        </w:rPr>
        <w:t>, the first commercial spacecraft dedicated to the mining of space resources – from asteroids to the lunar surface.</w:t>
      </w:r>
    </w:p>
    <w:p w14:paraId="4EB21F25" w14:textId="77777777" w:rsidR="009601B2" w:rsidRPr="005800ED" w:rsidRDefault="009601B2" w:rsidP="009601B2">
      <w:pPr>
        <w:rPr>
          <w:sz w:val="16"/>
        </w:rPr>
      </w:pPr>
      <w:r w:rsidRPr="005800ED">
        <w:rPr>
          <w:u w:val="single"/>
        </w:rPr>
        <w:t xml:space="preserve">Falling costs of space launches and spacecraft technology alongside existing infrastructure provides a unique opportunity to explore extraterrestrial resource extraction. </w:t>
      </w:r>
      <w:r w:rsidRPr="005800ED">
        <w:rPr>
          <w:sz w:val="16"/>
        </w:rPr>
        <w:t xml:space="preserve">Current technologies are equipped to analyze and categorize asteroids within our solar system with a limited degree of certainty. One of the accompanying payloads to the NEO-1 was the Yuanwang-1, or “little </w:t>
      </w:r>
      <w:proofErr w:type="spellStart"/>
      <w:r w:rsidRPr="005800ED">
        <w:rPr>
          <w:sz w:val="16"/>
        </w:rPr>
        <w:t>hubble</w:t>
      </w:r>
      <w:proofErr w:type="spellEnd"/>
      <w:r w:rsidRPr="005800ED">
        <w:rPr>
          <w:sz w:val="16"/>
        </w:rPr>
        <w:t>” satellite, which searches the stars for possible asteroid mining targets. </w:t>
      </w:r>
    </w:p>
    <w:p w14:paraId="2261B1CC" w14:textId="77777777" w:rsidR="009601B2" w:rsidRPr="005800ED" w:rsidRDefault="009601B2" w:rsidP="009601B2">
      <w:pPr>
        <w:rPr>
          <w:sz w:val="16"/>
          <w:szCs w:val="16"/>
        </w:rPr>
      </w:pPr>
      <w:r w:rsidRPr="005800ED">
        <w:rPr>
          <w:sz w:val="16"/>
          <w:szCs w:val="16"/>
        </w:rPr>
        <w:t>The NEO-1 launch marks another milestone in private satellite development, adding a new player to space based companies which include Japan’s </w:t>
      </w:r>
      <w:proofErr w:type="spellStart"/>
      <w:r w:rsidRPr="005800ED">
        <w:rPr>
          <w:sz w:val="26"/>
        </w:rPr>
        <w:fldChar w:fldCharType="begin"/>
      </w:r>
      <w:r w:rsidRPr="005800ED">
        <w:instrText xml:space="preserve"> HYPERLINK "https://astroscale.com/space-debris_/" \t "_blank" \o "https://astroscale.com/space-debris_/" </w:instrText>
      </w:r>
      <w:r w:rsidRPr="005800ED">
        <w:rPr>
          <w:sz w:val="26"/>
        </w:rPr>
        <w:fldChar w:fldCharType="separate"/>
      </w:r>
      <w:r w:rsidRPr="005800ED">
        <w:rPr>
          <w:rStyle w:val="Hyperlink"/>
          <w:sz w:val="16"/>
          <w:szCs w:val="16"/>
        </w:rPr>
        <w:t>Astroscale</w:t>
      </w:r>
      <w:proofErr w:type="spellEnd"/>
      <w:r w:rsidRPr="005800ED">
        <w:rPr>
          <w:rStyle w:val="Hyperlink"/>
          <w:sz w:val="16"/>
          <w:szCs w:val="16"/>
        </w:rPr>
        <w:fldChar w:fldCharType="end"/>
      </w:r>
      <w:r w:rsidRPr="005800ED">
        <w:rPr>
          <w:sz w:val="16"/>
          <w:szCs w:val="16"/>
        </w:rPr>
        <w:t>. Private asteroid identification via the Sentinel Space Telescope was </w:t>
      </w:r>
      <w:hyperlink r:id="rId30" w:tgtFrame="_blank" w:tooltip="https://b612foundation.org/b612-official-statement-nasa-following-canceled-space-agreement-act/" w:history="1">
        <w:r w:rsidRPr="005800ED">
          <w:rPr>
            <w:rStyle w:val="Hyperlink"/>
            <w:sz w:val="16"/>
            <w:szCs w:val="16"/>
          </w:rPr>
          <w:t>supported by NASA until 2015</w:t>
        </w:r>
      </w:hyperlink>
      <w:r w:rsidRPr="005800ED">
        <w:rPr>
          <w:sz w:val="16"/>
          <w:szCs w:val="16"/>
        </w:rPr>
        <w:t>. As private investment in space grows, the end goal is to be capable of harvesting resources to bring to Earth.</w:t>
      </w:r>
    </w:p>
    <w:p w14:paraId="18EEB368" w14:textId="77777777" w:rsidR="009601B2" w:rsidRPr="005800ED" w:rsidRDefault="009601B2" w:rsidP="009601B2">
      <w:pPr>
        <w:rPr>
          <w:sz w:val="16"/>
          <w:szCs w:val="16"/>
        </w:rPr>
      </w:pPr>
      <w:r w:rsidRPr="005800ED">
        <w:rPr>
          <w:sz w:val="16"/>
          <w:szCs w:val="16"/>
        </w:rPr>
        <w:t xml:space="preserve">According to </w:t>
      </w:r>
      <w:proofErr w:type="spellStart"/>
      <w:r w:rsidRPr="005800ED">
        <w:rPr>
          <w:sz w:val="16"/>
          <w:szCs w:val="16"/>
        </w:rPr>
        <w:t>Shenzen</w:t>
      </w:r>
      <w:proofErr w:type="spellEnd"/>
      <w:r w:rsidRPr="005800ED">
        <w:rPr>
          <w:sz w:val="16"/>
          <w:szCs w:val="16"/>
        </w:rPr>
        <w:t> </w:t>
      </w:r>
      <w:hyperlink r:id="rId31" w:tgtFrame="_blank" w:tooltip="https://www.washingtontimes.com/news/2020/oct/1/china-determined-to-dominate-future-mining-with-or/" w:history="1">
        <w:r w:rsidRPr="005800ED">
          <w:rPr>
            <w:rStyle w:val="Hyperlink"/>
            <w:sz w:val="16"/>
            <w:szCs w:val="16"/>
          </w:rPr>
          <w:t>Origin Space</w:t>
        </w:r>
      </w:hyperlink>
      <w:r w:rsidRPr="005800ED">
        <w:rPr>
          <w:sz w:val="16"/>
          <w:szCs w:val="16"/>
        </w:rPr>
        <w:t> Technology company website: </w:t>
      </w:r>
    </w:p>
    <w:p w14:paraId="18655D86" w14:textId="77777777" w:rsidR="009601B2" w:rsidRPr="005800ED" w:rsidRDefault="009601B2" w:rsidP="009601B2">
      <w:pPr>
        <w:rPr>
          <w:sz w:val="16"/>
          <w:szCs w:val="16"/>
        </w:rPr>
      </w:pPr>
      <w:r w:rsidRPr="005800ED">
        <w:rPr>
          <w:sz w:val="16"/>
          <w:szCs w:val="16"/>
        </w:rPr>
        <w:t>“Through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w:t>
      </w:r>
    </w:p>
    <w:p w14:paraId="03C18EC3" w14:textId="77777777" w:rsidR="009601B2" w:rsidRPr="005800ED" w:rsidRDefault="009601B2" w:rsidP="009601B2">
      <w:pPr>
        <w:rPr>
          <w:sz w:val="16"/>
        </w:rPr>
      </w:pPr>
      <w:r w:rsidRPr="005800ED">
        <w:rPr>
          <w:u w:val="single"/>
        </w:rPr>
        <w:t>The April launch demonstrates that China is already succeeding while the West is spinning its wheels</w:t>
      </w:r>
      <w:r w:rsidRPr="005800ED">
        <w:rPr>
          <w:sz w:val="16"/>
        </w:rPr>
        <w:t>. The much touted Planetary Resources and Deep Space Industries (DSI) </w:t>
      </w:r>
      <w:hyperlink r:id="rId32" w:tgtFrame="_blank" w:history="1">
        <w:r w:rsidRPr="005800ED">
          <w:rPr>
            <w:rStyle w:val="Hyperlink"/>
            <w:sz w:val="16"/>
          </w:rPr>
          <w:t>DSI</w:t>
        </w:r>
      </w:hyperlink>
      <w:r w:rsidRPr="005800ED">
        <w:rPr>
          <w:sz w:val="16"/>
        </w:rPr>
        <w:t> </w:t>
      </w:r>
      <w:hyperlink r:id="rId33" w:tgtFrame="_self" w:history="1">
        <w:r w:rsidRPr="005800ED">
          <w:rPr>
            <w:rStyle w:val="Hyperlink"/>
            <w:sz w:val="16"/>
          </w:rPr>
          <w:t>+0.1%</w:t>
        </w:r>
      </w:hyperlink>
      <w:r w:rsidRPr="005800ED">
        <w:rPr>
          <w:sz w:val="16"/>
        </w:rPr>
        <w:t>were </w:t>
      </w:r>
      <w:hyperlink r:id="rId34" w:tgtFrame="_blank" w:tooltip="https://www.technologyreview.com/2019/06/26/134510/asteroid-mining-bubble-burst-history/" w:history="1">
        <w:r w:rsidRPr="005800ED">
          <w:rPr>
            <w:rStyle w:val="Hyperlink"/>
            <w:sz w:val="16"/>
          </w:rPr>
          <w:t>supposed to be</w:t>
        </w:r>
      </w:hyperlink>
      <w:r w:rsidRPr="005800ED">
        <w:rPr>
          <w:sz w:val="16"/>
        </w:rPr>
        <w:t> the vanguard of extra-terrestrial resource acquisition with major backers including Google’s </w:t>
      </w:r>
      <w:hyperlink r:id="rId35" w:tgtFrame="_blank" w:history="1">
        <w:r w:rsidRPr="005800ED">
          <w:rPr>
            <w:rStyle w:val="Hyperlink"/>
            <w:sz w:val="16"/>
          </w:rPr>
          <w:t>GOOG</w:t>
        </w:r>
      </w:hyperlink>
      <w:r w:rsidRPr="005800ED">
        <w:rPr>
          <w:sz w:val="16"/>
        </w:rPr>
        <w:t> </w:t>
      </w:r>
      <w:hyperlink r:id="rId36" w:tgtFrame="_self" w:history="1">
        <w:r w:rsidRPr="005800ED">
          <w:rPr>
            <w:rStyle w:val="Hyperlink"/>
            <w:sz w:val="16"/>
          </w:rPr>
          <w:t>+0.3%</w:t>
        </w:r>
      </w:hyperlink>
      <w:r w:rsidRPr="005800ED">
        <w:rPr>
          <w:sz w:val="16"/>
        </w:rPr>
        <w:t>Larry Page. But both have since been acquired, the former by block chain company </w:t>
      </w:r>
      <w:proofErr w:type="spellStart"/>
      <w:r w:rsidRPr="005800ED">
        <w:rPr>
          <w:sz w:val="26"/>
        </w:rPr>
        <w:fldChar w:fldCharType="begin"/>
      </w:r>
      <w:r w:rsidRPr="005800ED">
        <w:instrText xml:space="preserve"> HYPERLINK "https://consensys.net/" \t "_blank" \o "https://consensys.net/" </w:instrText>
      </w:r>
      <w:r w:rsidRPr="005800ED">
        <w:rPr>
          <w:sz w:val="26"/>
        </w:rPr>
        <w:fldChar w:fldCharType="separate"/>
      </w:r>
      <w:r w:rsidRPr="005800ED">
        <w:rPr>
          <w:rStyle w:val="Hyperlink"/>
          <w:sz w:val="16"/>
        </w:rPr>
        <w:t>ConsenSys</w:t>
      </w:r>
      <w:proofErr w:type="spellEnd"/>
      <w:r w:rsidRPr="005800ED">
        <w:rPr>
          <w:rStyle w:val="Hyperlink"/>
          <w:sz w:val="16"/>
        </w:rPr>
        <w:fldChar w:fldCharType="end"/>
      </w:r>
      <w:r w:rsidRPr="005800ED">
        <w:rPr>
          <w:sz w:val="16"/>
        </w:rPr>
        <w:t> and the latter by </w:t>
      </w:r>
      <w:hyperlink r:id="rId37" w:tgtFrame="_blank" w:tooltip="https://www.bradford-space.com/" w:history="1">
        <w:r w:rsidRPr="005800ED">
          <w:rPr>
            <w:rStyle w:val="Hyperlink"/>
            <w:sz w:val="16"/>
          </w:rPr>
          <w:t>Bradford Space</w:t>
        </w:r>
      </w:hyperlink>
      <w:r w:rsidRPr="005800ED">
        <w:rPr>
          <w:sz w:val="16"/>
        </w:rPr>
        <w:t>, neither of which are prioritizing asteroid mining.</w:t>
      </w:r>
    </w:p>
    <w:p w14:paraId="338E8158" w14:textId="77777777" w:rsidR="009601B2" w:rsidRPr="005800ED" w:rsidRDefault="009601B2" w:rsidP="009601B2">
      <w:pPr>
        <w:rPr>
          <w:u w:val="single"/>
        </w:rPr>
      </w:pPr>
      <w:r w:rsidRPr="005800ED">
        <w:rPr>
          <w:sz w:val="16"/>
        </w:rPr>
        <w:t xml:space="preserve">This is too bad, given that that supply chain crunches here on Earth – coupled with the global green energy transition – are spiking demand for strategic minerals that are increasingly hard to come by on our environmentally stressed planet. </w:t>
      </w:r>
      <w:r w:rsidRPr="005800ED">
        <w:rPr>
          <w:u w:val="single"/>
        </w:rPr>
        <w:t>And here China currently </w:t>
      </w:r>
      <w:hyperlink r:id="rId38" w:tgtFrame="_blank" w:tooltip="https://www.fpri.org/article/2021/06/americas-critical-strategic-vulnerability-rare-earth-elements/" w:history="1">
        <w:r w:rsidRPr="005800ED">
          <w:rPr>
            <w:rStyle w:val="Hyperlink"/>
            <w:u w:val="single"/>
          </w:rPr>
          <w:t>holds a monopoly</w:t>
        </w:r>
      </w:hyperlink>
      <w:r w:rsidRPr="005800ED">
        <w:rPr>
          <w:u w:val="single"/>
        </w:rPr>
        <w:t> on rare earth element (REE) extraction and processing to the tune of 90%. REE’s 17 minerals essential for modern computing and manufacturing technologies for everything from solar panels to semi-conductors. </w:t>
      </w:r>
    </w:p>
    <w:p w14:paraId="7D04D0C7" w14:textId="77777777" w:rsidR="009601B2" w:rsidRPr="005800ED" w:rsidRDefault="009601B2" w:rsidP="009601B2">
      <w:pPr>
        <w:rPr>
          <w:sz w:val="16"/>
        </w:rPr>
      </w:pPr>
      <w:r w:rsidRPr="005800ED">
        <w:rPr>
          <w:u w:val="single"/>
        </w:rPr>
        <w:t>Resource-hungry China also has major involvement in global critical mineral supply chains, which include cobalt, tungsten, and lithium. As </w:t>
      </w:r>
      <w:hyperlink r:id="rId39" w:tgtFrame="_self" w:tooltip="https://www.forbes.com/sites/arielcohen/2021/06/02/chinas-journey-to-the-center-of-the-earth/?sh=673812a9131f" w:history="1">
        <w:r w:rsidRPr="005800ED">
          <w:rPr>
            <w:rStyle w:val="Hyperlink"/>
            <w:u w:val="single"/>
          </w:rPr>
          <w:t>I’ve written before</w:t>
        </w:r>
      </w:hyperlink>
      <w:r w:rsidRPr="005800ED">
        <w:rPr>
          <w:u w:val="single"/>
        </w:rPr>
        <w:t>, the Chinese hold of upstream and downstream markets is staggering.</w:t>
      </w:r>
      <w:r w:rsidRPr="005800ED">
        <w:rPr>
          <w:sz w:val="16"/>
        </w:rPr>
        <w:t xml:space="preserve"> Possessing 30% of the global mined ore, 80% of the global processing facilities, and an </w:t>
      </w:r>
      <w:proofErr w:type="gramStart"/>
      <w:r w:rsidRPr="005800ED">
        <w:rPr>
          <w:sz w:val="16"/>
        </w:rPr>
        <w:t>ever increasing</w:t>
      </w:r>
      <w:proofErr w:type="gramEnd"/>
      <w:r w:rsidRPr="005800ED">
        <w:rPr>
          <w:sz w:val="16"/>
        </w:rPr>
        <w:t xml:space="preserve"> list of high dollar investments around the world, China boasts over $36 billion invested in mining projects in Africa alone. </w:t>
      </w:r>
    </w:p>
    <w:p w14:paraId="3CCA4AE5" w14:textId="77777777" w:rsidR="009601B2" w:rsidRPr="005800ED" w:rsidRDefault="009601B2" w:rsidP="009601B2">
      <w:pPr>
        <w:rPr>
          <w:u w:val="single"/>
        </w:rPr>
      </w:pPr>
      <w:r w:rsidRPr="005800ED">
        <w:rPr>
          <w:sz w:val="16"/>
        </w:rPr>
        <w:lastRenderedPageBreak/>
        <w:t xml:space="preserve">Beijing’s space program clearly indicates that the </w:t>
      </w:r>
      <w:r w:rsidRPr="005800ED">
        <w:rPr>
          <w:u w:val="single"/>
        </w:rPr>
        <w:t>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w:t>
      </w:r>
      <w:hyperlink r:id="rId40" w:tgtFrame="_blank" w:tooltip="https://www.cnbc.com/2017/10/31/the-space-industry-will-be-worth-nearly-3-trillion-in-30-years-bank-of-america-predicts.html" w:history="1">
        <w:r w:rsidRPr="005800ED">
          <w:rPr>
            <w:rStyle w:val="Hyperlink"/>
            <w:u w:val="single"/>
          </w:rPr>
          <w:t>$2.7 trillion</w:t>
        </w:r>
      </w:hyperlink>
      <w:r w:rsidRPr="005800ED">
        <w:rPr>
          <w:u w:val="single"/>
        </w:rPr>
        <w:t> in the next three decades. REEs are fairly common in the solar system,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37A7FC8C" w14:textId="77777777" w:rsidR="009601B2" w:rsidRPr="005800ED" w:rsidRDefault="009601B2" w:rsidP="009601B2">
      <w:pPr>
        <w:rPr>
          <w:u w:val="single"/>
        </w:rPr>
      </w:pPr>
      <w:r w:rsidRPr="005800ED">
        <w:rPr>
          <w:u w:val="single"/>
        </w:rPr>
        <w:t xml:space="preserve">A new goldrush in </w:t>
      </w:r>
      <w:proofErr w:type="gramStart"/>
      <w:r w:rsidRPr="005800ED">
        <w:rPr>
          <w:u w:val="single"/>
        </w:rPr>
        <w:t>space based</w:t>
      </w:r>
      <w:proofErr w:type="gramEnd"/>
      <w:r w:rsidRPr="005800ED">
        <w:rPr>
          <w:u w:val="single"/>
        </w:rPr>
        <w:t xml:space="preserve"> resource extraction has sparked a new age of miners looking to find their fortunes. In reality, the industry cannot get off the ground without further innovation in deep space observation, on-board power, extraction processes, and logistical support in low earth and high earth orbit. </w:t>
      </w:r>
    </w:p>
    <w:p w14:paraId="42905A08" w14:textId="77777777" w:rsidR="009601B2" w:rsidRPr="005800ED" w:rsidRDefault="009601B2" w:rsidP="009601B2">
      <w:pPr>
        <w:rPr>
          <w:sz w:val="16"/>
        </w:rPr>
      </w:pPr>
      <w:r w:rsidRPr="005800ED">
        <w:rPr>
          <w:sz w:val="16"/>
        </w:rPr>
        <w:t xml:space="preserve">As Uberization of space looms closer, the prices of space launches are falling rapidly. </w:t>
      </w:r>
      <w:r w:rsidRPr="005800ED">
        <w:rPr>
          <w:u w:val="single"/>
        </w:rPr>
        <w:t>Privately funded satellites like the NEO-1 or Sentinel are the first of many novel economic ventures deploying technologies essential to the viability of solar system mining projects</w:t>
      </w:r>
      <w:r w:rsidRPr="005800ED">
        <w:rPr>
          <w:sz w:val="16"/>
        </w:rPr>
        <w:t>. Private launches by </w:t>
      </w:r>
      <w:hyperlink r:id="rId41" w:tgtFrame="_blank" w:tooltip="https://www.spacex.com/" w:history="1">
        <w:r w:rsidRPr="005800ED">
          <w:rPr>
            <w:rStyle w:val="Hyperlink"/>
            <w:sz w:val="16"/>
          </w:rPr>
          <w:t>SpaceX</w:t>
        </w:r>
      </w:hyperlink>
      <w:r w:rsidRPr="005800ED">
        <w:rPr>
          <w:sz w:val="16"/>
        </w:rPr>
        <w:t> and </w:t>
      </w:r>
      <w:hyperlink r:id="rId42" w:tgtFrame="_blank" w:tooltip="https://www.blueorigin.com/" w:history="1">
        <w:r w:rsidRPr="005800ED">
          <w:rPr>
            <w:rStyle w:val="Hyperlink"/>
            <w:sz w:val="16"/>
          </w:rPr>
          <w:t xml:space="preserve">Blue </w:t>
        </w:r>
        <w:proofErr w:type="spellStart"/>
        <w:r w:rsidRPr="005800ED">
          <w:rPr>
            <w:rStyle w:val="Hyperlink"/>
            <w:sz w:val="16"/>
          </w:rPr>
          <w:t>Origin</w:t>
        </w:r>
      </w:hyperlink>
      <w:r w:rsidRPr="005800ED">
        <w:rPr>
          <w:sz w:val="16"/>
        </w:rPr>
        <w:t>will</w:t>
      </w:r>
      <w:proofErr w:type="spellEnd"/>
      <w:r w:rsidRPr="005800ED">
        <w:rPr>
          <w:sz w:val="16"/>
        </w:rPr>
        <w:t xml:space="preserve"> provide low cost satellite deployment for further testing craft and classification telescopes.</w:t>
      </w:r>
    </w:p>
    <w:p w14:paraId="36DAB036" w14:textId="77777777" w:rsidR="009601B2" w:rsidRPr="005800ED" w:rsidRDefault="009601B2" w:rsidP="009601B2">
      <w:pPr>
        <w:rPr>
          <w:u w:val="single"/>
        </w:rPr>
      </w:pPr>
      <w:r w:rsidRPr="005800ED">
        <w:rPr>
          <w:sz w:val="16"/>
        </w:rPr>
        <w:t xml:space="preserve">Right now, the cost to capture and process asteroids is far greater than traditional mining techniques. This is changing, but like in traditional mining and rare earths refining, </w:t>
      </w:r>
      <w:r w:rsidRPr="005800ED">
        <w:rPr>
          <w:u w:val="single"/>
        </w:rPr>
        <w:t>China is far ahead of the U.S. in terms of industrial policy and new investments. China is cognizant of the riches in space, while the U.S. fails to support both their public and private space missions. The United States cannot afford to cede this industry – like it has so many others – to its peer competitors. If we do, the joke is on U.S., and it will not be funny.  </w:t>
      </w:r>
    </w:p>
    <w:p w14:paraId="7EA6D025" w14:textId="77777777" w:rsidR="009601B2" w:rsidRPr="005800ED" w:rsidRDefault="009601B2" w:rsidP="009601B2">
      <w:pPr>
        <w:rPr>
          <w:sz w:val="16"/>
        </w:rPr>
      </w:pPr>
    </w:p>
    <w:p w14:paraId="608C150C" w14:textId="77777777" w:rsidR="009601B2" w:rsidRPr="005800ED" w:rsidRDefault="009601B2" w:rsidP="009601B2">
      <w:pPr>
        <w:pStyle w:val="Heading4"/>
        <w:rPr>
          <w:rFonts w:asciiTheme="majorHAnsi" w:hAnsiTheme="majorHAnsi" w:cstheme="majorHAnsi"/>
        </w:rPr>
      </w:pPr>
      <w:r w:rsidRPr="005800ED">
        <w:rPr>
          <w:rFonts w:asciiTheme="majorHAnsi" w:hAnsiTheme="majorHAnsi" w:cstheme="majorHAnsi"/>
        </w:rPr>
        <w:t>Space competition is inevitable and will determine hegemonic power on Earth–it’s just a question of who wins the race – explains sustainability.</w:t>
      </w:r>
    </w:p>
    <w:p w14:paraId="79106611" w14:textId="77777777" w:rsidR="009601B2" w:rsidRPr="005800ED" w:rsidRDefault="009601B2" w:rsidP="009601B2">
      <w:pPr>
        <w:rPr>
          <w:rFonts w:asciiTheme="majorHAnsi" w:hAnsiTheme="majorHAnsi" w:cstheme="majorHAnsi"/>
          <w:sz w:val="16"/>
          <w:szCs w:val="26"/>
        </w:rPr>
      </w:pPr>
      <w:proofErr w:type="spellStart"/>
      <w:r w:rsidRPr="005800ED">
        <w:rPr>
          <w:rFonts w:asciiTheme="majorHAnsi" w:hAnsiTheme="majorHAnsi" w:cstheme="majorHAnsi"/>
          <w:sz w:val="16"/>
          <w:szCs w:val="26"/>
        </w:rPr>
        <w:t>Jaewoo</w:t>
      </w:r>
      <w:proofErr w:type="spellEnd"/>
      <w:r w:rsidRPr="005800ED">
        <w:rPr>
          <w:rFonts w:asciiTheme="majorHAnsi" w:hAnsiTheme="majorHAnsi" w:cstheme="majorHAnsi"/>
          <w:sz w:val="16"/>
          <w:szCs w:val="26"/>
        </w:rPr>
        <w:t xml:space="preserve"> </w:t>
      </w:r>
      <w:r w:rsidRPr="005800ED">
        <w:rPr>
          <w:rStyle w:val="Style13ptBold"/>
          <w:rFonts w:asciiTheme="majorHAnsi" w:hAnsiTheme="majorHAnsi" w:cstheme="majorHAnsi"/>
          <w:szCs w:val="26"/>
          <w:u w:val="single"/>
        </w:rPr>
        <w:t>Choo 21</w:t>
      </w:r>
      <w:r w:rsidRPr="005800ED">
        <w:rPr>
          <w:rStyle w:val="Style13ptBold"/>
          <w:rFonts w:asciiTheme="majorHAnsi" w:hAnsiTheme="majorHAnsi" w:cstheme="majorHAnsi"/>
          <w:sz w:val="16"/>
          <w:szCs w:val="26"/>
        </w:rPr>
        <w:t xml:space="preserve"> </w:t>
      </w:r>
      <w:r w:rsidRPr="005800ED">
        <w:rPr>
          <w:rFonts w:asciiTheme="majorHAnsi" w:hAnsiTheme="majorHAnsi" w:cstheme="majorHAnsi"/>
          <w:sz w:val="16"/>
          <w:szCs w:val="26"/>
        </w:rPr>
        <w:t xml:space="preserve">(Professor of Chinese foreign policy in the Department of Chinese Studies at Kyung </w:t>
      </w:r>
      <w:proofErr w:type="spellStart"/>
      <w:r w:rsidRPr="005800ED">
        <w:rPr>
          <w:rFonts w:asciiTheme="majorHAnsi" w:hAnsiTheme="majorHAnsi" w:cstheme="majorHAnsi"/>
          <w:sz w:val="16"/>
          <w:szCs w:val="26"/>
        </w:rPr>
        <w:t>Hee</w:t>
      </w:r>
      <w:proofErr w:type="spellEnd"/>
      <w:r w:rsidRPr="005800ED">
        <w:rPr>
          <w:rFonts w:asciiTheme="majorHAnsi" w:hAnsiTheme="majorHAnsi" w:cstheme="majorHAnsi"/>
          <w:sz w:val="16"/>
          <w:szCs w:val="26"/>
        </w:rPr>
        <w:t xml:space="preserv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5800ED">
        <w:rPr>
          <w:rFonts w:asciiTheme="majorHAnsi" w:hAnsiTheme="majorHAnsi" w:cstheme="majorHAnsi"/>
          <w:sz w:val="16"/>
          <w:szCs w:val="26"/>
        </w:rPr>
        <w:t>OpenAsia</w:t>
      </w:r>
      <w:proofErr w:type="spellEnd"/>
      <w:r w:rsidRPr="005800ED">
        <w:rPr>
          <w:rFonts w:asciiTheme="majorHAnsi" w:hAnsiTheme="majorHAnsi" w:cstheme="majorHAnsi"/>
          <w:sz w:val="16"/>
          <w:szCs w:val="26"/>
        </w:rPr>
        <w:t>, 03/11/2021, https://www.openasia.asia/the-united-states-and-china-competition-for-superiority-in-space-to-protect-resources-and-weapon-systems/</w:t>
      </w:r>
    </w:p>
    <w:p w14:paraId="05288BEC" w14:textId="77777777" w:rsidR="009601B2" w:rsidRPr="005800ED" w:rsidRDefault="009601B2" w:rsidP="009601B2">
      <w:pPr>
        <w:rPr>
          <w:rFonts w:asciiTheme="majorHAnsi" w:hAnsiTheme="majorHAnsi" w:cstheme="majorHAnsi"/>
          <w:sz w:val="16"/>
          <w:szCs w:val="26"/>
        </w:rPr>
      </w:pPr>
      <w:r w:rsidRPr="005800ED">
        <w:rPr>
          <w:rStyle w:val="StyleUnderline"/>
          <w:rFonts w:asciiTheme="majorHAnsi" w:hAnsiTheme="majorHAnsi" w:cstheme="majorHAnsi"/>
          <w:b/>
          <w:bCs/>
          <w:sz w:val="26"/>
          <w:szCs w:val="26"/>
        </w:rPr>
        <w:t>The strategic competition between the U.S. and China is fierce</w:t>
      </w:r>
      <w:r w:rsidRPr="005800ED">
        <w:rPr>
          <w:rFonts w:asciiTheme="majorHAnsi" w:hAnsiTheme="majorHAnsi" w:cstheme="majorHAnsi"/>
          <w:sz w:val="16"/>
          <w:szCs w:val="26"/>
        </w:rPr>
        <w:t xml:space="preserve"> even </w:t>
      </w:r>
      <w:r w:rsidRPr="005800ED">
        <w:rPr>
          <w:rStyle w:val="StyleUnderline"/>
          <w:rFonts w:asciiTheme="majorHAnsi" w:hAnsiTheme="majorHAnsi" w:cstheme="majorHAnsi"/>
          <w:b/>
          <w:bCs/>
          <w:sz w:val="26"/>
          <w:szCs w:val="26"/>
        </w:rPr>
        <w:t>in</w:t>
      </w:r>
      <w:r w:rsidRPr="005800ED">
        <w:rPr>
          <w:rFonts w:asciiTheme="majorHAnsi" w:hAnsiTheme="majorHAnsi" w:cstheme="majorHAnsi"/>
          <w:sz w:val="16"/>
          <w:szCs w:val="26"/>
        </w:rPr>
        <w:t xml:space="preserve"> </w:t>
      </w:r>
      <w:r w:rsidRPr="005800ED">
        <w:rPr>
          <w:rStyle w:val="StyleUnderline"/>
          <w:rFonts w:asciiTheme="majorHAnsi" w:hAnsiTheme="majorHAnsi" w:cstheme="majorHAnsi"/>
          <w:b/>
          <w:bCs/>
          <w:sz w:val="26"/>
          <w:szCs w:val="26"/>
        </w:rPr>
        <w:t>space</w:t>
      </w:r>
      <w:r w:rsidRPr="005800ED">
        <w:rPr>
          <w:rFonts w:asciiTheme="majorHAnsi" w:hAnsiTheme="majorHAnsi" w:cstheme="majorHAnsi"/>
          <w:sz w:val="16"/>
          <w:szCs w:val="26"/>
        </w:rPr>
        <w:t xml:space="preserve"> 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5800ED">
        <w:rPr>
          <w:rStyle w:val="StyleUnderline"/>
          <w:rFonts w:asciiTheme="majorHAnsi" w:hAnsiTheme="majorHAnsi" w:cstheme="majorHAnsi"/>
          <w:b/>
          <w:bCs/>
          <w:sz w:val="26"/>
          <w:szCs w:val="26"/>
        </w:rPr>
        <w:t xml:space="preserve">Whoever rules space rules the future </w:t>
      </w:r>
      <w:r w:rsidRPr="005800ED">
        <w:rPr>
          <w:rFonts w:asciiTheme="majorHAnsi" w:hAnsiTheme="majorHAnsi" w:cstheme="majorHAnsi"/>
          <w:sz w:val="16"/>
          <w:szCs w:val="26"/>
        </w:rPr>
        <w:t xml:space="preserve">There is one reason why </w:t>
      </w:r>
      <w:r w:rsidRPr="005800ED">
        <w:rPr>
          <w:rStyle w:val="StyleUnderline"/>
          <w:rFonts w:asciiTheme="majorHAnsi" w:hAnsiTheme="majorHAnsi" w:cstheme="majorHAnsi"/>
          <w:b/>
          <w:bCs/>
          <w:sz w:val="26"/>
          <w:szCs w:val="26"/>
        </w:rPr>
        <w:t xml:space="preserve">the </w:t>
      </w:r>
      <w:r w:rsidRPr="005800ED">
        <w:rPr>
          <w:rFonts w:asciiTheme="majorHAnsi" w:hAnsiTheme="majorHAnsi" w:cstheme="majorHAnsi"/>
          <w:sz w:val="16"/>
          <w:szCs w:val="26"/>
        </w:rPr>
        <w:t xml:space="preserve">two </w:t>
      </w:r>
      <w:r w:rsidRPr="005800ED">
        <w:rPr>
          <w:rStyle w:val="StyleUnderline"/>
          <w:rFonts w:asciiTheme="majorHAnsi" w:hAnsiTheme="majorHAnsi" w:cstheme="majorHAnsi"/>
          <w:b/>
          <w:bCs/>
          <w:sz w:val="26"/>
          <w:szCs w:val="26"/>
        </w:rPr>
        <w:t>countries' space strategy competition will inevitably lead to a hegemony competition</w:t>
      </w:r>
      <w:r w:rsidRPr="005800ED">
        <w:rPr>
          <w:rFonts w:asciiTheme="majorHAnsi" w:hAnsiTheme="majorHAnsi" w:cstheme="majorHAnsi"/>
          <w:sz w:val="16"/>
          <w:szCs w:val="26"/>
        </w:rPr>
        <w:t xml:space="preserve">. This is </w:t>
      </w:r>
      <w:r w:rsidRPr="005800ED">
        <w:rPr>
          <w:rStyle w:val="StyleUnderline"/>
          <w:rFonts w:asciiTheme="majorHAnsi" w:hAnsiTheme="majorHAnsi" w:cstheme="majorHAnsi"/>
          <w:b/>
          <w:bCs/>
          <w:sz w:val="26"/>
          <w:szCs w:val="26"/>
        </w:rPr>
        <w:t>because they try to conquer the space order</w:t>
      </w:r>
      <w:r w:rsidRPr="005800ED">
        <w:rPr>
          <w:rFonts w:asciiTheme="majorHAnsi" w:hAnsiTheme="majorHAnsi" w:cstheme="majorHAnsi"/>
          <w:sz w:val="16"/>
          <w:szCs w:val="26"/>
        </w:rPr>
        <w:t xml:space="preserve">. Conquering the space order is to define and establish the space order. </w:t>
      </w:r>
      <w:r w:rsidRPr="005800ED">
        <w:rPr>
          <w:rStyle w:val="StyleUnderline"/>
          <w:rFonts w:asciiTheme="majorHAnsi" w:hAnsiTheme="majorHAnsi" w:cstheme="majorHAnsi"/>
          <w:b/>
          <w:bCs/>
          <w:sz w:val="26"/>
          <w:szCs w:val="26"/>
        </w:rPr>
        <w:t xml:space="preserve">Those who dominate space will dominate </w:t>
      </w:r>
      <w:r w:rsidRPr="005800ED">
        <w:rPr>
          <w:rStyle w:val="StyleUnderline"/>
          <w:rFonts w:asciiTheme="majorHAnsi" w:hAnsiTheme="majorHAnsi" w:cstheme="majorHAnsi"/>
          <w:b/>
          <w:bCs/>
          <w:sz w:val="26"/>
          <w:szCs w:val="26"/>
        </w:rPr>
        <w:lastRenderedPageBreak/>
        <w:t>almost all sectors of the future world, including economy, technology, environment, cyberspace, transportation and energy</w:t>
      </w:r>
      <w:r w:rsidRPr="005800ED">
        <w:rPr>
          <w:rFonts w:asciiTheme="majorHAnsi" w:hAnsiTheme="majorHAnsi" w:cstheme="majorHAnsi"/>
          <w:sz w:val="16"/>
          <w:szCs w:val="26"/>
        </w:rPr>
        <w:t xml:space="preserve">. That's why the United States is considered as a hegemonic country on Earth today. </w:t>
      </w:r>
      <w:r w:rsidRPr="005800ED">
        <w:rPr>
          <w:rStyle w:val="StyleUnderline"/>
          <w:rFonts w:asciiTheme="majorHAnsi" w:hAnsiTheme="majorHAnsi" w:cstheme="majorHAnsi"/>
          <w:b/>
          <w:bCs/>
          <w:sz w:val="26"/>
          <w:szCs w:val="26"/>
        </w:rPr>
        <w:t>The U.S. is recognized as a hegemonic country because it establishes and leads the economic, financial, trade, political, and diplomatic order.</w:t>
      </w:r>
      <w:r w:rsidRPr="005800ED">
        <w:rPr>
          <w:rFonts w:asciiTheme="majorHAnsi" w:hAnsiTheme="majorHAnsi" w:cstheme="majorHAnsi"/>
          <w:sz w:val="16"/>
          <w:szCs w:val="2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5800ED">
        <w:rPr>
          <w:rStyle w:val="StyleUnderline"/>
          <w:rFonts w:asciiTheme="majorHAnsi" w:hAnsiTheme="majorHAnsi" w:cstheme="majorHAnsi"/>
          <w:b/>
          <w:bCs/>
          <w:sz w:val="26"/>
          <w:szCs w:val="26"/>
        </w:rPr>
        <w:t xml:space="preserve">Space and the moon were known as repositories of resources. As it became known that the resources that are scarce or will be depleted on Earth are very abundant outside the Earth in space, the space race has gotten intense. This is why the space race has been promoted on a </w:t>
      </w:r>
      <w:proofErr w:type="spellStart"/>
      <w:r w:rsidRPr="005800ED">
        <w:rPr>
          <w:rStyle w:val="StyleUnderline"/>
          <w:rFonts w:asciiTheme="majorHAnsi" w:hAnsiTheme="majorHAnsi" w:cstheme="majorHAnsi"/>
          <w:b/>
          <w:bCs/>
          <w:sz w:val="26"/>
          <w:szCs w:val="26"/>
        </w:rPr>
        <w:t>geoeconomic</w:t>
      </w:r>
      <w:proofErr w:type="spellEnd"/>
      <w:r w:rsidRPr="005800ED">
        <w:rPr>
          <w:rStyle w:val="StyleUnderline"/>
          <w:rFonts w:asciiTheme="majorHAnsi" w:hAnsiTheme="majorHAnsi" w:cstheme="majorHAnsi"/>
          <w:b/>
          <w:bCs/>
          <w:sz w:val="26"/>
          <w:szCs w:val="26"/>
        </w:rPr>
        <w:t xml:space="preserve"> level</w:t>
      </w:r>
      <w:r w:rsidRPr="005800ED">
        <w:rPr>
          <w:rFonts w:asciiTheme="majorHAnsi" w:hAnsiTheme="majorHAnsi" w:cstheme="majorHAnsi"/>
          <w:sz w:val="16"/>
          <w:szCs w:val="26"/>
        </w:rPr>
        <w:t xml:space="preserve">. However, in order to secure these benefits of </w:t>
      </w:r>
      <w:proofErr w:type="spellStart"/>
      <w:r w:rsidRPr="005800ED">
        <w:rPr>
          <w:rFonts w:asciiTheme="majorHAnsi" w:hAnsiTheme="majorHAnsi" w:cstheme="majorHAnsi"/>
          <w:sz w:val="16"/>
          <w:szCs w:val="26"/>
        </w:rPr>
        <w:t>geoeconomic</w:t>
      </w:r>
      <w:proofErr w:type="spellEnd"/>
      <w:r w:rsidRPr="005800ED">
        <w:rPr>
          <w:rFonts w:asciiTheme="majorHAnsi" w:hAnsiTheme="majorHAnsi" w:cstheme="majorHAnsi"/>
          <w:sz w:val="16"/>
          <w:szCs w:val="2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5800ED">
        <w:rPr>
          <w:rStyle w:val="StyleUnderline"/>
          <w:rFonts w:asciiTheme="majorHAnsi" w:hAnsiTheme="majorHAnsi" w:cstheme="majorHAnsi"/>
          <w:b/>
          <w:bCs/>
          <w:sz w:val="26"/>
          <w:szCs w:val="26"/>
        </w:rPr>
        <w:t>There are endless resources buried in more than 10,000 asteroids orbiting the Earth.</w:t>
      </w:r>
      <w:r w:rsidRPr="005800ED">
        <w:rPr>
          <w:rFonts w:asciiTheme="majorHAnsi" w:hAnsiTheme="majorHAnsi" w:cstheme="majorHAnsi"/>
          <w:sz w:val="16"/>
          <w:szCs w:val="26"/>
        </w:rPr>
        <w:t xml:space="preserve"> </w:t>
      </w:r>
      <w:r w:rsidRPr="005800ED">
        <w:rPr>
          <w:rStyle w:val="StyleUnderline"/>
          <w:rFonts w:asciiTheme="majorHAnsi" w:hAnsiTheme="majorHAnsi" w:cstheme="majorHAnsi"/>
          <w:b/>
          <w:bCs/>
          <w:sz w:val="26"/>
          <w:szCs w:val="26"/>
        </w:rPr>
        <w:t xml:space="preserve">They are known to have an abundance of resources such as carbon, zinc, cobalt, platinum, gold, silver and titanium, in which platinum and titanium, for example, can be sold for $30,000 to $50,000 per kilogram. </w:t>
      </w:r>
      <w:r w:rsidRPr="005800ED">
        <w:rPr>
          <w:rFonts w:asciiTheme="majorHAnsi" w:hAnsiTheme="majorHAnsi" w:cstheme="majorHAnsi"/>
          <w:sz w:val="16"/>
          <w:szCs w:val="26"/>
        </w:rPr>
        <w:t xml:space="preserve">Second, the </w:t>
      </w:r>
      <w:r w:rsidRPr="005800ED">
        <w:rPr>
          <w:rStyle w:val="StyleUnderline"/>
          <w:rFonts w:asciiTheme="majorHAnsi" w:hAnsiTheme="majorHAnsi" w:cstheme="majorHAnsi"/>
          <w:b/>
          <w:bCs/>
          <w:sz w:val="26"/>
          <w:szCs w:val="26"/>
        </w:rPr>
        <w:t>future energy source lies in space</w:t>
      </w:r>
      <w:r w:rsidRPr="005800ED">
        <w:rPr>
          <w:rFonts w:asciiTheme="majorHAnsi" w:hAnsiTheme="majorHAnsi" w:cstheme="majorHAnsi"/>
          <w:sz w:val="16"/>
          <w:szCs w:val="26"/>
        </w:rPr>
        <w:t xml:space="preserve">. </w:t>
      </w:r>
      <w:r w:rsidRPr="005800ED">
        <w:rPr>
          <w:rStyle w:val="StyleUnderline"/>
          <w:rFonts w:asciiTheme="majorHAnsi" w:hAnsiTheme="majorHAnsi" w:cstheme="majorHAnsi"/>
          <w:b/>
          <w:bCs/>
          <w:sz w:val="26"/>
          <w:szCs w:val="26"/>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terawatts can be supplied through the development of space solar power plants in a geostationary orbit. Third, the desire to dominate space for hegemony has established the space competition relationship between the U.S. and China. Although each started from different strategic interests, in the end, </w:t>
      </w:r>
      <w:r w:rsidRPr="005800ED">
        <w:rPr>
          <w:rStyle w:val="StyleUnderline"/>
          <w:rFonts w:asciiTheme="majorHAnsi" w:hAnsiTheme="majorHAnsi" w:cstheme="majorHAnsi"/>
          <w:b/>
          <w:bCs/>
          <w:sz w:val="26"/>
          <w:szCs w:val="26"/>
        </w:rPr>
        <w:lastRenderedPageBreak/>
        <w:t xml:space="preserve">they have one common goal. </w:t>
      </w:r>
      <w:r w:rsidRPr="005800ED">
        <w:rPr>
          <w:rFonts w:asciiTheme="majorHAnsi" w:hAnsiTheme="majorHAnsi" w:cstheme="majorHAnsi"/>
          <w:sz w:val="16"/>
          <w:szCs w:val="26"/>
        </w:rPr>
        <w:t xml:space="preserve">First of all, </w:t>
      </w:r>
      <w:r w:rsidRPr="005800ED">
        <w:rPr>
          <w:rStyle w:val="StyleUnderline"/>
          <w:rFonts w:asciiTheme="majorHAnsi" w:hAnsiTheme="majorHAnsi" w:cstheme="majorHAnsi"/>
          <w:b/>
          <w:bCs/>
          <w:sz w:val="26"/>
          <w:szCs w:val="26"/>
        </w:rPr>
        <w:t>China</w:t>
      </w:r>
      <w:r w:rsidRPr="005800ED">
        <w:rPr>
          <w:rFonts w:asciiTheme="majorHAnsi" w:hAnsiTheme="majorHAnsi" w:cstheme="majorHAnsi"/>
          <w:sz w:val="16"/>
          <w:szCs w:val="26"/>
        </w:rPr>
        <w:t xml:space="preserve"> wants to be free from the U.S. GPS system. This is because only through the freedom China can prevent its future weapons system from becoming vulnerable to U.S. control and restrictions. It </w:t>
      </w:r>
      <w:r w:rsidRPr="005800ED">
        <w:rPr>
          <w:rStyle w:val="StyleUnderline"/>
          <w:rFonts w:asciiTheme="majorHAnsi" w:hAnsiTheme="majorHAnsi" w:cstheme="majorHAnsi"/>
          <w:b/>
          <w:bCs/>
          <w:sz w:val="26"/>
          <w:szCs w:val="26"/>
        </w:rPr>
        <w:t>is planning to achieve its goal of establishing a so-called "Space Silk Road" by expanding China's "</w:t>
      </w:r>
      <w:proofErr w:type="spellStart"/>
      <w:r w:rsidRPr="005800ED">
        <w:rPr>
          <w:rStyle w:val="StyleUnderline"/>
          <w:rFonts w:asciiTheme="majorHAnsi" w:hAnsiTheme="majorHAnsi" w:cstheme="majorHAnsi"/>
          <w:b/>
          <w:bCs/>
          <w:sz w:val="26"/>
          <w:szCs w:val="26"/>
        </w:rPr>
        <w:t>BeiDou</w:t>
      </w:r>
      <w:proofErr w:type="spellEnd"/>
      <w:r w:rsidRPr="005800ED">
        <w:rPr>
          <w:rStyle w:val="StyleUnderline"/>
          <w:rFonts w:asciiTheme="majorHAnsi" w:hAnsiTheme="majorHAnsi" w:cstheme="majorHAnsi"/>
          <w:b/>
          <w:bCs/>
          <w:sz w:val="26"/>
          <w:szCs w:val="26"/>
        </w:rPr>
        <w:t>" navigation system to the regions within One Belt One Road and the national satellite and communication systems. The U.S. also plans to spend $25 billion to develop GPS3 systems with stronger defense capabilities against Chinese space and cyberattacks, by 2025.</w:t>
      </w:r>
      <w:r w:rsidRPr="005800ED">
        <w:rPr>
          <w:rStyle w:val="StyleUnderline"/>
          <w:rFonts w:asciiTheme="majorHAnsi" w:hAnsiTheme="majorHAnsi" w:cstheme="majorHAnsi"/>
          <w:sz w:val="26"/>
          <w:szCs w:val="26"/>
        </w:rPr>
        <w:t xml:space="preserve"> </w:t>
      </w:r>
      <w:r w:rsidRPr="005800ED">
        <w:rPr>
          <w:rStyle w:val="StyleUnderline"/>
          <w:rFonts w:asciiTheme="majorHAnsi" w:hAnsiTheme="majorHAnsi" w:cstheme="majorHAnsi"/>
          <w:b/>
          <w:bCs/>
          <w:sz w:val="26"/>
          <w:szCs w:val="26"/>
        </w:rPr>
        <w:t>The competition between the U.S. and China to establish a space station in order to secure the benefits from space strategies is inevitable.</w:t>
      </w:r>
      <w:r w:rsidRPr="005800ED">
        <w:rPr>
          <w:rFonts w:asciiTheme="majorHAnsi" w:hAnsiTheme="majorHAnsi" w:cstheme="majorHAnsi"/>
          <w:sz w:val="16"/>
          <w:szCs w:val="26"/>
        </w:rPr>
        <w:t xml:space="preserve"> This is because a space station is the foundation for establishing space order. As the space station has the purpose of protecting and defending from enemies</w:t>
      </w:r>
      <w:r w:rsidRPr="005800ED">
        <w:rPr>
          <w:rStyle w:val="StyleUnderline"/>
          <w:rFonts w:asciiTheme="majorHAnsi" w:hAnsiTheme="majorHAnsi" w:cstheme="majorHAnsi"/>
          <w:b/>
          <w:bCs/>
          <w:sz w:val="26"/>
          <w:szCs w:val="26"/>
        </w:rPr>
        <w:t xml:space="preserve">, militarization is inevitable in the process. It is clear that the outcome will lead to a space arms race. This is why the competition over supremacy in space between the U.S. and China has the aspects of the New Cold War outside the Earth. </w:t>
      </w:r>
      <w:r w:rsidRPr="005800ED">
        <w:rPr>
          <w:rFonts w:asciiTheme="majorHAnsi" w:hAnsiTheme="majorHAnsi" w:cstheme="majorHAnsi"/>
          <w:sz w:val="16"/>
          <w:szCs w:val="2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5800ED">
        <w:rPr>
          <w:rStyle w:val="StyleUnderline"/>
          <w:rFonts w:asciiTheme="majorHAnsi" w:hAnsiTheme="majorHAnsi" w:cstheme="majorHAnsi"/>
          <w:b/>
          <w:bCs/>
          <w:sz w:val="26"/>
          <w:szCs w:val="26"/>
        </w:rPr>
        <w:t>space is the decisive factor in the operation of energy, resources, environment, communication, and advanced military weapons systems in the future. Space is no longer a dream world.</w:t>
      </w:r>
      <w:r w:rsidRPr="005800ED">
        <w:rPr>
          <w:rFonts w:asciiTheme="majorHAnsi" w:hAnsiTheme="majorHAnsi" w:cstheme="majorHAnsi"/>
          <w:sz w:val="16"/>
          <w:szCs w:val="2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7F8C8604" w14:textId="77777777" w:rsidR="009601B2" w:rsidRPr="005800ED" w:rsidRDefault="009601B2" w:rsidP="009601B2">
      <w:pPr>
        <w:rPr>
          <w:rFonts w:asciiTheme="majorHAnsi" w:hAnsiTheme="majorHAnsi" w:cstheme="majorHAnsi"/>
          <w:sz w:val="14"/>
          <w:szCs w:val="26"/>
        </w:rPr>
      </w:pPr>
    </w:p>
    <w:p w14:paraId="4CFE4AE0" w14:textId="77777777" w:rsidR="009601B2" w:rsidRPr="005800ED" w:rsidRDefault="009601B2" w:rsidP="009601B2">
      <w:pPr>
        <w:pStyle w:val="Heading4"/>
        <w:rPr>
          <w:rFonts w:asciiTheme="majorHAnsi" w:hAnsiTheme="majorHAnsi" w:cstheme="majorHAnsi"/>
        </w:rPr>
      </w:pPr>
      <w:r w:rsidRPr="005800ED">
        <w:rPr>
          <w:rFonts w:asciiTheme="majorHAnsi" w:hAnsiTheme="majorHAnsi" w:cstheme="majorHAnsi"/>
        </w:rPr>
        <w:t xml:space="preserve">Primacy prevents </w:t>
      </w:r>
      <w:r w:rsidRPr="005800ED">
        <w:rPr>
          <w:rFonts w:asciiTheme="majorHAnsi" w:hAnsiTheme="majorHAnsi" w:cstheme="majorHAnsi"/>
          <w:u w:val="single"/>
        </w:rPr>
        <w:t>great-power conflict</w:t>
      </w:r>
      <w:r w:rsidRPr="005800ED">
        <w:rPr>
          <w:rFonts w:asciiTheme="majorHAnsi" w:hAnsiTheme="majorHAnsi" w:cstheme="majorHAnsi"/>
        </w:rPr>
        <w:t xml:space="preserve"> — multipolar revisionism </w:t>
      </w:r>
      <w:r w:rsidRPr="005800ED">
        <w:rPr>
          <w:rFonts w:asciiTheme="majorHAnsi" w:hAnsiTheme="majorHAnsi" w:cstheme="majorHAnsi"/>
          <w:u w:val="single"/>
        </w:rPr>
        <w:t>fragments</w:t>
      </w:r>
      <w:r w:rsidRPr="005800ED">
        <w:rPr>
          <w:rFonts w:asciiTheme="majorHAnsi" w:hAnsiTheme="majorHAnsi" w:cstheme="majorHAnsi"/>
        </w:rPr>
        <w:t xml:space="preserve"> the </w:t>
      </w:r>
      <w:r w:rsidRPr="005800ED">
        <w:rPr>
          <w:rFonts w:asciiTheme="majorHAnsi" w:hAnsiTheme="majorHAnsi" w:cstheme="majorHAnsi"/>
          <w:u w:val="single"/>
        </w:rPr>
        <w:t>global order</w:t>
      </w:r>
      <w:r w:rsidRPr="005800ED">
        <w:rPr>
          <w:rFonts w:asciiTheme="majorHAnsi" w:hAnsiTheme="majorHAnsi" w:cstheme="majorHAnsi"/>
        </w:rPr>
        <w:t xml:space="preserve"> and causes </w:t>
      </w:r>
      <w:r w:rsidRPr="005800ED">
        <w:rPr>
          <w:rFonts w:asciiTheme="majorHAnsi" w:hAnsiTheme="majorHAnsi" w:cstheme="majorHAnsi"/>
          <w:u w:val="single"/>
        </w:rPr>
        <w:t>nuclear war</w:t>
      </w:r>
      <w:r w:rsidRPr="005800ED">
        <w:rPr>
          <w:rFonts w:asciiTheme="majorHAnsi" w:hAnsiTheme="majorHAnsi" w:cstheme="majorHAnsi"/>
        </w:rPr>
        <w:t xml:space="preserve">.  </w:t>
      </w:r>
    </w:p>
    <w:p w14:paraId="528B644B" w14:textId="77777777" w:rsidR="009601B2" w:rsidRPr="005800ED" w:rsidRDefault="009601B2" w:rsidP="009601B2">
      <w:pPr>
        <w:rPr>
          <w:rFonts w:asciiTheme="majorHAnsi" w:hAnsiTheme="majorHAnsi" w:cstheme="majorHAnsi"/>
          <w:sz w:val="16"/>
          <w:szCs w:val="26"/>
        </w:rPr>
      </w:pPr>
      <w:r w:rsidRPr="005800ED">
        <w:rPr>
          <w:rStyle w:val="Style13ptBold"/>
          <w:rFonts w:asciiTheme="majorHAnsi" w:hAnsiTheme="majorHAnsi" w:cstheme="majorHAnsi"/>
          <w:szCs w:val="26"/>
          <w:u w:val="single"/>
        </w:rPr>
        <w:t xml:space="preserve">Brands &amp; </w:t>
      </w:r>
      <w:proofErr w:type="spellStart"/>
      <w:r w:rsidRPr="005800ED">
        <w:rPr>
          <w:rStyle w:val="Style13ptBold"/>
          <w:rFonts w:asciiTheme="majorHAnsi" w:hAnsiTheme="majorHAnsi" w:cstheme="majorHAnsi"/>
          <w:szCs w:val="26"/>
          <w:u w:val="single"/>
        </w:rPr>
        <w:t>Edel</w:t>
      </w:r>
      <w:proofErr w:type="spellEnd"/>
      <w:r w:rsidRPr="005800ED">
        <w:rPr>
          <w:rStyle w:val="Style13ptBold"/>
          <w:rFonts w:asciiTheme="majorHAnsi" w:hAnsiTheme="majorHAnsi" w:cstheme="majorHAnsi"/>
          <w:szCs w:val="26"/>
          <w:u w:val="single"/>
        </w:rPr>
        <w:t xml:space="preserve"> 19</w:t>
      </w:r>
      <w:r w:rsidRPr="005800ED">
        <w:rPr>
          <w:rFonts w:asciiTheme="majorHAnsi" w:hAnsiTheme="majorHAnsi" w:cstheme="majorHAnsi"/>
          <w:sz w:val="16"/>
          <w:szCs w:val="26"/>
        </w:rPr>
        <w:t xml:space="preserve"> — Hal Brands; PhD, Henry A. Kissinger Distinguished Professor of Global Affairs at the Johns Hopkins School of Advanced International Studies. Charles </w:t>
      </w:r>
      <w:proofErr w:type="spellStart"/>
      <w:r w:rsidRPr="005800ED">
        <w:rPr>
          <w:rFonts w:asciiTheme="majorHAnsi" w:hAnsiTheme="majorHAnsi" w:cstheme="majorHAnsi"/>
          <w:sz w:val="16"/>
          <w:szCs w:val="26"/>
        </w:rPr>
        <w:t>Edel</w:t>
      </w:r>
      <w:proofErr w:type="spellEnd"/>
      <w:r w:rsidRPr="005800ED">
        <w:rPr>
          <w:rFonts w:asciiTheme="majorHAnsi" w:hAnsiTheme="majorHAnsi" w:cstheme="majorHAnsi"/>
          <w:sz w:val="16"/>
          <w:szCs w:val="26"/>
        </w:rPr>
        <w:t xml:space="preserve">; PhD, Senior Fellow and Visiting Scholar at the United States Studies Centre at the University of Sydney. (“The Lessons of Tragedy: Statecraft and World Order;” Ch. 6: Darkening Horizon; Published by </w:t>
      </w:r>
      <w:r w:rsidRPr="005800ED">
        <w:rPr>
          <w:rFonts w:asciiTheme="majorHAnsi" w:hAnsiTheme="majorHAnsi" w:cstheme="majorHAnsi"/>
          <w:i/>
          <w:iCs/>
          <w:sz w:val="16"/>
          <w:szCs w:val="26"/>
        </w:rPr>
        <w:t>Yale University Press</w:t>
      </w:r>
      <w:r w:rsidRPr="005800ED">
        <w:rPr>
          <w:rFonts w:asciiTheme="majorHAnsi" w:hAnsiTheme="majorHAnsi" w:cstheme="majorHAnsi"/>
          <w:sz w:val="16"/>
          <w:szCs w:val="26"/>
        </w:rPr>
        <w:t>; //</w:t>
      </w:r>
      <w:proofErr w:type="spellStart"/>
      <w:r w:rsidRPr="005800ED">
        <w:rPr>
          <w:rFonts w:asciiTheme="majorHAnsi" w:hAnsiTheme="majorHAnsi" w:cstheme="majorHAnsi"/>
          <w:sz w:val="16"/>
          <w:szCs w:val="26"/>
        </w:rPr>
        <w:t>GrRv</w:t>
      </w:r>
      <w:proofErr w:type="spellEnd"/>
      <w:r w:rsidRPr="005800ED">
        <w:rPr>
          <w:rFonts w:asciiTheme="majorHAnsi" w:hAnsiTheme="majorHAnsi" w:cstheme="majorHAnsi"/>
          <w:sz w:val="16"/>
          <w:szCs w:val="26"/>
        </w:rPr>
        <w:t>)</w:t>
      </w:r>
    </w:p>
    <w:p w14:paraId="489360D2" w14:textId="77777777" w:rsidR="009601B2" w:rsidRPr="005800ED" w:rsidRDefault="009601B2" w:rsidP="009601B2">
      <w:pPr>
        <w:rPr>
          <w:rFonts w:asciiTheme="majorHAnsi" w:hAnsiTheme="majorHAnsi" w:cstheme="majorHAnsi"/>
          <w:sz w:val="16"/>
          <w:szCs w:val="26"/>
        </w:rPr>
      </w:pPr>
      <w:r w:rsidRPr="005800ED">
        <w:rPr>
          <w:rStyle w:val="StyleUnderline"/>
          <w:rFonts w:asciiTheme="majorHAnsi" w:hAnsiTheme="majorHAnsi" w:cstheme="majorHAnsi"/>
          <w:sz w:val="26"/>
          <w:szCs w:val="26"/>
        </w:rPr>
        <w:t xml:space="preserve">The revival of </w:t>
      </w:r>
      <w:r w:rsidRPr="005800ED">
        <w:rPr>
          <w:rStyle w:val="Emphasis"/>
          <w:rFonts w:asciiTheme="majorHAnsi" w:hAnsiTheme="majorHAnsi" w:cstheme="majorHAnsi"/>
          <w:sz w:val="26"/>
          <w:szCs w:val="26"/>
        </w:rPr>
        <w:t>great-power competition</w:t>
      </w:r>
      <w:r w:rsidRPr="005800ED">
        <w:rPr>
          <w:rStyle w:val="StyleUnderline"/>
          <w:rFonts w:asciiTheme="majorHAnsi" w:hAnsiTheme="majorHAnsi" w:cstheme="majorHAnsi"/>
          <w:sz w:val="26"/>
          <w:szCs w:val="26"/>
        </w:rPr>
        <w:t xml:space="preserve"> entails</w:t>
      </w:r>
      <w:r w:rsidRPr="005800ED">
        <w:rPr>
          <w:rFonts w:asciiTheme="majorHAnsi" w:hAnsiTheme="majorHAnsi" w:cstheme="majorHAnsi"/>
          <w:sz w:val="16"/>
          <w:szCs w:val="26"/>
        </w:rPr>
        <w:t xml:space="preserve"> higher international tensions than the world has known for decades, and the revival of </w:t>
      </w:r>
      <w:r w:rsidRPr="005800ED">
        <w:rPr>
          <w:rStyle w:val="Emphasis"/>
          <w:rFonts w:asciiTheme="majorHAnsi" w:hAnsiTheme="majorHAnsi" w:cstheme="majorHAnsi"/>
          <w:sz w:val="26"/>
          <w:szCs w:val="26"/>
        </w:rPr>
        <w:t>arms races, security dilemmas</w:t>
      </w:r>
      <w:r w:rsidRPr="005800ED">
        <w:rPr>
          <w:rStyle w:val="StyleUnderline"/>
          <w:rFonts w:asciiTheme="majorHAnsi" w:hAnsiTheme="majorHAnsi" w:cstheme="majorHAnsi"/>
          <w:sz w:val="26"/>
          <w:szCs w:val="26"/>
        </w:rPr>
        <w:t xml:space="preserve">, and </w:t>
      </w:r>
      <w:r w:rsidRPr="005800ED">
        <w:rPr>
          <w:rStyle w:val="Emphasis"/>
          <w:rFonts w:asciiTheme="majorHAnsi" w:hAnsiTheme="majorHAnsi" w:cstheme="majorHAnsi"/>
          <w:sz w:val="26"/>
          <w:szCs w:val="26"/>
        </w:rPr>
        <w:t>other artifacts</w:t>
      </w:r>
      <w:r w:rsidRPr="005800ED">
        <w:rPr>
          <w:rStyle w:val="StyleUnderline"/>
          <w:rFonts w:asciiTheme="majorHAnsi" w:hAnsiTheme="majorHAnsi" w:cstheme="majorHAnsi"/>
          <w:sz w:val="26"/>
          <w:szCs w:val="26"/>
        </w:rPr>
        <w:t xml:space="preserve"> of a more </w:t>
      </w:r>
      <w:r w:rsidRPr="005800ED">
        <w:rPr>
          <w:rStyle w:val="Emphasis"/>
          <w:rFonts w:asciiTheme="majorHAnsi" w:hAnsiTheme="majorHAnsi" w:cstheme="majorHAnsi"/>
          <w:sz w:val="26"/>
          <w:szCs w:val="26"/>
        </w:rPr>
        <w:t>dangerous past</w:t>
      </w:r>
      <w:r w:rsidRPr="005800ED">
        <w:rPr>
          <w:rStyle w:val="StyleUnderline"/>
          <w:rFonts w:asciiTheme="majorHAnsi" w:hAnsiTheme="majorHAnsi" w:cstheme="majorHAnsi"/>
          <w:sz w:val="26"/>
          <w:szCs w:val="26"/>
        </w:rPr>
        <w:t xml:space="preserve">. It entails </w:t>
      </w:r>
      <w:r w:rsidRPr="005800ED">
        <w:rPr>
          <w:rStyle w:val="Emphasis"/>
          <w:rFonts w:asciiTheme="majorHAnsi" w:hAnsiTheme="majorHAnsi" w:cstheme="majorHAnsi"/>
          <w:sz w:val="26"/>
          <w:szCs w:val="26"/>
        </w:rPr>
        <w:t>sharper conflicts</w:t>
      </w:r>
      <w:r w:rsidRPr="005800ED">
        <w:rPr>
          <w:rStyle w:val="StyleUnderline"/>
          <w:rFonts w:asciiTheme="majorHAnsi" w:hAnsiTheme="majorHAnsi" w:cstheme="majorHAnsi"/>
          <w:sz w:val="26"/>
          <w:szCs w:val="26"/>
        </w:rPr>
        <w:t xml:space="preserve"> over the international rules</w:t>
      </w:r>
      <w:r w:rsidRPr="005800ED">
        <w:rPr>
          <w:rFonts w:asciiTheme="majorHAnsi" w:hAnsiTheme="majorHAnsi" w:cstheme="majorHAnsi"/>
          <w:sz w:val="16"/>
          <w:szCs w:val="26"/>
        </w:rPr>
        <w:t xml:space="preserve"> of the road on issues ranging from freedom of navigation to the illegitimacy of altering borders by force, </w:t>
      </w:r>
      <w:r w:rsidRPr="005800ED">
        <w:rPr>
          <w:rStyle w:val="StyleUnderline"/>
          <w:rFonts w:asciiTheme="majorHAnsi" w:hAnsiTheme="majorHAnsi" w:cstheme="majorHAnsi"/>
          <w:sz w:val="26"/>
          <w:szCs w:val="26"/>
        </w:rPr>
        <w:t xml:space="preserve">and </w:t>
      </w:r>
      <w:r w:rsidRPr="005800ED">
        <w:rPr>
          <w:rStyle w:val="Emphasis"/>
          <w:rFonts w:asciiTheme="majorHAnsi" w:hAnsiTheme="majorHAnsi" w:cstheme="majorHAnsi"/>
          <w:sz w:val="26"/>
          <w:szCs w:val="26"/>
        </w:rPr>
        <w:t>intensifying competitions</w:t>
      </w:r>
      <w:r w:rsidRPr="005800ED">
        <w:rPr>
          <w:rStyle w:val="StyleUnderline"/>
          <w:rFonts w:asciiTheme="majorHAnsi" w:hAnsiTheme="majorHAnsi" w:cstheme="majorHAnsi"/>
          <w:sz w:val="26"/>
          <w:szCs w:val="26"/>
        </w:rPr>
        <w:t xml:space="preserve"> over states that reside at the intersection of rival powers’ </w:t>
      </w:r>
      <w:r w:rsidRPr="005800ED">
        <w:rPr>
          <w:rStyle w:val="Emphasis"/>
          <w:rFonts w:asciiTheme="majorHAnsi" w:hAnsiTheme="majorHAnsi" w:cstheme="majorHAnsi"/>
          <w:sz w:val="26"/>
          <w:szCs w:val="26"/>
        </w:rPr>
        <w:t>areas of interest</w:t>
      </w:r>
      <w:r w:rsidRPr="005800ED">
        <w:rPr>
          <w:rFonts w:asciiTheme="majorHAnsi" w:hAnsiTheme="majorHAnsi" w:cstheme="majorHAnsi"/>
          <w:sz w:val="16"/>
          <w:szCs w:val="26"/>
        </w:rPr>
        <w:t xml:space="preserve">. It requires confronting the prospect that </w:t>
      </w:r>
      <w:r w:rsidRPr="005800ED">
        <w:rPr>
          <w:rStyle w:val="Emphasis"/>
          <w:rFonts w:asciiTheme="majorHAnsi" w:hAnsiTheme="majorHAnsi" w:cstheme="majorHAnsi"/>
          <w:sz w:val="26"/>
          <w:szCs w:val="26"/>
        </w:rPr>
        <w:t>rival powers</w:t>
      </w:r>
      <w:r w:rsidRPr="005800ED">
        <w:rPr>
          <w:rStyle w:val="StyleUnderline"/>
          <w:rFonts w:asciiTheme="majorHAnsi" w:hAnsiTheme="majorHAnsi" w:cstheme="majorHAnsi"/>
          <w:sz w:val="26"/>
          <w:szCs w:val="26"/>
        </w:rPr>
        <w:t xml:space="preserve"> could </w:t>
      </w:r>
      <w:r w:rsidRPr="005800ED">
        <w:rPr>
          <w:rStyle w:val="Emphasis"/>
          <w:rFonts w:asciiTheme="majorHAnsi" w:hAnsiTheme="majorHAnsi" w:cstheme="majorHAnsi"/>
          <w:sz w:val="26"/>
          <w:szCs w:val="26"/>
        </w:rPr>
        <w:t>overturn</w:t>
      </w:r>
      <w:r w:rsidRPr="005800ED">
        <w:rPr>
          <w:rStyle w:val="StyleUnderline"/>
          <w:rFonts w:asciiTheme="majorHAnsi" w:hAnsiTheme="majorHAnsi" w:cstheme="majorHAnsi"/>
          <w:sz w:val="26"/>
          <w:szCs w:val="26"/>
        </w:rPr>
        <w:t xml:space="preserve"> the </w:t>
      </w:r>
      <w:r w:rsidRPr="005800ED">
        <w:rPr>
          <w:rStyle w:val="Emphasis"/>
          <w:rFonts w:asciiTheme="majorHAnsi" w:hAnsiTheme="majorHAnsi" w:cstheme="majorHAnsi"/>
          <w:sz w:val="26"/>
          <w:szCs w:val="26"/>
        </w:rPr>
        <w:t>favorable regional balances</w:t>
      </w:r>
      <w:r w:rsidRPr="005800ED">
        <w:rPr>
          <w:rStyle w:val="StyleUnderline"/>
          <w:rFonts w:asciiTheme="majorHAnsi" w:hAnsiTheme="majorHAnsi" w:cstheme="majorHAnsi"/>
          <w:sz w:val="26"/>
          <w:szCs w:val="26"/>
        </w:rPr>
        <w:t xml:space="preserve"> that have </w:t>
      </w:r>
      <w:r w:rsidRPr="005800ED">
        <w:rPr>
          <w:rStyle w:val="Emphasis"/>
          <w:rFonts w:asciiTheme="majorHAnsi" w:hAnsiTheme="majorHAnsi" w:cstheme="majorHAnsi"/>
          <w:sz w:val="26"/>
          <w:szCs w:val="26"/>
        </w:rPr>
        <w:t>underpinned</w:t>
      </w:r>
      <w:r w:rsidRPr="005800ED">
        <w:rPr>
          <w:rStyle w:val="StyleUnderline"/>
          <w:rFonts w:asciiTheme="majorHAnsi" w:hAnsiTheme="majorHAnsi" w:cstheme="majorHAnsi"/>
          <w:sz w:val="26"/>
          <w:szCs w:val="26"/>
        </w:rPr>
        <w:t xml:space="preserve"> the U.S.-led order for decades, and that they might construct </w:t>
      </w:r>
      <w:r w:rsidRPr="005800ED">
        <w:rPr>
          <w:rStyle w:val="Emphasis"/>
          <w:rFonts w:asciiTheme="majorHAnsi" w:hAnsiTheme="majorHAnsi" w:cstheme="majorHAnsi"/>
          <w:sz w:val="26"/>
          <w:szCs w:val="26"/>
        </w:rPr>
        <w:t>rival spheres of influence</w:t>
      </w:r>
      <w:r w:rsidRPr="005800ED">
        <w:rPr>
          <w:rFonts w:asciiTheme="majorHAnsi" w:hAnsiTheme="majorHAnsi" w:cstheme="majorHAnsi"/>
          <w:sz w:val="16"/>
          <w:szCs w:val="26"/>
        </w:rPr>
        <w:t xml:space="preserve"> from which America and the liberal ideas it has long promoted would be excluded. Finally, it necessitates recognizing that </w:t>
      </w:r>
      <w:r w:rsidRPr="005800ED">
        <w:rPr>
          <w:rStyle w:val="StyleUnderline"/>
          <w:rFonts w:asciiTheme="majorHAnsi" w:hAnsiTheme="majorHAnsi" w:cstheme="majorHAnsi"/>
          <w:sz w:val="26"/>
          <w:szCs w:val="26"/>
        </w:rPr>
        <w:t xml:space="preserve">great-power rivalry could lead to </w:t>
      </w:r>
      <w:r w:rsidRPr="005800ED">
        <w:rPr>
          <w:rStyle w:val="Emphasis"/>
          <w:rFonts w:asciiTheme="majorHAnsi" w:hAnsiTheme="majorHAnsi" w:cstheme="majorHAnsi"/>
          <w:sz w:val="26"/>
          <w:szCs w:val="26"/>
        </w:rPr>
        <w:t>great-power war</w:t>
      </w:r>
      <w:r w:rsidRPr="005800ED">
        <w:rPr>
          <w:rFonts w:asciiTheme="majorHAnsi" w:hAnsiTheme="majorHAnsi" w:cstheme="majorHAnsi"/>
          <w:sz w:val="16"/>
          <w:szCs w:val="26"/>
        </w:rPr>
        <w:t>, a prospect that seemed to have followed the Soviet empire onto the ash heap of history.</w:t>
      </w:r>
    </w:p>
    <w:p w14:paraId="58F62E61"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sz w:val="16"/>
          <w:szCs w:val="26"/>
        </w:rPr>
        <w:lastRenderedPageBreak/>
        <w:t xml:space="preserve">Both </w:t>
      </w:r>
      <w:r w:rsidRPr="005800ED">
        <w:rPr>
          <w:rStyle w:val="Emphasis"/>
          <w:rFonts w:asciiTheme="majorHAnsi" w:hAnsiTheme="majorHAnsi" w:cstheme="majorHAnsi"/>
          <w:sz w:val="26"/>
          <w:szCs w:val="26"/>
        </w:rPr>
        <w:t>Beijing</w:t>
      </w:r>
      <w:r w:rsidRPr="005800ED">
        <w:rPr>
          <w:rStyle w:val="StyleUnderline"/>
          <w:rFonts w:asciiTheme="majorHAnsi" w:hAnsiTheme="majorHAnsi" w:cstheme="majorHAnsi"/>
          <w:sz w:val="26"/>
          <w:szCs w:val="26"/>
        </w:rPr>
        <w:t xml:space="preserve"> and </w:t>
      </w:r>
      <w:r w:rsidRPr="005800ED">
        <w:rPr>
          <w:rStyle w:val="Emphasis"/>
          <w:rFonts w:asciiTheme="majorHAnsi" w:hAnsiTheme="majorHAnsi" w:cstheme="majorHAnsi"/>
          <w:sz w:val="26"/>
          <w:szCs w:val="26"/>
        </w:rPr>
        <w:t>Moscow</w:t>
      </w:r>
      <w:r w:rsidRPr="005800ED">
        <w:rPr>
          <w:rStyle w:val="StyleUnderline"/>
          <w:rFonts w:asciiTheme="majorHAnsi" w:hAnsiTheme="majorHAnsi" w:cstheme="majorHAnsi"/>
          <w:sz w:val="26"/>
          <w:szCs w:val="26"/>
        </w:rPr>
        <w:t xml:space="preserve"> are</w:t>
      </w:r>
      <w:r w:rsidRPr="005800ED">
        <w:rPr>
          <w:rFonts w:asciiTheme="majorHAnsi" w:hAnsiTheme="majorHAnsi" w:cstheme="majorHAnsi"/>
          <w:sz w:val="16"/>
          <w:szCs w:val="26"/>
        </w:rPr>
        <w:t xml:space="preserve">, after all, </w:t>
      </w:r>
      <w:r w:rsidRPr="005800ED">
        <w:rPr>
          <w:rStyle w:val="Emphasis"/>
          <w:rFonts w:asciiTheme="majorHAnsi" w:hAnsiTheme="majorHAnsi" w:cstheme="majorHAnsi"/>
          <w:sz w:val="26"/>
          <w:szCs w:val="26"/>
        </w:rPr>
        <w:t>optimizing their forces</w:t>
      </w:r>
      <w:r w:rsidRPr="005800ED">
        <w:rPr>
          <w:rStyle w:val="StyleUnderline"/>
          <w:rFonts w:asciiTheme="majorHAnsi" w:hAnsiTheme="majorHAnsi" w:cstheme="majorHAnsi"/>
          <w:sz w:val="26"/>
          <w:szCs w:val="26"/>
        </w:rPr>
        <w:t xml:space="preserve"> and </w:t>
      </w:r>
      <w:r w:rsidRPr="005800ED">
        <w:rPr>
          <w:rStyle w:val="Emphasis"/>
          <w:rFonts w:asciiTheme="majorHAnsi" w:hAnsiTheme="majorHAnsi" w:cstheme="majorHAnsi"/>
          <w:sz w:val="26"/>
          <w:szCs w:val="26"/>
        </w:rPr>
        <w:t>exercising aggressively</w:t>
      </w:r>
      <w:r w:rsidRPr="005800ED">
        <w:rPr>
          <w:rStyle w:val="StyleUnderline"/>
          <w:rFonts w:asciiTheme="majorHAnsi" w:hAnsiTheme="majorHAnsi" w:cstheme="majorHAnsi"/>
          <w:sz w:val="26"/>
          <w:szCs w:val="26"/>
        </w:rPr>
        <w:t xml:space="preserve"> in preparation for potential </w:t>
      </w:r>
      <w:r w:rsidRPr="005800ED">
        <w:rPr>
          <w:rStyle w:val="Emphasis"/>
          <w:rFonts w:asciiTheme="majorHAnsi" w:hAnsiTheme="majorHAnsi" w:cstheme="majorHAnsi"/>
          <w:sz w:val="26"/>
          <w:szCs w:val="26"/>
        </w:rPr>
        <w:t>conflicts</w:t>
      </w:r>
      <w:r w:rsidRPr="005800ED">
        <w:rPr>
          <w:rStyle w:val="StyleUnderline"/>
          <w:rFonts w:asciiTheme="majorHAnsi" w:hAnsiTheme="majorHAnsi" w:cstheme="majorHAnsi"/>
          <w:sz w:val="26"/>
          <w:szCs w:val="26"/>
        </w:rPr>
        <w:t xml:space="preserve"> with the U</w:t>
      </w:r>
      <w:r w:rsidRPr="005800ED">
        <w:rPr>
          <w:rFonts w:asciiTheme="majorHAnsi" w:hAnsiTheme="majorHAnsi" w:cstheme="majorHAnsi"/>
          <w:sz w:val="16"/>
          <w:szCs w:val="26"/>
        </w:rPr>
        <w:t xml:space="preserve">nited </w:t>
      </w:r>
      <w:r w:rsidRPr="005800ED">
        <w:rPr>
          <w:rStyle w:val="StyleUnderline"/>
          <w:rFonts w:asciiTheme="majorHAnsi" w:hAnsiTheme="majorHAnsi" w:cstheme="majorHAnsi"/>
          <w:sz w:val="26"/>
          <w:szCs w:val="26"/>
        </w:rPr>
        <w:t>S</w:t>
      </w:r>
      <w:r w:rsidRPr="005800ED">
        <w:rPr>
          <w:rFonts w:asciiTheme="majorHAnsi" w:hAnsiTheme="majorHAnsi" w:cstheme="majorHAnsi"/>
          <w:sz w:val="16"/>
          <w:szCs w:val="26"/>
        </w:rPr>
        <w:t xml:space="preserve">tates and its allies; </w:t>
      </w:r>
      <w:r w:rsidRPr="005800ED">
        <w:rPr>
          <w:rStyle w:val="StyleUnderline"/>
          <w:rFonts w:asciiTheme="majorHAnsi" w:hAnsiTheme="majorHAnsi" w:cstheme="majorHAnsi"/>
          <w:sz w:val="26"/>
          <w:szCs w:val="26"/>
        </w:rPr>
        <w:t>Russian doctrine explicitly emphasizes the</w:t>
      </w:r>
      <w:r w:rsidRPr="005800ED">
        <w:rPr>
          <w:rFonts w:asciiTheme="majorHAnsi" w:hAnsiTheme="majorHAnsi" w:cstheme="majorHAnsi"/>
          <w:sz w:val="16"/>
          <w:szCs w:val="26"/>
        </w:rPr>
        <w:t xml:space="preserve"> limited </w:t>
      </w:r>
      <w:r w:rsidRPr="005800ED">
        <w:rPr>
          <w:rStyle w:val="StyleUnderline"/>
          <w:rFonts w:asciiTheme="majorHAnsi" w:hAnsiTheme="majorHAnsi" w:cstheme="majorHAnsi"/>
          <w:sz w:val="26"/>
          <w:szCs w:val="26"/>
        </w:rPr>
        <w:t xml:space="preserve">use of </w:t>
      </w:r>
      <w:r w:rsidRPr="005800ED">
        <w:rPr>
          <w:rStyle w:val="Emphasis"/>
          <w:rFonts w:asciiTheme="majorHAnsi" w:hAnsiTheme="majorHAnsi" w:cstheme="majorHAnsi"/>
          <w:sz w:val="26"/>
          <w:szCs w:val="26"/>
        </w:rPr>
        <w:t>nuclear weapons</w:t>
      </w:r>
      <w:r w:rsidRPr="005800ED">
        <w:rPr>
          <w:rFonts w:asciiTheme="majorHAnsi" w:hAnsiTheme="majorHAnsi" w:cstheme="majorHAnsi"/>
          <w:sz w:val="16"/>
          <w:szCs w:val="26"/>
        </w:rPr>
        <w:t xml:space="preserve"> to achieve escalation dominance in a war with Washington. In Syria, </w:t>
      </w:r>
      <w:r w:rsidRPr="005800ED">
        <w:rPr>
          <w:rStyle w:val="StyleUnderline"/>
          <w:rFonts w:asciiTheme="majorHAnsi" w:hAnsiTheme="majorHAnsi" w:cstheme="majorHAnsi"/>
          <w:sz w:val="26"/>
          <w:szCs w:val="26"/>
        </w:rPr>
        <w:t xml:space="preserve">U.S. and Russian forces even came into </w:t>
      </w:r>
      <w:r w:rsidRPr="005800ED">
        <w:rPr>
          <w:rStyle w:val="Emphasis"/>
          <w:rFonts w:asciiTheme="majorHAnsi" w:hAnsiTheme="majorHAnsi" w:cstheme="majorHAnsi"/>
          <w:sz w:val="26"/>
          <w:szCs w:val="26"/>
        </w:rPr>
        <w:t>deadly contact</w:t>
      </w:r>
      <w:r w:rsidRPr="005800ED">
        <w:rPr>
          <w:rFonts w:asciiTheme="majorHAnsi" w:hAnsiTheme="majorHAnsi" w:cstheme="majorHAnsi"/>
          <w:sz w:val="16"/>
          <w:szCs w:val="26"/>
        </w:rPr>
        <w:t xml:space="preserve">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5800ED">
        <w:rPr>
          <w:rStyle w:val="StyleUnderline"/>
          <w:rFonts w:asciiTheme="majorHAnsi" w:hAnsiTheme="majorHAnsi" w:cstheme="majorHAnsi"/>
          <w:sz w:val="26"/>
          <w:szCs w:val="26"/>
        </w:rPr>
        <w:t>The world</w:t>
      </w:r>
      <w:r w:rsidRPr="005800ED">
        <w:rPr>
          <w:rFonts w:asciiTheme="majorHAnsi" w:hAnsiTheme="majorHAnsi" w:cstheme="majorHAnsi"/>
          <w:sz w:val="16"/>
          <w:szCs w:val="26"/>
        </w:rPr>
        <w:t xml:space="preserve"> has not yet returned to the epic clashes for global dominance that characterized the twentieth century, but it </w:t>
      </w:r>
      <w:r w:rsidRPr="005800ED">
        <w:rPr>
          <w:rStyle w:val="StyleUnderline"/>
          <w:rFonts w:asciiTheme="majorHAnsi" w:hAnsiTheme="majorHAnsi" w:cstheme="majorHAnsi"/>
          <w:sz w:val="26"/>
          <w:szCs w:val="26"/>
        </w:rPr>
        <w:t xml:space="preserve">has returned to the </w:t>
      </w:r>
      <w:r w:rsidRPr="005800ED">
        <w:rPr>
          <w:rStyle w:val="Emphasis"/>
          <w:rFonts w:asciiTheme="majorHAnsi" w:hAnsiTheme="majorHAnsi" w:cstheme="majorHAnsi"/>
          <w:sz w:val="26"/>
          <w:szCs w:val="26"/>
        </w:rPr>
        <w:t>historical norm</w:t>
      </w:r>
      <w:r w:rsidRPr="005800ED">
        <w:rPr>
          <w:rStyle w:val="StyleUnderline"/>
          <w:rFonts w:asciiTheme="majorHAnsi" w:hAnsiTheme="majorHAnsi" w:cstheme="majorHAnsi"/>
          <w:sz w:val="26"/>
          <w:szCs w:val="26"/>
        </w:rPr>
        <w:t xml:space="preserve"> of </w:t>
      </w:r>
      <w:r w:rsidRPr="005800ED">
        <w:rPr>
          <w:rStyle w:val="Emphasis"/>
          <w:rFonts w:asciiTheme="majorHAnsi" w:hAnsiTheme="majorHAnsi" w:cstheme="majorHAnsi"/>
          <w:sz w:val="26"/>
          <w:szCs w:val="26"/>
        </w:rPr>
        <w:t>great-power struggle</w:t>
      </w:r>
      <w:r w:rsidRPr="005800ED">
        <w:rPr>
          <w:rFonts w:asciiTheme="majorHAnsi" w:hAnsiTheme="majorHAnsi" w:cstheme="majorHAnsi"/>
          <w:sz w:val="16"/>
          <w:szCs w:val="26"/>
        </w:rPr>
        <w:t>, with all the associated dangers.</w:t>
      </w:r>
    </w:p>
    <w:p w14:paraId="775E3420" w14:textId="77777777" w:rsidR="009601B2" w:rsidRPr="005800ED" w:rsidRDefault="009601B2" w:rsidP="009601B2">
      <w:pPr>
        <w:rPr>
          <w:rStyle w:val="Emphasis"/>
          <w:rFonts w:asciiTheme="majorHAnsi" w:hAnsiTheme="majorHAnsi" w:cstheme="majorHAnsi"/>
          <w:sz w:val="26"/>
          <w:szCs w:val="26"/>
        </w:rPr>
      </w:pPr>
      <w:r w:rsidRPr="005800ED">
        <w:rPr>
          <w:rFonts w:asciiTheme="majorHAnsi" w:hAnsiTheme="majorHAnsi" w:cstheme="majorHAnsi"/>
          <w:sz w:val="16"/>
          <w:szCs w:val="26"/>
        </w:rPr>
        <w:t xml:space="preserve">Those dangers may be even greater than most observers appreciate, because if today’s great-power competitions are still most intense at the regional level, who is to say where these competitions will end? By all appearances, </w:t>
      </w:r>
      <w:r w:rsidRPr="005800ED">
        <w:rPr>
          <w:rStyle w:val="StyleUnderline"/>
          <w:rFonts w:asciiTheme="majorHAnsi" w:hAnsiTheme="majorHAnsi" w:cstheme="majorHAnsi"/>
          <w:sz w:val="26"/>
          <w:szCs w:val="26"/>
        </w:rPr>
        <w:t xml:space="preserve">Russia </w:t>
      </w:r>
      <w:r w:rsidRPr="005800ED">
        <w:rPr>
          <w:rStyle w:val="Emphasis"/>
          <w:rFonts w:asciiTheme="majorHAnsi" w:hAnsiTheme="majorHAnsi" w:cstheme="majorHAnsi"/>
          <w:sz w:val="26"/>
          <w:szCs w:val="26"/>
        </w:rPr>
        <w:t>does not simply want to be</w:t>
      </w:r>
      <w:r w:rsidRPr="005800ED">
        <w:rPr>
          <w:rStyle w:val="StyleUnderline"/>
          <w:rFonts w:asciiTheme="majorHAnsi" w:hAnsiTheme="majorHAnsi" w:cstheme="majorHAnsi"/>
          <w:sz w:val="26"/>
          <w:szCs w:val="26"/>
        </w:rPr>
        <w:t xml:space="preserve"> a “</w:t>
      </w:r>
      <w:r w:rsidRPr="005800ED">
        <w:rPr>
          <w:rStyle w:val="Emphasis"/>
          <w:rFonts w:asciiTheme="majorHAnsi" w:hAnsiTheme="majorHAnsi" w:cstheme="majorHAnsi"/>
          <w:sz w:val="26"/>
          <w:szCs w:val="26"/>
        </w:rPr>
        <w:t>regional power</w:t>
      </w:r>
      <w:r w:rsidRPr="005800ED">
        <w:rPr>
          <w:rStyle w:val="StyleUnderline"/>
          <w:rFonts w:asciiTheme="majorHAnsi" w:hAnsiTheme="majorHAnsi" w:cstheme="majorHAnsi"/>
          <w:sz w:val="26"/>
          <w:szCs w:val="26"/>
        </w:rPr>
        <w:t>”</w:t>
      </w:r>
      <w:r w:rsidRPr="005800ED">
        <w:rPr>
          <w:rFonts w:asciiTheme="majorHAnsi" w:hAnsiTheme="majorHAnsi" w:cstheme="majorHAnsi"/>
          <w:sz w:val="16"/>
          <w:szCs w:val="26"/>
        </w:rPr>
        <w:t xml:space="preserve"> (as Obama cuttingly described it) that dominates South Ossetia and Crimea.37 </w:t>
      </w:r>
      <w:r w:rsidRPr="005800ED">
        <w:rPr>
          <w:rStyle w:val="StyleUnderline"/>
          <w:rFonts w:asciiTheme="majorHAnsi" w:hAnsiTheme="majorHAnsi" w:cstheme="majorHAnsi"/>
          <w:sz w:val="26"/>
          <w:szCs w:val="26"/>
        </w:rPr>
        <w:t xml:space="preserve">It </w:t>
      </w:r>
      <w:r w:rsidRPr="005800ED">
        <w:rPr>
          <w:rStyle w:val="Emphasis"/>
          <w:rFonts w:asciiTheme="majorHAnsi" w:hAnsiTheme="majorHAnsi" w:cstheme="majorHAnsi"/>
          <w:sz w:val="26"/>
          <w:szCs w:val="26"/>
        </w:rPr>
        <w:t>aspires</w:t>
      </w:r>
      <w:r w:rsidRPr="005800ED">
        <w:rPr>
          <w:rStyle w:val="StyleUnderline"/>
          <w:rFonts w:asciiTheme="majorHAnsi" w:hAnsiTheme="majorHAnsi" w:cstheme="majorHAnsi"/>
          <w:sz w:val="26"/>
          <w:szCs w:val="26"/>
        </w:rPr>
        <w:t xml:space="preserve"> to the </w:t>
      </w:r>
      <w:r w:rsidRPr="005800ED">
        <w:rPr>
          <w:rStyle w:val="Emphasis"/>
          <w:rFonts w:asciiTheme="majorHAnsi" w:hAnsiTheme="majorHAnsi" w:cstheme="majorHAnsi"/>
          <w:sz w:val="26"/>
          <w:szCs w:val="26"/>
        </w:rPr>
        <w:t>deep European</w:t>
      </w:r>
      <w:r w:rsidRPr="005800ED">
        <w:rPr>
          <w:rStyle w:val="StyleUnderline"/>
          <w:rFonts w:asciiTheme="majorHAnsi" w:hAnsiTheme="majorHAnsi" w:cstheme="majorHAnsi"/>
          <w:sz w:val="26"/>
          <w:szCs w:val="26"/>
        </w:rPr>
        <w:t xml:space="preserve"> and </w:t>
      </w:r>
      <w:r w:rsidRPr="005800ED">
        <w:rPr>
          <w:rStyle w:val="Emphasis"/>
          <w:rFonts w:asciiTheme="majorHAnsi" w:hAnsiTheme="majorHAnsi" w:cstheme="majorHAnsi"/>
          <w:sz w:val="26"/>
          <w:szCs w:val="26"/>
        </w:rPr>
        <w:t>extra-regional impact</w:t>
      </w:r>
      <w:r w:rsidRPr="005800ED">
        <w:rPr>
          <w:rStyle w:val="StyleUnderline"/>
          <w:rFonts w:asciiTheme="majorHAnsi" w:hAnsiTheme="majorHAnsi" w:cstheme="majorHAnsi"/>
          <w:sz w:val="26"/>
          <w:szCs w:val="26"/>
        </w:rPr>
        <w:t xml:space="preserve"> that </w:t>
      </w:r>
      <w:r w:rsidRPr="005800ED">
        <w:rPr>
          <w:rStyle w:val="Emphasis"/>
          <w:rFonts w:asciiTheme="majorHAnsi" w:hAnsiTheme="majorHAnsi" w:cstheme="majorHAnsi"/>
          <w:sz w:val="26"/>
          <w:szCs w:val="26"/>
        </w:rPr>
        <w:t>previous incarnations</w:t>
      </w:r>
      <w:r w:rsidRPr="005800ED">
        <w:rPr>
          <w:rStyle w:val="StyleUnderline"/>
          <w:rFonts w:asciiTheme="majorHAnsi" w:hAnsiTheme="majorHAnsi" w:cstheme="majorHAnsi"/>
          <w:sz w:val="26"/>
          <w:szCs w:val="26"/>
        </w:rPr>
        <w:t xml:space="preserve"> of the Russian state enjoyed</w:t>
      </w:r>
      <w:r w:rsidRPr="005800ED">
        <w:rPr>
          <w:rFonts w:asciiTheme="majorHAnsi" w:hAnsiTheme="majorHAnsi" w:cstheme="majorHAnsi"/>
          <w:sz w:val="16"/>
          <w:szCs w:val="26"/>
        </w:rPr>
        <w:t xml:space="preserve">. Why else would Putin boast about how far his troops can drive into Eastern Europe? </w:t>
      </w:r>
      <w:r w:rsidRPr="005800ED">
        <w:rPr>
          <w:rStyle w:val="Emphasis"/>
          <w:rFonts w:asciiTheme="majorHAnsi" w:hAnsiTheme="majorHAnsi" w:cstheme="majorHAnsi"/>
          <w:sz w:val="26"/>
          <w:szCs w:val="26"/>
        </w:rPr>
        <w:t>Why else</w:t>
      </w:r>
      <w:r w:rsidRPr="005800ED">
        <w:rPr>
          <w:rStyle w:val="StyleUnderline"/>
          <w:rFonts w:asciiTheme="majorHAnsi" w:hAnsiTheme="majorHAnsi" w:cstheme="majorHAnsi"/>
          <w:sz w:val="26"/>
          <w:szCs w:val="26"/>
        </w:rPr>
        <w:t xml:space="preserve"> would Moscow</w:t>
      </w:r>
      <w:r w:rsidRPr="005800ED">
        <w:rPr>
          <w:rFonts w:asciiTheme="majorHAnsi" w:hAnsiTheme="majorHAnsi" w:cstheme="majorHAnsi"/>
          <w:sz w:val="16"/>
          <w:szCs w:val="26"/>
        </w:rPr>
        <w:t xml:space="preserve"> be </w:t>
      </w:r>
      <w:r w:rsidRPr="005800ED">
        <w:rPr>
          <w:rStyle w:val="Emphasis"/>
          <w:rFonts w:asciiTheme="majorHAnsi" w:hAnsiTheme="majorHAnsi" w:cstheme="majorHAnsi"/>
          <w:sz w:val="26"/>
          <w:szCs w:val="26"/>
        </w:rPr>
        <w:t>deploy</w:t>
      </w:r>
      <w:r w:rsidRPr="005800ED">
        <w:rPr>
          <w:rFonts w:asciiTheme="majorHAnsi" w:hAnsiTheme="majorHAnsi" w:cstheme="majorHAnsi"/>
          <w:sz w:val="16"/>
          <w:szCs w:val="26"/>
        </w:rPr>
        <w:t xml:space="preserve">ing military power </w:t>
      </w:r>
      <w:r w:rsidRPr="005800ED">
        <w:rPr>
          <w:rStyle w:val="StyleUnderline"/>
          <w:rFonts w:asciiTheme="majorHAnsi" w:hAnsiTheme="majorHAnsi" w:cstheme="majorHAnsi"/>
          <w:sz w:val="26"/>
          <w:szCs w:val="26"/>
        </w:rPr>
        <w:t xml:space="preserve">into the </w:t>
      </w:r>
      <w:r w:rsidRPr="005800ED">
        <w:rPr>
          <w:rStyle w:val="Emphasis"/>
          <w:rFonts w:asciiTheme="majorHAnsi" w:hAnsiTheme="majorHAnsi" w:cstheme="majorHAnsi"/>
          <w:sz w:val="26"/>
          <w:szCs w:val="26"/>
        </w:rPr>
        <w:t>Middle East?</w:t>
      </w:r>
      <w:r w:rsidRPr="005800ED">
        <w:rPr>
          <w:rFonts w:asciiTheme="majorHAnsi" w:hAnsiTheme="majorHAnsi" w:cstheme="majorHAnsi"/>
          <w:sz w:val="16"/>
          <w:szCs w:val="26"/>
        </w:rPr>
        <w:t xml:space="preserve"> </w:t>
      </w:r>
      <w:r w:rsidRPr="005800ED">
        <w:rPr>
          <w:rStyle w:val="Emphasis"/>
          <w:rFonts w:asciiTheme="majorHAnsi" w:hAnsiTheme="majorHAnsi" w:cstheme="majorHAnsi"/>
          <w:sz w:val="26"/>
          <w:szCs w:val="26"/>
        </w:rPr>
        <w:t>Why else</w:t>
      </w:r>
      <w:r w:rsidRPr="005800ED">
        <w:rPr>
          <w:rStyle w:val="StyleUnderline"/>
          <w:rFonts w:asciiTheme="majorHAnsi" w:hAnsiTheme="majorHAnsi" w:cstheme="majorHAnsi"/>
          <w:sz w:val="26"/>
          <w:szCs w:val="26"/>
        </w:rPr>
        <w:t xml:space="preserve"> would it be continuing to cultivate</w:t>
      </w:r>
      <w:r w:rsidRPr="005800ED">
        <w:rPr>
          <w:rFonts w:asciiTheme="majorHAnsi" w:hAnsiTheme="majorHAnsi" w:cstheme="majorHAnsi"/>
          <w:sz w:val="16"/>
          <w:szCs w:val="26"/>
        </w:rPr>
        <w:t xml:space="preserve"> intelligence and </w:t>
      </w:r>
      <w:r w:rsidRPr="005800ED">
        <w:rPr>
          <w:rStyle w:val="Emphasis"/>
          <w:rFonts w:asciiTheme="majorHAnsi" w:hAnsiTheme="majorHAnsi" w:cstheme="majorHAnsi"/>
          <w:sz w:val="26"/>
          <w:szCs w:val="26"/>
        </w:rPr>
        <w:t>military relationships</w:t>
      </w:r>
      <w:r w:rsidRPr="005800ED">
        <w:rPr>
          <w:rStyle w:val="StyleUnderline"/>
          <w:rFonts w:asciiTheme="majorHAnsi" w:hAnsiTheme="majorHAnsi" w:cstheme="majorHAnsi"/>
          <w:sz w:val="26"/>
          <w:szCs w:val="26"/>
        </w:rPr>
        <w:t xml:space="preserve"> in regions as remote as </w:t>
      </w:r>
      <w:r w:rsidRPr="005800ED">
        <w:rPr>
          <w:rStyle w:val="Emphasis"/>
          <w:rFonts w:asciiTheme="majorHAnsi" w:hAnsiTheme="majorHAnsi" w:cstheme="majorHAnsi"/>
          <w:sz w:val="26"/>
          <w:szCs w:val="26"/>
        </w:rPr>
        <w:t>Latin America?</w:t>
      </w:r>
    </w:p>
    <w:p w14:paraId="7402973F"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sz w:val="16"/>
          <w:szCs w:val="26"/>
        </w:rPr>
        <w:t xml:space="preserve">Likewise, </w:t>
      </w:r>
      <w:r w:rsidRPr="005800ED">
        <w:rPr>
          <w:rStyle w:val="StyleUnderline"/>
          <w:rFonts w:asciiTheme="majorHAnsi" w:hAnsiTheme="majorHAnsi" w:cstheme="majorHAnsi"/>
          <w:sz w:val="26"/>
          <w:szCs w:val="26"/>
        </w:rPr>
        <w:t xml:space="preserve">China is </w:t>
      </w:r>
      <w:r w:rsidRPr="005800ED">
        <w:rPr>
          <w:rStyle w:val="Emphasis"/>
          <w:rFonts w:asciiTheme="majorHAnsi" w:hAnsiTheme="majorHAnsi" w:cstheme="majorHAnsi"/>
          <w:sz w:val="26"/>
          <w:szCs w:val="26"/>
        </w:rPr>
        <w:t>today</w:t>
      </w:r>
      <w:r w:rsidRPr="005800ED">
        <w:rPr>
          <w:rStyle w:val="StyleUnderline"/>
          <w:rFonts w:asciiTheme="majorHAnsi" w:hAnsiTheme="majorHAnsi" w:cstheme="majorHAnsi"/>
          <w:sz w:val="26"/>
          <w:szCs w:val="26"/>
        </w:rPr>
        <w:t xml:space="preserve"> focused primarily on securing its own </w:t>
      </w:r>
      <w:r w:rsidRPr="005800ED">
        <w:rPr>
          <w:rStyle w:val="Emphasis"/>
          <w:rFonts w:asciiTheme="majorHAnsi" w:hAnsiTheme="majorHAnsi" w:cstheme="majorHAnsi"/>
          <w:sz w:val="26"/>
          <w:szCs w:val="26"/>
        </w:rPr>
        <w:t>geopolitical neighborhood</w:t>
      </w:r>
      <w:r w:rsidRPr="005800ED">
        <w:rPr>
          <w:rStyle w:val="StyleUnderline"/>
          <w:rFonts w:asciiTheme="majorHAnsi" w:hAnsiTheme="majorHAnsi" w:cstheme="majorHAnsi"/>
          <w:sz w:val="26"/>
          <w:szCs w:val="26"/>
        </w:rPr>
        <w:t xml:space="preserve">, but its ambitions for </w:t>
      </w:r>
      <w:r w:rsidRPr="005800ED">
        <w:rPr>
          <w:rStyle w:val="Emphasis"/>
          <w:rFonts w:asciiTheme="majorHAnsi" w:hAnsiTheme="majorHAnsi" w:cstheme="majorHAnsi"/>
          <w:sz w:val="26"/>
          <w:szCs w:val="26"/>
        </w:rPr>
        <w:t>tomorrow</w:t>
      </w:r>
      <w:r w:rsidRPr="005800ED">
        <w:rPr>
          <w:rStyle w:val="StyleUnderline"/>
          <w:rFonts w:asciiTheme="majorHAnsi" w:hAnsiTheme="majorHAnsi" w:cstheme="majorHAnsi"/>
          <w:sz w:val="26"/>
          <w:szCs w:val="26"/>
        </w:rPr>
        <w:t xml:space="preserve"> are </w:t>
      </w:r>
      <w:r w:rsidRPr="005800ED">
        <w:rPr>
          <w:rStyle w:val="Emphasis"/>
          <w:rFonts w:asciiTheme="majorHAnsi" w:hAnsiTheme="majorHAnsi" w:cstheme="majorHAnsi"/>
          <w:sz w:val="26"/>
          <w:szCs w:val="26"/>
        </w:rPr>
        <w:t xml:space="preserve">clearly much bolder. </w:t>
      </w:r>
      <w:r w:rsidRPr="005800ED">
        <w:rPr>
          <w:rFonts w:asciiTheme="majorHAnsi" w:hAnsiTheme="majorHAnsi" w:cstheme="majorHAnsi"/>
          <w:sz w:val="16"/>
          <w:szCs w:val="26"/>
        </w:rPr>
        <w:t xml:space="preserve">Beijing probably does not envision itself fully overthrowing the international order, simply because it has profited far too much from the U.S.-anchored global economy. Yet </w:t>
      </w:r>
      <w:r w:rsidRPr="005800ED">
        <w:rPr>
          <w:rStyle w:val="StyleUnderline"/>
          <w:rFonts w:asciiTheme="majorHAnsi" w:hAnsiTheme="majorHAnsi" w:cstheme="majorHAnsi"/>
          <w:sz w:val="26"/>
          <w:szCs w:val="26"/>
        </w:rPr>
        <w:t xml:space="preserve">China has nonetheless positioned itself for a </w:t>
      </w:r>
      <w:r w:rsidRPr="005800ED">
        <w:rPr>
          <w:rStyle w:val="Emphasis"/>
          <w:rFonts w:asciiTheme="majorHAnsi" w:hAnsiTheme="majorHAnsi" w:cstheme="majorHAnsi"/>
          <w:sz w:val="26"/>
          <w:szCs w:val="26"/>
        </w:rPr>
        <w:t>global challenge</w:t>
      </w:r>
      <w:r w:rsidRPr="005800ED">
        <w:rPr>
          <w:rStyle w:val="StyleUnderline"/>
          <w:rFonts w:asciiTheme="majorHAnsi" w:hAnsiTheme="majorHAnsi" w:cstheme="majorHAnsi"/>
          <w:sz w:val="26"/>
          <w:szCs w:val="26"/>
        </w:rPr>
        <w:t xml:space="preserve"> to </w:t>
      </w:r>
      <w:r w:rsidRPr="005800ED">
        <w:rPr>
          <w:rStyle w:val="Emphasis"/>
          <w:rFonts w:asciiTheme="majorHAnsi" w:hAnsiTheme="majorHAnsi" w:cstheme="majorHAnsi"/>
          <w:sz w:val="26"/>
          <w:szCs w:val="26"/>
        </w:rPr>
        <w:t>U.S. influence</w:t>
      </w:r>
      <w:r w:rsidRPr="005800ED">
        <w:rPr>
          <w:rFonts w:asciiTheme="majorHAnsi" w:hAnsiTheme="majorHAnsi" w:cstheme="majorHAnsi"/>
          <w:sz w:val="16"/>
          <w:szCs w:val="26"/>
        </w:rPr>
        <w:t xml:space="preserve">. </w:t>
      </w:r>
      <w:r w:rsidRPr="005800ED">
        <w:rPr>
          <w:rStyle w:val="StyleUnderline"/>
          <w:rFonts w:asciiTheme="majorHAnsi" w:hAnsiTheme="majorHAnsi" w:cstheme="majorHAnsi"/>
          <w:sz w:val="26"/>
          <w:szCs w:val="26"/>
        </w:rPr>
        <w:t xml:space="preserve">Chinese military forces are deploying </w:t>
      </w:r>
      <w:r w:rsidRPr="005800ED">
        <w:rPr>
          <w:rStyle w:val="Emphasis"/>
          <w:rFonts w:asciiTheme="majorHAnsi" w:hAnsiTheme="majorHAnsi" w:cstheme="majorHAnsi"/>
          <w:sz w:val="26"/>
          <w:szCs w:val="26"/>
        </w:rPr>
        <w:t>ever farther</w:t>
      </w:r>
      <w:r w:rsidRPr="005800ED">
        <w:rPr>
          <w:rStyle w:val="StyleUnderline"/>
          <w:rFonts w:asciiTheme="majorHAnsi" w:hAnsiTheme="majorHAnsi" w:cstheme="majorHAnsi"/>
          <w:sz w:val="26"/>
          <w:szCs w:val="26"/>
        </w:rPr>
        <w:t xml:space="preserve"> from China’s immediate periphery; Beijing has </w:t>
      </w:r>
      <w:r w:rsidRPr="005800ED">
        <w:rPr>
          <w:rStyle w:val="Emphasis"/>
          <w:rFonts w:asciiTheme="majorHAnsi" w:hAnsiTheme="majorHAnsi" w:cstheme="majorHAnsi"/>
          <w:sz w:val="26"/>
          <w:szCs w:val="26"/>
        </w:rPr>
        <w:t>projected power</w:t>
      </w:r>
      <w:r w:rsidRPr="005800ED">
        <w:rPr>
          <w:rStyle w:val="StyleUnderline"/>
          <w:rFonts w:asciiTheme="majorHAnsi" w:hAnsiTheme="majorHAnsi" w:cstheme="majorHAnsi"/>
          <w:sz w:val="26"/>
          <w:szCs w:val="26"/>
        </w:rPr>
        <w:t xml:space="preserve"> into the </w:t>
      </w:r>
      <w:r w:rsidRPr="005800ED">
        <w:rPr>
          <w:rStyle w:val="Emphasis"/>
          <w:rFonts w:asciiTheme="majorHAnsi" w:hAnsiTheme="majorHAnsi" w:cstheme="majorHAnsi"/>
          <w:sz w:val="26"/>
          <w:szCs w:val="26"/>
        </w:rPr>
        <w:t>Arctic</w:t>
      </w:r>
      <w:r w:rsidRPr="005800ED">
        <w:rPr>
          <w:rStyle w:val="StyleUnderline"/>
          <w:rFonts w:asciiTheme="majorHAnsi" w:hAnsiTheme="majorHAnsi" w:cstheme="majorHAnsi"/>
          <w:sz w:val="26"/>
          <w:szCs w:val="26"/>
        </w:rPr>
        <w:t xml:space="preserve"> and </w:t>
      </w:r>
      <w:r w:rsidRPr="005800ED">
        <w:rPr>
          <w:rStyle w:val="Emphasis"/>
          <w:rFonts w:asciiTheme="majorHAnsi" w:hAnsiTheme="majorHAnsi" w:cstheme="majorHAnsi"/>
          <w:sz w:val="26"/>
          <w:szCs w:val="26"/>
        </w:rPr>
        <w:t>established bases</w:t>
      </w:r>
      <w:r w:rsidRPr="005800ED">
        <w:rPr>
          <w:rStyle w:val="StyleUnderline"/>
          <w:rFonts w:asciiTheme="majorHAnsi" w:hAnsiTheme="majorHAnsi" w:cstheme="majorHAnsi"/>
          <w:sz w:val="26"/>
          <w:szCs w:val="26"/>
        </w:rPr>
        <w:t xml:space="preserve"> and </w:t>
      </w:r>
      <w:r w:rsidRPr="005800ED">
        <w:rPr>
          <w:rStyle w:val="Emphasis"/>
          <w:rFonts w:asciiTheme="majorHAnsi" w:hAnsiTheme="majorHAnsi" w:cstheme="majorHAnsi"/>
          <w:sz w:val="26"/>
          <w:szCs w:val="26"/>
        </w:rPr>
        <w:t>logistical points</w:t>
      </w:r>
      <w:r w:rsidRPr="005800ED">
        <w:rPr>
          <w:rStyle w:val="StyleUnderline"/>
          <w:rFonts w:asciiTheme="majorHAnsi" w:hAnsiTheme="majorHAnsi" w:cstheme="majorHAnsi"/>
          <w:sz w:val="26"/>
          <w:szCs w:val="26"/>
        </w:rPr>
        <w:t xml:space="preserve"> in the </w:t>
      </w:r>
      <w:r w:rsidRPr="005800ED">
        <w:rPr>
          <w:rStyle w:val="Emphasis"/>
          <w:rFonts w:asciiTheme="majorHAnsi" w:hAnsiTheme="majorHAnsi" w:cstheme="majorHAnsi"/>
          <w:sz w:val="26"/>
          <w:szCs w:val="26"/>
        </w:rPr>
        <w:t>Indian Ocean</w:t>
      </w:r>
      <w:r w:rsidRPr="005800ED">
        <w:rPr>
          <w:rStyle w:val="StyleUnderline"/>
          <w:rFonts w:asciiTheme="majorHAnsi" w:hAnsiTheme="majorHAnsi" w:cstheme="majorHAnsi"/>
          <w:sz w:val="26"/>
          <w:szCs w:val="26"/>
        </w:rPr>
        <w:t xml:space="preserve"> and </w:t>
      </w:r>
      <w:r w:rsidRPr="005800ED">
        <w:rPr>
          <w:rStyle w:val="Emphasis"/>
          <w:rFonts w:asciiTheme="majorHAnsi" w:hAnsiTheme="majorHAnsi" w:cstheme="majorHAnsi"/>
          <w:sz w:val="26"/>
          <w:szCs w:val="26"/>
        </w:rPr>
        <w:t>Horn of Africa</w:t>
      </w:r>
      <w:r w:rsidRPr="005800ED">
        <w:rPr>
          <w:rFonts w:asciiTheme="majorHAnsi" w:hAnsiTheme="majorHAnsi" w:cstheme="majorHAnsi"/>
          <w:sz w:val="16"/>
          <w:szCs w:val="26"/>
        </w:rPr>
        <w:t xml:space="preserve">. Popular Chinese movies depict Beijing replacing Washington as the dominant actor in sub-Saharan Africa—a fictional representation of a real-life effort long under way. </w:t>
      </w:r>
      <w:r w:rsidRPr="005800ED">
        <w:rPr>
          <w:rStyle w:val="StyleUnderline"/>
          <w:rFonts w:asciiTheme="majorHAnsi" w:hAnsiTheme="majorHAnsi" w:cstheme="majorHAnsi"/>
          <w:sz w:val="26"/>
          <w:szCs w:val="26"/>
        </w:rPr>
        <w:t xml:space="preserve">The </w:t>
      </w:r>
      <w:r w:rsidRPr="005800ED">
        <w:rPr>
          <w:rStyle w:val="Emphasis"/>
          <w:rFonts w:asciiTheme="majorHAnsi" w:hAnsiTheme="majorHAnsi" w:cstheme="majorHAnsi"/>
          <w:sz w:val="26"/>
          <w:szCs w:val="26"/>
        </w:rPr>
        <w:t>Belt and Road Initiative</w:t>
      </w:r>
      <w:r w:rsidRPr="005800ED">
        <w:rPr>
          <w:rStyle w:val="StyleUnderline"/>
          <w:rFonts w:asciiTheme="majorHAnsi" w:hAnsiTheme="majorHAnsi" w:cstheme="majorHAnsi"/>
          <w:sz w:val="26"/>
          <w:szCs w:val="26"/>
        </w:rPr>
        <w:t xml:space="preserve"> bespeaks an aspiration to </w:t>
      </w:r>
      <w:r w:rsidRPr="005800ED">
        <w:rPr>
          <w:rStyle w:val="Emphasis"/>
          <w:rFonts w:asciiTheme="majorHAnsi" w:hAnsiTheme="majorHAnsi" w:cstheme="majorHAnsi"/>
          <w:sz w:val="26"/>
          <w:szCs w:val="26"/>
        </w:rPr>
        <w:t>link</w:t>
      </w:r>
      <w:r w:rsidRPr="005800ED">
        <w:rPr>
          <w:rStyle w:val="StyleUnderline"/>
          <w:rFonts w:asciiTheme="majorHAnsi" w:hAnsiTheme="majorHAnsi" w:cstheme="majorHAnsi"/>
          <w:sz w:val="26"/>
          <w:szCs w:val="26"/>
        </w:rPr>
        <w:t xml:space="preserve"> China to countries throughout </w:t>
      </w:r>
      <w:r w:rsidRPr="005800ED">
        <w:rPr>
          <w:rStyle w:val="Emphasis"/>
          <w:rFonts w:asciiTheme="majorHAnsi" w:hAnsiTheme="majorHAnsi" w:cstheme="majorHAnsi"/>
          <w:sz w:val="26"/>
          <w:szCs w:val="26"/>
        </w:rPr>
        <w:t>Central Asia, the Middle East, and Europe</w:t>
      </w:r>
      <w:r w:rsidRPr="005800ED">
        <w:rPr>
          <w:rFonts w:asciiTheme="majorHAnsi" w:hAnsiTheme="majorHAnsi" w:cstheme="majorHAnsi"/>
          <w:sz w:val="16"/>
          <w:szCs w:val="26"/>
        </w:rPr>
        <w:t xml:space="preserve">; BRI, AIIB, and RCEP look like the beginning of an alternative institutional architecture to rival Washington’s. In 2017, </w:t>
      </w:r>
      <w:r w:rsidRPr="005800ED">
        <w:rPr>
          <w:rStyle w:val="StyleUnderline"/>
          <w:rFonts w:asciiTheme="majorHAnsi" w:hAnsiTheme="majorHAnsi" w:cstheme="majorHAnsi"/>
          <w:sz w:val="26"/>
          <w:szCs w:val="26"/>
        </w:rPr>
        <w:t>Xi</w:t>
      </w:r>
      <w:r w:rsidRPr="005800ED">
        <w:rPr>
          <w:rFonts w:asciiTheme="majorHAnsi" w:hAnsiTheme="majorHAnsi" w:cstheme="majorHAnsi"/>
          <w:sz w:val="16"/>
          <w:szCs w:val="26"/>
        </w:rPr>
        <w:t xml:space="preserve"> Jinping </w:t>
      </w:r>
      <w:r w:rsidRPr="005800ED">
        <w:rPr>
          <w:rStyle w:val="StyleUnderline"/>
          <w:rFonts w:asciiTheme="majorHAnsi" w:hAnsiTheme="majorHAnsi" w:cstheme="majorHAnsi"/>
          <w:sz w:val="26"/>
          <w:szCs w:val="26"/>
        </w:rPr>
        <w:t>told the</w:t>
      </w:r>
      <w:r w:rsidRPr="005800ED">
        <w:rPr>
          <w:rFonts w:asciiTheme="majorHAnsi" w:hAnsiTheme="majorHAnsi" w:cstheme="majorHAnsi"/>
          <w:sz w:val="16"/>
          <w:szCs w:val="26"/>
        </w:rPr>
        <w:t xml:space="preserve"> </w:t>
      </w:r>
      <w:r w:rsidRPr="005800ED">
        <w:rPr>
          <w:rStyle w:val="StyleUnderline"/>
          <w:rFonts w:asciiTheme="majorHAnsi" w:hAnsiTheme="majorHAnsi" w:cstheme="majorHAnsi"/>
          <w:sz w:val="26"/>
          <w:szCs w:val="26"/>
        </w:rPr>
        <w:t>Nineteenth National Congress of the Chinese Communist Party that Beijing could</w:t>
      </w:r>
      <w:r w:rsidRPr="005800ED">
        <w:rPr>
          <w:rFonts w:asciiTheme="majorHAnsi" w:hAnsiTheme="majorHAnsi" w:cstheme="majorHAnsi"/>
          <w:sz w:val="16"/>
          <w:szCs w:val="26"/>
        </w:rPr>
        <w:t xml:space="preserve"> now “</w:t>
      </w:r>
      <w:r w:rsidRPr="005800ED">
        <w:rPr>
          <w:rStyle w:val="Emphasis"/>
          <w:rFonts w:asciiTheme="majorHAnsi" w:hAnsiTheme="majorHAnsi" w:cstheme="majorHAnsi"/>
          <w:sz w:val="26"/>
          <w:szCs w:val="26"/>
        </w:rPr>
        <w:t>take center stage in the world</w:t>
      </w:r>
      <w:r w:rsidRPr="005800ED">
        <w:rPr>
          <w:rFonts w:asciiTheme="majorHAnsi" w:hAnsiTheme="majorHAnsi" w:cstheme="majorHAnsi"/>
          <w:sz w:val="16"/>
          <w:szCs w:val="26"/>
        </w:rPr>
        <w:t xml:space="preserve">” </w:t>
      </w:r>
      <w:r w:rsidRPr="005800ED">
        <w:rPr>
          <w:rStyle w:val="StyleUnderline"/>
          <w:rFonts w:asciiTheme="majorHAnsi" w:hAnsiTheme="majorHAnsi" w:cstheme="majorHAnsi"/>
          <w:sz w:val="26"/>
          <w:szCs w:val="26"/>
        </w:rPr>
        <w:t xml:space="preserve">and act as an </w:t>
      </w:r>
      <w:r w:rsidRPr="005800ED">
        <w:rPr>
          <w:rStyle w:val="Emphasis"/>
          <w:rFonts w:asciiTheme="majorHAnsi" w:hAnsiTheme="majorHAnsi" w:cstheme="majorHAnsi"/>
          <w:sz w:val="26"/>
          <w:szCs w:val="26"/>
        </w:rPr>
        <w:t>alternative</w:t>
      </w:r>
      <w:r w:rsidRPr="005800ED">
        <w:rPr>
          <w:rStyle w:val="StyleUnderline"/>
          <w:rFonts w:asciiTheme="majorHAnsi" w:hAnsiTheme="majorHAnsi" w:cstheme="majorHAnsi"/>
          <w:sz w:val="26"/>
          <w:szCs w:val="26"/>
        </w:rPr>
        <w:t xml:space="preserve"> to </w:t>
      </w:r>
      <w:r w:rsidRPr="005800ED">
        <w:rPr>
          <w:rStyle w:val="Emphasis"/>
          <w:rFonts w:asciiTheme="majorHAnsi" w:hAnsiTheme="majorHAnsi" w:cstheme="majorHAnsi"/>
          <w:sz w:val="26"/>
          <w:szCs w:val="26"/>
        </w:rPr>
        <w:t>U.S. leadership</w:t>
      </w:r>
      <w:r w:rsidRPr="005800ED">
        <w:rPr>
          <w:rFonts w:asciiTheme="majorHAnsi" w:hAnsiTheme="majorHAnsi" w:cstheme="majorHAnsi"/>
          <w:sz w:val="16"/>
          <w:szCs w:val="26"/>
        </w:rPr>
        <w:t>.38</w:t>
      </w:r>
    </w:p>
    <w:p w14:paraId="2271542F" w14:textId="77777777" w:rsidR="009601B2" w:rsidRPr="005800ED" w:rsidRDefault="009601B2" w:rsidP="009601B2">
      <w:pPr>
        <w:rPr>
          <w:rFonts w:asciiTheme="majorHAnsi" w:hAnsiTheme="majorHAnsi" w:cstheme="majorHAnsi"/>
          <w:sz w:val="16"/>
          <w:szCs w:val="26"/>
        </w:rPr>
      </w:pPr>
      <w:r w:rsidRPr="005800ED">
        <w:rPr>
          <w:rFonts w:asciiTheme="majorHAnsi" w:hAnsiTheme="majorHAnsi" w:cstheme="majorHAnsi"/>
          <w:sz w:val="16"/>
          <w:szCs w:val="26"/>
        </w:rPr>
        <w:t xml:space="preserve">These ambitions may or may not be realistic. But they demonstrate just how significantly the world’s leading authoritarian powers desire to shift the global environment over time. The </w:t>
      </w:r>
      <w:r w:rsidRPr="005800ED">
        <w:rPr>
          <w:rStyle w:val="Emphasis"/>
          <w:rFonts w:asciiTheme="majorHAnsi" w:hAnsiTheme="majorHAnsi" w:cstheme="majorHAnsi"/>
          <w:sz w:val="26"/>
          <w:szCs w:val="26"/>
        </w:rPr>
        <w:t>revisionism</w:t>
      </w:r>
      <w:r w:rsidRPr="005800ED">
        <w:rPr>
          <w:rFonts w:asciiTheme="majorHAnsi" w:hAnsiTheme="majorHAnsi" w:cstheme="majorHAnsi"/>
          <w:sz w:val="16"/>
          <w:szCs w:val="26"/>
        </w:rPr>
        <w:t xml:space="preserve"> we are seeing today </w:t>
      </w:r>
      <w:r w:rsidRPr="005800ED">
        <w:rPr>
          <w:rStyle w:val="StyleUnderline"/>
          <w:rFonts w:asciiTheme="majorHAnsi" w:hAnsiTheme="majorHAnsi" w:cstheme="majorHAnsi"/>
          <w:sz w:val="26"/>
          <w:szCs w:val="26"/>
        </w:rPr>
        <w:t xml:space="preserve">may therefore be </w:t>
      </w:r>
      <w:r w:rsidRPr="005800ED">
        <w:rPr>
          <w:rStyle w:val="Emphasis"/>
          <w:rFonts w:asciiTheme="majorHAnsi" w:hAnsiTheme="majorHAnsi" w:cstheme="majorHAnsi"/>
          <w:sz w:val="26"/>
          <w:szCs w:val="26"/>
        </w:rPr>
        <w:t>only the beginning</w:t>
      </w:r>
      <w:r w:rsidRPr="005800ED">
        <w:rPr>
          <w:rFonts w:asciiTheme="majorHAnsi" w:hAnsiTheme="majorHAnsi" w:cstheme="majorHAnsi"/>
          <w:sz w:val="16"/>
          <w:szCs w:val="26"/>
        </w:rPr>
        <w:t xml:space="preserve">. As </w:t>
      </w:r>
      <w:r w:rsidRPr="005800ED">
        <w:rPr>
          <w:rStyle w:val="StyleUnderline"/>
          <w:rFonts w:asciiTheme="majorHAnsi" w:hAnsiTheme="majorHAnsi" w:cstheme="majorHAnsi"/>
          <w:sz w:val="26"/>
          <w:szCs w:val="26"/>
        </w:rPr>
        <w:t xml:space="preserve">China’s power </w:t>
      </w:r>
      <w:r w:rsidRPr="005800ED">
        <w:rPr>
          <w:rStyle w:val="Emphasis"/>
          <w:rFonts w:asciiTheme="majorHAnsi" w:hAnsiTheme="majorHAnsi" w:cstheme="majorHAnsi"/>
          <w:sz w:val="26"/>
          <w:szCs w:val="26"/>
        </w:rPr>
        <w:t>continues to grow,</w:t>
      </w:r>
      <w:r w:rsidRPr="005800ED">
        <w:rPr>
          <w:rStyle w:val="StyleUnderline"/>
          <w:rFonts w:asciiTheme="majorHAnsi" w:hAnsiTheme="majorHAnsi" w:cstheme="majorHAnsi"/>
          <w:sz w:val="26"/>
          <w:szCs w:val="26"/>
        </w:rPr>
        <w:t xml:space="preserve"> or if it is successful in </w:t>
      </w:r>
      <w:r w:rsidRPr="005800ED">
        <w:rPr>
          <w:rStyle w:val="Emphasis"/>
          <w:rFonts w:asciiTheme="majorHAnsi" w:hAnsiTheme="majorHAnsi" w:cstheme="majorHAnsi"/>
          <w:sz w:val="26"/>
          <w:szCs w:val="26"/>
        </w:rPr>
        <w:t>dominating the Western Pacific</w:t>
      </w:r>
      <w:r w:rsidRPr="005800ED">
        <w:rPr>
          <w:rStyle w:val="StyleUnderline"/>
          <w:rFonts w:asciiTheme="majorHAnsi" w:hAnsiTheme="majorHAnsi" w:cstheme="majorHAnsi"/>
          <w:sz w:val="26"/>
          <w:szCs w:val="26"/>
        </w:rPr>
        <w:t xml:space="preserve">, it will </w:t>
      </w:r>
      <w:r w:rsidRPr="005800ED">
        <w:rPr>
          <w:rStyle w:val="Emphasis"/>
          <w:rFonts w:asciiTheme="majorHAnsi" w:hAnsiTheme="majorHAnsi" w:cstheme="majorHAnsi"/>
          <w:sz w:val="26"/>
          <w:szCs w:val="26"/>
        </w:rPr>
        <w:t>surely move on</w:t>
      </w:r>
      <w:r w:rsidRPr="005800ED">
        <w:rPr>
          <w:rStyle w:val="StyleUnderline"/>
          <w:rFonts w:asciiTheme="majorHAnsi" w:hAnsiTheme="majorHAnsi" w:cstheme="majorHAnsi"/>
          <w:sz w:val="26"/>
          <w:szCs w:val="26"/>
        </w:rPr>
        <w:t xml:space="preserve"> to </w:t>
      </w:r>
      <w:r w:rsidRPr="005800ED">
        <w:rPr>
          <w:rStyle w:val="Emphasis"/>
          <w:rFonts w:asciiTheme="majorHAnsi" w:hAnsiTheme="majorHAnsi" w:cstheme="majorHAnsi"/>
          <w:sz w:val="26"/>
          <w:szCs w:val="26"/>
        </w:rPr>
        <w:t>grander endeavors</w:t>
      </w:r>
      <w:r w:rsidRPr="005800ED">
        <w:rPr>
          <w:rFonts w:asciiTheme="majorHAnsi" w:hAnsiTheme="majorHAnsi" w:cstheme="majorHAnsi"/>
          <w:sz w:val="16"/>
          <w:szCs w:val="26"/>
        </w:rPr>
        <w:t xml:space="preserve">. If Russia reconsolidates control over the former Soviet space, it may seek to bring parts of the former Warsaw Pact to heel. Historically, </w:t>
      </w:r>
      <w:r w:rsidRPr="005800ED">
        <w:rPr>
          <w:rStyle w:val="StyleUnderline"/>
          <w:rFonts w:asciiTheme="majorHAnsi" w:hAnsiTheme="majorHAnsi" w:cstheme="majorHAnsi"/>
          <w:sz w:val="26"/>
          <w:szCs w:val="26"/>
        </w:rPr>
        <w:t xml:space="preserve">this has been a recurring pattern of </w:t>
      </w:r>
      <w:r w:rsidRPr="005800ED">
        <w:rPr>
          <w:rStyle w:val="Emphasis"/>
          <w:rFonts w:asciiTheme="majorHAnsi" w:hAnsiTheme="majorHAnsi" w:cstheme="majorHAnsi"/>
          <w:sz w:val="26"/>
          <w:szCs w:val="26"/>
        </w:rPr>
        <w:t>great-power behavior</w:t>
      </w:r>
      <w:r w:rsidRPr="005800ED">
        <w:rPr>
          <w:rStyle w:val="StyleUnderline"/>
          <w:rFonts w:asciiTheme="majorHAnsi" w:hAnsiTheme="majorHAnsi" w:cstheme="majorHAnsi"/>
          <w:sz w:val="26"/>
          <w:szCs w:val="26"/>
        </w:rPr>
        <w:t xml:space="preserve">—interests </w:t>
      </w:r>
      <w:r w:rsidRPr="005800ED">
        <w:rPr>
          <w:rStyle w:val="Emphasis"/>
          <w:rFonts w:asciiTheme="majorHAnsi" w:hAnsiTheme="majorHAnsi" w:cstheme="majorHAnsi"/>
          <w:sz w:val="26"/>
          <w:szCs w:val="26"/>
        </w:rPr>
        <w:t>expand with power</w:t>
      </w:r>
      <w:r w:rsidRPr="005800ED">
        <w:rPr>
          <w:rStyle w:val="StyleUnderline"/>
          <w:rFonts w:asciiTheme="majorHAnsi" w:hAnsiTheme="majorHAnsi" w:cstheme="majorHAnsi"/>
          <w:sz w:val="26"/>
          <w:szCs w:val="26"/>
        </w:rPr>
        <w:t xml:space="preserve">, the appetite </w:t>
      </w:r>
      <w:r w:rsidRPr="005800ED">
        <w:rPr>
          <w:rStyle w:val="Emphasis"/>
          <w:rFonts w:asciiTheme="majorHAnsi" w:hAnsiTheme="majorHAnsi" w:cstheme="majorHAnsi"/>
          <w:sz w:val="26"/>
          <w:szCs w:val="26"/>
        </w:rPr>
        <w:t>grows</w:t>
      </w:r>
      <w:r w:rsidRPr="005800ED">
        <w:rPr>
          <w:rStyle w:val="StyleUnderline"/>
          <w:rFonts w:asciiTheme="majorHAnsi" w:hAnsiTheme="majorHAnsi" w:cstheme="majorHAnsi"/>
          <w:sz w:val="26"/>
          <w:szCs w:val="26"/>
        </w:rPr>
        <w:t xml:space="preserve"> with the eating, </w:t>
      </w:r>
      <w:r w:rsidRPr="005800ED">
        <w:rPr>
          <w:rStyle w:val="Emphasis"/>
          <w:rFonts w:asciiTheme="majorHAnsi" w:hAnsiTheme="majorHAnsi" w:cstheme="majorHAnsi"/>
          <w:sz w:val="26"/>
          <w:szCs w:val="26"/>
        </w:rPr>
        <w:t xml:space="preserve">risk-taking </w:t>
      </w:r>
      <w:r w:rsidRPr="005800ED">
        <w:rPr>
          <w:rStyle w:val="StyleUnderline"/>
          <w:rFonts w:asciiTheme="majorHAnsi" w:hAnsiTheme="majorHAnsi" w:cstheme="majorHAnsi"/>
          <w:sz w:val="26"/>
          <w:szCs w:val="26"/>
        </w:rPr>
        <w:t xml:space="preserve">increases as </w:t>
      </w:r>
      <w:r w:rsidRPr="005800ED">
        <w:rPr>
          <w:rStyle w:val="Emphasis"/>
          <w:rFonts w:asciiTheme="majorHAnsi" w:hAnsiTheme="majorHAnsi" w:cstheme="majorHAnsi"/>
          <w:sz w:val="26"/>
          <w:szCs w:val="26"/>
        </w:rPr>
        <w:lastRenderedPageBreak/>
        <w:t>early gambles</w:t>
      </w:r>
      <w:r w:rsidRPr="005800ED">
        <w:rPr>
          <w:rStyle w:val="StyleUnderline"/>
          <w:rFonts w:asciiTheme="majorHAnsi" w:hAnsiTheme="majorHAnsi" w:cstheme="majorHAnsi"/>
          <w:sz w:val="26"/>
          <w:szCs w:val="26"/>
        </w:rPr>
        <w:t xml:space="preserve"> are seen to </w:t>
      </w:r>
      <w:r w:rsidRPr="005800ED">
        <w:rPr>
          <w:rStyle w:val="Emphasis"/>
          <w:rFonts w:asciiTheme="majorHAnsi" w:hAnsiTheme="majorHAnsi" w:cstheme="majorHAnsi"/>
          <w:sz w:val="26"/>
          <w:szCs w:val="26"/>
        </w:rPr>
        <w:t>pay off</w:t>
      </w:r>
      <w:r w:rsidRPr="005800ED">
        <w:rPr>
          <w:rFonts w:asciiTheme="majorHAnsi" w:hAnsiTheme="majorHAnsi" w:cstheme="majorHAnsi"/>
          <w:sz w:val="16"/>
          <w:szCs w:val="26"/>
        </w:rPr>
        <w:t xml:space="preserve">.39 This pattern is precisely why the revival of great-power competition is so concerning—because </w:t>
      </w:r>
      <w:r w:rsidRPr="005800ED">
        <w:rPr>
          <w:rStyle w:val="Emphasis"/>
          <w:rFonts w:asciiTheme="majorHAnsi" w:hAnsiTheme="majorHAnsi" w:cstheme="majorHAnsi"/>
          <w:sz w:val="26"/>
          <w:szCs w:val="26"/>
        </w:rPr>
        <w:t>geopolitical revisionism</w:t>
      </w:r>
      <w:r w:rsidRPr="005800ED">
        <w:rPr>
          <w:rStyle w:val="StyleUnderline"/>
          <w:rFonts w:asciiTheme="majorHAnsi" w:hAnsiTheme="majorHAnsi" w:cstheme="majorHAnsi"/>
          <w:sz w:val="26"/>
          <w:szCs w:val="26"/>
        </w:rPr>
        <w:t xml:space="preserve"> by </w:t>
      </w:r>
      <w:r w:rsidRPr="005800ED">
        <w:rPr>
          <w:rStyle w:val="Emphasis"/>
          <w:rFonts w:asciiTheme="majorHAnsi" w:hAnsiTheme="majorHAnsi" w:cstheme="majorHAnsi"/>
          <w:sz w:val="26"/>
          <w:szCs w:val="26"/>
        </w:rPr>
        <w:t>unsatisfied major powers</w:t>
      </w:r>
      <w:r w:rsidRPr="005800ED">
        <w:rPr>
          <w:rStyle w:val="StyleUnderline"/>
          <w:rFonts w:asciiTheme="majorHAnsi" w:hAnsiTheme="majorHAnsi" w:cstheme="majorHAnsi"/>
          <w:sz w:val="26"/>
          <w:szCs w:val="26"/>
        </w:rPr>
        <w:t xml:space="preserve"> has so often presaged </w:t>
      </w:r>
      <w:r w:rsidRPr="005800ED">
        <w:rPr>
          <w:rStyle w:val="Emphasis"/>
          <w:rFonts w:asciiTheme="majorHAnsi" w:hAnsiTheme="majorHAnsi" w:cstheme="majorHAnsi"/>
          <w:sz w:val="26"/>
          <w:szCs w:val="26"/>
        </w:rPr>
        <w:t>intensifying international conflict</w:t>
      </w:r>
      <w:r w:rsidRPr="005800ED">
        <w:rPr>
          <w:rStyle w:val="StyleUnderline"/>
          <w:rFonts w:asciiTheme="majorHAnsi" w:hAnsiTheme="majorHAnsi" w:cstheme="majorHAnsi"/>
          <w:sz w:val="26"/>
          <w:szCs w:val="26"/>
        </w:rPr>
        <w:t>,</w:t>
      </w:r>
      <w:r w:rsidRPr="005800ED">
        <w:rPr>
          <w:rFonts w:asciiTheme="majorHAnsi" w:hAnsiTheme="majorHAnsi" w:cstheme="majorHAnsi"/>
          <w:sz w:val="16"/>
          <w:szCs w:val="26"/>
        </w:rPr>
        <w:t xml:space="preserve"> confrontation, </w:t>
      </w:r>
      <w:r w:rsidRPr="005800ED">
        <w:rPr>
          <w:rStyle w:val="StyleUnderline"/>
          <w:rFonts w:asciiTheme="majorHAnsi" w:hAnsiTheme="majorHAnsi" w:cstheme="majorHAnsi"/>
          <w:sz w:val="26"/>
          <w:szCs w:val="26"/>
        </w:rPr>
        <w:t xml:space="preserve">and </w:t>
      </w:r>
      <w:r w:rsidRPr="005800ED">
        <w:rPr>
          <w:rFonts w:asciiTheme="majorHAnsi" w:hAnsiTheme="majorHAnsi" w:cstheme="majorHAnsi"/>
          <w:sz w:val="16"/>
          <w:szCs w:val="26"/>
        </w:rPr>
        <w:t>even</w:t>
      </w:r>
      <w:r w:rsidRPr="005800ED">
        <w:rPr>
          <w:rStyle w:val="StyleUnderline"/>
          <w:rFonts w:asciiTheme="majorHAnsi" w:hAnsiTheme="majorHAnsi" w:cstheme="majorHAnsi"/>
          <w:sz w:val="26"/>
          <w:szCs w:val="26"/>
        </w:rPr>
        <w:t xml:space="preserve"> </w:t>
      </w:r>
      <w:r w:rsidRPr="005800ED">
        <w:rPr>
          <w:rStyle w:val="Emphasis"/>
          <w:rFonts w:asciiTheme="majorHAnsi" w:hAnsiTheme="majorHAnsi" w:cstheme="majorHAnsi"/>
          <w:sz w:val="26"/>
          <w:szCs w:val="26"/>
        </w:rPr>
        <w:t>war</w:t>
      </w:r>
      <w:r w:rsidRPr="005800ED">
        <w:rPr>
          <w:rFonts w:asciiTheme="majorHAnsi" w:hAnsiTheme="majorHAnsi" w:cstheme="majorHAnsi"/>
          <w:sz w:val="16"/>
          <w:szCs w:val="26"/>
        </w:rPr>
        <w:t>. The great-power behavior occurring today represents the warning light flashing on the dashboard. It tells us there may be still-greater traumas to come.</w:t>
      </w:r>
    </w:p>
    <w:p w14:paraId="70B75222" w14:textId="77777777" w:rsidR="009601B2" w:rsidRPr="005800ED" w:rsidRDefault="009601B2" w:rsidP="009601B2">
      <w:pPr>
        <w:rPr>
          <w:rStyle w:val="StyleUnderline"/>
          <w:rFonts w:asciiTheme="majorHAnsi" w:hAnsiTheme="majorHAnsi" w:cstheme="majorHAnsi"/>
          <w:sz w:val="26"/>
          <w:szCs w:val="26"/>
        </w:rPr>
      </w:pPr>
      <w:r w:rsidRPr="005800ED">
        <w:rPr>
          <w:rFonts w:asciiTheme="majorHAnsi" w:hAnsiTheme="majorHAnsi" w:cstheme="majorHAnsi"/>
          <w:sz w:val="16"/>
          <w:szCs w:val="26"/>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w:t>
      </w:r>
      <w:r w:rsidRPr="005800ED">
        <w:rPr>
          <w:rStyle w:val="StyleUnderline"/>
          <w:rFonts w:asciiTheme="majorHAnsi" w:hAnsiTheme="majorHAnsi" w:cstheme="majorHAnsi"/>
          <w:sz w:val="26"/>
          <w:szCs w:val="26"/>
        </w:rPr>
        <w:t xml:space="preserve">than simply </w:t>
      </w:r>
      <w:r w:rsidRPr="005800ED">
        <w:rPr>
          <w:rStyle w:val="Emphasis"/>
          <w:rFonts w:asciiTheme="majorHAnsi" w:hAnsiTheme="majorHAnsi" w:cstheme="majorHAnsi"/>
          <w:sz w:val="26"/>
          <w:szCs w:val="26"/>
        </w:rPr>
        <w:t>acquiescing</w:t>
      </w:r>
      <w:r w:rsidRPr="005800ED">
        <w:rPr>
          <w:rFonts w:asciiTheme="majorHAnsi" w:hAnsiTheme="majorHAnsi" w:cstheme="majorHAnsi"/>
          <w:sz w:val="16"/>
          <w:szCs w:val="26"/>
        </w:rPr>
        <w:t xml:space="preserve"> </w:t>
      </w:r>
      <w:r w:rsidRPr="005800ED">
        <w:rPr>
          <w:rStyle w:val="StyleUnderline"/>
          <w:rFonts w:asciiTheme="majorHAnsi" w:hAnsiTheme="majorHAnsi" w:cstheme="majorHAnsi"/>
          <w:sz w:val="26"/>
          <w:szCs w:val="26"/>
        </w:rPr>
        <w:t>in</w:t>
      </w:r>
      <w:r w:rsidRPr="005800ED">
        <w:rPr>
          <w:rFonts w:asciiTheme="majorHAnsi" w:hAnsiTheme="majorHAnsi" w:cstheme="majorHAnsi"/>
          <w:sz w:val="16"/>
          <w:szCs w:val="26"/>
        </w:rPr>
        <w:t xml:space="preserve"> the </w:t>
      </w:r>
      <w:r w:rsidRPr="005800ED">
        <w:rPr>
          <w:rStyle w:val="Emphasis"/>
          <w:rFonts w:asciiTheme="majorHAnsi" w:hAnsiTheme="majorHAnsi" w:cstheme="majorHAnsi"/>
          <w:sz w:val="26"/>
          <w:szCs w:val="26"/>
        </w:rPr>
        <w:t>decline</w:t>
      </w:r>
      <w:r w:rsidRPr="005800ED">
        <w:rPr>
          <w:rFonts w:asciiTheme="majorHAnsi" w:hAnsiTheme="majorHAnsi" w:cstheme="majorHAnsi"/>
          <w:sz w:val="16"/>
          <w:szCs w:val="26"/>
        </w:rPr>
        <w:t xml:space="preserve"> of a world it spent generations building, </w:t>
      </w:r>
      <w:r w:rsidRPr="005800ED">
        <w:rPr>
          <w:rStyle w:val="StyleUnderline"/>
          <w:rFonts w:asciiTheme="majorHAnsi" w:hAnsiTheme="majorHAnsi" w:cstheme="majorHAnsi"/>
          <w:sz w:val="26"/>
          <w:szCs w:val="26"/>
        </w:rPr>
        <w:t xml:space="preserve">America should </w:t>
      </w:r>
      <w:r w:rsidRPr="005800ED">
        <w:rPr>
          <w:rStyle w:val="Emphasis"/>
          <w:rFonts w:asciiTheme="majorHAnsi" w:hAnsiTheme="majorHAnsi" w:cstheme="majorHAnsi"/>
          <w:sz w:val="26"/>
          <w:szCs w:val="26"/>
        </w:rPr>
        <w:t>aggressively bolster its defenses</w:t>
      </w:r>
      <w:r w:rsidRPr="005800ED">
        <w:rPr>
          <w:rStyle w:val="StyleUnderline"/>
          <w:rFonts w:asciiTheme="majorHAnsi" w:hAnsiTheme="majorHAnsi" w:cstheme="majorHAnsi"/>
          <w:sz w:val="26"/>
          <w:szCs w:val="26"/>
        </w:rPr>
        <w:t xml:space="preserve">, with an eye to </w:t>
      </w:r>
      <w:r w:rsidRPr="005800ED">
        <w:rPr>
          <w:rStyle w:val="Emphasis"/>
          <w:rFonts w:asciiTheme="majorHAnsi" w:hAnsiTheme="majorHAnsi" w:cstheme="majorHAnsi"/>
          <w:sz w:val="26"/>
          <w:szCs w:val="26"/>
        </w:rPr>
        <w:t>preserving</w:t>
      </w:r>
      <w:r w:rsidRPr="005800ED">
        <w:rPr>
          <w:rStyle w:val="StyleUnderline"/>
          <w:rFonts w:asciiTheme="majorHAnsi" w:hAnsiTheme="majorHAnsi" w:cstheme="majorHAnsi"/>
          <w:sz w:val="26"/>
          <w:szCs w:val="26"/>
        </w:rPr>
        <w:t xml:space="preserve"> and perhaps even selectively </w:t>
      </w:r>
      <w:r w:rsidRPr="005800ED">
        <w:rPr>
          <w:rStyle w:val="Emphasis"/>
          <w:rFonts w:asciiTheme="majorHAnsi" w:hAnsiTheme="majorHAnsi" w:cstheme="majorHAnsi"/>
          <w:sz w:val="26"/>
          <w:szCs w:val="26"/>
        </w:rPr>
        <w:t>advancing</w:t>
      </w:r>
      <w:r w:rsidRPr="005800ED">
        <w:rPr>
          <w:rStyle w:val="StyleUnderline"/>
          <w:rFonts w:asciiTheme="majorHAnsi" w:hAnsiTheme="majorHAnsi" w:cstheme="majorHAnsi"/>
          <w:sz w:val="26"/>
          <w:szCs w:val="26"/>
        </w:rPr>
        <w:t xml:space="preserve"> its remarkable achievements.</w:t>
      </w:r>
    </w:p>
    <w:p w14:paraId="43D6D1FF" w14:textId="77777777" w:rsidR="009601B2" w:rsidRPr="005800ED" w:rsidRDefault="009601B2" w:rsidP="009601B2">
      <w:pPr>
        <w:rPr>
          <w:rStyle w:val="StyleUnderline"/>
          <w:sz w:val="26"/>
          <w:szCs w:val="26"/>
        </w:rPr>
      </w:pPr>
    </w:p>
    <w:p w14:paraId="2342EFFE" w14:textId="77777777" w:rsidR="009601B2" w:rsidRPr="005800ED" w:rsidRDefault="009601B2" w:rsidP="009601B2">
      <w:pPr>
        <w:rPr>
          <w:rStyle w:val="StyleUnderline"/>
          <w:sz w:val="26"/>
          <w:szCs w:val="26"/>
        </w:rPr>
      </w:pPr>
    </w:p>
    <w:p w14:paraId="59FD9A45" w14:textId="77777777" w:rsidR="009601B2" w:rsidRPr="005800ED" w:rsidRDefault="009601B2" w:rsidP="009601B2">
      <w:pPr>
        <w:pStyle w:val="Heading4"/>
      </w:pPr>
      <w:r w:rsidRPr="005800ED">
        <w:rPr>
          <w:u w:val="single"/>
        </w:rPr>
        <w:t>Precedent of success</w:t>
      </w:r>
      <w:r w:rsidRPr="005800ED">
        <w:t xml:space="preserve"> in key sectors like space </w:t>
      </w:r>
      <w:r w:rsidRPr="005800ED">
        <w:rPr>
          <w:u w:val="single"/>
        </w:rPr>
        <w:t>reinforces</w:t>
      </w:r>
      <w:r w:rsidRPr="005800ED">
        <w:t xml:space="preserve"> China rise - causes nuclear war and </w:t>
      </w:r>
      <w:r w:rsidRPr="005800ED">
        <w:rPr>
          <w:u w:val="single"/>
        </w:rPr>
        <w:t>destabilizing expansion</w:t>
      </w:r>
      <w:r w:rsidRPr="005800ED">
        <w:t xml:space="preserve">. </w:t>
      </w:r>
    </w:p>
    <w:p w14:paraId="71142F57" w14:textId="77777777" w:rsidR="009601B2" w:rsidRPr="005800ED" w:rsidRDefault="009601B2" w:rsidP="009601B2">
      <w:pPr>
        <w:rPr>
          <w:sz w:val="16"/>
          <w:szCs w:val="26"/>
        </w:rPr>
      </w:pPr>
      <w:r w:rsidRPr="005800ED">
        <w:rPr>
          <w:sz w:val="16"/>
          <w:szCs w:val="26"/>
        </w:rPr>
        <w:t xml:space="preserve">Bradley A. </w:t>
      </w:r>
      <w:r w:rsidRPr="005800ED">
        <w:rPr>
          <w:rStyle w:val="Style13ptBold"/>
          <w:szCs w:val="26"/>
          <w:u w:val="single"/>
        </w:rPr>
        <w:t>Thayer</w:t>
      </w:r>
      <w:r w:rsidRPr="005800ED">
        <w:rPr>
          <w:szCs w:val="26"/>
          <w:u w:val="single"/>
        </w:rPr>
        <w:t xml:space="preserve"> </w:t>
      </w:r>
      <w:r w:rsidRPr="005800ED">
        <w:rPr>
          <w:rStyle w:val="Style13ptBold"/>
          <w:szCs w:val="26"/>
          <w:u w:val="single"/>
        </w:rPr>
        <w:t>&amp;</w:t>
      </w:r>
      <w:r w:rsidRPr="005800ED">
        <w:rPr>
          <w:sz w:val="16"/>
          <w:szCs w:val="26"/>
        </w:rPr>
        <w:t xml:space="preserve"> </w:t>
      </w:r>
      <w:proofErr w:type="spellStart"/>
      <w:r w:rsidRPr="005800ED">
        <w:rPr>
          <w:sz w:val="16"/>
          <w:szCs w:val="26"/>
        </w:rPr>
        <w:t>Lianchao</w:t>
      </w:r>
      <w:proofErr w:type="spellEnd"/>
      <w:r w:rsidRPr="005800ED">
        <w:rPr>
          <w:sz w:val="16"/>
          <w:szCs w:val="26"/>
        </w:rPr>
        <w:t xml:space="preserve"> </w:t>
      </w:r>
      <w:r w:rsidRPr="005800ED">
        <w:rPr>
          <w:rStyle w:val="Style13ptBold"/>
          <w:szCs w:val="26"/>
          <w:u w:val="single"/>
        </w:rPr>
        <w:t>Han 19</w:t>
      </w:r>
      <w:r w:rsidRPr="005800ED">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43" w:history="1">
        <w:r w:rsidRPr="005800ED">
          <w:rPr>
            <w:rStyle w:val="Hyperlink"/>
            <w:sz w:val="16"/>
            <w:szCs w:val="26"/>
          </w:rPr>
          <w:t>https://nationalinterest.org/feature/%E2%80%98xi-doctrine%E2%80%99-proclaiming-and-rationalizing-china%E2%80%99s-aggression-62402</w:t>
        </w:r>
      </w:hyperlink>
    </w:p>
    <w:p w14:paraId="2E691A7D" w14:textId="77777777" w:rsidR="009601B2" w:rsidRPr="005800ED" w:rsidRDefault="009601B2" w:rsidP="009601B2">
      <w:pPr>
        <w:rPr>
          <w:rStyle w:val="Emphasis"/>
          <w:sz w:val="26"/>
          <w:szCs w:val="26"/>
        </w:rPr>
      </w:pPr>
      <w:r w:rsidRPr="005800ED">
        <w:rPr>
          <w:sz w:val="16"/>
          <w:szCs w:val="26"/>
        </w:rPr>
        <w:t xml:space="preserve">Using the occasion of the Shangri-La Dialogue in Singapore this month, Chinese Minister of National Defense and State Councilor Gen. Wei </w:t>
      </w:r>
      <w:proofErr w:type="spellStart"/>
      <w:r w:rsidRPr="005800ED">
        <w:rPr>
          <w:sz w:val="16"/>
          <w:szCs w:val="26"/>
        </w:rPr>
        <w:t>Fenghe</w:t>
      </w:r>
      <w:proofErr w:type="spellEnd"/>
      <w:r w:rsidRPr="005800ED">
        <w:rPr>
          <w:sz w:val="16"/>
          <w:szCs w:val="26"/>
        </w:rPr>
        <w:t xml:space="preserve">, delivered a sharp message to the United States, which may be termed the “Xi Doctrine” on China’s use of force, after Chinese premier Xi Jinping. Wei </w:t>
      </w:r>
      <w:r w:rsidRPr="005800ED">
        <w:rPr>
          <w:rStyle w:val="StyleUnderline"/>
          <w:sz w:val="26"/>
          <w:szCs w:val="26"/>
        </w:rPr>
        <w:t xml:space="preserve">declaring both China’s resolve to </w:t>
      </w:r>
      <w:r w:rsidRPr="005800ED">
        <w:rPr>
          <w:rStyle w:val="Emphasis"/>
          <w:sz w:val="26"/>
          <w:szCs w:val="26"/>
        </w:rPr>
        <w:t>aggress to advance its interests</w:t>
      </w:r>
      <w:r w:rsidRPr="005800ED">
        <w:rPr>
          <w:rStyle w:val="StyleUnderline"/>
          <w:sz w:val="26"/>
          <w:szCs w:val="26"/>
        </w:rPr>
        <w:t xml:space="preserve"> and a </w:t>
      </w:r>
      <w:r w:rsidRPr="005800ED">
        <w:rPr>
          <w:rStyle w:val="Emphasis"/>
          <w:sz w:val="26"/>
          <w:szCs w:val="26"/>
        </w:rPr>
        <w:t>rationalization for the use of force</w:t>
      </w:r>
      <w:r w:rsidRPr="005800ED">
        <w:rPr>
          <w:sz w:val="16"/>
          <w:szCs w:val="26"/>
        </w:rPr>
        <w:t xml:space="preserve">. </w:t>
      </w:r>
      <w:r w:rsidRPr="005800ED">
        <w:rPr>
          <w:rStyle w:val="StyleUnderline"/>
          <w:sz w:val="26"/>
          <w:szCs w:val="26"/>
        </w:rPr>
        <w:t>Wei’s</w:t>
      </w:r>
      <w:r w:rsidRPr="005800ED">
        <w:rPr>
          <w:sz w:val="16"/>
          <w:szCs w:val="26"/>
        </w:rPr>
        <w:t xml:space="preserve"> de facto </w:t>
      </w:r>
      <w:r w:rsidRPr="005800ED">
        <w:rPr>
          <w:rStyle w:val="StyleUnderline"/>
          <w:sz w:val="26"/>
          <w:szCs w:val="26"/>
        </w:rPr>
        <w:t>threat of war should not be lost in</w:t>
      </w:r>
      <w:r w:rsidRPr="005800ED">
        <w:rPr>
          <w:sz w:val="16"/>
          <w:szCs w:val="26"/>
        </w:rPr>
        <w:t xml:space="preserve"> his nuances, deliberate </w:t>
      </w:r>
      <w:r w:rsidRPr="005800ED">
        <w:rPr>
          <w:rStyle w:val="StyleUnderline"/>
          <w:sz w:val="26"/>
          <w:szCs w:val="26"/>
        </w:rPr>
        <w:t>ambiguity</w:t>
      </w:r>
      <w:r w:rsidRPr="005800ED">
        <w:rPr>
          <w:sz w:val="16"/>
          <w:szCs w:val="26"/>
        </w:rPr>
        <w:t xml:space="preserve">, or in translation. His remarks were so bellicose that the world has noticed, as was certainly intended by the leadership of the Chinese Communist Party (CCP). </w:t>
      </w:r>
      <w:r w:rsidRPr="005800ED">
        <w:rPr>
          <w:rStyle w:val="StyleUnderline"/>
          <w:sz w:val="26"/>
          <w:szCs w:val="26"/>
        </w:rPr>
        <w:t xml:space="preserve">Empirical evidence of China’s aggression is increasingly </w:t>
      </w:r>
      <w:r w:rsidRPr="005800ED">
        <w:rPr>
          <w:rStyle w:val="Emphasis"/>
          <w:sz w:val="26"/>
          <w:szCs w:val="26"/>
        </w:rPr>
        <w:t>common</w:t>
      </w:r>
      <w:r w:rsidRPr="005800ED">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5800ED">
        <w:rPr>
          <w:rStyle w:val="StyleUnderline"/>
          <w:sz w:val="26"/>
          <w:szCs w:val="26"/>
        </w:rPr>
        <w:t>What is</w:t>
      </w:r>
      <w:r w:rsidRPr="005800ED">
        <w:rPr>
          <w:sz w:val="16"/>
          <w:szCs w:val="26"/>
        </w:rPr>
        <w:t xml:space="preserve"> rather </w:t>
      </w:r>
      <w:r w:rsidRPr="005800ED">
        <w:rPr>
          <w:rStyle w:val="StyleUnderline"/>
          <w:sz w:val="26"/>
          <w:szCs w:val="26"/>
        </w:rPr>
        <w:t>less frequent are</w:t>
      </w:r>
      <w:r w:rsidRPr="005800ED">
        <w:rPr>
          <w:sz w:val="16"/>
          <w:szCs w:val="26"/>
        </w:rPr>
        <w:t xml:space="preserve"> </w:t>
      </w:r>
      <w:r w:rsidRPr="005800ED">
        <w:rPr>
          <w:rStyle w:val="StyleUnderline"/>
          <w:sz w:val="26"/>
          <w:szCs w:val="26"/>
        </w:rPr>
        <w:t>statements</w:t>
      </w:r>
      <w:r w:rsidRPr="005800ED">
        <w:rPr>
          <w:sz w:val="16"/>
          <w:szCs w:val="26"/>
        </w:rPr>
        <w:t xml:space="preserve"> from high-level </w:t>
      </w:r>
      <w:r w:rsidRPr="005800ED">
        <w:rPr>
          <w:rStyle w:val="StyleUnderline"/>
          <w:sz w:val="26"/>
          <w:szCs w:val="26"/>
        </w:rPr>
        <w:t>Chinese officials</w:t>
      </w:r>
      <w:r w:rsidRPr="005800ED">
        <w:rPr>
          <w:sz w:val="16"/>
          <w:szCs w:val="26"/>
        </w:rPr>
        <w:t xml:space="preserve"> </w:t>
      </w:r>
      <w:r w:rsidRPr="005800ED">
        <w:rPr>
          <w:rStyle w:val="StyleUnderline"/>
          <w:sz w:val="26"/>
          <w:szCs w:val="26"/>
        </w:rPr>
        <w:t xml:space="preserve">proclaiming the country’s </w:t>
      </w:r>
      <w:r w:rsidRPr="005800ED">
        <w:rPr>
          <w:rStyle w:val="Emphasis"/>
          <w:sz w:val="26"/>
          <w:szCs w:val="26"/>
        </w:rPr>
        <w:t>intent to be aggressive</w:t>
      </w:r>
      <w:r w:rsidRPr="005800ED">
        <w:rPr>
          <w:sz w:val="16"/>
          <w:szCs w:val="26"/>
        </w:rPr>
        <w:t xml:space="preserve"> </w:t>
      </w:r>
      <w:r w:rsidRPr="005800ED">
        <w:rPr>
          <w:rStyle w:val="StyleUnderline"/>
          <w:sz w:val="26"/>
          <w:szCs w:val="26"/>
        </w:rPr>
        <w:t xml:space="preserve">and offering an attempted </w:t>
      </w:r>
      <w:r w:rsidRPr="005800ED">
        <w:rPr>
          <w:rStyle w:val="Emphasis"/>
          <w:sz w:val="26"/>
          <w:szCs w:val="26"/>
        </w:rPr>
        <w:t>legitimizing principle</w:t>
      </w:r>
      <w:r w:rsidRPr="005800ED">
        <w:rPr>
          <w:rStyle w:val="StyleUnderline"/>
          <w:sz w:val="26"/>
          <w:szCs w:val="26"/>
        </w:rPr>
        <w:t xml:space="preserve"> justifying that aggression. </w:t>
      </w:r>
      <w:r w:rsidRPr="005800ED">
        <w:rPr>
          <w:sz w:val="16"/>
          <w:szCs w:val="26"/>
        </w:rPr>
        <w:t xml:space="preserve">While much of the content of Wei’s remarks were in keeping with the gossamer pronouncements on China’s peaceful intentions, as well as a paean to Xi Jinping’s leadership, they still conveyed that </w:t>
      </w:r>
      <w:r w:rsidRPr="005800ED">
        <w:rPr>
          <w:rStyle w:val="StyleUnderline"/>
          <w:sz w:val="26"/>
          <w:szCs w:val="26"/>
        </w:rPr>
        <w:t xml:space="preserve">China is ready and </w:t>
      </w:r>
      <w:r w:rsidRPr="005800ED">
        <w:rPr>
          <w:rStyle w:val="Emphasis"/>
          <w:sz w:val="26"/>
          <w:szCs w:val="26"/>
        </w:rPr>
        <w:t>willing to resort to war</w:t>
      </w:r>
      <w:r w:rsidRPr="005800ED">
        <w:rPr>
          <w:sz w:val="16"/>
          <w:szCs w:val="26"/>
        </w:rPr>
        <w:t xml:space="preserve"> </w:t>
      </w:r>
      <w:r w:rsidRPr="005800ED">
        <w:rPr>
          <w:rStyle w:val="StyleUnderline"/>
          <w:sz w:val="26"/>
          <w:szCs w:val="26"/>
        </w:rPr>
        <w:t>if the</w:t>
      </w:r>
      <w:r w:rsidRPr="005800ED">
        <w:rPr>
          <w:sz w:val="16"/>
          <w:szCs w:val="26"/>
        </w:rPr>
        <w:t xml:space="preserve"> </w:t>
      </w:r>
      <w:r w:rsidRPr="005800ED">
        <w:rPr>
          <w:rStyle w:val="StyleUnderline"/>
          <w:sz w:val="26"/>
          <w:szCs w:val="26"/>
        </w:rPr>
        <w:t>U</w:t>
      </w:r>
      <w:r w:rsidRPr="005800ED">
        <w:rPr>
          <w:sz w:val="16"/>
          <w:szCs w:val="26"/>
        </w:rPr>
        <w:t xml:space="preserve">nited </w:t>
      </w:r>
      <w:r w:rsidRPr="005800ED">
        <w:rPr>
          <w:rStyle w:val="StyleUnderline"/>
          <w:sz w:val="26"/>
          <w:szCs w:val="26"/>
        </w:rPr>
        <w:t>S</w:t>
      </w:r>
      <w:r w:rsidRPr="005800ED">
        <w:rPr>
          <w:sz w:val="16"/>
          <w:szCs w:val="26"/>
        </w:rPr>
        <w:t xml:space="preserve">tates </w:t>
      </w:r>
      <w:r w:rsidRPr="005800ED">
        <w:rPr>
          <w:rStyle w:val="StyleUnderline"/>
          <w:sz w:val="26"/>
          <w:szCs w:val="26"/>
        </w:rPr>
        <w:t xml:space="preserve">stands in its </w:t>
      </w:r>
      <w:r w:rsidRPr="005800ED">
        <w:rPr>
          <w:rStyle w:val="Emphasis"/>
          <w:sz w:val="26"/>
          <w:szCs w:val="26"/>
        </w:rPr>
        <w:t>way of global expansion</w:t>
      </w:r>
      <w:r w:rsidRPr="005800ED">
        <w:rPr>
          <w:sz w:val="16"/>
          <w:szCs w:val="26"/>
        </w:rPr>
        <w:t xml:space="preserve">; </w:t>
      </w:r>
      <w:r w:rsidRPr="005800ED">
        <w:rPr>
          <w:rStyle w:val="StyleUnderline"/>
          <w:sz w:val="26"/>
          <w:szCs w:val="26"/>
        </w:rPr>
        <w:t>and</w:t>
      </w:r>
      <w:r w:rsidRPr="005800ED">
        <w:rPr>
          <w:sz w:val="16"/>
          <w:szCs w:val="26"/>
        </w:rPr>
        <w:t xml:space="preserve"> </w:t>
      </w:r>
      <w:r w:rsidRPr="005800ED">
        <w:rPr>
          <w:rStyle w:val="StyleUnderline"/>
          <w:sz w:val="26"/>
          <w:szCs w:val="26"/>
        </w:rPr>
        <w:t>they made clear</w:t>
      </w:r>
      <w:r w:rsidRPr="005800ED">
        <w:rPr>
          <w:sz w:val="16"/>
          <w:szCs w:val="26"/>
        </w:rPr>
        <w:t xml:space="preserve"> </w:t>
      </w:r>
      <w:r w:rsidRPr="005800ED">
        <w:rPr>
          <w:rStyle w:val="StyleUnderline"/>
          <w:sz w:val="26"/>
          <w:szCs w:val="26"/>
        </w:rPr>
        <w:t>that China must go to war</w:t>
      </w:r>
      <w:r w:rsidRPr="005800ED">
        <w:rPr>
          <w:sz w:val="16"/>
          <w:szCs w:val="26"/>
        </w:rPr>
        <w:t xml:space="preserve">, </w:t>
      </w:r>
      <w:r w:rsidRPr="005800ED">
        <w:rPr>
          <w:rStyle w:val="StyleUnderline"/>
          <w:sz w:val="26"/>
          <w:szCs w:val="26"/>
        </w:rPr>
        <w:t>or</w:t>
      </w:r>
      <w:r w:rsidRPr="005800ED">
        <w:rPr>
          <w:sz w:val="16"/>
          <w:szCs w:val="26"/>
        </w:rPr>
        <w:t xml:space="preserve"> </w:t>
      </w:r>
      <w:r w:rsidRPr="005800ED">
        <w:rPr>
          <w:rStyle w:val="Emphasis"/>
          <w:sz w:val="26"/>
          <w:szCs w:val="26"/>
        </w:rPr>
        <w:t>even a nuclear war</w:t>
      </w:r>
      <w:r w:rsidRPr="005800ED">
        <w:rPr>
          <w:sz w:val="16"/>
          <w:szCs w:val="26"/>
        </w:rPr>
        <w:t xml:space="preserve">, </w:t>
      </w:r>
      <w:r w:rsidRPr="005800ED">
        <w:rPr>
          <w:rStyle w:val="Emphasis"/>
          <w:sz w:val="26"/>
          <w:szCs w:val="26"/>
        </w:rPr>
        <w:t>to occupy Taiwan.</w:t>
      </w:r>
      <w:r w:rsidRPr="005800ED">
        <w:rPr>
          <w:sz w:val="16"/>
          <w:szCs w:val="26"/>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China will not hesitate to use nuclear weapons or launching another Pearl Harbor to take over Taiwan. This is a clear warning of an invasion. Second, </w:t>
      </w:r>
      <w:r w:rsidRPr="005800ED">
        <w:rPr>
          <w:rStyle w:val="StyleUnderline"/>
          <w:sz w:val="26"/>
          <w:szCs w:val="26"/>
        </w:rPr>
        <w:t xml:space="preserve">the Xi </w:t>
      </w:r>
      <w:r w:rsidRPr="005800ED">
        <w:rPr>
          <w:rStyle w:val="StyleUnderline"/>
          <w:sz w:val="26"/>
          <w:szCs w:val="26"/>
        </w:rPr>
        <w:lastRenderedPageBreak/>
        <w:t>Doctrine</w:t>
      </w:r>
      <w:r w:rsidRPr="005800ED">
        <w:rPr>
          <w:sz w:val="16"/>
          <w:szCs w:val="26"/>
        </w:rPr>
        <w:t xml:space="preserve"> </w:t>
      </w:r>
      <w:r w:rsidRPr="005800ED">
        <w:rPr>
          <w:rStyle w:val="Emphasis"/>
          <w:sz w:val="26"/>
          <w:szCs w:val="26"/>
        </w:rPr>
        <w:t>legitimizes territorial expansion</w:t>
      </w:r>
      <w:r w:rsidRPr="005800ED">
        <w:rPr>
          <w:sz w:val="16"/>
          <w:szCs w:val="26"/>
        </w:rPr>
        <w:t xml:space="preserve">. Through his remarks, Wei sought to convince the rest of the world that </w:t>
      </w:r>
      <w:r w:rsidRPr="005800ED">
        <w:rPr>
          <w:rStyle w:val="StyleUnderline"/>
          <w:sz w:val="26"/>
          <w:szCs w:val="26"/>
        </w:rPr>
        <w:t>China’s seizure of</w:t>
      </w:r>
      <w:r w:rsidRPr="005800ED">
        <w:rPr>
          <w:sz w:val="16"/>
          <w:szCs w:val="26"/>
        </w:rPr>
        <w:t xml:space="preserve"> most of </w:t>
      </w:r>
      <w:r w:rsidRPr="005800ED">
        <w:rPr>
          <w:rStyle w:val="StyleUnderline"/>
          <w:sz w:val="26"/>
          <w:szCs w:val="26"/>
        </w:rPr>
        <w:t>the S</w:t>
      </w:r>
      <w:r w:rsidRPr="005800ED">
        <w:rPr>
          <w:sz w:val="16"/>
          <w:szCs w:val="26"/>
        </w:rPr>
        <w:t xml:space="preserve">outh </w:t>
      </w:r>
      <w:r w:rsidRPr="005800ED">
        <w:rPr>
          <w:rStyle w:val="StyleUnderline"/>
          <w:sz w:val="26"/>
          <w:szCs w:val="26"/>
        </w:rPr>
        <w:t>C</w:t>
      </w:r>
      <w:r w:rsidRPr="005800ED">
        <w:rPr>
          <w:sz w:val="16"/>
          <w:szCs w:val="26"/>
        </w:rPr>
        <w:t xml:space="preserve">hina </w:t>
      </w:r>
      <w:r w:rsidRPr="005800ED">
        <w:rPr>
          <w:rStyle w:val="StyleUnderline"/>
          <w:sz w:val="26"/>
          <w:szCs w:val="26"/>
        </w:rPr>
        <w:t>S</w:t>
      </w:r>
      <w:r w:rsidRPr="005800ED">
        <w:rPr>
          <w:sz w:val="16"/>
          <w:szCs w:val="26"/>
        </w:rPr>
        <w:t xml:space="preserve">ea </w:t>
      </w:r>
      <w:r w:rsidRPr="005800ED">
        <w:rPr>
          <w:rStyle w:val="StyleUnderline"/>
          <w:sz w:val="26"/>
          <w:szCs w:val="26"/>
        </w:rPr>
        <w:t>is an</w:t>
      </w:r>
      <w:r w:rsidRPr="005800ED">
        <w:rPr>
          <w:sz w:val="16"/>
          <w:szCs w:val="26"/>
        </w:rPr>
        <w:t xml:space="preserve"> </w:t>
      </w:r>
      <w:r w:rsidRPr="005800ED">
        <w:rPr>
          <w:rStyle w:val="StyleUnderline"/>
          <w:sz w:val="26"/>
          <w:szCs w:val="26"/>
        </w:rPr>
        <w:t>accomplished fact that cannot be overturned</w:t>
      </w:r>
      <w:r w:rsidRPr="005800ED">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5800ED">
        <w:rPr>
          <w:rStyle w:val="StyleUnderline"/>
          <w:sz w:val="26"/>
          <w:szCs w:val="26"/>
        </w:rPr>
        <w:t>Xi</w:t>
      </w:r>
      <w:r w:rsidRPr="005800ED">
        <w:rPr>
          <w:sz w:val="16"/>
          <w:szCs w:val="26"/>
        </w:rPr>
        <w:t xml:space="preserve"> Doctrine </w:t>
      </w:r>
      <w:r w:rsidRPr="005800ED">
        <w:rPr>
          <w:rStyle w:val="StyleUnderline"/>
          <w:sz w:val="26"/>
          <w:szCs w:val="26"/>
        </w:rPr>
        <w:t>will set a</w:t>
      </w:r>
      <w:r w:rsidRPr="005800ED">
        <w:rPr>
          <w:sz w:val="16"/>
          <w:szCs w:val="26"/>
        </w:rPr>
        <w:t xml:space="preserve"> perilous </w:t>
      </w:r>
      <w:r w:rsidRPr="005800ED">
        <w:rPr>
          <w:rStyle w:val="StyleUnderline"/>
          <w:sz w:val="26"/>
          <w:szCs w:val="26"/>
        </w:rPr>
        <w:t>precedent of successful territorial</w:t>
      </w:r>
      <w:r w:rsidRPr="005800ED">
        <w:rPr>
          <w:sz w:val="16"/>
          <w:szCs w:val="26"/>
        </w:rPr>
        <w:t xml:space="preserve"> </w:t>
      </w:r>
      <w:r w:rsidRPr="005800ED">
        <w:rPr>
          <w:rStyle w:val="StyleUnderline"/>
          <w:sz w:val="26"/>
          <w:szCs w:val="26"/>
        </w:rPr>
        <w:t>expansion</w:t>
      </w:r>
      <w:r w:rsidRPr="005800ED">
        <w:rPr>
          <w:sz w:val="16"/>
          <w:szCs w:val="26"/>
        </w:rPr>
        <w:t xml:space="preserve">, </w:t>
      </w:r>
      <w:r w:rsidRPr="005800ED">
        <w:rPr>
          <w:rStyle w:val="StyleUnderline"/>
          <w:sz w:val="26"/>
          <w:szCs w:val="26"/>
        </w:rPr>
        <w:t>which will</w:t>
      </w:r>
      <w:r w:rsidRPr="005800ED">
        <w:rPr>
          <w:sz w:val="16"/>
          <w:szCs w:val="26"/>
        </w:rPr>
        <w:t xml:space="preserve"> </w:t>
      </w:r>
      <w:r w:rsidRPr="005800ED">
        <w:rPr>
          <w:rStyle w:val="Emphasis"/>
          <w:sz w:val="26"/>
          <w:szCs w:val="26"/>
        </w:rPr>
        <w:t>further entice China</w:t>
      </w:r>
      <w:r w:rsidRPr="005800ED">
        <w:rPr>
          <w:rStyle w:val="StyleUnderline"/>
          <w:sz w:val="26"/>
          <w:szCs w:val="26"/>
        </w:rPr>
        <w:t xml:space="preserve"> and jeopardize the </w:t>
      </w:r>
      <w:r w:rsidRPr="005800ED">
        <w:rPr>
          <w:rStyle w:val="Emphasis"/>
          <w:sz w:val="26"/>
          <w:szCs w:val="26"/>
        </w:rPr>
        <w:t>peace</w:t>
      </w:r>
      <w:r w:rsidRPr="005800ED">
        <w:rPr>
          <w:rStyle w:val="StyleUnderline"/>
          <w:sz w:val="26"/>
          <w:szCs w:val="26"/>
        </w:rPr>
        <w:t xml:space="preserve"> of the region</w:t>
      </w:r>
      <w:r w:rsidRPr="005800ED">
        <w:rPr>
          <w:sz w:val="16"/>
          <w:szCs w:val="26"/>
        </w:rPr>
        <w:t xml:space="preserve">. Third, </w:t>
      </w:r>
      <w:r w:rsidRPr="005800ED">
        <w:rPr>
          <w:rStyle w:val="StyleUnderline"/>
          <w:sz w:val="26"/>
          <w:szCs w:val="26"/>
        </w:rPr>
        <w:t>the doctrine targets the U</w:t>
      </w:r>
      <w:r w:rsidRPr="005800ED">
        <w:rPr>
          <w:sz w:val="16"/>
          <w:szCs w:val="26"/>
        </w:rPr>
        <w:t xml:space="preserve">nited </w:t>
      </w:r>
      <w:r w:rsidRPr="005800ED">
        <w:rPr>
          <w:rStyle w:val="StyleUnderline"/>
          <w:sz w:val="26"/>
          <w:szCs w:val="26"/>
        </w:rPr>
        <w:t>S</w:t>
      </w:r>
      <w:r w:rsidRPr="005800ED">
        <w:rPr>
          <w:sz w:val="16"/>
          <w:szCs w:val="26"/>
        </w:rPr>
        <w:t xml:space="preserve">tates </w:t>
      </w:r>
      <w:r w:rsidRPr="005800ED">
        <w:rPr>
          <w:rStyle w:val="StyleUnderline"/>
          <w:sz w:val="26"/>
          <w:szCs w:val="26"/>
        </w:rPr>
        <w:t>as a cause of the world’s major problems and</w:t>
      </w:r>
      <w:r w:rsidRPr="005800ED">
        <w:rPr>
          <w:sz w:val="16"/>
          <w:szCs w:val="26"/>
        </w:rPr>
        <w:t xml:space="preserve"> </w:t>
      </w:r>
      <w:r w:rsidRPr="005800ED">
        <w:rPr>
          <w:rStyle w:val="StyleUnderline"/>
          <w:sz w:val="26"/>
          <w:szCs w:val="26"/>
        </w:rPr>
        <w:t>envisions a powerful China</w:t>
      </w:r>
      <w:r w:rsidRPr="005800ED">
        <w:rPr>
          <w:sz w:val="16"/>
          <w:szCs w:val="26"/>
        </w:rPr>
        <w:t xml:space="preserve"> </w:t>
      </w:r>
      <w:r w:rsidRPr="005800ED">
        <w:rPr>
          <w:rStyle w:val="Emphasis"/>
          <w:sz w:val="26"/>
          <w:szCs w:val="26"/>
        </w:rPr>
        <w:t>evicting the United States</w:t>
      </w:r>
      <w:r w:rsidRPr="005800ED">
        <w:rPr>
          <w:rStyle w:val="StyleUnderline"/>
          <w:sz w:val="26"/>
          <w:szCs w:val="26"/>
        </w:rPr>
        <w:t xml:space="preserve"> from the region</w:t>
      </w:r>
      <w:r w:rsidRPr="005800ED">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caused by its successful seizure of territory.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5800ED">
        <w:rPr>
          <w:rStyle w:val="StyleUnderline"/>
          <w:sz w:val="26"/>
          <w:szCs w:val="26"/>
        </w:rPr>
        <w:t>Trump</w:t>
      </w:r>
      <w:r w:rsidRPr="005800ED">
        <w:rPr>
          <w:sz w:val="16"/>
          <w:szCs w:val="26"/>
        </w:rPr>
        <w:t xml:space="preserve"> administration </w:t>
      </w:r>
      <w:r w:rsidRPr="005800ED">
        <w:rPr>
          <w:rStyle w:val="StyleUnderline"/>
          <w:sz w:val="26"/>
          <w:szCs w:val="26"/>
        </w:rPr>
        <w:t>has</w:t>
      </w:r>
      <w:r w:rsidRPr="005800ED">
        <w:rPr>
          <w:sz w:val="16"/>
          <w:szCs w:val="26"/>
        </w:rPr>
        <w:t xml:space="preserve"> </w:t>
      </w:r>
      <w:r w:rsidRPr="005800ED">
        <w:rPr>
          <w:rStyle w:val="StyleUnderline"/>
          <w:sz w:val="26"/>
          <w:szCs w:val="26"/>
        </w:rPr>
        <w:t>shocked the CCP with</w:t>
      </w:r>
      <w:r w:rsidRPr="005800ED">
        <w:rPr>
          <w:sz w:val="16"/>
          <w:szCs w:val="26"/>
        </w:rPr>
        <w:t xml:space="preserve"> the </w:t>
      </w:r>
      <w:r w:rsidRPr="005800ED">
        <w:rPr>
          <w:rStyle w:val="StyleUnderline"/>
          <w:sz w:val="26"/>
          <w:szCs w:val="26"/>
        </w:rPr>
        <w:t>three major steps</w:t>
      </w:r>
      <w:r w:rsidRPr="005800ED">
        <w:rPr>
          <w:sz w:val="16"/>
          <w:szCs w:val="26"/>
        </w:rPr>
        <w:t xml:space="preserve"> it has taken. First, </w:t>
      </w:r>
      <w:r w:rsidRPr="005800ED">
        <w:rPr>
          <w:rStyle w:val="StyleUnderline"/>
          <w:sz w:val="26"/>
          <w:szCs w:val="26"/>
        </w:rPr>
        <w:t>it has shifted the focus of the U.S. national-security strategy</w:t>
      </w:r>
      <w:r w:rsidRPr="005800ED">
        <w:rPr>
          <w:sz w:val="16"/>
          <w:szCs w:val="26"/>
        </w:rPr>
        <w:t xml:space="preserve"> </w:t>
      </w:r>
      <w:r w:rsidRPr="005800ED">
        <w:rPr>
          <w:rStyle w:val="StyleUnderline"/>
          <w:sz w:val="26"/>
          <w:szCs w:val="26"/>
        </w:rPr>
        <w:t>and</w:t>
      </w:r>
      <w:r w:rsidRPr="005800ED">
        <w:rPr>
          <w:sz w:val="16"/>
          <w:szCs w:val="26"/>
        </w:rPr>
        <w:t xml:space="preserve"> now </w:t>
      </w:r>
      <w:r w:rsidRPr="005800ED">
        <w:rPr>
          <w:rStyle w:val="StyleUnderline"/>
          <w:sz w:val="26"/>
          <w:szCs w:val="26"/>
        </w:rPr>
        <w:t>identifies</w:t>
      </w:r>
      <w:r w:rsidRPr="005800ED">
        <w:rPr>
          <w:sz w:val="16"/>
          <w:szCs w:val="26"/>
        </w:rPr>
        <w:t xml:space="preserve"> </w:t>
      </w:r>
      <w:r w:rsidRPr="005800ED">
        <w:rPr>
          <w:rStyle w:val="StyleUnderline"/>
          <w:sz w:val="26"/>
          <w:szCs w:val="26"/>
        </w:rPr>
        <w:t>China explicitly as its primary rival</w:t>
      </w:r>
      <w:r w:rsidRPr="005800ED">
        <w:rPr>
          <w:sz w:val="16"/>
          <w:szCs w:val="26"/>
        </w:rPr>
        <w:t xml:space="preserve">—abandoning the far more muted policies of previous administrations. Second, </w:t>
      </w:r>
      <w:r w:rsidRPr="005800ED">
        <w:rPr>
          <w:rStyle w:val="StyleUnderline"/>
          <w:sz w:val="26"/>
          <w:szCs w:val="26"/>
        </w:rPr>
        <w:t>Trump has</w:t>
      </w:r>
      <w:r w:rsidRPr="005800ED">
        <w:rPr>
          <w:sz w:val="16"/>
          <w:szCs w:val="26"/>
        </w:rPr>
        <w:t xml:space="preserve"> acted on this peer competitive threat by </w:t>
      </w:r>
      <w:r w:rsidRPr="005800ED">
        <w:rPr>
          <w:rStyle w:val="StyleUnderline"/>
          <w:sz w:val="26"/>
          <w:szCs w:val="26"/>
        </w:rPr>
        <w:t>advancing tangible measures, such as arms sales to allies</w:t>
      </w:r>
      <w:r w:rsidRPr="005800ED">
        <w:rPr>
          <w:sz w:val="16"/>
          <w:szCs w:val="26"/>
        </w:rPr>
        <w:t xml:space="preserve"> and the ban of Huawei. </w:t>
      </w:r>
      <w:r w:rsidRPr="005800ED">
        <w:rPr>
          <w:rStyle w:val="StyleUnderline"/>
          <w:sz w:val="26"/>
          <w:szCs w:val="26"/>
        </w:rPr>
        <w:t>Third, the administration has</w:t>
      </w:r>
      <w:r w:rsidRPr="005800ED">
        <w:rPr>
          <w:sz w:val="16"/>
          <w:szCs w:val="26"/>
        </w:rPr>
        <w:t xml:space="preserve"> </w:t>
      </w:r>
      <w:r w:rsidRPr="005800ED">
        <w:rPr>
          <w:rStyle w:val="StyleUnderline"/>
          <w:sz w:val="26"/>
          <w:szCs w:val="26"/>
        </w:rPr>
        <w:t xml:space="preserve">made </w:t>
      </w:r>
      <w:r w:rsidRPr="005800ED">
        <w:rPr>
          <w:rStyle w:val="Emphasis"/>
          <w:sz w:val="26"/>
          <w:szCs w:val="26"/>
        </w:rPr>
        <w:t>credible commitments</w:t>
      </w:r>
      <w:r w:rsidRPr="005800ED">
        <w:rPr>
          <w:sz w:val="16"/>
          <w:szCs w:val="26"/>
        </w:rPr>
        <w:t xml:space="preserve"> </w:t>
      </w:r>
      <w:r w:rsidRPr="005800ED">
        <w:rPr>
          <w:rStyle w:val="StyleUnderline"/>
          <w:sz w:val="26"/>
          <w:szCs w:val="26"/>
        </w:rPr>
        <w:t>to</w:t>
      </w:r>
      <w:r w:rsidRPr="005800ED">
        <w:rPr>
          <w:sz w:val="16"/>
          <w:szCs w:val="26"/>
        </w:rPr>
        <w:t xml:space="preserve"> </w:t>
      </w:r>
      <w:r w:rsidRPr="005800ED">
        <w:rPr>
          <w:rStyle w:val="StyleUnderline"/>
          <w:sz w:val="26"/>
          <w:szCs w:val="26"/>
        </w:rPr>
        <w:t>assure</w:t>
      </w:r>
      <w:r w:rsidRPr="005800ED">
        <w:rPr>
          <w:sz w:val="16"/>
          <w:szCs w:val="26"/>
        </w:rPr>
        <w:t xml:space="preserve"> partners and </w:t>
      </w:r>
      <w:r w:rsidRPr="005800ED">
        <w:rPr>
          <w:rStyle w:val="StyleUnderline"/>
          <w:sz w:val="26"/>
          <w:szCs w:val="26"/>
        </w:rPr>
        <w:t xml:space="preserve">allies to </w:t>
      </w:r>
      <w:r w:rsidRPr="005800ED">
        <w:rPr>
          <w:rStyle w:val="Emphasis"/>
          <w:sz w:val="26"/>
          <w:szCs w:val="26"/>
        </w:rPr>
        <w:t xml:space="preserve">counter China’s aggression </w:t>
      </w:r>
      <w:r w:rsidRPr="005800ED">
        <w:rPr>
          <w:sz w:val="16"/>
          <w:szCs w:val="26"/>
        </w:rPr>
        <w:t xml:space="preserve">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5800ED">
        <w:rPr>
          <w:rStyle w:val="StyleUnderline"/>
          <w:sz w:val="26"/>
          <w:szCs w:val="26"/>
        </w:rPr>
        <w:t>the nationalistic fervor</w:t>
      </w:r>
      <w:r w:rsidRPr="005800ED">
        <w:rPr>
          <w:sz w:val="16"/>
          <w:szCs w:val="26"/>
        </w:rPr>
        <w:t xml:space="preserve"> advanced by the CCP’s propaganda </w:t>
      </w:r>
      <w:r w:rsidRPr="005800ED">
        <w:rPr>
          <w:rStyle w:val="StyleUnderline"/>
          <w:sz w:val="26"/>
          <w:szCs w:val="26"/>
        </w:rPr>
        <w:t>and</w:t>
      </w:r>
      <w:r w:rsidRPr="005800ED">
        <w:rPr>
          <w:sz w:val="16"/>
          <w:szCs w:val="26"/>
        </w:rPr>
        <w:t xml:space="preserve"> by the </w:t>
      </w:r>
      <w:r w:rsidRPr="005800ED">
        <w:rPr>
          <w:rStyle w:val="StyleUnderline"/>
          <w:sz w:val="26"/>
          <w:szCs w:val="26"/>
        </w:rPr>
        <w:t>rapid military modernization have made many young militant officers in the PLA overconfident</w:t>
      </w:r>
      <w:r w:rsidRPr="005800ED">
        <w:rPr>
          <w:sz w:val="16"/>
          <w:szCs w:val="26"/>
        </w:rPr>
        <w:t xml:space="preserve">. This is infrequently noticed in the West. </w:t>
      </w:r>
      <w:r w:rsidRPr="005800ED">
        <w:rPr>
          <w:rStyle w:val="StyleUnderline"/>
          <w:sz w:val="26"/>
          <w:szCs w:val="26"/>
        </w:rPr>
        <w:t xml:space="preserve">They can hardly wait to </w:t>
      </w:r>
      <w:r w:rsidRPr="005800ED">
        <w:rPr>
          <w:rStyle w:val="Emphasis"/>
          <w:sz w:val="26"/>
          <w:szCs w:val="26"/>
        </w:rPr>
        <w:t>fight an ultimate war to defeat the arch-enemy</w:t>
      </w:r>
      <w:r w:rsidRPr="005800ED">
        <w:rPr>
          <w:sz w:val="16"/>
          <w:szCs w:val="26"/>
        </w:rPr>
        <w:t xml:space="preserve">. This plainly dangerous mentality echoes the Japanese military’s beliefs before Pearl Harbor. </w:t>
      </w:r>
      <w:r w:rsidRPr="005800ED">
        <w:rPr>
          <w:rStyle w:val="StyleUnderline"/>
          <w:sz w:val="26"/>
          <w:szCs w:val="26"/>
        </w:rPr>
        <w:t xml:space="preserve">The bellicosity </w:t>
      </w:r>
      <w:r w:rsidRPr="005800ED">
        <w:rPr>
          <w:sz w:val="16"/>
          <w:szCs w:val="26"/>
        </w:rPr>
        <w:t xml:space="preserve">evinced in Wei’s speech </w:t>
      </w:r>
      <w:r w:rsidRPr="005800ED">
        <w:rPr>
          <w:rStyle w:val="StyleUnderline"/>
          <w:sz w:val="26"/>
          <w:szCs w:val="26"/>
        </w:rPr>
        <w:t>is serious</w:t>
      </w:r>
      <w:r w:rsidRPr="005800ED">
        <w:rPr>
          <w:sz w:val="16"/>
          <w:szCs w:val="26"/>
        </w:rPr>
        <w:t xml:space="preserve"> </w:t>
      </w:r>
      <w:r w:rsidRPr="005800ED">
        <w:rPr>
          <w:rStyle w:val="StyleUnderline"/>
          <w:sz w:val="26"/>
          <w:szCs w:val="26"/>
        </w:rPr>
        <w:t>and</w:t>
      </w:r>
      <w:r w:rsidRPr="005800ED">
        <w:rPr>
          <w:sz w:val="16"/>
          <w:szCs w:val="26"/>
        </w:rPr>
        <w:t xml:space="preserve"> is </w:t>
      </w:r>
      <w:r w:rsidRPr="005800ED">
        <w:rPr>
          <w:rStyle w:val="StyleUnderline"/>
          <w:sz w:val="26"/>
          <w:szCs w:val="26"/>
        </w:rPr>
        <w:t>not bluster intended to deter</w:t>
      </w:r>
      <w:r w:rsidRPr="005800ED">
        <w:rPr>
          <w:sz w:val="16"/>
          <w:szCs w:val="26"/>
        </w:rPr>
        <w:t xml:space="preserve">. </w:t>
      </w:r>
      <w:r w:rsidRPr="005800ED">
        <w:rPr>
          <w:rStyle w:val="StyleUnderline"/>
          <w:sz w:val="26"/>
          <w:szCs w:val="26"/>
        </w:rPr>
        <w:t xml:space="preserve">The United States cannot meet </w:t>
      </w:r>
      <w:r w:rsidRPr="005800ED">
        <w:rPr>
          <w:rStyle w:val="Emphasis"/>
          <w:sz w:val="26"/>
          <w:szCs w:val="26"/>
        </w:rPr>
        <w:t>China’s threat with half-measures</w:t>
      </w:r>
      <w:r w:rsidRPr="005800ED">
        <w:rPr>
          <w:rStyle w:val="StyleUnderline"/>
          <w:sz w:val="26"/>
          <w:szCs w:val="26"/>
        </w:rPr>
        <w:t xml:space="preserve">, which are likely to </w:t>
      </w:r>
      <w:r w:rsidRPr="005800ED">
        <w:rPr>
          <w:rStyle w:val="Emphasis"/>
          <w:sz w:val="26"/>
          <w:szCs w:val="26"/>
        </w:rPr>
        <w:t>further encourage China’s aggressive behavior</w:t>
      </w:r>
      <w:r w:rsidRPr="005800ED">
        <w:rPr>
          <w:sz w:val="16"/>
          <w:szCs w:val="26"/>
        </w:rPr>
        <w:t xml:space="preserve">. </w:t>
      </w:r>
      <w:r w:rsidRPr="005800ED">
        <w:rPr>
          <w:rStyle w:val="StyleUnderline"/>
          <w:sz w:val="26"/>
          <w:szCs w:val="26"/>
        </w:rPr>
        <w:t>The U</w:t>
      </w:r>
      <w:r w:rsidRPr="005800ED">
        <w:rPr>
          <w:sz w:val="16"/>
          <w:szCs w:val="26"/>
        </w:rPr>
        <w:t xml:space="preserve">nited </w:t>
      </w:r>
      <w:r w:rsidRPr="005800ED">
        <w:rPr>
          <w:rStyle w:val="StyleUnderline"/>
          <w:sz w:val="26"/>
          <w:szCs w:val="26"/>
        </w:rPr>
        <w:t>S</w:t>
      </w:r>
      <w:r w:rsidRPr="005800ED">
        <w:rPr>
          <w:sz w:val="16"/>
          <w:szCs w:val="26"/>
        </w:rPr>
        <w:t xml:space="preserve">tates </w:t>
      </w:r>
      <w:r w:rsidRPr="005800ED">
        <w:rPr>
          <w:rStyle w:val="StyleUnderline"/>
          <w:sz w:val="26"/>
          <w:szCs w:val="26"/>
        </w:rPr>
        <w:t>must respond to China’s</w:t>
      </w:r>
      <w:r w:rsidRPr="005800ED">
        <w:rPr>
          <w:sz w:val="16"/>
          <w:szCs w:val="26"/>
        </w:rPr>
        <w:t xml:space="preserve"> </w:t>
      </w:r>
      <w:r w:rsidRPr="005800ED">
        <w:rPr>
          <w:rStyle w:val="StyleUnderline"/>
          <w:sz w:val="26"/>
          <w:szCs w:val="26"/>
        </w:rPr>
        <w:t>belligerence</w:t>
      </w:r>
      <w:r w:rsidRPr="005800ED">
        <w:rPr>
          <w:sz w:val="16"/>
          <w:szCs w:val="26"/>
        </w:rPr>
        <w:t xml:space="preserve"> </w:t>
      </w:r>
      <w:r w:rsidRPr="005800ED">
        <w:rPr>
          <w:rStyle w:val="StyleUnderline"/>
          <w:sz w:val="26"/>
          <w:szCs w:val="26"/>
        </w:rPr>
        <w:t xml:space="preserve">with </w:t>
      </w:r>
      <w:r w:rsidRPr="005800ED">
        <w:rPr>
          <w:rStyle w:val="Emphasis"/>
          <w:sz w:val="26"/>
          <w:szCs w:val="26"/>
        </w:rPr>
        <w:t>greater strength</w:t>
      </w:r>
      <w:r w:rsidRPr="005800ED">
        <w:rPr>
          <w:sz w:val="16"/>
          <w:szCs w:val="26"/>
        </w:rPr>
        <w:t xml:space="preserve">, </w:t>
      </w:r>
      <w:r w:rsidRPr="005800ED">
        <w:rPr>
          <w:rStyle w:val="Emphasis"/>
          <w:sz w:val="26"/>
          <w:szCs w:val="26"/>
        </w:rPr>
        <w:t>adamantine determination</w:t>
      </w:r>
      <w:r w:rsidRPr="005800ED">
        <w:rPr>
          <w:sz w:val="16"/>
          <w:szCs w:val="26"/>
        </w:rPr>
        <w:t xml:space="preserve">, </w:t>
      </w:r>
      <w:r w:rsidRPr="005800ED">
        <w:rPr>
          <w:rStyle w:val="StyleUnderline"/>
          <w:sz w:val="26"/>
          <w:szCs w:val="26"/>
        </w:rPr>
        <w:t>and more vigorous diplomatic and military measures</w:t>
      </w:r>
      <w:r w:rsidRPr="005800ED">
        <w:rPr>
          <w:sz w:val="16"/>
          <w:szCs w:val="26"/>
        </w:rPr>
        <w:t xml:space="preserve">. </w:t>
      </w:r>
      <w:r w:rsidRPr="005800ED">
        <w:rPr>
          <w:rStyle w:val="StyleUnderline"/>
          <w:sz w:val="26"/>
          <w:szCs w:val="26"/>
        </w:rPr>
        <w:t>With the Xi Doctrine</w:t>
      </w:r>
      <w:r w:rsidRPr="005800ED">
        <w:rPr>
          <w:sz w:val="16"/>
          <w:szCs w:val="26"/>
        </w:rPr>
        <w:t xml:space="preserve">, </w:t>
      </w:r>
      <w:r w:rsidRPr="005800ED">
        <w:rPr>
          <w:rStyle w:val="StyleUnderline"/>
          <w:sz w:val="26"/>
          <w:szCs w:val="26"/>
        </w:rPr>
        <w:t>China ha</w:t>
      </w:r>
      <w:r w:rsidRPr="005800ED">
        <w:rPr>
          <w:sz w:val="16"/>
          <w:szCs w:val="26"/>
        </w:rPr>
        <w:t xml:space="preserve">s proclaimed and </w:t>
      </w:r>
      <w:r w:rsidRPr="005800ED">
        <w:rPr>
          <w:rStyle w:val="StyleUnderline"/>
          <w:sz w:val="26"/>
          <w:szCs w:val="26"/>
        </w:rPr>
        <w:t>rationalized its aggression.</w:t>
      </w:r>
      <w:r w:rsidRPr="005800ED">
        <w:rPr>
          <w:sz w:val="16"/>
          <w:szCs w:val="26"/>
        </w:rPr>
        <w:t xml:space="preserve"> </w:t>
      </w:r>
      <w:r w:rsidRPr="005800ED">
        <w:rPr>
          <w:rStyle w:val="StyleUnderline"/>
          <w:sz w:val="26"/>
          <w:szCs w:val="26"/>
        </w:rPr>
        <w:t>A Trump Doctrine</w:t>
      </w:r>
      <w:r w:rsidRPr="005800ED">
        <w:rPr>
          <w:sz w:val="16"/>
          <w:szCs w:val="26"/>
        </w:rPr>
        <w:t xml:space="preserve"> forged in response </w:t>
      </w:r>
      <w:r w:rsidRPr="005800ED">
        <w:rPr>
          <w:rStyle w:val="StyleUnderline"/>
          <w:sz w:val="26"/>
          <w:szCs w:val="26"/>
        </w:rPr>
        <w:t>has to reveal</w:t>
      </w:r>
      <w:r w:rsidRPr="005800ED">
        <w:rPr>
          <w:sz w:val="16"/>
          <w:szCs w:val="26"/>
        </w:rPr>
        <w:t xml:space="preserve"> to all global </w:t>
      </w:r>
      <w:r w:rsidRPr="005800ED">
        <w:rPr>
          <w:sz w:val="16"/>
          <w:szCs w:val="26"/>
        </w:rPr>
        <w:lastRenderedPageBreak/>
        <w:t xml:space="preserve">audiences, most importantly the CCP leadership, </w:t>
      </w:r>
      <w:r w:rsidRPr="005800ED">
        <w:rPr>
          <w:rStyle w:val="StyleUnderline"/>
          <w:sz w:val="26"/>
          <w:szCs w:val="26"/>
        </w:rPr>
        <w:t xml:space="preserve">the </w:t>
      </w:r>
      <w:r w:rsidRPr="005800ED">
        <w:rPr>
          <w:rStyle w:val="Emphasis"/>
          <w:sz w:val="26"/>
          <w:szCs w:val="26"/>
        </w:rPr>
        <w:t>recklessness of the Xi Doctrine</w:t>
      </w:r>
      <w:r w:rsidRPr="005800ED">
        <w:rPr>
          <w:rStyle w:val="StyleUnderline"/>
          <w:sz w:val="26"/>
          <w:szCs w:val="26"/>
        </w:rPr>
        <w:t xml:space="preserve"> and the </w:t>
      </w:r>
      <w:r w:rsidRPr="005800ED">
        <w:rPr>
          <w:rStyle w:val="Emphasis"/>
          <w:sz w:val="26"/>
          <w:szCs w:val="26"/>
        </w:rPr>
        <w:t>supreme folly of aggression.</w:t>
      </w:r>
    </w:p>
    <w:p w14:paraId="1129E6E2" w14:textId="77777777" w:rsidR="009601B2" w:rsidRPr="005800ED" w:rsidRDefault="009601B2" w:rsidP="009601B2">
      <w:pPr>
        <w:rPr>
          <w:rStyle w:val="Emphasis"/>
          <w:sz w:val="26"/>
          <w:szCs w:val="26"/>
        </w:rPr>
      </w:pPr>
    </w:p>
    <w:p w14:paraId="0F8B2BCB" w14:textId="77777777" w:rsidR="009601B2" w:rsidRPr="005800ED" w:rsidRDefault="009601B2" w:rsidP="009601B2">
      <w:pPr>
        <w:pStyle w:val="Heading4"/>
        <w:rPr>
          <w:rFonts w:asciiTheme="majorHAnsi" w:hAnsiTheme="majorHAnsi" w:cstheme="majorHAnsi"/>
        </w:rPr>
      </w:pPr>
      <w:r w:rsidRPr="005800ED">
        <w:rPr>
          <w:rFonts w:asciiTheme="majorHAnsi" w:hAnsiTheme="majorHAnsi" w:cstheme="majorHAnsi"/>
        </w:rPr>
        <w:t xml:space="preserve">Transition is </w:t>
      </w:r>
      <w:r w:rsidRPr="005800ED">
        <w:rPr>
          <w:rFonts w:asciiTheme="majorHAnsi" w:hAnsiTheme="majorHAnsi" w:cstheme="majorHAnsi"/>
          <w:u w:val="single"/>
        </w:rPr>
        <w:t>devastating</w:t>
      </w:r>
      <w:r w:rsidRPr="005800ED">
        <w:rPr>
          <w:rFonts w:asciiTheme="majorHAnsi" w:hAnsiTheme="majorHAnsi" w:cstheme="majorHAnsi"/>
        </w:rPr>
        <w:t xml:space="preserve"> and an </w:t>
      </w:r>
      <w:r w:rsidRPr="005800ED">
        <w:rPr>
          <w:rFonts w:asciiTheme="majorHAnsi" w:hAnsiTheme="majorHAnsi" w:cstheme="majorHAnsi"/>
          <w:u w:val="single"/>
        </w:rPr>
        <w:t>impact magnifier</w:t>
      </w:r>
      <w:r w:rsidRPr="005800ED">
        <w:rPr>
          <w:rFonts w:asciiTheme="majorHAnsi" w:hAnsiTheme="majorHAnsi" w:cstheme="majorHAnsi"/>
        </w:rPr>
        <w:t xml:space="preserve"> – shift back to unipolarity is </w:t>
      </w:r>
      <w:r w:rsidRPr="005800ED">
        <w:rPr>
          <w:rFonts w:asciiTheme="majorHAnsi" w:hAnsiTheme="majorHAnsi" w:cstheme="majorHAnsi"/>
          <w:u w:val="single"/>
        </w:rPr>
        <w:t>key</w:t>
      </w:r>
      <w:r w:rsidRPr="005800ED">
        <w:rPr>
          <w:rFonts w:asciiTheme="majorHAnsi" w:hAnsiTheme="majorHAnsi" w:cstheme="majorHAnsi"/>
        </w:rPr>
        <w:t xml:space="preserve">. </w:t>
      </w:r>
    </w:p>
    <w:p w14:paraId="691BCD5B" w14:textId="77777777" w:rsidR="009601B2" w:rsidRPr="005800ED" w:rsidRDefault="009601B2" w:rsidP="009601B2">
      <w:pPr>
        <w:rPr>
          <w:rFonts w:asciiTheme="majorHAnsi" w:hAnsiTheme="majorHAnsi" w:cstheme="majorHAnsi"/>
          <w:b/>
          <w:sz w:val="16"/>
          <w:szCs w:val="26"/>
        </w:rPr>
      </w:pPr>
      <w:r w:rsidRPr="005800ED">
        <w:rPr>
          <w:rStyle w:val="Style13ptBold"/>
          <w:rFonts w:asciiTheme="majorHAnsi" w:hAnsiTheme="majorHAnsi" w:cstheme="majorHAnsi"/>
          <w:szCs w:val="26"/>
          <w:u w:val="single"/>
        </w:rPr>
        <w:t>Keck 14</w:t>
      </w:r>
      <w:r w:rsidRPr="005800ED">
        <w:rPr>
          <w:rStyle w:val="Style13ptBold"/>
          <w:rFonts w:asciiTheme="majorHAnsi" w:hAnsiTheme="majorHAnsi" w:cstheme="majorHAnsi"/>
          <w:sz w:val="16"/>
          <w:szCs w:val="26"/>
        </w:rPr>
        <w:t xml:space="preserve"> </w:t>
      </w:r>
      <w:r w:rsidRPr="005800ED">
        <w:rPr>
          <w:rFonts w:asciiTheme="majorHAnsi" w:hAnsiTheme="majorHAnsi" w:cstheme="majorHAnsi"/>
          <w:sz w:val="16"/>
          <w:szCs w:val="26"/>
        </w:rPr>
        <w:t>Zachary Keck is Managing Editor of The Diplomat, The Diplomat, January 24, 2014, “America’s Relative Decline: Should We Panic?”, http://thediplomat.com/2014/01/americas-relative-decline-should-we-panic/</w:t>
      </w:r>
    </w:p>
    <w:p w14:paraId="6AA20841" w14:textId="77777777" w:rsidR="009601B2" w:rsidRPr="005800ED" w:rsidRDefault="009601B2" w:rsidP="009601B2">
      <w:pPr>
        <w:rPr>
          <w:rStyle w:val="StyleUnderline"/>
          <w:rFonts w:asciiTheme="majorHAnsi" w:hAnsiTheme="majorHAnsi" w:cstheme="majorHAnsi"/>
          <w:sz w:val="26"/>
          <w:szCs w:val="26"/>
        </w:rPr>
      </w:pPr>
      <w:r w:rsidRPr="005800ED">
        <w:rPr>
          <w:rFonts w:asciiTheme="majorHAnsi" w:hAnsiTheme="majorHAnsi" w:cstheme="majorHAnsi"/>
          <w:sz w:val="16"/>
          <w:szCs w:val="26"/>
        </w:rPr>
        <w:t xml:space="preserve">Regardless of your opinion on U.S. global leadership over the last two decades, however, </w:t>
      </w:r>
      <w:r w:rsidRPr="005800ED">
        <w:rPr>
          <w:rStyle w:val="StyleUnderline"/>
          <w:rFonts w:asciiTheme="majorHAnsi" w:hAnsiTheme="majorHAnsi" w:cstheme="majorHAnsi"/>
          <w:sz w:val="26"/>
          <w:szCs w:val="26"/>
        </w:rPr>
        <w:t>there is good reason to fear</w:t>
      </w:r>
      <w:r w:rsidRPr="005800ED">
        <w:rPr>
          <w:rFonts w:asciiTheme="majorHAnsi" w:hAnsiTheme="majorHAnsi" w:cstheme="majorHAnsi"/>
          <w:sz w:val="16"/>
          <w:szCs w:val="26"/>
        </w:rPr>
        <w:t xml:space="preserve"> its </w:t>
      </w:r>
      <w:r w:rsidRPr="005800ED">
        <w:rPr>
          <w:rStyle w:val="StyleUnderline"/>
          <w:rFonts w:asciiTheme="majorHAnsi" w:hAnsiTheme="majorHAnsi" w:cstheme="majorHAnsi"/>
          <w:sz w:val="26"/>
          <w:szCs w:val="26"/>
        </w:rPr>
        <w:t>relative decline compared with China</w:t>
      </w:r>
      <w:r w:rsidRPr="005800ED">
        <w:rPr>
          <w:rFonts w:asciiTheme="majorHAnsi" w:hAnsiTheme="majorHAnsi" w:cstheme="majorHAnsi"/>
          <w:sz w:val="16"/>
          <w:szCs w:val="26"/>
        </w:rPr>
        <w:t xml:space="preserve"> and other emerging nations. To begin with, </w:t>
      </w:r>
      <w:r w:rsidRPr="005800ED">
        <w:rPr>
          <w:rStyle w:val="StyleUnderline"/>
          <w:rFonts w:asciiTheme="majorHAnsi" w:hAnsiTheme="majorHAnsi" w:cstheme="majorHAnsi"/>
          <w:sz w:val="26"/>
          <w:szCs w:val="26"/>
        </w:rPr>
        <w:t>hegemonic transition periods have historically been the most destabilizing eras in history</w:t>
      </w:r>
      <w:r w:rsidRPr="005800ED">
        <w:rPr>
          <w:rFonts w:asciiTheme="majorHAnsi" w:hAnsiTheme="majorHAnsi" w:cstheme="majorHAnsi"/>
          <w:sz w:val="16"/>
          <w:szCs w:val="26"/>
        </w:rPr>
        <w:t xml:space="preserve">. This is not only because of the malign intentions of the rising and established power(s). </w:t>
      </w:r>
      <w:r w:rsidRPr="005800ED">
        <w:rPr>
          <w:rStyle w:val="StyleUnderline"/>
          <w:rFonts w:asciiTheme="majorHAnsi" w:hAnsiTheme="majorHAnsi" w:cstheme="majorHAnsi"/>
          <w:sz w:val="26"/>
          <w:szCs w:val="26"/>
        </w:rPr>
        <w:t xml:space="preserve">Even if all the parties have benign, peaceful intentions, the rise of new global powers necessitates revisions to the “rules of the road.” This is </w:t>
      </w:r>
      <w:r w:rsidRPr="005800ED">
        <w:rPr>
          <w:rStyle w:val="Emphasis"/>
          <w:rFonts w:asciiTheme="majorHAnsi" w:hAnsiTheme="majorHAnsi" w:cstheme="majorHAnsi"/>
          <w:sz w:val="26"/>
          <w:szCs w:val="26"/>
        </w:rPr>
        <w:t>nearly impossible</w:t>
      </w:r>
      <w:r w:rsidRPr="005800ED">
        <w:rPr>
          <w:rStyle w:val="StyleUnderline"/>
          <w:rFonts w:asciiTheme="majorHAnsi" w:hAnsiTheme="majorHAnsi" w:cstheme="majorHAnsi"/>
          <w:sz w:val="26"/>
          <w:szCs w:val="26"/>
        </w:rPr>
        <w:t xml:space="preserve"> to do in any organized fashion given the anarchic nature of the international system, where</w:t>
      </w:r>
      <w:r w:rsidRPr="005800ED">
        <w:rPr>
          <w:rFonts w:asciiTheme="majorHAnsi" w:hAnsiTheme="majorHAnsi" w:cstheme="majorHAnsi"/>
          <w:sz w:val="16"/>
          <w:szCs w:val="26"/>
        </w:rPr>
        <w:t xml:space="preserve"> there is </w:t>
      </w:r>
      <w:r w:rsidRPr="005800ED">
        <w:rPr>
          <w:rStyle w:val="StyleUnderline"/>
          <w:rFonts w:asciiTheme="majorHAnsi" w:hAnsiTheme="majorHAnsi" w:cstheme="majorHAnsi"/>
          <w:sz w:val="26"/>
          <w:szCs w:val="26"/>
        </w:rPr>
        <w:t>no central authority</w:t>
      </w:r>
      <w:r w:rsidRPr="005800ED">
        <w:rPr>
          <w:rFonts w:asciiTheme="majorHAnsi" w:hAnsiTheme="majorHAnsi" w:cstheme="majorHAnsi"/>
          <w:sz w:val="16"/>
          <w:szCs w:val="26"/>
        </w:rPr>
        <w:t xml:space="preserve"> that </w:t>
      </w:r>
      <w:r w:rsidRPr="005800ED">
        <w:rPr>
          <w:rStyle w:val="StyleUnderline"/>
          <w:rFonts w:asciiTheme="majorHAnsi" w:hAnsiTheme="majorHAnsi" w:cstheme="majorHAnsi"/>
          <w:sz w:val="26"/>
          <w:szCs w:val="26"/>
        </w:rPr>
        <w:t>can govern interactions</w:t>
      </w:r>
      <w:r w:rsidRPr="005800ED">
        <w:rPr>
          <w:rFonts w:asciiTheme="majorHAnsi" w:hAnsiTheme="majorHAnsi" w:cstheme="majorHAnsi"/>
          <w:sz w:val="16"/>
          <w:szCs w:val="26"/>
        </w:rPr>
        <w:t xml:space="preserve"> between states. </w:t>
      </w:r>
      <w:r w:rsidRPr="005800ED">
        <w:rPr>
          <w:rStyle w:val="StyleUnderline"/>
          <w:rFonts w:asciiTheme="majorHAnsi" w:hAnsiTheme="majorHAnsi" w:cstheme="majorHAnsi"/>
          <w:sz w:val="26"/>
          <w:szCs w:val="26"/>
        </w:rPr>
        <w:t>We are already starting to see the potential dangers of hegemonic transition periods in the Asia-Pacific</w:t>
      </w:r>
      <w:r w:rsidRPr="005800ED">
        <w:rPr>
          <w:rFonts w:asciiTheme="majorHAnsi" w:hAnsiTheme="majorHAnsi" w:cstheme="majorHAnsi"/>
          <w:sz w:val="16"/>
          <w:szCs w:val="26"/>
        </w:rPr>
        <w:t xml:space="preserve"> (</w:t>
      </w:r>
      <w:r w:rsidRPr="005800ED">
        <w:rPr>
          <w:rStyle w:val="StyleUnderline"/>
          <w:rFonts w:asciiTheme="majorHAnsi" w:hAnsiTheme="majorHAnsi" w:cstheme="majorHAnsi"/>
          <w:sz w:val="26"/>
          <w:szCs w:val="26"/>
        </w:rPr>
        <w:t>and</w:t>
      </w:r>
      <w:r w:rsidRPr="005800ED">
        <w:rPr>
          <w:rFonts w:asciiTheme="majorHAnsi" w:hAnsiTheme="majorHAnsi" w:cstheme="majorHAnsi"/>
          <w:sz w:val="16"/>
          <w:szCs w:val="26"/>
        </w:rPr>
        <w:t xml:space="preserve"> arguably the </w:t>
      </w:r>
      <w:r w:rsidRPr="005800ED">
        <w:rPr>
          <w:rStyle w:val="StyleUnderline"/>
          <w:rFonts w:asciiTheme="majorHAnsi" w:hAnsiTheme="majorHAnsi" w:cstheme="majorHAnsi"/>
          <w:sz w:val="26"/>
          <w:szCs w:val="26"/>
        </w:rPr>
        <w:t>Middle East</w:t>
      </w:r>
      <w:r w:rsidRPr="005800ED">
        <w:rPr>
          <w:rFonts w:asciiTheme="majorHAnsi" w:hAnsiTheme="majorHAnsi" w:cstheme="majorHAnsi"/>
          <w:sz w:val="16"/>
          <w:szCs w:val="26"/>
        </w:rPr>
        <w:t xml:space="preserve">). </w:t>
      </w:r>
      <w:r w:rsidRPr="005800ED">
        <w:rPr>
          <w:rStyle w:val="StyleUnderline"/>
          <w:rFonts w:asciiTheme="majorHAnsi" w:hAnsiTheme="majorHAnsi" w:cstheme="majorHAnsi"/>
          <w:sz w:val="26"/>
          <w:szCs w:val="26"/>
        </w:rPr>
        <w:t>As China grows more</w:t>
      </w:r>
      <w:r w:rsidRPr="005800ED">
        <w:rPr>
          <w:rFonts w:asciiTheme="majorHAnsi" w:hAnsiTheme="majorHAnsi" w:cstheme="majorHAnsi"/>
          <w:sz w:val="16"/>
          <w:szCs w:val="26"/>
        </w:rPr>
        <w:t xml:space="preserve"> economically and militarily </w:t>
      </w:r>
      <w:r w:rsidRPr="005800ED">
        <w:rPr>
          <w:rStyle w:val="StyleUnderline"/>
          <w:rFonts w:asciiTheme="majorHAnsi" w:hAnsiTheme="majorHAnsi" w:cstheme="majorHAnsi"/>
          <w:sz w:val="26"/>
          <w:szCs w:val="26"/>
        </w:rPr>
        <w:t>powerful, it has</w:t>
      </w:r>
      <w:r w:rsidRPr="005800ED">
        <w:rPr>
          <w:rFonts w:asciiTheme="majorHAnsi" w:hAnsiTheme="majorHAnsi" w:cstheme="majorHAnsi"/>
          <w:sz w:val="16"/>
          <w:szCs w:val="26"/>
        </w:rPr>
        <w:t xml:space="preserve"> unsurprisingly </w:t>
      </w:r>
      <w:r w:rsidRPr="005800ED">
        <w:rPr>
          <w:rStyle w:val="StyleUnderline"/>
          <w:rFonts w:asciiTheme="majorHAnsi" w:hAnsiTheme="majorHAnsi" w:cstheme="majorHAnsi"/>
          <w:sz w:val="26"/>
          <w:szCs w:val="26"/>
        </w:rPr>
        <w:t>sought to expand its influence in East Asia. This</w:t>
      </w:r>
      <w:r w:rsidRPr="005800ED">
        <w:rPr>
          <w:rFonts w:asciiTheme="majorHAnsi" w:hAnsiTheme="majorHAnsi" w:cstheme="majorHAnsi"/>
          <w:sz w:val="16"/>
          <w:szCs w:val="26"/>
        </w:rPr>
        <w:t xml:space="preserve"> necessarily </w:t>
      </w:r>
      <w:r w:rsidRPr="005800ED">
        <w:rPr>
          <w:rStyle w:val="StyleUnderline"/>
          <w:rFonts w:asciiTheme="majorHAnsi" w:hAnsiTheme="majorHAnsi" w:cstheme="majorHAnsi"/>
          <w:sz w:val="26"/>
          <w:szCs w:val="26"/>
        </w:rPr>
        <w:t>has to come at the expense of other powers</w:t>
      </w:r>
      <w:r w:rsidRPr="005800ED">
        <w:rPr>
          <w:rFonts w:asciiTheme="majorHAnsi" w:hAnsiTheme="majorHAnsi" w:cstheme="majorHAnsi"/>
          <w:sz w:val="16"/>
          <w:szCs w:val="26"/>
        </w:rPr>
        <w:t xml:space="preserve">, which so far has primarily meant the U.S., Japan, Vietnam and the Philippines. Naturally, </w:t>
      </w:r>
      <w:r w:rsidRPr="005800ED">
        <w:rPr>
          <w:rStyle w:val="StyleUnderline"/>
          <w:rFonts w:asciiTheme="majorHAnsi" w:hAnsiTheme="majorHAnsi" w:cstheme="majorHAnsi"/>
          <w:sz w:val="26"/>
          <w:szCs w:val="26"/>
        </w:rPr>
        <w:t>these</w:t>
      </w:r>
      <w:r w:rsidRPr="005800ED">
        <w:rPr>
          <w:rFonts w:asciiTheme="majorHAnsi" w:hAnsiTheme="majorHAnsi" w:cstheme="majorHAnsi"/>
          <w:sz w:val="16"/>
          <w:szCs w:val="26"/>
        </w:rPr>
        <w:t xml:space="preserve"> powers </w:t>
      </w:r>
      <w:r w:rsidRPr="005800ED">
        <w:rPr>
          <w:rStyle w:val="StyleUnderline"/>
          <w:rFonts w:asciiTheme="majorHAnsi" w:hAnsiTheme="majorHAnsi" w:cstheme="majorHAnsi"/>
          <w:sz w:val="26"/>
          <w:szCs w:val="26"/>
        </w:rPr>
        <w:t xml:space="preserve">have sought to resist Chinese encroachments on their territory and influence, and the situation </w:t>
      </w:r>
      <w:r w:rsidRPr="005800ED">
        <w:rPr>
          <w:rStyle w:val="Emphasis"/>
          <w:rFonts w:asciiTheme="majorHAnsi" w:hAnsiTheme="majorHAnsi" w:cstheme="majorHAnsi"/>
          <w:sz w:val="26"/>
          <w:szCs w:val="26"/>
        </w:rPr>
        <w:t>grows more tense</w:t>
      </w:r>
      <w:r w:rsidRPr="005800ED">
        <w:rPr>
          <w:rStyle w:val="StyleUnderline"/>
          <w:rFonts w:asciiTheme="majorHAnsi" w:hAnsiTheme="majorHAnsi" w:cstheme="majorHAnsi"/>
          <w:sz w:val="26"/>
          <w:szCs w:val="26"/>
        </w:rPr>
        <w:t xml:space="preserve"> with each passing day</w:t>
      </w:r>
      <w:r w:rsidRPr="005800ED">
        <w:rPr>
          <w:rFonts w:asciiTheme="majorHAnsi" w:hAnsiTheme="majorHAnsi" w:cstheme="majorHAnsi"/>
          <w:sz w:val="16"/>
          <w:szCs w:val="26"/>
        </w:rPr>
        <w:t xml:space="preserve">. Should China eventually emerge as a global power, or should nations in other regions enjoy a similar rise as Kenny suggests, this situation will play itself out elsewhere in the years and decades ahead. </w:t>
      </w:r>
      <w:r w:rsidRPr="005800ED">
        <w:rPr>
          <w:rStyle w:val="StyleUnderline"/>
          <w:rFonts w:asciiTheme="majorHAnsi" w:hAnsiTheme="majorHAnsi" w:cstheme="majorHAnsi"/>
          <w:sz w:val="26"/>
          <w:szCs w:val="26"/>
        </w:rPr>
        <w:t>All of this highlights</w:t>
      </w:r>
      <w:r w:rsidRPr="005800ED">
        <w:rPr>
          <w:rFonts w:asciiTheme="majorHAnsi" w:hAnsiTheme="majorHAnsi" w:cstheme="majorHAnsi"/>
          <w:sz w:val="16"/>
          <w:szCs w:val="26"/>
        </w:rPr>
        <w:t xml:space="preserve"> some of </w:t>
      </w:r>
      <w:r w:rsidRPr="005800ED">
        <w:rPr>
          <w:rStyle w:val="StyleUnderline"/>
          <w:rFonts w:asciiTheme="majorHAnsi" w:hAnsiTheme="majorHAnsi" w:cstheme="majorHAnsi"/>
          <w:sz w:val="26"/>
          <w:szCs w:val="26"/>
        </w:rPr>
        <w:t>the advantages of a unipolar system</w:t>
      </w:r>
      <w:r w:rsidRPr="005800ED">
        <w:rPr>
          <w:rFonts w:asciiTheme="majorHAnsi" w:hAnsiTheme="majorHAnsi" w:cstheme="majorHAnsi"/>
          <w:sz w:val="16"/>
          <w:szCs w:val="26"/>
        </w:rPr>
        <w:t xml:space="preserve">. Namely, </w:t>
      </w:r>
      <w:r w:rsidRPr="005800ED">
        <w:rPr>
          <w:rStyle w:val="StyleUnderline"/>
          <w:rFonts w:asciiTheme="majorHAnsi" w:hAnsiTheme="majorHAnsi" w:cstheme="majorHAnsi"/>
          <w:sz w:val="26"/>
          <w:szCs w:val="26"/>
        </w:rPr>
        <w:t>although the U.S. has asserted military force</w:t>
      </w:r>
      <w:r w:rsidRPr="005800ED">
        <w:rPr>
          <w:rFonts w:asciiTheme="majorHAnsi" w:hAnsiTheme="majorHAnsi" w:cstheme="majorHAnsi"/>
          <w:sz w:val="16"/>
          <w:szCs w:val="26"/>
        </w:rPr>
        <w:t xml:space="preserve"> quite </w:t>
      </w:r>
      <w:r w:rsidRPr="005800ED">
        <w:rPr>
          <w:rStyle w:val="StyleUnderline"/>
          <w:rFonts w:asciiTheme="majorHAnsi" w:hAnsiTheme="majorHAnsi" w:cstheme="majorHAnsi"/>
          <w:sz w:val="26"/>
          <w:szCs w:val="26"/>
        </w:rPr>
        <w:t>frequently</w:t>
      </w:r>
      <w:r w:rsidRPr="005800ED">
        <w:rPr>
          <w:rFonts w:asciiTheme="majorHAnsi" w:hAnsiTheme="majorHAnsi" w:cstheme="majorHAnsi"/>
          <w:sz w:val="16"/>
          <w:szCs w:val="26"/>
        </w:rPr>
        <w:t xml:space="preserve"> in the post-Cold War era, </w:t>
      </w:r>
      <w:r w:rsidRPr="005800ED">
        <w:rPr>
          <w:rStyle w:val="StyleUnderline"/>
          <w:rFonts w:asciiTheme="majorHAnsi" w:hAnsiTheme="majorHAnsi" w:cstheme="majorHAnsi"/>
          <w:sz w:val="26"/>
          <w:szCs w:val="26"/>
        </w:rPr>
        <w:t xml:space="preserve">it has only fought weak powers and thus its wars have been </w:t>
      </w:r>
      <w:r w:rsidRPr="005800ED">
        <w:rPr>
          <w:rStyle w:val="Emphasis"/>
          <w:rFonts w:asciiTheme="majorHAnsi" w:hAnsiTheme="majorHAnsi" w:cstheme="majorHAnsi"/>
          <w:sz w:val="26"/>
          <w:szCs w:val="26"/>
        </w:rPr>
        <w:t>fairly limited</w:t>
      </w:r>
      <w:r w:rsidRPr="005800ED">
        <w:rPr>
          <w:rStyle w:val="StyleUnderline"/>
          <w:rFonts w:asciiTheme="majorHAnsi" w:hAnsiTheme="majorHAnsi" w:cstheme="majorHAnsi"/>
          <w:sz w:val="26"/>
          <w:szCs w:val="26"/>
        </w:rPr>
        <w:t xml:space="preserve"> in terms of</w:t>
      </w:r>
      <w:r w:rsidRPr="005800ED">
        <w:rPr>
          <w:rFonts w:asciiTheme="majorHAnsi" w:hAnsiTheme="majorHAnsi" w:cstheme="majorHAnsi"/>
          <w:sz w:val="16"/>
          <w:szCs w:val="26"/>
        </w:rPr>
        <w:t xml:space="preserve"> the number of </w:t>
      </w:r>
      <w:r w:rsidRPr="005800ED">
        <w:rPr>
          <w:rStyle w:val="StyleUnderline"/>
          <w:rFonts w:asciiTheme="majorHAnsi" w:hAnsiTheme="majorHAnsi" w:cstheme="majorHAnsi"/>
          <w:sz w:val="26"/>
          <w:szCs w:val="26"/>
        </w:rPr>
        <w:t>casualties</w:t>
      </w:r>
      <w:r w:rsidRPr="005800ED">
        <w:rPr>
          <w:rFonts w:asciiTheme="majorHAnsi" w:hAnsiTheme="majorHAnsi" w:cstheme="majorHAnsi"/>
          <w:sz w:val="16"/>
          <w:szCs w:val="26"/>
        </w:rPr>
        <w:t xml:space="preserve"> involved. At the same time, </w:t>
      </w:r>
      <w:r w:rsidRPr="005800ED">
        <w:rPr>
          <w:rStyle w:val="StyleUnderline"/>
          <w:rFonts w:asciiTheme="majorHAnsi" w:hAnsiTheme="majorHAnsi" w:cstheme="majorHAnsi"/>
          <w:sz w:val="26"/>
          <w:szCs w:val="26"/>
        </w:rPr>
        <w:t xml:space="preserve">America’s preponderance of power has prevented a </w:t>
      </w:r>
      <w:r w:rsidRPr="005800ED">
        <w:rPr>
          <w:rStyle w:val="Emphasis"/>
          <w:rFonts w:asciiTheme="majorHAnsi" w:hAnsiTheme="majorHAnsi" w:cstheme="majorHAnsi"/>
          <w:sz w:val="26"/>
          <w:szCs w:val="26"/>
        </w:rPr>
        <w:t>great power war</w:t>
      </w:r>
      <w:r w:rsidRPr="005800ED">
        <w:rPr>
          <w:rStyle w:val="StyleUnderline"/>
          <w:rFonts w:asciiTheme="majorHAnsi" w:hAnsiTheme="majorHAnsi" w:cstheme="majorHAnsi"/>
          <w:sz w:val="26"/>
          <w:szCs w:val="26"/>
        </w:rPr>
        <w:t xml:space="preserve">, and even restrained major </w:t>
      </w:r>
      <w:r w:rsidRPr="005800ED">
        <w:rPr>
          <w:rStyle w:val="Emphasis"/>
          <w:rFonts w:asciiTheme="majorHAnsi" w:hAnsiTheme="majorHAnsi" w:cstheme="majorHAnsi"/>
          <w:sz w:val="26"/>
          <w:szCs w:val="26"/>
        </w:rPr>
        <w:t>regional powers from coming to blows.</w:t>
      </w:r>
      <w:r w:rsidRPr="005800ED">
        <w:rPr>
          <w:rFonts w:asciiTheme="majorHAnsi" w:hAnsiTheme="majorHAnsi" w:cstheme="majorHAnsi"/>
          <w:sz w:val="16"/>
          <w:szCs w:val="26"/>
        </w:rPr>
        <w:t xml:space="preserve"> For instance, </w:t>
      </w:r>
      <w:r w:rsidRPr="005800ED">
        <w:rPr>
          <w:rStyle w:val="StyleUnderline"/>
          <w:rFonts w:asciiTheme="majorHAnsi" w:hAnsiTheme="majorHAnsi" w:cstheme="majorHAnsi"/>
          <w:sz w:val="26"/>
          <w:szCs w:val="26"/>
        </w:rPr>
        <w:t>the past 25 years haven’t seen any conflicts on par with the Israeli-Arab or Iran-Iraq wars of the Cold War. As the unipolar era comes to a close, the possibility of great power conflict and especially major regional wars rises dramatically. The world will also have to contend with conventionally inferior powers</w:t>
      </w:r>
      <w:r w:rsidRPr="005800ED">
        <w:rPr>
          <w:rFonts w:asciiTheme="majorHAnsi" w:hAnsiTheme="majorHAnsi" w:cstheme="majorHAnsi"/>
          <w:sz w:val="16"/>
          <w:szCs w:val="26"/>
        </w:rPr>
        <w:t xml:space="preserve"> like Japan </w:t>
      </w:r>
      <w:r w:rsidRPr="005800ED">
        <w:rPr>
          <w:rStyle w:val="StyleUnderline"/>
          <w:rFonts w:asciiTheme="majorHAnsi" w:hAnsiTheme="majorHAnsi" w:cstheme="majorHAnsi"/>
          <w:sz w:val="26"/>
          <w:szCs w:val="26"/>
        </w:rPr>
        <w:t>acquiring nuclear weapons to protect their interests</w:t>
      </w:r>
      <w:r w:rsidRPr="005800ED">
        <w:rPr>
          <w:rFonts w:asciiTheme="majorHAnsi" w:hAnsiTheme="majorHAnsi" w:cstheme="majorHAnsi"/>
          <w:sz w:val="16"/>
          <w:szCs w:val="26"/>
        </w:rPr>
        <w:t xml:space="preserve"> against their newly empowered rivals. But </w:t>
      </w:r>
      <w:r w:rsidRPr="005800ED">
        <w:rPr>
          <w:rStyle w:val="StyleUnderline"/>
          <w:rFonts w:asciiTheme="majorHAnsi" w:hAnsiTheme="majorHAnsi" w:cstheme="majorHAnsi"/>
          <w:sz w:val="26"/>
          <w:szCs w:val="26"/>
        </w:rPr>
        <w:t>even if the transitions</w:t>
      </w:r>
      <w:r w:rsidRPr="005800ED">
        <w:rPr>
          <w:rFonts w:asciiTheme="majorHAnsi" w:hAnsiTheme="majorHAnsi" w:cstheme="majorHAnsi"/>
          <w:sz w:val="16"/>
          <w:szCs w:val="26"/>
        </w:rPr>
        <w:t xml:space="preserve"> caused by China’s and potentially other nations’ rises </w:t>
      </w:r>
      <w:r w:rsidRPr="005800ED">
        <w:rPr>
          <w:rStyle w:val="StyleUnderline"/>
          <w:rFonts w:asciiTheme="majorHAnsi" w:hAnsiTheme="majorHAnsi" w:cstheme="majorHAnsi"/>
          <w:sz w:val="26"/>
          <w:szCs w:val="26"/>
        </w:rPr>
        <w:t>are managed successfully, there are</w:t>
      </w:r>
      <w:r w:rsidRPr="005800ED">
        <w:rPr>
          <w:rFonts w:asciiTheme="majorHAnsi" w:hAnsiTheme="majorHAnsi" w:cstheme="majorHAnsi"/>
          <w:sz w:val="16"/>
          <w:szCs w:val="26"/>
        </w:rPr>
        <w:t xml:space="preserve"> still likely to be </w:t>
      </w:r>
      <w:r w:rsidRPr="005800ED">
        <w:rPr>
          <w:rStyle w:val="StyleUnderline"/>
          <w:rFonts w:asciiTheme="majorHAnsi" w:hAnsiTheme="majorHAnsi" w:cstheme="majorHAnsi"/>
          <w:sz w:val="26"/>
          <w:szCs w:val="26"/>
        </w:rPr>
        <w:t>significant negative effects on international relations</w:t>
      </w:r>
      <w:r w:rsidRPr="005800ED">
        <w:rPr>
          <w:rFonts w:asciiTheme="majorHAnsi" w:hAnsiTheme="majorHAnsi" w:cstheme="majorHAnsi"/>
          <w:sz w:val="16"/>
          <w:szCs w:val="26"/>
        </w:rPr>
        <w:t xml:space="preserve">. In today’s “globalized” world, </w:t>
      </w:r>
      <w:r w:rsidRPr="005800ED">
        <w:rPr>
          <w:rStyle w:val="StyleUnderline"/>
          <w:rFonts w:asciiTheme="majorHAnsi" w:hAnsiTheme="majorHAnsi" w:cstheme="majorHAnsi"/>
          <w:sz w:val="26"/>
          <w:szCs w:val="26"/>
        </w:rPr>
        <w:t>it is commonly asserted that many of the defining challenges of our era can only be solved through multilateral cooperation. Examples</w:t>
      </w:r>
      <w:r w:rsidRPr="005800ED">
        <w:rPr>
          <w:rFonts w:asciiTheme="majorHAnsi" w:hAnsiTheme="majorHAnsi" w:cstheme="majorHAnsi"/>
          <w:sz w:val="16"/>
          <w:szCs w:val="26"/>
        </w:rPr>
        <w:t xml:space="preserve"> of this </w:t>
      </w:r>
      <w:r w:rsidRPr="005800ED">
        <w:rPr>
          <w:rStyle w:val="StyleUnderline"/>
          <w:rFonts w:asciiTheme="majorHAnsi" w:hAnsiTheme="majorHAnsi" w:cstheme="majorHAnsi"/>
          <w:sz w:val="26"/>
          <w:szCs w:val="26"/>
        </w:rPr>
        <w:t xml:space="preserve">include </w:t>
      </w:r>
      <w:r w:rsidRPr="005800ED">
        <w:rPr>
          <w:rStyle w:val="Emphasis"/>
          <w:rFonts w:asciiTheme="majorHAnsi" w:hAnsiTheme="majorHAnsi" w:cstheme="majorHAnsi"/>
          <w:sz w:val="26"/>
          <w:szCs w:val="26"/>
        </w:rPr>
        <w:t>climate change</w:t>
      </w:r>
      <w:r w:rsidRPr="005800ED">
        <w:rPr>
          <w:rStyle w:val="StyleUnderline"/>
          <w:rFonts w:asciiTheme="majorHAnsi" w:hAnsiTheme="majorHAnsi" w:cstheme="majorHAnsi"/>
          <w:sz w:val="26"/>
          <w:szCs w:val="26"/>
        </w:rPr>
        <w:t xml:space="preserve">, </w:t>
      </w:r>
      <w:r w:rsidRPr="005800ED">
        <w:rPr>
          <w:rStyle w:val="Emphasis"/>
          <w:rFonts w:asciiTheme="majorHAnsi" w:hAnsiTheme="majorHAnsi" w:cstheme="majorHAnsi"/>
          <w:sz w:val="26"/>
          <w:szCs w:val="26"/>
        </w:rPr>
        <w:t xml:space="preserve">health </w:t>
      </w:r>
      <w:r w:rsidRPr="005800ED">
        <w:rPr>
          <w:rStyle w:val="Emphasis"/>
          <w:rFonts w:asciiTheme="majorHAnsi" w:hAnsiTheme="majorHAnsi" w:cstheme="majorHAnsi"/>
          <w:sz w:val="26"/>
          <w:szCs w:val="26"/>
        </w:rPr>
        <w:lastRenderedPageBreak/>
        <w:t>pandemics</w:t>
      </w:r>
      <w:r w:rsidRPr="005800ED">
        <w:rPr>
          <w:rFonts w:asciiTheme="majorHAnsi" w:hAnsiTheme="majorHAnsi" w:cstheme="majorHAnsi"/>
          <w:sz w:val="16"/>
          <w:szCs w:val="26"/>
        </w:rPr>
        <w:t xml:space="preserve">, organized crime and </w:t>
      </w:r>
      <w:r w:rsidRPr="005800ED">
        <w:rPr>
          <w:rStyle w:val="Emphasis"/>
          <w:rFonts w:asciiTheme="majorHAnsi" w:hAnsiTheme="majorHAnsi" w:cstheme="majorHAnsi"/>
          <w:sz w:val="26"/>
          <w:szCs w:val="26"/>
        </w:rPr>
        <w:t>terrorism</w:t>
      </w:r>
      <w:r w:rsidRPr="005800ED">
        <w:rPr>
          <w:rStyle w:val="StyleUnderline"/>
          <w:rFonts w:asciiTheme="majorHAnsi" w:hAnsiTheme="majorHAnsi" w:cstheme="majorHAnsi"/>
          <w:sz w:val="26"/>
          <w:szCs w:val="26"/>
        </w:rPr>
        <w:t xml:space="preserve">, </w:t>
      </w:r>
      <w:r w:rsidRPr="005800ED">
        <w:rPr>
          <w:rStyle w:val="Emphasis"/>
          <w:rFonts w:asciiTheme="majorHAnsi" w:hAnsiTheme="majorHAnsi" w:cstheme="majorHAnsi"/>
          <w:sz w:val="26"/>
          <w:szCs w:val="26"/>
        </w:rPr>
        <w:t>global financial crises</w:t>
      </w:r>
      <w:r w:rsidRPr="005800ED">
        <w:rPr>
          <w:rStyle w:val="StyleUnderline"/>
          <w:rFonts w:asciiTheme="majorHAnsi" w:hAnsiTheme="majorHAnsi" w:cstheme="majorHAnsi"/>
          <w:sz w:val="26"/>
          <w:szCs w:val="26"/>
        </w:rPr>
        <w:t xml:space="preserve">, and the </w:t>
      </w:r>
      <w:r w:rsidRPr="005800ED">
        <w:rPr>
          <w:rStyle w:val="Emphasis"/>
          <w:rFonts w:asciiTheme="majorHAnsi" w:hAnsiTheme="majorHAnsi" w:cstheme="majorHAnsi"/>
          <w:sz w:val="26"/>
          <w:szCs w:val="26"/>
        </w:rPr>
        <w:t>proliferation of weapons of mass destruction</w:t>
      </w:r>
      <w:r w:rsidRPr="005800ED">
        <w:rPr>
          <w:rFonts w:asciiTheme="majorHAnsi" w:hAnsiTheme="majorHAnsi" w:cstheme="majorHAnsi"/>
          <w:sz w:val="16"/>
          <w:szCs w:val="26"/>
        </w:rPr>
        <w:t xml:space="preserve">, among many others. </w:t>
      </w:r>
      <w:r w:rsidRPr="005800ED">
        <w:rPr>
          <w:rStyle w:val="StyleUnderline"/>
          <w:rFonts w:asciiTheme="majorHAnsi" w:hAnsiTheme="majorHAnsi" w:cstheme="majorHAnsi"/>
          <w:sz w:val="26"/>
          <w:szCs w:val="26"/>
        </w:rPr>
        <w:t>A unipolar system,</w:t>
      </w:r>
      <w:r w:rsidRPr="005800ED">
        <w:rPr>
          <w:rFonts w:asciiTheme="majorHAnsi" w:hAnsiTheme="majorHAnsi" w:cstheme="majorHAnsi"/>
          <w:sz w:val="16"/>
          <w:szCs w:val="26"/>
        </w:rPr>
        <w:t xml:space="preserve"> for all its limitations, </w:t>
      </w:r>
      <w:r w:rsidRPr="005800ED">
        <w:rPr>
          <w:rStyle w:val="StyleUnderline"/>
          <w:rFonts w:asciiTheme="majorHAnsi" w:hAnsiTheme="majorHAnsi" w:cstheme="majorHAnsi"/>
          <w:sz w:val="26"/>
          <w:szCs w:val="26"/>
        </w:rPr>
        <w:t xml:space="preserve">is </w:t>
      </w:r>
      <w:r w:rsidRPr="005800ED">
        <w:rPr>
          <w:rStyle w:val="Emphasis"/>
          <w:rFonts w:asciiTheme="majorHAnsi" w:hAnsiTheme="majorHAnsi" w:cstheme="majorHAnsi"/>
          <w:sz w:val="26"/>
          <w:szCs w:val="26"/>
        </w:rPr>
        <w:t>uniquely suited</w:t>
      </w:r>
      <w:r w:rsidRPr="005800ED">
        <w:rPr>
          <w:rStyle w:val="StyleUnderline"/>
          <w:rFonts w:asciiTheme="majorHAnsi" w:hAnsiTheme="majorHAnsi" w:cstheme="majorHAnsi"/>
          <w:sz w:val="26"/>
          <w:szCs w:val="26"/>
        </w:rPr>
        <w:t xml:space="preserve"> for organizing effective </w:t>
      </w:r>
      <w:r w:rsidRPr="005800ED">
        <w:rPr>
          <w:rStyle w:val="Emphasis"/>
          <w:rFonts w:asciiTheme="majorHAnsi" w:hAnsiTheme="majorHAnsi" w:cstheme="majorHAnsi"/>
          <w:sz w:val="26"/>
          <w:szCs w:val="26"/>
        </w:rPr>
        <w:t>global action</w:t>
      </w:r>
      <w:r w:rsidRPr="005800ED">
        <w:rPr>
          <w:rStyle w:val="StyleUnderline"/>
          <w:rFonts w:asciiTheme="majorHAnsi" w:hAnsiTheme="majorHAnsi" w:cstheme="majorHAnsi"/>
          <w:sz w:val="26"/>
          <w:szCs w:val="26"/>
        </w:rPr>
        <w:t xml:space="preserve"> on these transnational issues</w:t>
      </w:r>
      <w:r w:rsidRPr="005800ED">
        <w:rPr>
          <w:rFonts w:asciiTheme="majorHAnsi" w:hAnsiTheme="majorHAnsi" w:cstheme="majorHAnsi"/>
          <w:sz w:val="16"/>
          <w:szCs w:val="26"/>
        </w:rPr>
        <w:t xml:space="preserve">. This is because </w:t>
      </w:r>
      <w:r w:rsidRPr="005800ED">
        <w:rPr>
          <w:rStyle w:val="StyleUnderline"/>
          <w:rFonts w:asciiTheme="majorHAnsi" w:hAnsiTheme="majorHAnsi" w:cstheme="majorHAnsi"/>
          <w:sz w:val="26"/>
          <w:szCs w:val="26"/>
        </w:rPr>
        <w:t>there is a clear global leader who can take the initiative and</w:t>
      </w:r>
      <w:r w:rsidRPr="005800ED">
        <w:rPr>
          <w:rFonts w:asciiTheme="majorHAnsi" w:hAnsiTheme="majorHAnsi" w:cstheme="majorHAnsi"/>
          <w:sz w:val="16"/>
          <w:szCs w:val="26"/>
        </w:rPr>
        <w:t xml:space="preserve">, to some degree, </w:t>
      </w:r>
      <w:r w:rsidRPr="005800ED">
        <w:rPr>
          <w:rStyle w:val="StyleUnderline"/>
          <w:rFonts w:asciiTheme="majorHAnsi" w:hAnsiTheme="majorHAnsi" w:cstheme="majorHAnsi"/>
          <w:sz w:val="26"/>
          <w:szCs w:val="26"/>
        </w:rPr>
        <w:t>compel others to fall in line</w:t>
      </w:r>
      <w:r w:rsidRPr="005800ED">
        <w:rPr>
          <w:rFonts w:asciiTheme="majorHAnsi" w:hAnsiTheme="majorHAnsi" w:cstheme="majorHAnsi"/>
          <w:sz w:val="16"/>
          <w:szCs w:val="26"/>
        </w:rPr>
        <w:t xml:space="preserve">. In addition, </w:t>
      </w:r>
      <w:r w:rsidRPr="005800ED">
        <w:rPr>
          <w:rStyle w:val="StyleUnderline"/>
          <w:rFonts w:asciiTheme="majorHAnsi" w:hAnsiTheme="majorHAnsi" w:cstheme="majorHAnsi"/>
          <w:sz w:val="26"/>
          <w:szCs w:val="26"/>
        </w:rPr>
        <w:t xml:space="preserve">the </w:t>
      </w:r>
      <w:proofErr w:type="spellStart"/>
      <w:r w:rsidRPr="005800ED">
        <w:rPr>
          <w:rStyle w:val="StyleUnderline"/>
          <w:rFonts w:asciiTheme="majorHAnsi" w:hAnsiTheme="majorHAnsi" w:cstheme="majorHAnsi"/>
          <w:sz w:val="26"/>
          <w:szCs w:val="26"/>
        </w:rPr>
        <w:t>unipole’s</w:t>
      </w:r>
      <w:proofErr w:type="spellEnd"/>
      <w:r w:rsidRPr="005800ED">
        <w:rPr>
          <w:rStyle w:val="StyleUnderline"/>
          <w:rFonts w:asciiTheme="majorHAnsi" w:hAnsiTheme="majorHAnsi" w:cstheme="majorHAnsi"/>
          <w:sz w:val="26"/>
          <w:szCs w:val="26"/>
        </w:rPr>
        <w:t xml:space="preserve"> preponderance of power </w:t>
      </w:r>
      <w:r w:rsidRPr="005800ED">
        <w:rPr>
          <w:rStyle w:val="Emphasis"/>
          <w:rFonts w:asciiTheme="majorHAnsi" w:hAnsiTheme="majorHAnsi" w:cstheme="majorHAnsi"/>
          <w:sz w:val="26"/>
          <w:szCs w:val="26"/>
        </w:rPr>
        <w:t>lessens the intensity of competition</w:t>
      </w:r>
      <w:r w:rsidRPr="005800ED">
        <w:rPr>
          <w:rStyle w:val="StyleUnderline"/>
          <w:rFonts w:asciiTheme="majorHAnsi" w:hAnsiTheme="majorHAnsi" w:cstheme="majorHAnsi"/>
          <w:sz w:val="26"/>
          <w:szCs w:val="26"/>
        </w:rPr>
        <w:t xml:space="preserve"> among the global players involved</w:t>
      </w:r>
      <w:r w:rsidRPr="005800ED">
        <w:rPr>
          <w:rFonts w:asciiTheme="majorHAnsi" w:hAnsiTheme="majorHAnsi" w:cstheme="majorHAnsi"/>
          <w:sz w:val="16"/>
          <w:szCs w:val="26"/>
        </w:rPr>
        <w:t xml:space="preserve">. Thus, while there are no shortages of complaints about the limitations of global governance today, there is no question that </w:t>
      </w:r>
      <w:r w:rsidRPr="005800ED">
        <w:rPr>
          <w:rStyle w:val="StyleUnderline"/>
          <w:rFonts w:asciiTheme="majorHAnsi" w:hAnsiTheme="majorHAnsi" w:cstheme="majorHAnsi"/>
          <w:sz w:val="26"/>
          <w:szCs w:val="26"/>
        </w:rPr>
        <w:t>global governance has been many times more effective in the last 25 years than it was during the Cold War.</w:t>
      </w:r>
    </w:p>
    <w:p w14:paraId="65238A8A" w14:textId="77777777" w:rsidR="009601B2" w:rsidRPr="005800ED" w:rsidRDefault="009601B2" w:rsidP="009601B2">
      <w:pPr>
        <w:rPr>
          <w:rStyle w:val="StyleUnderline"/>
          <w:rFonts w:asciiTheme="majorHAnsi" w:hAnsiTheme="majorHAnsi" w:cstheme="majorHAnsi"/>
          <w:sz w:val="26"/>
          <w:szCs w:val="26"/>
        </w:rPr>
      </w:pPr>
    </w:p>
    <w:p w14:paraId="1F86C3AD" w14:textId="77777777" w:rsidR="009601B2" w:rsidRPr="005800ED" w:rsidRDefault="009601B2" w:rsidP="009601B2">
      <w:pPr>
        <w:pStyle w:val="Heading4"/>
      </w:pPr>
      <w:r w:rsidRPr="005800ED">
        <w:t>Nuke war causes extinction AND outweighs other existential risks.</w:t>
      </w:r>
    </w:p>
    <w:p w14:paraId="100D7AC6" w14:textId="77777777" w:rsidR="009601B2" w:rsidRPr="005800ED" w:rsidRDefault="009601B2" w:rsidP="009601B2">
      <w:pPr>
        <w:rPr>
          <w:sz w:val="16"/>
          <w:szCs w:val="26"/>
        </w:rPr>
      </w:pPr>
      <w:r w:rsidRPr="005800ED">
        <w:rPr>
          <w:rStyle w:val="Style13ptBold"/>
          <w:szCs w:val="26"/>
          <w:u w:val="single"/>
        </w:rPr>
        <w:t>PND 16</w:t>
      </w:r>
      <w:r w:rsidRPr="005800ED">
        <w:rPr>
          <w:sz w:val="16"/>
          <w:szCs w:val="26"/>
        </w:rPr>
        <w:t xml:space="preserve">. internally citing Zbigniew Brzezinski, Council of Foreign Relations and former national security adviser to President Carter, Toon and </w:t>
      </w:r>
      <w:proofErr w:type="spellStart"/>
      <w:r w:rsidRPr="005800ED">
        <w:rPr>
          <w:sz w:val="16"/>
          <w:szCs w:val="26"/>
        </w:rPr>
        <w:t>Robock’s</w:t>
      </w:r>
      <w:proofErr w:type="spellEnd"/>
      <w:r w:rsidRPr="005800ED">
        <w:rPr>
          <w:sz w:val="16"/>
          <w:szCs w:val="26"/>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44" w:history="1">
        <w:r w:rsidRPr="005800ED">
          <w:rPr>
            <w:rStyle w:val="Hyperlink"/>
            <w:sz w:val="16"/>
            <w:szCs w:val="26"/>
          </w:rPr>
          <w:t>http://www.reachingcriticalwill.org/images/documents/Disarmament-fora/OEWG/2016/Documents/NGO13.pdf</w:t>
        </w:r>
      </w:hyperlink>
      <w:r w:rsidRPr="005800ED">
        <w:rPr>
          <w:sz w:val="16"/>
          <w:szCs w:val="26"/>
        </w:rPr>
        <w:t xml:space="preserve"> //Re-cut by Elmer</w:t>
      </w:r>
    </w:p>
    <w:p w14:paraId="702BB6DF" w14:textId="77777777" w:rsidR="009601B2" w:rsidRPr="005800ED" w:rsidRDefault="009601B2" w:rsidP="009601B2">
      <w:pPr>
        <w:rPr>
          <w:sz w:val="16"/>
          <w:szCs w:val="26"/>
        </w:rPr>
      </w:pPr>
      <w:r w:rsidRPr="005800ED">
        <w:rPr>
          <w:sz w:val="16"/>
          <w:szCs w:val="26"/>
        </w:rPr>
        <w:t xml:space="preserve">Consequences human survival 12. </w:t>
      </w:r>
      <w:r w:rsidRPr="005800ED">
        <w:rPr>
          <w:rStyle w:val="StyleUnderline"/>
          <w:sz w:val="26"/>
          <w:szCs w:val="26"/>
        </w:rPr>
        <w:t>Even if the 'other' side does NOT launch in response the smoke</w:t>
      </w:r>
      <w:r w:rsidRPr="005800ED">
        <w:rPr>
          <w:sz w:val="16"/>
          <w:szCs w:val="26"/>
        </w:rPr>
        <w:t xml:space="preserve"> from 'their' burning cities (incinerated by 'us') </w:t>
      </w:r>
      <w:r w:rsidRPr="005800ED">
        <w:rPr>
          <w:rStyle w:val="StyleUnderline"/>
          <w:sz w:val="26"/>
          <w:szCs w:val="26"/>
        </w:rPr>
        <w:t>will still make</w:t>
      </w:r>
      <w:r w:rsidRPr="005800ED">
        <w:rPr>
          <w:sz w:val="16"/>
          <w:szCs w:val="26"/>
        </w:rPr>
        <w:t xml:space="preserve"> 'our' country (and </w:t>
      </w:r>
      <w:r w:rsidRPr="005800ED">
        <w:rPr>
          <w:rStyle w:val="StyleUnderline"/>
          <w:sz w:val="26"/>
          <w:szCs w:val="26"/>
        </w:rPr>
        <w:t>the rest of the world</w:t>
      </w:r>
      <w:r w:rsidRPr="005800ED">
        <w:rPr>
          <w:sz w:val="16"/>
          <w:szCs w:val="26"/>
        </w:rPr>
        <w:t xml:space="preserve">) </w:t>
      </w:r>
      <w:r w:rsidRPr="005800ED">
        <w:rPr>
          <w:rStyle w:val="Emphasis"/>
          <w:sz w:val="26"/>
          <w:szCs w:val="26"/>
        </w:rPr>
        <w:t>uninhabitable</w:t>
      </w:r>
      <w:r w:rsidRPr="005800ED">
        <w:rPr>
          <w:sz w:val="16"/>
          <w:szCs w:val="26"/>
        </w:rPr>
        <w:t xml:space="preserve">, potentially </w:t>
      </w:r>
      <w:r w:rsidRPr="005800ED">
        <w:rPr>
          <w:rStyle w:val="StyleUnderline"/>
          <w:sz w:val="26"/>
          <w:szCs w:val="26"/>
        </w:rPr>
        <w:t>inducing global famine lasting</w:t>
      </w:r>
      <w:r w:rsidRPr="005800ED">
        <w:rPr>
          <w:sz w:val="16"/>
          <w:szCs w:val="26"/>
        </w:rPr>
        <w:t xml:space="preserve"> up to </w:t>
      </w:r>
      <w:r w:rsidRPr="005800ED">
        <w:rPr>
          <w:rStyle w:val="Emphasis"/>
          <w:sz w:val="26"/>
          <w:szCs w:val="26"/>
        </w:rPr>
        <w:t>decades</w:t>
      </w:r>
      <w:r w:rsidRPr="005800ED">
        <w:rPr>
          <w:sz w:val="16"/>
          <w:szCs w:val="26"/>
        </w:rPr>
        <w:t xml:space="preserve">. </w:t>
      </w:r>
      <w:r w:rsidRPr="005800ED">
        <w:rPr>
          <w:rStyle w:val="Emphasis"/>
          <w:sz w:val="26"/>
          <w:szCs w:val="26"/>
        </w:rPr>
        <w:t xml:space="preserve">Toon and </w:t>
      </w:r>
      <w:proofErr w:type="spellStart"/>
      <w:r w:rsidRPr="005800ED">
        <w:rPr>
          <w:rStyle w:val="Emphasis"/>
          <w:sz w:val="26"/>
          <w:szCs w:val="26"/>
        </w:rPr>
        <w:t>Robock</w:t>
      </w:r>
      <w:proofErr w:type="spellEnd"/>
      <w:r w:rsidRPr="005800ED">
        <w:rPr>
          <w:rStyle w:val="StyleUnderline"/>
          <w:sz w:val="26"/>
          <w:szCs w:val="26"/>
        </w:rPr>
        <w:t xml:space="preserve"> note</w:t>
      </w:r>
      <w:r w:rsidRPr="005800ED">
        <w:rPr>
          <w:sz w:val="16"/>
          <w:szCs w:val="26"/>
        </w:rPr>
        <w:t xml:space="preserve"> in ‘Self Assured Destruction’, in the Bulletin of Atomic Scientists 68/5, 2012, that: 13. “</w:t>
      </w:r>
      <w:r w:rsidRPr="005800ED">
        <w:rPr>
          <w:szCs w:val="26"/>
          <w:u w:val="single"/>
        </w:rPr>
        <w:t>A nuclear war between Russia and the United States, even after the arsenal reductions planned under New START, could produce a nuclear winter</w:t>
      </w:r>
      <w:r w:rsidRPr="005800ED">
        <w:rPr>
          <w:sz w:val="16"/>
          <w:szCs w:val="26"/>
        </w:rPr>
        <w:t xml:space="preserve">. Hence, an attack by either side could be suicidal, </w:t>
      </w:r>
      <w:r w:rsidRPr="005800ED">
        <w:rPr>
          <w:rStyle w:val="StyleUnderline"/>
          <w:sz w:val="26"/>
          <w:szCs w:val="26"/>
        </w:rPr>
        <w:t xml:space="preserve">resulting in </w:t>
      </w:r>
      <w:proofErr w:type="spellStart"/>
      <w:r w:rsidRPr="005800ED">
        <w:rPr>
          <w:rStyle w:val="Emphasis"/>
          <w:sz w:val="26"/>
          <w:szCs w:val="26"/>
        </w:rPr>
        <w:t>self assured</w:t>
      </w:r>
      <w:proofErr w:type="spellEnd"/>
      <w:r w:rsidRPr="005800ED">
        <w:rPr>
          <w:rStyle w:val="Emphasis"/>
          <w:sz w:val="26"/>
          <w:szCs w:val="26"/>
        </w:rPr>
        <w:t xml:space="preserve"> destruction</w:t>
      </w:r>
      <w:r w:rsidRPr="005800ED">
        <w:rPr>
          <w:rStyle w:val="StyleUnderline"/>
          <w:sz w:val="26"/>
          <w:szCs w:val="26"/>
        </w:rPr>
        <w:t xml:space="preserve">. Even a 'small' nuclear war </w:t>
      </w:r>
      <w:r w:rsidRPr="005800ED">
        <w:rPr>
          <w:sz w:val="16"/>
          <w:szCs w:val="26"/>
        </w:rPr>
        <w:t xml:space="preserve">between India and Pakistan, with each country detonating 50 Hiroshima-size atom bombs--only about 0.03 percent of the global nuclear arsenal's explosive power--as air bursts in urban areas, </w:t>
      </w:r>
      <w:r w:rsidRPr="005800ED">
        <w:rPr>
          <w:rStyle w:val="StyleUnderline"/>
          <w:sz w:val="26"/>
          <w:szCs w:val="26"/>
        </w:rPr>
        <w:t>could produce so much smoke that temperatures would fall below those of the Little Ice Age</w:t>
      </w:r>
      <w:r w:rsidRPr="005800ED">
        <w:rPr>
          <w:sz w:val="16"/>
          <w:szCs w:val="26"/>
        </w:rPr>
        <w:t xml:space="preserve"> of the fourteenth to nineteenth centuries, </w:t>
      </w:r>
      <w:r w:rsidRPr="005800ED">
        <w:rPr>
          <w:rStyle w:val="StyleUnderline"/>
          <w:sz w:val="26"/>
          <w:szCs w:val="26"/>
        </w:rPr>
        <w:t>shortening the growing season around the world and threatening the global food supply</w:t>
      </w:r>
      <w:r w:rsidRPr="005800ED">
        <w:rPr>
          <w:sz w:val="16"/>
          <w:szCs w:val="26"/>
        </w:rPr>
        <w:t xml:space="preserve">. Furthermore, there would be </w:t>
      </w:r>
      <w:r w:rsidRPr="005800ED">
        <w:rPr>
          <w:rStyle w:val="StyleUnderline"/>
          <w:sz w:val="26"/>
          <w:szCs w:val="26"/>
        </w:rPr>
        <w:t xml:space="preserve">massive ozone depletion, allowing more </w:t>
      </w:r>
      <w:r w:rsidRPr="005800ED">
        <w:rPr>
          <w:rStyle w:val="Emphasis"/>
          <w:sz w:val="26"/>
          <w:szCs w:val="26"/>
        </w:rPr>
        <w:t>ultraviolet</w:t>
      </w:r>
      <w:r w:rsidRPr="005800ED">
        <w:rPr>
          <w:rStyle w:val="StyleUnderline"/>
          <w:sz w:val="26"/>
          <w:szCs w:val="26"/>
        </w:rPr>
        <w:t xml:space="preserve"> radiation</w:t>
      </w:r>
      <w:r w:rsidRPr="005800ED">
        <w:rPr>
          <w:sz w:val="16"/>
          <w:szCs w:val="26"/>
        </w:rPr>
        <w:t xml:space="preserve"> to reach Earth's surface. </w:t>
      </w:r>
      <w:r w:rsidRPr="005800ED">
        <w:rPr>
          <w:rStyle w:val="Emphasis"/>
          <w:sz w:val="26"/>
          <w:szCs w:val="26"/>
        </w:rPr>
        <w:t>Recent studies</w:t>
      </w:r>
      <w:r w:rsidRPr="005800ED">
        <w:rPr>
          <w:rStyle w:val="StyleUnderline"/>
          <w:sz w:val="26"/>
          <w:szCs w:val="26"/>
        </w:rPr>
        <w:t xml:space="preserve"> predict that agricultural production in parts of the </w:t>
      </w:r>
      <w:r w:rsidRPr="005800ED">
        <w:rPr>
          <w:rStyle w:val="Emphasis"/>
          <w:sz w:val="26"/>
          <w:szCs w:val="26"/>
        </w:rPr>
        <w:t>U</w:t>
      </w:r>
      <w:r w:rsidRPr="005800ED">
        <w:rPr>
          <w:sz w:val="16"/>
          <w:szCs w:val="26"/>
        </w:rPr>
        <w:t xml:space="preserve">nited </w:t>
      </w:r>
      <w:r w:rsidRPr="005800ED">
        <w:rPr>
          <w:rStyle w:val="Emphasis"/>
          <w:sz w:val="26"/>
          <w:szCs w:val="26"/>
        </w:rPr>
        <w:t>S</w:t>
      </w:r>
      <w:r w:rsidRPr="005800ED">
        <w:rPr>
          <w:sz w:val="16"/>
          <w:szCs w:val="26"/>
        </w:rPr>
        <w:t xml:space="preserve">tates </w:t>
      </w:r>
      <w:r w:rsidRPr="005800ED">
        <w:rPr>
          <w:rStyle w:val="StyleUnderline"/>
          <w:sz w:val="26"/>
          <w:szCs w:val="26"/>
        </w:rPr>
        <w:t xml:space="preserve">and </w:t>
      </w:r>
      <w:r w:rsidRPr="005800ED">
        <w:rPr>
          <w:rStyle w:val="Emphasis"/>
          <w:sz w:val="26"/>
          <w:szCs w:val="26"/>
        </w:rPr>
        <w:t>China</w:t>
      </w:r>
      <w:r w:rsidRPr="005800ED">
        <w:rPr>
          <w:rStyle w:val="StyleUnderline"/>
          <w:sz w:val="26"/>
          <w:szCs w:val="26"/>
        </w:rPr>
        <w:t xml:space="preserve"> would decline</w:t>
      </w:r>
      <w:r w:rsidRPr="005800ED">
        <w:rPr>
          <w:szCs w:val="26"/>
          <w:u w:val="single"/>
        </w:rPr>
        <w:t xml:space="preserve"> by about </w:t>
      </w:r>
      <w:r w:rsidRPr="005800ED">
        <w:rPr>
          <w:b/>
          <w:bCs/>
          <w:szCs w:val="26"/>
          <w:u w:val="single"/>
        </w:rPr>
        <w:t>20 percent</w:t>
      </w:r>
      <w:r w:rsidRPr="005800ED">
        <w:rPr>
          <w:sz w:val="16"/>
          <w:szCs w:val="26"/>
        </w:rPr>
        <w:t xml:space="preserve"> for four years, and by 10 percent for a decade.” 14. A conflagration involving USA/NATO forces and those of Russian federation would </w:t>
      </w:r>
      <w:r w:rsidRPr="005800ED">
        <w:rPr>
          <w:rStyle w:val="StyleUnderline"/>
          <w:sz w:val="26"/>
          <w:szCs w:val="26"/>
        </w:rPr>
        <w:t>most likely cause the deaths of most/nearly all/</w:t>
      </w:r>
      <w:r w:rsidRPr="005800ED">
        <w:rPr>
          <w:rStyle w:val="Emphasis"/>
          <w:sz w:val="26"/>
          <w:szCs w:val="26"/>
        </w:rPr>
        <w:t>all humans</w:t>
      </w:r>
      <w:r w:rsidRPr="005800ED">
        <w:rPr>
          <w:rStyle w:val="StyleUnderline"/>
          <w:sz w:val="26"/>
          <w:szCs w:val="26"/>
        </w:rPr>
        <w:t xml:space="preserve"> (and severely impact/extinguish </w:t>
      </w:r>
      <w:r w:rsidRPr="005800ED">
        <w:rPr>
          <w:rStyle w:val="Emphasis"/>
          <w:sz w:val="26"/>
          <w:szCs w:val="26"/>
        </w:rPr>
        <w:t>other species</w:t>
      </w:r>
      <w:r w:rsidRPr="005800ED">
        <w:rPr>
          <w:rStyle w:val="StyleUnderline"/>
          <w:sz w:val="26"/>
          <w:szCs w:val="26"/>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5800ED">
        <w:rPr>
          <w:rStyle w:val="StyleUnderline"/>
          <w:sz w:val="26"/>
          <w:szCs w:val="26"/>
        </w:rPr>
        <w:t>tonnes</w:t>
      </w:r>
      <w:proofErr w:type="spellEnd"/>
      <w:r w:rsidRPr="005800ED">
        <w:rPr>
          <w:rStyle w:val="StyleUnderline"/>
          <w:sz w:val="26"/>
          <w:szCs w:val="26"/>
        </w:rPr>
        <w:t xml:space="preserve"> of very black soot into the stratosphere where it would remain for decades</w:t>
      </w:r>
      <w:r w:rsidRPr="005800ED">
        <w:rPr>
          <w:sz w:val="16"/>
          <w:szCs w:val="26"/>
        </w:rPr>
        <w:t xml:space="preserve">. 15. </w:t>
      </w:r>
      <w:r w:rsidRPr="005800ED">
        <w:rPr>
          <w:rStyle w:val="StyleUnderline"/>
          <w:sz w:val="26"/>
          <w:szCs w:val="26"/>
        </w:rPr>
        <w:t xml:space="preserve">Though human ingenuity and resilience shouldn't be underestimated, </w:t>
      </w:r>
      <w:r w:rsidRPr="005800ED">
        <w:rPr>
          <w:rStyle w:val="StyleUnderline"/>
          <w:sz w:val="26"/>
          <w:szCs w:val="26"/>
        </w:rPr>
        <w:lastRenderedPageBreak/>
        <w:t>human survival itself is arguably problematic</w:t>
      </w:r>
      <w:r w:rsidRPr="005800ED">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5800ED">
        <w:rPr>
          <w:rStyle w:val="Emphasis"/>
          <w:sz w:val="26"/>
          <w:szCs w:val="26"/>
        </w:rPr>
        <w:t>Gareth Evans</w:t>
      </w:r>
      <w:r w:rsidRPr="005800ED">
        <w:rPr>
          <w:rStyle w:val="StyleUnderline"/>
          <w:sz w:val="26"/>
          <w:szCs w:val="26"/>
        </w:rPr>
        <w:t>’ ICNND (International Commission on Nuclear Non-proliferation and Disarmament) Report made it clear that it saw the threat posed by nuclear weapons use as one that</w:t>
      </w:r>
      <w:r w:rsidRPr="005800ED">
        <w:rPr>
          <w:sz w:val="16"/>
          <w:szCs w:val="26"/>
        </w:rPr>
        <w:t xml:space="preserve"> at least threatens what we now call 'civilization' and that potentially </w:t>
      </w:r>
      <w:r w:rsidRPr="005800ED">
        <w:rPr>
          <w:rStyle w:val="Emphasis"/>
          <w:sz w:val="26"/>
          <w:szCs w:val="26"/>
        </w:rPr>
        <w:t>threatens human survival with an immediacy that even climate change does not</w:t>
      </w:r>
      <w:r w:rsidRPr="005800ED">
        <w:rPr>
          <w:sz w:val="16"/>
          <w:szCs w:val="26"/>
        </w:rPr>
        <w:t xml:space="preserve">, though we can see the results of climate change here and now and of course the immediate post-nuclear results for Hiroshima and Nagasaki as well. </w:t>
      </w:r>
    </w:p>
    <w:p w14:paraId="58138B03" w14:textId="77777777" w:rsidR="009601B2" w:rsidRPr="005800ED" w:rsidRDefault="009601B2" w:rsidP="009601B2"/>
    <w:p w14:paraId="00C8D1A1" w14:textId="77777777" w:rsidR="009601B2" w:rsidRPr="005800ED" w:rsidRDefault="009601B2" w:rsidP="009601B2"/>
    <w:p w14:paraId="331EB14E" w14:textId="77777777" w:rsidR="009601B2" w:rsidRPr="005800ED" w:rsidRDefault="009601B2" w:rsidP="009601B2">
      <w:pPr>
        <w:pStyle w:val="Heading4"/>
      </w:pPr>
      <w:r w:rsidRPr="005800ED">
        <w:t>Advantage 2 – Space War</w:t>
      </w:r>
    </w:p>
    <w:p w14:paraId="3B84D06F" w14:textId="77777777" w:rsidR="009601B2" w:rsidRPr="005800ED" w:rsidRDefault="009601B2" w:rsidP="009601B2">
      <w:pPr>
        <w:pStyle w:val="Heading4"/>
      </w:pPr>
      <w:r w:rsidRPr="005800ED">
        <w:t xml:space="preserve">Space is the </w:t>
      </w:r>
      <w:r w:rsidRPr="005800ED">
        <w:rPr>
          <w:u w:val="single"/>
        </w:rPr>
        <w:t xml:space="preserve">pinnacle </w:t>
      </w:r>
      <w:r w:rsidRPr="005800ED">
        <w:t xml:space="preserve">of great power competition – China is set to take advantage – investment in </w:t>
      </w:r>
      <w:r w:rsidRPr="005800ED">
        <w:rPr>
          <w:u w:val="single"/>
        </w:rPr>
        <w:t>state based launching</w:t>
      </w:r>
      <w:r w:rsidRPr="005800ED">
        <w:t xml:space="preserve"> and </w:t>
      </w:r>
      <w:r w:rsidRPr="005800ED">
        <w:rPr>
          <w:u w:val="single"/>
        </w:rPr>
        <w:t>military capabilities</w:t>
      </w:r>
      <w:r w:rsidRPr="005800ED">
        <w:t xml:space="preserve"> leaves the US in the </w:t>
      </w:r>
      <w:r w:rsidRPr="005800ED">
        <w:rPr>
          <w:u w:val="single"/>
        </w:rPr>
        <w:t>dust</w:t>
      </w:r>
      <w:r w:rsidRPr="005800ED">
        <w:t>.</w:t>
      </w:r>
    </w:p>
    <w:p w14:paraId="713D0228" w14:textId="77777777" w:rsidR="009601B2" w:rsidRPr="005800ED" w:rsidRDefault="009601B2" w:rsidP="009601B2">
      <w:pPr>
        <w:rPr>
          <w:sz w:val="16"/>
        </w:rPr>
      </w:pPr>
      <w:proofErr w:type="spellStart"/>
      <w:r w:rsidRPr="005800ED">
        <w:rPr>
          <w:b/>
          <w:bCs/>
          <w:u w:val="single"/>
        </w:rPr>
        <w:t>Zivitski</w:t>
      </w:r>
      <w:proofErr w:type="spellEnd"/>
      <w:r w:rsidRPr="005800ED">
        <w:rPr>
          <w:b/>
          <w:bCs/>
          <w:u w:val="single"/>
        </w:rPr>
        <w:t xml:space="preserve"> 20</w:t>
      </w:r>
      <w:r w:rsidRPr="005800ED">
        <w:rPr>
          <w:sz w:val="16"/>
        </w:rPr>
        <w:t xml:space="preserve">, Liane. (Maj. Liane </w:t>
      </w:r>
      <w:proofErr w:type="spellStart"/>
      <w:r w:rsidRPr="005800ED">
        <w:rPr>
          <w:sz w:val="16"/>
        </w:rPr>
        <w:t>Zivitski</w:t>
      </w:r>
      <w:proofErr w:type="spellEnd"/>
      <w:r w:rsidRPr="005800ED">
        <w:rPr>
          <w:sz w:val="16"/>
        </w:rPr>
        <w:t xml:space="preserve"> Chief, Operations Branch, J32 American Military University Masters - Strategic Intelligence </w:t>
      </w:r>
      <w:proofErr w:type="spellStart"/>
      <w:r w:rsidRPr="005800ED">
        <w:rPr>
          <w:sz w:val="16"/>
        </w:rPr>
        <w:t>Intelligence</w:t>
      </w:r>
      <w:proofErr w:type="spellEnd"/>
      <w:r w:rsidRPr="005800ED">
        <w:rPr>
          <w:sz w:val="16"/>
        </w:rPr>
        <w:t xml:space="preserve"> Officer for USAF) “China Wants to Dominate Space, and the US Must Take Countermeasures.” Defense News, Defense News, 23 June 2020, https://www.defensenews.com/opinion/commentary/2020/06/23/china-wants-to-dominate-space-and-the-us-must-take-countermeasures/. //JQ</w:t>
      </w:r>
    </w:p>
    <w:p w14:paraId="4C88BA28" w14:textId="77777777" w:rsidR="009601B2" w:rsidRPr="005800ED" w:rsidRDefault="009601B2" w:rsidP="009601B2">
      <w:pPr>
        <w:rPr>
          <w:sz w:val="16"/>
        </w:rPr>
      </w:pPr>
      <w:r w:rsidRPr="005800ED">
        <w:rPr>
          <w:u w:val="single"/>
        </w:rPr>
        <w:t>China is determined to replace the U.S. as the dominant power in space</w:t>
      </w:r>
      <w:r w:rsidRPr="005800ED">
        <w:rPr>
          <w:sz w:val="16"/>
        </w:rPr>
        <w:t xml:space="preserve">. While proclaiming its peaceful intentions, </w:t>
      </w:r>
      <w:r w:rsidRPr="005800ED">
        <w:rPr>
          <w:u w:val="single"/>
        </w:rPr>
        <w:t>Beijing’s doctrine considers space a military domain, and it is investing heavily in space infrastructure designed to </w:t>
      </w:r>
      <w:hyperlink r:id="rId45" w:tgtFrame="_blank" w:history="1">
        <w:r w:rsidRPr="005800ED">
          <w:rPr>
            <w:rStyle w:val="Hyperlink"/>
            <w:u w:val="single"/>
          </w:rPr>
          <w:t>secure</w:t>
        </w:r>
      </w:hyperlink>
      <w:r w:rsidRPr="005800ED">
        <w:rPr>
          <w:u w:val="single"/>
        </w:rPr>
        <w:t> both economic and military advantages</w:t>
      </w:r>
      <w:r w:rsidRPr="005800ED">
        <w:rPr>
          <w:sz w:val="16"/>
        </w:rPr>
        <w:t>. To ensure that it continues to compete from a position of strength, the U.S. must </w:t>
      </w:r>
      <w:hyperlink r:id="rId46" w:tgtFrame="_blank" w:history="1">
        <w:r w:rsidRPr="005800ED">
          <w:rPr>
            <w:rStyle w:val="Hyperlink"/>
            <w:sz w:val="16"/>
          </w:rPr>
          <w:t>invest sufficient resources</w:t>
        </w:r>
      </w:hyperlink>
      <w:r w:rsidRPr="005800ED">
        <w:rPr>
          <w:sz w:val="16"/>
        </w:rPr>
        <w:t> in preparing its new Space Force to defend America’s national interests and security in space.</w:t>
      </w:r>
    </w:p>
    <w:p w14:paraId="345A73AA" w14:textId="77777777" w:rsidR="009601B2" w:rsidRPr="005800ED" w:rsidRDefault="009601B2" w:rsidP="009601B2">
      <w:pPr>
        <w:rPr>
          <w:sz w:val="16"/>
          <w:szCs w:val="16"/>
        </w:rPr>
      </w:pPr>
      <w:r w:rsidRPr="005800ED">
        <w:rPr>
          <w:sz w:val="16"/>
          <w:szCs w:val="16"/>
        </w:rPr>
        <w:t>Beijing’s </w:t>
      </w:r>
      <w:hyperlink r:id="rId47" w:tgtFrame="_blank" w:history="1">
        <w:r w:rsidRPr="005800ED">
          <w:rPr>
            <w:rStyle w:val="Hyperlink"/>
            <w:sz w:val="16"/>
            <w:szCs w:val="16"/>
          </w:rPr>
          <w:t>rapidly improving capabilities</w:t>
        </w:r>
      </w:hyperlink>
      <w:r w:rsidRPr="005800ED">
        <w:rPr>
          <w:sz w:val="16"/>
          <w:szCs w:val="16"/>
        </w:rPr>
        <w:t> are clear to see. On May 5, China successfully </w:t>
      </w:r>
      <w:hyperlink r:id="rId48" w:tgtFrame="_blank" w:history="1">
        <w:r w:rsidRPr="005800ED">
          <w:rPr>
            <w:rStyle w:val="Hyperlink"/>
            <w:sz w:val="16"/>
            <w:szCs w:val="16"/>
          </w:rPr>
          <w:t>launched</w:t>
        </w:r>
      </w:hyperlink>
      <w:r w:rsidRPr="005800ED">
        <w:rPr>
          <w:sz w:val="16"/>
          <w:szCs w:val="16"/>
        </w:rPr>
        <w:t> the Long March-5B rocket designed to eventually transport astronauts into space. This was the first successful launch of any Long March rocket this year after failed attempts to launch the </w:t>
      </w:r>
      <w:hyperlink r:id="rId49" w:tgtFrame="_blank" w:history="1">
        <w:r w:rsidRPr="005800ED">
          <w:rPr>
            <w:rStyle w:val="Hyperlink"/>
            <w:sz w:val="16"/>
            <w:szCs w:val="16"/>
          </w:rPr>
          <w:t>Long March-3B</w:t>
        </w:r>
      </w:hyperlink>
      <w:r w:rsidRPr="005800ED">
        <w:rPr>
          <w:sz w:val="16"/>
          <w:szCs w:val="16"/>
        </w:rPr>
        <w:t> in April and </w:t>
      </w:r>
      <w:hyperlink r:id="rId50" w:tgtFrame="_blank" w:history="1">
        <w:r w:rsidRPr="005800ED">
          <w:rPr>
            <w:rStyle w:val="Hyperlink"/>
            <w:sz w:val="16"/>
            <w:szCs w:val="16"/>
          </w:rPr>
          <w:t>Long March-7A</w:t>
        </w:r>
      </w:hyperlink>
      <w:r w:rsidRPr="005800ED">
        <w:rPr>
          <w:sz w:val="16"/>
          <w:szCs w:val="16"/>
        </w:rPr>
        <w:t> in March.</w:t>
      </w:r>
    </w:p>
    <w:p w14:paraId="0D140027" w14:textId="77777777" w:rsidR="009601B2" w:rsidRPr="005800ED" w:rsidRDefault="009601B2" w:rsidP="009601B2">
      <w:pPr>
        <w:rPr>
          <w:sz w:val="16"/>
          <w:szCs w:val="16"/>
        </w:rPr>
      </w:pPr>
      <w:r w:rsidRPr="005800ED">
        <w:rPr>
          <w:sz w:val="16"/>
          <w:szCs w:val="16"/>
        </w:rPr>
        <w:t>Three weeks later, China completed back-to-back launches from two separate launch facilities placing Earth-imaging and technology demonstration satellites into orbit. China plans to launch more than 60 spacecraft in over 40 launches in 2020, and has led global launches over the past two years.</w:t>
      </w:r>
    </w:p>
    <w:p w14:paraId="53567EE8" w14:textId="77777777" w:rsidR="009601B2" w:rsidRPr="005800ED" w:rsidRDefault="009601B2" w:rsidP="009601B2">
      <w:pPr>
        <w:rPr>
          <w:sz w:val="16"/>
          <w:szCs w:val="16"/>
        </w:rPr>
      </w:pPr>
      <w:r w:rsidRPr="005800ED">
        <w:rPr>
          <w:sz w:val="16"/>
          <w:szCs w:val="16"/>
        </w:rPr>
        <w:t>Currently, China is second only to the U.S. in the number of operational satellites in orbit, with 363 as of March 31, 2020. </w:t>
      </w:r>
    </w:p>
    <w:p w14:paraId="384F6099" w14:textId="77777777" w:rsidR="009601B2" w:rsidRPr="005800ED" w:rsidRDefault="009601B2" w:rsidP="009601B2">
      <w:pPr>
        <w:rPr>
          <w:sz w:val="16"/>
        </w:rPr>
      </w:pPr>
      <w:r w:rsidRPr="005800ED">
        <w:rPr>
          <w:u w:val="single"/>
        </w:rPr>
        <w:t>These capabilities are a cause for concern because of Beijing’s concurrent investment in space weapons</w:t>
      </w:r>
      <w:r w:rsidRPr="005800ED">
        <w:rPr>
          <w:sz w:val="16"/>
        </w:rPr>
        <w:t>. The Pentagon recently warned China has developed and fielded ground- and space-based anti-satellite, directed-energy, and electronic warfare capabilities that place the peaceful use of international space at risk.</w:t>
      </w:r>
    </w:p>
    <w:p w14:paraId="5839B103" w14:textId="77777777" w:rsidR="009601B2" w:rsidRPr="005800ED" w:rsidRDefault="009601B2" w:rsidP="009601B2">
      <w:pPr>
        <w:rPr>
          <w:sz w:val="16"/>
        </w:rPr>
      </w:pPr>
      <w:r w:rsidRPr="005800ED">
        <w:rPr>
          <w:u w:val="single"/>
        </w:rPr>
        <w:t>Evidence suggests China could be developing up to three different anti-satellite systems.</w:t>
      </w:r>
      <w:r w:rsidRPr="005800ED">
        <w:rPr>
          <w:sz w:val="16"/>
        </w:rPr>
        <w:t xml:space="preserve"> China launched its first successful ground-based direct ascent anti-satellite missile, </w:t>
      </w:r>
      <w:hyperlink r:id="rId51" w:tgtFrame="_blank" w:history="1">
        <w:r w:rsidRPr="005800ED">
          <w:rPr>
            <w:rStyle w:val="Hyperlink"/>
            <w:sz w:val="16"/>
          </w:rPr>
          <w:t>the SC-19</w:t>
        </w:r>
      </w:hyperlink>
      <w:r w:rsidRPr="005800ED">
        <w:rPr>
          <w:sz w:val="16"/>
        </w:rPr>
        <w:t>, in 2007, and spent the last decade improving follow-on versions. In 2018, the People’s Liberation Army formed military units that began initial operational training with anti-satellite missiles. The SC-19 is now assessed operational and capable of targeting low-Earth orbit satellites. </w:t>
      </w:r>
    </w:p>
    <w:p w14:paraId="38489B5A" w14:textId="77777777" w:rsidR="009601B2" w:rsidRPr="005800ED" w:rsidRDefault="009601B2" w:rsidP="009601B2">
      <w:pPr>
        <w:rPr>
          <w:u w:val="single"/>
        </w:rPr>
      </w:pPr>
      <w:r w:rsidRPr="005800ED">
        <w:rPr>
          <w:u w:val="single"/>
        </w:rPr>
        <w:t>China also fielded sophisticated on-orbit capabilities, such as satellites with </w:t>
      </w:r>
      <w:hyperlink r:id="rId52" w:tgtFrame="_blank" w:history="1">
        <w:r w:rsidRPr="005800ED">
          <w:rPr>
            <w:rStyle w:val="Hyperlink"/>
            <w:u w:val="single"/>
          </w:rPr>
          <w:t>robotic arm technology</w:t>
        </w:r>
      </w:hyperlink>
      <w:r w:rsidRPr="005800ED">
        <w:rPr>
          <w:u w:val="single"/>
        </w:rPr>
        <w:t> for inspection and repair, which the U.S. Defense Intelligence Agency </w:t>
      </w:r>
      <w:hyperlink r:id="rId53" w:tgtFrame="_blank" w:history="1">
        <w:r w:rsidRPr="005800ED">
          <w:rPr>
            <w:rStyle w:val="Hyperlink"/>
            <w:u w:val="single"/>
          </w:rPr>
          <w:t>assesses</w:t>
        </w:r>
      </w:hyperlink>
      <w:r w:rsidRPr="005800ED">
        <w:rPr>
          <w:u w:val="single"/>
        </w:rPr>
        <w:t> could also function as a weapon. </w:t>
      </w:r>
    </w:p>
    <w:p w14:paraId="547CAEAD" w14:textId="77777777" w:rsidR="009601B2" w:rsidRPr="005800ED" w:rsidRDefault="009601B2" w:rsidP="009601B2">
      <w:pPr>
        <w:rPr>
          <w:sz w:val="16"/>
        </w:rPr>
      </w:pPr>
      <w:r w:rsidRPr="005800ED">
        <w:rPr>
          <w:u w:val="single"/>
        </w:rPr>
        <w:lastRenderedPageBreak/>
        <w:t>Because destruction of assets using anti-satellite technology is easily attributable, China is also pursuing a broad range of nondestructive directed-energy and electronic warfare weapons like lasers for blinding commercial and military imaging satellites</w:t>
      </w:r>
      <w:r w:rsidRPr="005800ED">
        <w:rPr>
          <w:sz w:val="16"/>
        </w:rPr>
        <w:t>. It is also working on radio frequency-jamming technologies capable of degrading or denying satellite communications and global navigation satellite systems like GPS. </w:t>
      </w:r>
    </w:p>
    <w:p w14:paraId="4E45FAAA" w14:textId="77777777" w:rsidR="009601B2" w:rsidRPr="005800ED" w:rsidRDefault="009601B2" w:rsidP="009601B2">
      <w:pPr>
        <w:rPr>
          <w:sz w:val="16"/>
        </w:rPr>
      </w:pPr>
      <w:r w:rsidRPr="005800ED">
        <w:rPr>
          <w:u w:val="single"/>
        </w:rPr>
        <w:t>China’s counter-space efforts have forced the U.S. to take measures to protect itself against what Secretary of Defense Mark Esper accurately labeled the weaponization of space.</w:t>
      </w:r>
      <w:r w:rsidRPr="005800ED">
        <w:rPr>
          <w:sz w:val="16"/>
        </w:rPr>
        <w:t xml:space="preserve"> The 2020 National Defense Authorization Act established the United States Space Force as the sixth independent branch of the military to meet the threat posed to American space-based assets by potential enemies. U.S. Space Command, the Defense Department’s 11th combatant command, recently finalized its campaign plan with a new mission statement emphasizing “defending against and deterring threats.”</w:t>
      </w:r>
    </w:p>
    <w:p w14:paraId="6DAE2119" w14:textId="77777777" w:rsidR="009601B2" w:rsidRPr="005800ED" w:rsidRDefault="009601B2" w:rsidP="009601B2">
      <w:pPr>
        <w:rPr>
          <w:sz w:val="16"/>
        </w:rPr>
      </w:pPr>
      <w:r w:rsidRPr="005800ED">
        <w:rPr>
          <w:sz w:val="16"/>
        </w:rPr>
        <w:t xml:space="preserve">However, </w:t>
      </w:r>
      <w:r w:rsidRPr="005800ED">
        <w:rPr>
          <w:u w:val="single"/>
        </w:rPr>
        <w:t>China is launching capabilities into space at a pace that is becoming increasingly difficult for the U.S. to match</w:t>
      </w:r>
      <w:r w:rsidRPr="005800ED">
        <w:rPr>
          <w:sz w:val="16"/>
        </w:rPr>
        <w:t xml:space="preserve"> amid the current pandemic. Despite the recent success of the SpaceX launch from U.S. soil to the International Space Station, the U.S. has delayed several launches due to COVID-19.</w:t>
      </w:r>
    </w:p>
    <w:p w14:paraId="4C38B803" w14:textId="77777777" w:rsidR="009601B2" w:rsidRPr="005800ED" w:rsidRDefault="009601B2" w:rsidP="009601B2">
      <w:pPr>
        <w:rPr>
          <w:sz w:val="16"/>
          <w:szCs w:val="16"/>
        </w:rPr>
      </w:pPr>
      <w:r w:rsidRPr="005800ED">
        <w:rPr>
          <w:sz w:val="16"/>
          <w:szCs w:val="16"/>
        </w:rPr>
        <w:t>In March, California-based Rocket Lab postponed the launch of three U.S. intelligence payloads from its launch complex </w:t>
      </w:r>
      <w:hyperlink r:id="rId54" w:tgtFrame="_blank" w:history="1">
        <w:r w:rsidRPr="005800ED">
          <w:rPr>
            <w:rStyle w:val="Hyperlink"/>
            <w:sz w:val="16"/>
            <w:szCs w:val="16"/>
          </w:rPr>
          <w:t>in New Zealand</w:t>
        </w:r>
      </w:hyperlink>
      <w:r w:rsidRPr="005800ED">
        <w:rPr>
          <w:sz w:val="16"/>
          <w:szCs w:val="16"/>
        </w:rPr>
        <w:t>. In April, the U.S. Space Force delayed a GPS satellite launch to no earlier than June 30 in order to minimize personnel from </w:t>
      </w:r>
      <w:hyperlink r:id="rId55" w:tgtFrame="_blank" w:history="1">
        <w:r w:rsidRPr="005800ED">
          <w:rPr>
            <w:rStyle w:val="Hyperlink"/>
            <w:sz w:val="16"/>
            <w:szCs w:val="16"/>
          </w:rPr>
          <w:t>COVID-19 exposure</w:t>
        </w:r>
      </w:hyperlink>
      <w:r w:rsidRPr="005800ED">
        <w:rPr>
          <w:sz w:val="16"/>
          <w:szCs w:val="16"/>
        </w:rPr>
        <w:t>. And delays caused by the novel coronavirus also ensured the first launch of NASA’s Artemis program will not happen until late 2021.</w:t>
      </w:r>
    </w:p>
    <w:p w14:paraId="36F835B7" w14:textId="77777777" w:rsidR="009601B2" w:rsidRPr="005800ED" w:rsidRDefault="009601B2" w:rsidP="009601B2">
      <w:pPr>
        <w:rPr>
          <w:sz w:val="16"/>
          <w:szCs w:val="16"/>
        </w:rPr>
      </w:pPr>
      <w:r w:rsidRPr="005800ED">
        <w:rPr>
          <w:sz w:val="16"/>
          <w:szCs w:val="16"/>
        </w:rPr>
        <w:t>Meanwhile, China is already </w:t>
      </w:r>
      <w:hyperlink r:id="rId56" w:tgtFrame="_blank" w:history="1">
        <w:r w:rsidRPr="005800ED">
          <w:rPr>
            <w:rStyle w:val="Hyperlink"/>
            <w:sz w:val="16"/>
            <w:szCs w:val="16"/>
          </w:rPr>
          <w:t>preparing</w:t>
        </w:r>
      </w:hyperlink>
      <w:r w:rsidRPr="005800ED">
        <w:rPr>
          <w:sz w:val="16"/>
          <w:szCs w:val="16"/>
        </w:rPr>
        <w:t> for its next launch, the Tianwen-1 Mars mission, scheduled for July.</w:t>
      </w:r>
    </w:p>
    <w:p w14:paraId="6B317329" w14:textId="77777777" w:rsidR="009601B2" w:rsidRPr="005800ED" w:rsidRDefault="009601B2" w:rsidP="009601B2">
      <w:pPr>
        <w:rPr>
          <w:sz w:val="16"/>
        </w:rPr>
      </w:pPr>
      <w:r w:rsidRPr="005800ED">
        <w:rPr>
          <w:u w:val="single"/>
        </w:rPr>
        <w:t>Space is the new high ground in great power competition, and the U.S. must secure and maintain its superiority there</w:t>
      </w:r>
      <w:r w:rsidRPr="005800ED">
        <w:rPr>
          <w:sz w:val="16"/>
        </w:rPr>
        <w:t xml:space="preserve">. It would be less expensive to rely on multilateral organizations and international norms to prevent aggression in space, </w:t>
      </w:r>
      <w:r w:rsidRPr="005800ED">
        <w:rPr>
          <w:u w:val="single"/>
        </w:rPr>
        <w:t>Beijing’s track record of deviation from international norms leaves the U.S. no choice but to prepare to defend itself</w:t>
      </w:r>
      <w:r w:rsidRPr="005800ED">
        <w:rPr>
          <w:sz w:val="16"/>
        </w:rPr>
        <w:t>. The fiscal 2021 U.S. Space Force budget request for $15.4 billion is a critical first step to combat emerging threats, especially from China.</w:t>
      </w:r>
    </w:p>
    <w:p w14:paraId="631BE93F" w14:textId="77777777" w:rsidR="009601B2" w:rsidRPr="005800ED" w:rsidRDefault="009601B2" w:rsidP="009601B2">
      <w:pPr>
        <w:rPr>
          <w:sz w:val="16"/>
        </w:rPr>
      </w:pPr>
    </w:p>
    <w:p w14:paraId="40D011BE" w14:textId="77777777" w:rsidR="009601B2" w:rsidRPr="005800ED" w:rsidRDefault="009601B2" w:rsidP="009601B2">
      <w:pPr>
        <w:pStyle w:val="Heading4"/>
        <w:rPr>
          <w:rFonts w:cs="Times New Roman"/>
        </w:rPr>
      </w:pPr>
      <w:r w:rsidRPr="005800ED">
        <w:rPr>
          <w:rFonts w:cs="Times New Roman"/>
          <w:u w:val="single"/>
        </w:rPr>
        <w:t>Misperception</w:t>
      </w:r>
      <w:r w:rsidRPr="005800ED">
        <w:rPr>
          <w:rFonts w:cs="Times New Roman"/>
        </w:rPr>
        <w:t xml:space="preserve"> means it goes nuclear. </w:t>
      </w:r>
    </w:p>
    <w:p w14:paraId="09458988" w14:textId="77777777" w:rsidR="009601B2" w:rsidRPr="005800ED" w:rsidRDefault="009601B2" w:rsidP="009601B2">
      <w:pPr>
        <w:rPr>
          <w:sz w:val="16"/>
          <w:szCs w:val="26"/>
        </w:rPr>
      </w:pPr>
      <w:proofErr w:type="spellStart"/>
      <w:r w:rsidRPr="005800ED">
        <w:rPr>
          <w:rStyle w:val="Style13ptBold"/>
          <w:szCs w:val="26"/>
          <w:u w:val="single"/>
        </w:rPr>
        <w:t>Rovner</w:t>
      </w:r>
      <w:proofErr w:type="spellEnd"/>
      <w:r w:rsidRPr="005800ED">
        <w:rPr>
          <w:rStyle w:val="Style13ptBold"/>
          <w:szCs w:val="26"/>
          <w:u w:val="single"/>
        </w:rPr>
        <w:t xml:space="preserve"> 17</w:t>
      </w:r>
      <w:r w:rsidRPr="005800ED">
        <w:rPr>
          <w:sz w:val="16"/>
          <w:szCs w:val="26"/>
        </w:rPr>
        <w:t xml:space="preserve"> – Professor of Political Science, SMU (Joshua, “Two kinds of catastrophe: nuclear escalation and protracted war in Asia,” Journal of Strategic Studies, </w:t>
      </w:r>
      <w:hyperlink r:id="rId57" w:history="1">
        <w:r w:rsidRPr="005800ED">
          <w:rPr>
            <w:rStyle w:val="Hyperlink"/>
            <w:sz w:val="16"/>
            <w:szCs w:val="26"/>
          </w:rPr>
          <w:t>http://www.tandfonline.com/doi/abs/10.1080/01402390.2017.1293532?journalCode=fjss20</w:t>
        </w:r>
      </w:hyperlink>
      <w:r w:rsidRPr="005800ED">
        <w:rPr>
          <w:rStyle w:val="Hyperlink"/>
          <w:sz w:val="16"/>
          <w:szCs w:val="26"/>
        </w:rPr>
        <w:t>)</w:t>
      </w:r>
    </w:p>
    <w:p w14:paraId="4BB9E246" w14:textId="77777777" w:rsidR="009601B2" w:rsidRPr="005800ED" w:rsidRDefault="009601B2" w:rsidP="009601B2">
      <w:pPr>
        <w:rPr>
          <w:sz w:val="16"/>
          <w:szCs w:val="26"/>
        </w:rPr>
      </w:pPr>
      <w:r w:rsidRPr="005800ED">
        <w:rPr>
          <w:sz w:val="16"/>
          <w:szCs w:val="26"/>
        </w:rPr>
        <w:t xml:space="preserve">This clash of great power interests has led to concerns that a US–China war may be over the horizon. Such a war is not inevitable, of course, and both sides have obvious reasons to avoid any military conflict. But neither has shown much willingness to back down from the political issues at stake, some of which are infused with nationalism. As long as these issues remain unresolved, and as long as the United States remains committed to the allies who are at loggerheads with Beijing, then conflict will remain a possibility. </w:t>
      </w:r>
      <w:r w:rsidRPr="005800ED">
        <w:rPr>
          <w:rStyle w:val="StyleUnderline"/>
          <w:sz w:val="26"/>
          <w:szCs w:val="26"/>
        </w:rPr>
        <w:t xml:space="preserve">The fact that both sides possess nuclear weapons raises the danger of a </w:t>
      </w:r>
      <w:r w:rsidRPr="005800ED">
        <w:rPr>
          <w:rStyle w:val="Emphasis"/>
          <w:sz w:val="26"/>
          <w:szCs w:val="26"/>
        </w:rPr>
        <w:t>nuclear exchange</w:t>
      </w:r>
      <w:r w:rsidRPr="005800ED">
        <w:rPr>
          <w:rStyle w:val="StyleUnderline"/>
          <w:sz w:val="26"/>
          <w:szCs w:val="26"/>
        </w:rPr>
        <w:t xml:space="preserve">, </w:t>
      </w:r>
      <w:r w:rsidRPr="005800ED">
        <w:rPr>
          <w:rStyle w:val="Emphasis"/>
          <w:sz w:val="26"/>
          <w:szCs w:val="26"/>
        </w:rPr>
        <w:t>even over crises that begin over</w:t>
      </w:r>
      <w:r w:rsidRPr="005800ED">
        <w:rPr>
          <w:rStyle w:val="StyleUnderline"/>
          <w:sz w:val="26"/>
          <w:szCs w:val="26"/>
        </w:rPr>
        <w:t xml:space="preserve"> </w:t>
      </w:r>
      <w:r w:rsidRPr="005800ED">
        <w:rPr>
          <w:sz w:val="16"/>
          <w:szCs w:val="26"/>
        </w:rPr>
        <w:t xml:space="preserve">what to be relatively </w:t>
      </w:r>
      <w:r w:rsidRPr="005800ED">
        <w:rPr>
          <w:rStyle w:val="Emphasis"/>
          <w:sz w:val="26"/>
          <w:szCs w:val="26"/>
        </w:rPr>
        <w:t>minor disputes</w:t>
      </w:r>
      <w:r w:rsidRPr="005800ED">
        <w:rPr>
          <w:sz w:val="16"/>
          <w:szCs w:val="26"/>
        </w:rPr>
        <w:t xml:space="preserve">.1 In the event of a war, </w:t>
      </w:r>
      <w:r w:rsidRPr="005800ED">
        <w:rPr>
          <w:rStyle w:val="StyleUnderline"/>
          <w:sz w:val="26"/>
          <w:szCs w:val="26"/>
        </w:rPr>
        <w:t>both China and the U</w:t>
      </w:r>
      <w:r w:rsidRPr="005800ED">
        <w:rPr>
          <w:sz w:val="16"/>
          <w:szCs w:val="26"/>
        </w:rPr>
        <w:t xml:space="preserve">nited </w:t>
      </w:r>
      <w:r w:rsidRPr="005800ED">
        <w:rPr>
          <w:rStyle w:val="StyleUnderline"/>
          <w:sz w:val="26"/>
          <w:szCs w:val="26"/>
        </w:rPr>
        <w:t>S</w:t>
      </w:r>
      <w:r w:rsidRPr="005800ED">
        <w:rPr>
          <w:sz w:val="16"/>
          <w:szCs w:val="26"/>
        </w:rPr>
        <w:t xml:space="preserve">tates </w:t>
      </w:r>
      <w:r w:rsidRPr="005800ED">
        <w:rPr>
          <w:rStyle w:val="StyleUnderline"/>
          <w:sz w:val="26"/>
          <w:szCs w:val="26"/>
        </w:rPr>
        <w:t>would seek a quick decisive victory</w:t>
      </w:r>
      <w:r w:rsidRPr="005800ED">
        <w:rPr>
          <w:sz w:val="16"/>
          <w:szCs w:val="26"/>
        </w:rPr>
        <w:t xml:space="preserve">. Any war is likely to exact high costs in blood and treasure. Their high level of trade and financial interdependence, and the centrality of the United States and China to the global economy, means that a prolonged war would be an economic calamity. Chinese military doctrine increasingly stresses the importance of winning quickly, and it puts a premium on seizing the initiative and controlling the pace of combat under what it calls “informatized conditions.” The examples of the US wars in Iraq, Kosovo, and Afghanistan convinced Chinese thinkers that high-intensity conventional combat is no longer a question of relative industrial power. Instead, it is a competition for control of communications. In future conflicts, long-range attacks coupled with aggressive information operations will sew confusion and allow China to dictate the crucial opening stages. The 2001 edition of the Science of Military Strategy (SMS) states that China envisions precision strikes in order to “paralyze the enemy in one stroke.” 2 Organizational changes in the years that followed gave the People’s Liberation Army Air Force (PLAAF) more autonomy and responsibility for long-range strike. In addition, the 2013 edition of SMS called for the PLAAF to develop information operations capable of “effective suppression and destruction” of enemy’s information systems alongside an “information protection capability.” 3 Chinese leaders have committed to the PLA’s military space and counter-space capabilities, investing in more missions, more launches, and more satellites. Finally, the PLA has deliberately merged electronic warfare with psychological operations, based on the idea that confusing the enemy by undermining its communications will force it into operational sclerosis and have a profound psychological effect. The goal is to win </w:t>
      </w:r>
      <w:r w:rsidRPr="005800ED">
        <w:rPr>
          <w:sz w:val="16"/>
          <w:szCs w:val="26"/>
        </w:rPr>
        <w:lastRenderedPageBreak/>
        <w:t xml:space="preserve">fast. The PLA must “seize and control the battlefield initiative, paralyze and destroy the enemy’s operational system of systems, and shock the enemy’s will for war.” 4 This approach closely resembles the US model, which relies on prompt attacks on communications and intelligence networks, which will make it safe for follow-on forces to surge into theater and dictate the scope and pace of combat. American officers have become accustomed to short conventional clashes since the first Gulf War, and their basic operational concept remains largely unchanged. Doctrine continues to emphasize the importance of seizing the initiative, confusing the enemy, and establishing control. The standing joint publication on operations provides a neat summary of the US approach: As operations commence, the (joint force commander) needs to exploit friendly advantages and capabilities to shock, demoralize, and disrupt the enemy immediately. The JFC seeks decisive advantage through the use of all available elements of combat power to seize and maintain the initiative, deny the enemy the opportunity to achieve its objectives, and generate in the enemy a sense of inevitable failure and defeat.5 Rapid attacks cause physical destruction and psychological damage, turning dangerous adversaries into helpless, disorganized, and vulnerable targets. Under these conditions, enemies have neither the ability nor the desire to fight on, and the United States can consolidate its initial gains with additional forces who face little or no resistance. In sum, China and the United States are preparing for a kind of </w:t>
      </w:r>
      <w:proofErr w:type="spellStart"/>
      <w:r w:rsidRPr="005800ED">
        <w:rPr>
          <w:sz w:val="16"/>
          <w:szCs w:val="26"/>
        </w:rPr>
        <w:t>highintensity</w:t>
      </w:r>
      <w:proofErr w:type="spellEnd"/>
      <w:r w:rsidRPr="005800ED">
        <w:rPr>
          <w:sz w:val="16"/>
          <w:szCs w:val="26"/>
        </w:rPr>
        <w:t xml:space="preserve"> warfare that requires executing rapid and complex operations while simultaneously disrupting the enemy’s command and control. Both sides believe this operational concept can lead to victory at a reasonably low cost, and are tailoring military doctrine to achieve specific political objectives without risking national disaster. What if both sides are wrong? </w:t>
      </w:r>
      <w:r w:rsidRPr="005800ED">
        <w:rPr>
          <w:rStyle w:val="StyleUnderline"/>
          <w:sz w:val="26"/>
          <w:szCs w:val="26"/>
        </w:rPr>
        <w:t>Great powers often exaggerate their capabilities and minimize the importance of contingency and chance in war</w:t>
      </w:r>
      <w:r w:rsidRPr="005800ED">
        <w:rPr>
          <w:sz w:val="16"/>
          <w:szCs w:val="26"/>
        </w:rPr>
        <w:t xml:space="preserve">. Sometimes they launch campaigns with the false belief that war will be brief and painless, only to learn the opposite. Combat against a thinking adversary reveals the limits of existing capabilities in ways that are impossible to know before the fact. </w:t>
      </w:r>
      <w:r w:rsidRPr="005800ED">
        <w:rPr>
          <w:rStyle w:val="StyleUnderline"/>
          <w:sz w:val="26"/>
          <w:szCs w:val="26"/>
        </w:rPr>
        <w:t>Strategic interaction during war plays havoc with prewar expectations</w:t>
      </w:r>
      <w:r w:rsidRPr="005800ED">
        <w:rPr>
          <w:sz w:val="16"/>
          <w:szCs w:val="26"/>
        </w:rPr>
        <w:t xml:space="preserve">, because the combatants do their utmost to undermine the other. Ambiguous information may not allow either side to judge whether it is succeeding, or, indeed, whether its forces are actually carrying out operations as intended. Great power wars rarely go according to plan. Good strategies thus contain a reasonable margin of error, and good strategists learn to think about what might go wrong. Contingency planning is especially important in cases where nuclear weapons may come into play This article discusses the relationship between conventional and nuclear weapons in a hypothetical war between the United States and China. Both countries have spent lavishly on new conventional military capabilities. Beijing is developing “anti-access” systems to make operations dangerous for US forces in the region, and Washington has responded by refining its operational approach. In the nuclear realm, </w:t>
      </w:r>
      <w:r w:rsidRPr="005800ED">
        <w:rPr>
          <w:rStyle w:val="StyleUnderline"/>
          <w:sz w:val="26"/>
          <w:szCs w:val="26"/>
        </w:rPr>
        <w:t>China is undergoing a modernization of its arsenal and has revised its posture, while the United States has invested in increasingly accurate missile</w:t>
      </w:r>
      <w:r w:rsidRPr="005800ED">
        <w:rPr>
          <w:sz w:val="16"/>
          <w:szCs w:val="26"/>
        </w:rPr>
        <w:t xml:space="preserve">s, lethal warheads, and remote sensing technologies that enable </w:t>
      </w:r>
      <w:r w:rsidRPr="005800ED">
        <w:rPr>
          <w:rStyle w:val="StyleUnderline"/>
          <w:sz w:val="26"/>
          <w:szCs w:val="26"/>
        </w:rPr>
        <w:t>rapid precision strikes</w:t>
      </w:r>
      <w:r w:rsidRPr="005800ED">
        <w:rPr>
          <w:sz w:val="16"/>
          <w:szCs w:val="26"/>
        </w:rPr>
        <w:t xml:space="preserve">. </w:t>
      </w:r>
      <w:r w:rsidRPr="005800ED">
        <w:rPr>
          <w:rStyle w:val="StyleUnderline"/>
          <w:sz w:val="26"/>
          <w:szCs w:val="26"/>
        </w:rPr>
        <w:t>These trends may have</w:t>
      </w:r>
      <w:r w:rsidRPr="005800ED">
        <w:rPr>
          <w:sz w:val="16"/>
          <w:szCs w:val="26"/>
        </w:rPr>
        <w:t xml:space="preserve"> important and </w:t>
      </w:r>
      <w:r w:rsidRPr="005800ED">
        <w:rPr>
          <w:rStyle w:val="StyleUnderline"/>
          <w:sz w:val="26"/>
          <w:szCs w:val="26"/>
        </w:rPr>
        <w:t>troubling effects on the dynamics of a potential conventional military confrontation</w:t>
      </w:r>
      <w:r w:rsidRPr="005800ED">
        <w:rPr>
          <w:sz w:val="16"/>
          <w:szCs w:val="26"/>
        </w:rPr>
        <w:t xml:space="preserve">. While optimists imagine a quick and decisive victory, </w:t>
      </w:r>
      <w:r w:rsidRPr="005800ED">
        <w:rPr>
          <w:rStyle w:val="StyleUnderline"/>
          <w:sz w:val="26"/>
          <w:szCs w:val="26"/>
        </w:rPr>
        <w:t>the presence of nuclear weapons opens the possibility of unexpected scenarios that neither side can fully control</w:t>
      </w:r>
      <w:r w:rsidRPr="005800ED">
        <w:rPr>
          <w:sz w:val="16"/>
          <w:szCs w:val="26"/>
        </w:rPr>
        <w:t xml:space="preserve">. The following discussion describes two such scenarios. The first section discusses the prospects for nuclear use. The second section discusses the opposite scenario by looking at the prospects for a protracted conventional war. While escalation concerns have attracted a great deal of scrutiny, scholars have paid much less attention to the possibility of a drawn-out fight. The third section evaluates which scenario is more likely in a US–China conflict. The conclusion discusses the political and military trade-offs leaders will face in a future crisis. </w:t>
      </w:r>
      <w:r w:rsidRPr="005800ED">
        <w:rPr>
          <w:rStyle w:val="Emphasis"/>
          <w:sz w:val="26"/>
          <w:szCs w:val="26"/>
        </w:rPr>
        <w:t>Efforts to win quickly will increase the risk of nuclear use</w:t>
      </w:r>
      <w:r w:rsidRPr="005800ED">
        <w:rPr>
          <w:sz w:val="16"/>
          <w:szCs w:val="26"/>
        </w:rPr>
        <w:t xml:space="preserve">. Efforts to reduce the risk of escalation, on the other hand, will increase the risk of a prolonged war. Escalation What would cause leaders to cross the nuclear threshold? In some cases, the choice may be a conscious decision to marry conventional and nuclear doctrine and incorporate escalatory moves in prewar plans. This would be the case if they believe they can execute a preemptive first strike and disable or destroy the adversary’s arsenal. Preemptive attacks are particularly appealing against states with incautious or irrational leaders, especially if they possess small and vulnerable forces. Deliberate escalation is also possible if leaders believe that they must signal resolve by indicating their control at all levels of violence. Preparations for conventional war would transparently include plans for nuclear use in the case of certain contingencies. According to this logic, a clear signal of “escalation dominance” is necessary to convince the enemy that the risks are overwhelming and the prospects of victory are slim. If demonstrations of dominance fail, however, then the stronger state can simply execute its plan in order to defeat the enemy. US leaders in the Cold War invested in capabilities to enable attacks on enemy nuclear weapons and associated systems.6 If this was the case in the Cold War, when the United States faced a superpower adversary with a sprawling nuclear weapons complex, then leaders today probably remain interested in counterforce. Open-source analyses of US technology, along with some telling statements from US leaders, reveal an ongoing program for building and deploying weapons to preempt enemy escalation during a conventional conflict.7 They are also concerned with adversary innovations that complicate counterforce strikes.8 But </w:t>
      </w:r>
      <w:r w:rsidRPr="005800ED">
        <w:rPr>
          <w:rStyle w:val="StyleUnderline"/>
          <w:sz w:val="26"/>
          <w:szCs w:val="26"/>
        </w:rPr>
        <w:t xml:space="preserve">suppose that leaders have no </w:t>
      </w:r>
      <w:r w:rsidRPr="005800ED">
        <w:rPr>
          <w:rStyle w:val="StyleUnderline"/>
          <w:sz w:val="26"/>
          <w:szCs w:val="26"/>
        </w:rPr>
        <w:lastRenderedPageBreak/>
        <w:t>intention of using nuclear weapons</w:t>
      </w:r>
      <w:r w:rsidRPr="005800ED">
        <w:rPr>
          <w:sz w:val="16"/>
          <w:szCs w:val="26"/>
        </w:rPr>
        <w:t xml:space="preserve">. It is one thing to develop impressive technologies, but quite another to use them, and policymakers may blanch at the real prospect of authorizing first use. </w:t>
      </w:r>
      <w:r w:rsidRPr="005800ED">
        <w:rPr>
          <w:rStyle w:val="StyleUnderline"/>
          <w:sz w:val="26"/>
          <w:szCs w:val="26"/>
        </w:rPr>
        <w:t>Even in these cases, there are several</w:t>
      </w:r>
      <w:r w:rsidRPr="005800ED">
        <w:rPr>
          <w:sz w:val="16"/>
          <w:szCs w:val="26"/>
        </w:rPr>
        <w:t xml:space="preserve"> theoretical </w:t>
      </w:r>
      <w:r w:rsidRPr="005800ED">
        <w:rPr>
          <w:rStyle w:val="StyleUnderline"/>
          <w:sz w:val="26"/>
          <w:szCs w:val="26"/>
        </w:rPr>
        <w:t xml:space="preserve">pathways to escalation. The first is psychological. Cognitive biases may cause leaders to </w:t>
      </w:r>
      <w:r w:rsidRPr="005800ED">
        <w:rPr>
          <w:rStyle w:val="Emphasis"/>
          <w:sz w:val="26"/>
          <w:szCs w:val="26"/>
        </w:rPr>
        <w:t>misperceive rival intentions,</w:t>
      </w:r>
      <w:r w:rsidRPr="005800ED">
        <w:rPr>
          <w:rStyle w:val="StyleUnderline"/>
          <w:sz w:val="26"/>
          <w:szCs w:val="26"/>
        </w:rPr>
        <w:t xml:space="preserve"> mistaking signals of restraint for signs of danger</w:t>
      </w:r>
      <w:r w:rsidRPr="005800ED">
        <w:rPr>
          <w:sz w:val="16"/>
          <w:szCs w:val="26"/>
        </w:rPr>
        <w:t xml:space="preserve">. Prewar expectations strongly influence how individuals interpret new information, and they will ignore or reframe dissonant information so it fits into their existing beliefs. </w:t>
      </w:r>
      <w:r w:rsidRPr="005800ED">
        <w:rPr>
          <w:rStyle w:val="StyleUnderline"/>
          <w:sz w:val="26"/>
          <w:szCs w:val="26"/>
        </w:rPr>
        <w:t>Misperceptions intensify after the shooting starts</w:t>
      </w:r>
      <w:r w:rsidRPr="005800ED">
        <w:rPr>
          <w:sz w:val="16"/>
          <w:szCs w:val="26"/>
        </w:rPr>
        <w:t xml:space="preserve">, when information is ambiguous and incomplete. Carl von Clausewitz dwelt on the problem in the aftermath of the Napoleonic Wars, noting that intelligence reports were often contradictory and unreliable “in the thick of fighting.” </w:t>
      </w:r>
      <w:r w:rsidRPr="005800ED">
        <w:rPr>
          <w:rStyle w:val="StyleUnderline"/>
          <w:sz w:val="26"/>
          <w:szCs w:val="26"/>
        </w:rPr>
        <w:t>Despite advances in intelligence</w:t>
      </w:r>
      <w:r w:rsidRPr="005800ED">
        <w:rPr>
          <w:sz w:val="16"/>
          <w:szCs w:val="26"/>
        </w:rPr>
        <w:t xml:space="preserve"> and communications, </w:t>
      </w:r>
      <w:r w:rsidRPr="005800ED">
        <w:rPr>
          <w:rStyle w:val="StyleUnderline"/>
          <w:sz w:val="26"/>
          <w:szCs w:val="26"/>
        </w:rPr>
        <w:t xml:space="preserve">the </w:t>
      </w:r>
      <w:r w:rsidRPr="005800ED">
        <w:rPr>
          <w:rStyle w:val="Emphasis"/>
          <w:sz w:val="26"/>
          <w:szCs w:val="26"/>
        </w:rPr>
        <w:t>fog of war</w:t>
      </w:r>
      <w:r w:rsidRPr="005800ED">
        <w:rPr>
          <w:rStyle w:val="StyleUnderline"/>
          <w:sz w:val="26"/>
          <w:szCs w:val="26"/>
        </w:rPr>
        <w:t xml:space="preserve"> remains an enduring problem</w:t>
      </w:r>
      <w:r w:rsidRPr="005800ED">
        <w:rPr>
          <w:sz w:val="16"/>
          <w:szCs w:val="26"/>
        </w:rPr>
        <w:t xml:space="preserve">. </w:t>
      </w:r>
      <w:r w:rsidRPr="005800ED">
        <w:rPr>
          <w:rStyle w:val="StyleUnderline"/>
          <w:sz w:val="26"/>
          <w:szCs w:val="26"/>
        </w:rPr>
        <w:t>Organized violence is an iterative process, and each side has incentives to hide its actions and deceive its adversary. Violence also unleashes intense emotions that obscure the material effects of battle</w:t>
      </w:r>
      <w:r w:rsidRPr="005800ED">
        <w:rPr>
          <w:sz w:val="16"/>
          <w:szCs w:val="26"/>
        </w:rPr>
        <w:t xml:space="preserve">. Commanders may not understand whether they are winning or losing, and in lieu of reliable intelligence they are likely to let passion overtake good judgment. “In short,” Clausewitz concluded, “most intelligence is false, and the effect of fear is to multiply lies and inaccuracies.” 9 </w:t>
      </w:r>
      <w:r w:rsidRPr="005800ED">
        <w:rPr>
          <w:rStyle w:val="StyleUnderline"/>
          <w:sz w:val="26"/>
          <w:szCs w:val="26"/>
        </w:rPr>
        <w:t xml:space="preserve">Wartime leaders are prone to attribution bias, or the belief that their counterparts are inherently evil. </w:t>
      </w:r>
      <w:r w:rsidRPr="005800ED">
        <w:rPr>
          <w:sz w:val="16"/>
          <w:szCs w:val="26"/>
        </w:rPr>
        <w:t xml:space="preserve">Leaders in conflict are likely to assume the worst about their rivals or else they would not have picked a fight in the first place. </w:t>
      </w:r>
      <w:r w:rsidRPr="005800ED">
        <w:rPr>
          <w:rStyle w:val="StyleUnderline"/>
          <w:sz w:val="26"/>
          <w:szCs w:val="26"/>
        </w:rPr>
        <w:t>Attribution bias causes them disregard the notion that their enemies have limited goals</w:t>
      </w:r>
      <w:r w:rsidRPr="005800ED">
        <w:rPr>
          <w:sz w:val="16"/>
          <w:szCs w:val="26"/>
        </w:rPr>
        <w:t xml:space="preserve"> and are willing to accept partial victories. </w:t>
      </w:r>
      <w:r w:rsidRPr="005800ED">
        <w:rPr>
          <w:rStyle w:val="StyleUnderline"/>
          <w:sz w:val="26"/>
          <w:szCs w:val="26"/>
        </w:rPr>
        <w:t>They are also prone to reject peace overtures</w:t>
      </w:r>
      <w:r w:rsidRPr="005800ED">
        <w:rPr>
          <w:sz w:val="16"/>
          <w:szCs w:val="26"/>
        </w:rPr>
        <w:t xml:space="preserve"> as meaningless gestures at best, or as efforts to lull them into passivity before escalating the conflict.10 Finally, prospect theory tells us that individuals will fight harder to avoid losing a possession than they will to gain something new. </w:t>
      </w:r>
      <w:r w:rsidRPr="005800ED">
        <w:rPr>
          <w:rStyle w:val="StyleUnderline"/>
          <w:sz w:val="26"/>
          <w:szCs w:val="26"/>
        </w:rPr>
        <w:t>If leaders equate settling with losing, then they will be tempted to risk escalation</w:t>
      </w:r>
      <w:r w:rsidRPr="005800ED">
        <w:rPr>
          <w:sz w:val="16"/>
          <w:szCs w:val="26"/>
        </w:rPr>
        <w:t xml:space="preserve">. All of these psychological pressures are exacerbated under stress and tight time constraints.11 </w:t>
      </w:r>
      <w:r w:rsidRPr="005800ED">
        <w:rPr>
          <w:rStyle w:val="StyleUnderline"/>
          <w:sz w:val="26"/>
          <w:szCs w:val="26"/>
        </w:rPr>
        <w:t>Domestic pressures might lead to escalation if one or both governments fear that regime change will be the political penalty</w:t>
      </w:r>
      <w:r w:rsidRPr="005800ED">
        <w:rPr>
          <w:sz w:val="16"/>
          <w:szCs w:val="26"/>
        </w:rPr>
        <w:t xml:space="preserve"> for battlefield failure. </w:t>
      </w:r>
      <w:r w:rsidRPr="005800ED">
        <w:rPr>
          <w:rStyle w:val="StyleUnderline"/>
          <w:sz w:val="26"/>
          <w:szCs w:val="26"/>
        </w:rPr>
        <w:t>Escalation is also possible if the issues at stake are wrapped up in nationalism</w:t>
      </w:r>
      <w:r w:rsidRPr="005800ED">
        <w:rPr>
          <w:sz w:val="16"/>
          <w:szCs w:val="26"/>
        </w:rPr>
        <w:t xml:space="preserve"> or ideologies that inflate the value of the object. Leaders will be hard pressed to accept defeat in such cases, especially if military outcome is particularly lopsided and humiliating. Leaders who depend on particularly hawkish constituencies to remain in power are especially likely to take new risks even against long odds. Rather than negotiating an end to the war, they might gamble for resurrection by escalating to the nuclear level.12 Such a move would not necessarily be irrational. Instead, resurrection succeeds by shifting the war towards the balance of interests rather than the balance of capabilities. A retreating combatant, battered in the early stages of a conflict, may still affect the enemy’s calculation by taking extraordinary risks. </w:t>
      </w:r>
      <w:r w:rsidRPr="005800ED">
        <w:rPr>
          <w:rStyle w:val="StyleUnderline"/>
          <w:sz w:val="26"/>
          <w:szCs w:val="26"/>
        </w:rPr>
        <w:t>Escalation signals a willingness to fight to the finish and a reminder that it has powerful interests at stake.</w:t>
      </w:r>
      <w:r w:rsidRPr="005800ED">
        <w:rPr>
          <w:sz w:val="16"/>
          <w:szCs w:val="26"/>
        </w:rPr>
        <w:t xml:space="preserve"> Such a strategy is admittedly risky, but it may be effective, especially if the escalating state is fighting to defend its own territory against a distant rival. Transforming a conflict into a test of resolve makes sense when a state is failing the test of arms.13 Finally, </w:t>
      </w:r>
      <w:r w:rsidRPr="005800ED">
        <w:rPr>
          <w:rStyle w:val="StyleUnderline"/>
          <w:sz w:val="26"/>
          <w:szCs w:val="26"/>
        </w:rPr>
        <w:t>inadvertent escalation may occur when conventional attacks put the adversary’s nuclear force at risk</w:t>
      </w:r>
      <w:r w:rsidRPr="005800ED">
        <w:rPr>
          <w:sz w:val="16"/>
          <w:szCs w:val="26"/>
        </w:rPr>
        <w:t xml:space="preserve">. Under these conditions, the target state might reasonably worry that the attack is only the first phase of a larger war. There may be no way to offer credible reassurances that it is not. </w:t>
      </w:r>
      <w:r w:rsidRPr="005800ED">
        <w:rPr>
          <w:rStyle w:val="StyleUnderline"/>
          <w:sz w:val="26"/>
          <w:szCs w:val="26"/>
        </w:rPr>
        <w:t>Fearing the destruction</w:t>
      </w:r>
      <w:r w:rsidRPr="005800ED">
        <w:rPr>
          <w:sz w:val="16"/>
          <w:szCs w:val="26"/>
        </w:rPr>
        <w:t xml:space="preserve"> or incapacitation </w:t>
      </w:r>
      <w:r w:rsidRPr="005800ED">
        <w:rPr>
          <w:rStyle w:val="StyleUnderline"/>
          <w:sz w:val="26"/>
          <w:szCs w:val="26"/>
        </w:rPr>
        <w:t>of its nuclear deterrent, the target state might face a “</w:t>
      </w:r>
      <w:r w:rsidRPr="005800ED">
        <w:rPr>
          <w:rStyle w:val="Emphasis"/>
          <w:sz w:val="26"/>
          <w:szCs w:val="26"/>
        </w:rPr>
        <w:t>use it or lose it</w:t>
      </w:r>
      <w:r w:rsidRPr="005800ED">
        <w:rPr>
          <w:rStyle w:val="StyleUnderline"/>
          <w:sz w:val="26"/>
          <w:szCs w:val="26"/>
        </w:rPr>
        <w:t>” dilemma</w:t>
      </w:r>
      <w:r w:rsidRPr="005800ED">
        <w:rPr>
          <w:sz w:val="16"/>
          <w:szCs w:val="26"/>
        </w:rPr>
        <w:t xml:space="preserve">. Inadvertent escalation is especially likely if key command and control nodes are vulnerable or if conventional and nuclear target sets are indistinguishable. The danger also increases if military organizations indulge organizational preferences for offensive action. This encourages planners to err on the side of attacking all available targets. While it might sense to allow the adversary to retain some capabilities in order to reduce the incentives for escalation, planners may bridle at the thought of consciously allowing the enemy to retain the capacity for attack.14 In recent years, China has invested heavily in capabilities that will complicate US maritime operations and threaten US bases in Japan and Guam. Equipped with a range of anti-access capabilities, China may be able to deter the United States from </w:t>
      </w:r>
      <w:r w:rsidRPr="005800ED">
        <w:rPr>
          <w:sz w:val="16"/>
          <w:szCs w:val="26"/>
        </w:rPr>
        <w:lastRenderedPageBreak/>
        <w:t>intervening in the case of a regional war. If it does intervene, China may attempt to damage or destroy US assets or force carrier groups to operate at prohibitively long distances from the mainland.</w:t>
      </w:r>
    </w:p>
    <w:p w14:paraId="352A764A" w14:textId="77777777" w:rsidR="009601B2" w:rsidRPr="005800ED" w:rsidRDefault="009601B2" w:rsidP="009601B2">
      <w:pPr>
        <w:rPr>
          <w:sz w:val="16"/>
        </w:rPr>
      </w:pPr>
    </w:p>
    <w:p w14:paraId="3908CD13" w14:textId="77777777" w:rsidR="009601B2" w:rsidRPr="005800ED" w:rsidRDefault="009601B2" w:rsidP="009601B2"/>
    <w:p w14:paraId="21B023BA" w14:textId="77777777" w:rsidR="009601B2" w:rsidRPr="005800ED" w:rsidRDefault="009601B2" w:rsidP="009601B2">
      <w:pPr>
        <w:pStyle w:val="Heading4"/>
      </w:pPr>
      <w:r w:rsidRPr="005800ED">
        <w:t xml:space="preserve">Beijing and Moscow commercial partnership uses </w:t>
      </w:r>
      <w:r w:rsidRPr="005800ED">
        <w:rPr>
          <w:u w:val="single"/>
        </w:rPr>
        <w:t>dual-use disguise</w:t>
      </w:r>
      <w:r w:rsidRPr="005800ED">
        <w:t xml:space="preserve"> to weaponize space and destroy US nuclear </w:t>
      </w:r>
      <w:r w:rsidRPr="005800ED">
        <w:rPr>
          <w:u w:val="single"/>
        </w:rPr>
        <w:t>communication and defense</w:t>
      </w:r>
      <w:r w:rsidRPr="005800ED">
        <w:t>.</w:t>
      </w:r>
    </w:p>
    <w:p w14:paraId="7D575788" w14:textId="77777777" w:rsidR="009601B2" w:rsidRPr="005800ED" w:rsidRDefault="009601B2" w:rsidP="009601B2">
      <w:pPr>
        <w:rPr>
          <w:sz w:val="16"/>
        </w:rPr>
      </w:pPr>
      <w:r w:rsidRPr="005800ED">
        <w:rPr>
          <w:b/>
          <w:bCs/>
          <w:u w:val="single"/>
        </w:rPr>
        <w:t>Bowman</w:t>
      </w:r>
      <w:r w:rsidRPr="005800ED">
        <w:rPr>
          <w:sz w:val="16"/>
        </w:rPr>
        <w:t xml:space="preserve">, Bradley, </w:t>
      </w:r>
      <w:r w:rsidRPr="005800ED">
        <w:rPr>
          <w:b/>
          <w:bCs/>
          <w:u w:val="single"/>
        </w:rPr>
        <w:t>and</w:t>
      </w:r>
      <w:r w:rsidRPr="005800ED">
        <w:rPr>
          <w:sz w:val="16"/>
        </w:rPr>
        <w:t xml:space="preserve"> Jared </w:t>
      </w:r>
      <w:r w:rsidRPr="005800ED">
        <w:rPr>
          <w:b/>
          <w:bCs/>
          <w:u w:val="single"/>
        </w:rPr>
        <w:t>Thompson 21</w:t>
      </w:r>
      <w:r w:rsidRPr="005800ED">
        <w:rPr>
          <w:sz w:val="16"/>
        </w:rPr>
        <w:t>. (Bradley Bowman is the senior director of the Center on Military and Political Power at the Foundation for Defense of Democracies and a former advisor to members of the Senate Armed Services and Foreign Relations committees.) (Jared Thompson is a U.S. Air Force major and visiting military analyst at the Foundation for Defense of Democracies.) “Russia and China Seek to Tie America's Hands in Space.” Foreign Policy, 31 Mar. 2021, https://foreignpolicy.com/2021/03/31/russia-china-space-war-treaty-demilitarization-satellites/. </w:t>
      </w:r>
    </w:p>
    <w:p w14:paraId="1AC5E8C1" w14:textId="77777777" w:rsidR="009601B2" w:rsidRPr="005800ED" w:rsidRDefault="009601B2" w:rsidP="009601B2">
      <w:pPr>
        <w:rPr>
          <w:u w:val="single"/>
        </w:rPr>
      </w:pPr>
      <w:r w:rsidRPr="005800ED">
        <w:rPr>
          <w:sz w:val="16"/>
        </w:rPr>
        <w:t xml:space="preserve">Consider the actions of the United States’ two great-power adversaries when it comes to anti-satellite weapons. </w:t>
      </w:r>
      <w:r w:rsidRPr="005800ED">
        <w:rPr>
          <w:u w:val="single"/>
        </w:rPr>
        <w:t>China and Russia have </w:t>
      </w:r>
      <w:hyperlink r:id="rId58" w:history="1">
        <w:r w:rsidRPr="005800ED">
          <w:rPr>
            <w:rStyle w:val="Hyperlink"/>
            <w:u w:val="single"/>
          </w:rPr>
          <w:t>sprinted</w:t>
        </w:r>
      </w:hyperlink>
      <w:r w:rsidRPr="005800ED">
        <w:rPr>
          <w:u w:val="single"/>
        </w:rPr>
        <w:t> to develop and deploy</w:t>
      </w:r>
      <w:r w:rsidRPr="005800ED">
        <w:rPr>
          <w:sz w:val="16"/>
        </w:rPr>
        <w:t xml:space="preserve"> both ground-based and </w:t>
      </w:r>
      <w:r w:rsidRPr="005800ED">
        <w:rPr>
          <w:u w:val="single"/>
        </w:rPr>
        <w:t>space-based weapons targeting satellites while simultaneously pushing the United States to sign a treaty banning such weapons.</w:t>
      </w:r>
    </w:p>
    <w:p w14:paraId="357F00C4" w14:textId="77777777" w:rsidR="009601B2" w:rsidRPr="005800ED" w:rsidRDefault="009601B2" w:rsidP="009601B2">
      <w:pPr>
        <w:rPr>
          <w:sz w:val="16"/>
          <w:szCs w:val="16"/>
        </w:rPr>
      </w:pPr>
      <w:r w:rsidRPr="005800ED">
        <w:rPr>
          <w:sz w:val="16"/>
          <w:szCs w:val="16"/>
        </w:rPr>
        <w:t>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w:t>
      </w:r>
    </w:p>
    <w:p w14:paraId="644D3212" w14:textId="77777777" w:rsidR="009601B2" w:rsidRPr="005800ED" w:rsidRDefault="009601B2" w:rsidP="009601B2">
      <w:pPr>
        <w:rPr>
          <w:sz w:val="16"/>
          <w:szCs w:val="16"/>
        </w:rPr>
      </w:pPr>
      <w:r w:rsidRPr="005800ED">
        <w:rPr>
          <w:sz w:val="16"/>
          <w:szCs w:val="16"/>
        </w:rPr>
        <w:t>The Treaty on the Prevention of the Placement of Weapons in Outer Space and of the Threat or Use of Force Against Outer Space Objects (PPWT), which Beijing and </w:t>
      </w:r>
      <w:hyperlink r:id="rId59" w:history="1">
        <w:r w:rsidRPr="005800ED">
          <w:rPr>
            <w:rStyle w:val="Hyperlink"/>
            <w:sz w:val="16"/>
            <w:szCs w:val="16"/>
          </w:rPr>
          <w:t>Moscow</w:t>
        </w:r>
      </w:hyperlink>
      <w:r w:rsidRPr="005800ED">
        <w:rPr>
          <w:sz w:val="16"/>
          <w:szCs w:val="16"/>
        </w:rPr>
        <w:t> have submitted at the United Nations, is a perfect example. PPWT signatories </w:t>
      </w:r>
      <w:hyperlink r:id="rId60" w:history="1">
        <w:r w:rsidRPr="005800ED">
          <w:rPr>
            <w:rStyle w:val="Hyperlink"/>
            <w:sz w:val="16"/>
            <w:szCs w:val="16"/>
          </w:rPr>
          <w:t>commit</w:t>
        </w:r>
      </w:hyperlink>
      <w:r w:rsidRPr="005800ED">
        <w:rPr>
          <w:sz w:val="16"/>
          <w:szCs w:val="16"/>
        </w:rPr>
        <w:t> “not to place any weapons in outer space.” It also says parties to the treaty may not “resort to the threat or use of force against outer space objects” or engage in activities “inconsistent” with the purpose of the treaty.</w:t>
      </w:r>
    </w:p>
    <w:p w14:paraId="0086D8B3" w14:textId="77777777" w:rsidR="009601B2" w:rsidRPr="005800ED" w:rsidRDefault="009601B2" w:rsidP="009601B2">
      <w:pPr>
        <w:rPr>
          <w:sz w:val="16"/>
          <w:szCs w:val="16"/>
        </w:rPr>
      </w:pPr>
      <w:r w:rsidRPr="005800ED">
        <w:rPr>
          <w:sz w:val="16"/>
          <w:szCs w:val="16"/>
        </w:rPr>
        <w:t>On the surface, that sounds innocuous. Who, after all, wants an arms race in space?</w:t>
      </w:r>
    </w:p>
    <w:p w14:paraId="5033FDAE" w14:textId="77777777" w:rsidR="009601B2" w:rsidRPr="005800ED" w:rsidRDefault="009601B2" w:rsidP="009601B2">
      <w:pPr>
        <w:rPr>
          <w:sz w:val="16"/>
        </w:rPr>
      </w:pPr>
      <w:r w:rsidRPr="005800ED">
        <w:rPr>
          <w:sz w:val="16"/>
        </w:rPr>
        <w:t xml:space="preserve">The reality, however, is that </w:t>
      </w:r>
      <w:r w:rsidRPr="005800ED">
        <w:rPr>
          <w:u w:val="single"/>
        </w:rPr>
        <w:t>China and Russia are already racing to field anti-satellite weapons and have been for quite some time</w:t>
      </w:r>
      <w:r w:rsidRPr="005800ED">
        <w:rPr>
          <w:sz w:val="16"/>
        </w:rPr>
        <w:t>. “The space domain is competitive, congested, and contested,” Gen. James Dickinson, the head of U.S. Space Command, </w:t>
      </w:r>
      <w:hyperlink r:id="rId61" w:history="1">
        <w:r w:rsidRPr="005800ED">
          <w:rPr>
            <w:rStyle w:val="Hyperlink"/>
            <w:sz w:val="16"/>
          </w:rPr>
          <w:t>said</w:t>
        </w:r>
      </w:hyperlink>
      <w:r w:rsidRPr="005800ED">
        <w:rPr>
          <w:sz w:val="16"/>
        </w:rPr>
        <w:t> in January. “Our competitors, most notably China and Russia, have militarized this domain.”</w:t>
      </w:r>
    </w:p>
    <w:p w14:paraId="7597CDF5" w14:textId="77777777" w:rsidR="009601B2" w:rsidRPr="005800ED" w:rsidRDefault="009601B2" w:rsidP="009601B2">
      <w:pPr>
        <w:rPr>
          <w:u w:val="single"/>
        </w:rPr>
      </w:pPr>
      <w:r w:rsidRPr="005800ED">
        <w:rPr>
          <w:sz w:val="16"/>
        </w:rPr>
        <w:t>Beijing already has an </w:t>
      </w:r>
      <w:hyperlink r:id="rId62" w:anchor="page=3" w:history="1">
        <w:r w:rsidRPr="005800ED">
          <w:rPr>
            <w:rStyle w:val="Hyperlink"/>
            <w:sz w:val="16"/>
          </w:rPr>
          <w:t>operational ground-based anti-satellite missile capability</w:t>
        </w:r>
      </w:hyperlink>
      <w:r w:rsidRPr="005800ED">
        <w:rPr>
          <w:sz w:val="16"/>
        </w:rPr>
        <w:t>. People’s Liberation Army units are training with the missiles, and the U.S. Defense Department </w:t>
      </w:r>
      <w:hyperlink r:id="rId63" w:anchor="page=90" w:history="1">
        <w:r w:rsidRPr="005800ED">
          <w:rPr>
            <w:rStyle w:val="Hyperlink"/>
            <w:sz w:val="16"/>
          </w:rPr>
          <w:t>believes</w:t>
        </w:r>
      </w:hyperlink>
      <w:r w:rsidRPr="005800ED">
        <w:rPr>
          <w:sz w:val="16"/>
        </w:rPr>
        <w:t> </w:t>
      </w:r>
      <w:r w:rsidRPr="005800ED">
        <w:rPr>
          <w:u w:val="single"/>
        </w:rPr>
        <w:t>Beijing “probably intends to pursue additional [anti-satellite] weapons capable of destroying satellites up to geosynchronous Earth orbit.” That is where America’s most sensitive nuclear communication and missile defense satellites orbit and keep watch.</w:t>
      </w:r>
    </w:p>
    <w:p w14:paraId="5BC51BD3" w14:textId="77777777" w:rsidR="009601B2" w:rsidRPr="005800ED" w:rsidRDefault="009601B2" w:rsidP="009601B2">
      <w:pPr>
        <w:rPr>
          <w:sz w:val="16"/>
          <w:szCs w:val="16"/>
        </w:rPr>
      </w:pPr>
      <w:r w:rsidRPr="005800ED">
        <w:rPr>
          <w:sz w:val="16"/>
          <w:szCs w:val="16"/>
        </w:rPr>
        <w:t>Similarly, Moscow </w:t>
      </w:r>
      <w:hyperlink r:id="rId64" w:history="1">
        <w:r w:rsidRPr="005800ED">
          <w:rPr>
            <w:rStyle w:val="Hyperlink"/>
            <w:sz w:val="16"/>
            <w:szCs w:val="16"/>
          </w:rPr>
          <w:t>tested</w:t>
        </w:r>
      </w:hyperlink>
      <w:r w:rsidRPr="005800ED">
        <w:rPr>
          <w:sz w:val="16"/>
          <w:szCs w:val="16"/>
        </w:rPr>
        <w:t> a ground-based anti-satellite weapon in December that could destroy U.S. or allied satellites in orbit. That attack capability augments a ground-based laser weapon that Russian President Vladimir Putin </w:t>
      </w:r>
      <w:hyperlink r:id="rId65" w:history="1">
        <w:r w:rsidRPr="005800ED">
          <w:rPr>
            <w:rStyle w:val="Hyperlink"/>
            <w:sz w:val="16"/>
            <w:szCs w:val="16"/>
          </w:rPr>
          <w:t>heralded</w:t>
        </w:r>
      </w:hyperlink>
      <w:r w:rsidRPr="005800ED">
        <w:rPr>
          <w:sz w:val="16"/>
          <w:szCs w:val="16"/>
        </w:rPr>
        <w:t> in 2018. In a moment of candor, Russia’s defense ministry admitted the system was designed to “fight satellites.”</w:t>
      </w:r>
    </w:p>
    <w:p w14:paraId="33C9562E" w14:textId="77777777" w:rsidR="009601B2" w:rsidRPr="005800ED" w:rsidRDefault="009601B2" w:rsidP="009601B2">
      <w:pPr>
        <w:rPr>
          <w:u w:val="single"/>
        </w:rPr>
      </w:pPr>
      <w:r w:rsidRPr="005800ED">
        <w:rPr>
          <w:u w:val="single"/>
        </w:rPr>
        <w:t>To make matters worse, both countries are also working to deploy space-based—or so-called “</w:t>
      </w:r>
      <w:hyperlink r:id="rId66" w:anchor="page=3" w:history="1">
        <w:r w:rsidRPr="005800ED">
          <w:rPr>
            <w:rStyle w:val="Hyperlink"/>
            <w:u w:val="single"/>
          </w:rPr>
          <w:t>on-orbit</w:t>
        </w:r>
      </w:hyperlink>
      <w:r w:rsidRPr="005800ED">
        <w:rPr>
          <w:u w:val="single"/>
        </w:rPr>
        <w:t>”—capabilities to attack satellites.</w:t>
      </w:r>
    </w:p>
    <w:p w14:paraId="4DFBE519" w14:textId="77777777" w:rsidR="009601B2" w:rsidRPr="005800ED" w:rsidRDefault="009601B2" w:rsidP="009601B2">
      <w:pPr>
        <w:rPr>
          <w:sz w:val="16"/>
          <w:szCs w:val="16"/>
        </w:rPr>
      </w:pPr>
      <w:r w:rsidRPr="005800ED">
        <w:rPr>
          <w:sz w:val="16"/>
          <w:szCs w:val="16"/>
        </w:rPr>
        <w:t>Meanwhile, at the United Nations and other international forums, China and Russia are pushing the PPWT and advocating for a “</w:t>
      </w:r>
      <w:hyperlink r:id="rId67" w:history="1">
        <w:r w:rsidRPr="005800ED">
          <w:rPr>
            <w:rStyle w:val="Hyperlink"/>
            <w:sz w:val="16"/>
            <w:szCs w:val="16"/>
          </w:rPr>
          <w:t>no first placement</w:t>
        </w:r>
      </w:hyperlink>
      <w:r w:rsidRPr="005800ED">
        <w:rPr>
          <w:sz w:val="16"/>
          <w:szCs w:val="16"/>
        </w:rPr>
        <w:t>” resolution—saying all governments should commit not to be the first to put weapons in space.</w:t>
      </w:r>
    </w:p>
    <w:p w14:paraId="5390C75F" w14:textId="77777777" w:rsidR="009601B2" w:rsidRPr="005800ED" w:rsidRDefault="009601B2" w:rsidP="009601B2">
      <w:pPr>
        <w:rPr>
          <w:sz w:val="16"/>
        </w:rPr>
      </w:pPr>
      <w:r w:rsidRPr="005800ED">
        <w:rPr>
          <w:sz w:val="16"/>
        </w:rPr>
        <w:t>Yet more than two years ago, the U.S. Defense Intelligence Agency </w:t>
      </w:r>
      <w:hyperlink r:id="rId68" w:history="1">
        <w:r w:rsidRPr="005800ED">
          <w:rPr>
            <w:rStyle w:val="Hyperlink"/>
            <w:sz w:val="16"/>
          </w:rPr>
          <w:t>noted</w:t>
        </w:r>
      </w:hyperlink>
      <w:r w:rsidRPr="005800ED">
        <w:rPr>
          <w:sz w:val="16"/>
        </w:rPr>
        <w:t xml:space="preserve"> that both </w:t>
      </w:r>
      <w:r w:rsidRPr="005800ED">
        <w:rPr>
          <w:u w:val="single"/>
        </w:rPr>
        <w:t>China and Russia were already putting in space capabilities that could be used as weapons</w:t>
      </w:r>
      <w:r w:rsidRPr="005800ED">
        <w:rPr>
          <w:sz w:val="16"/>
        </w:rPr>
        <w:t>. The PPWT would thus protect their weapons while tying Washington’s hands.</w:t>
      </w:r>
    </w:p>
    <w:p w14:paraId="743D78CD" w14:textId="77777777" w:rsidR="009601B2" w:rsidRPr="005800ED" w:rsidRDefault="009601B2" w:rsidP="009601B2">
      <w:pPr>
        <w:rPr>
          <w:u w:val="single"/>
        </w:rPr>
      </w:pPr>
      <w:r w:rsidRPr="005800ED">
        <w:rPr>
          <w:sz w:val="16"/>
        </w:rPr>
        <w:t>In a thinly veiled attempt to mask their intentions</w:t>
      </w:r>
      <w:r w:rsidRPr="005800ED">
        <w:rPr>
          <w:u w:val="single"/>
        </w:rPr>
        <w:t xml:space="preserve">, the two countries claim that their on-orbit capabilities are simply for peaceful purposes—for assessing the condition of broken satellites and conducting </w:t>
      </w:r>
      <w:r w:rsidRPr="005800ED">
        <w:rPr>
          <w:u w:val="single"/>
        </w:rPr>
        <w:lastRenderedPageBreak/>
        <w:t>repairs as needed. This “dual-use” disguise permits Beijing and Moscow to put into orbit ostensibly peaceful or commercial capabilities that those countries can actually use to disable or destroy U.S. military and intelligence satellites.</w:t>
      </w:r>
    </w:p>
    <w:p w14:paraId="755042E3" w14:textId="77777777" w:rsidR="009601B2" w:rsidRPr="005800ED" w:rsidRDefault="009601B2" w:rsidP="009601B2">
      <w:pPr>
        <w:rPr>
          <w:u w:val="single"/>
        </w:rPr>
      </w:pPr>
      <w:r w:rsidRPr="005800ED">
        <w:rPr>
          <w:u w:val="single"/>
        </w:rPr>
        <w:t>China, for example, has tested several so-called </w:t>
      </w:r>
      <w:hyperlink r:id="rId69" w:history="1">
        <w:r w:rsidRPr="005800ED">
          <w:rPr>
            <w:rStyle w:val="Hyperlink"/>
            <w:u w:val="single"/>
          </w:rPr>
          <w:t>scavenger</w:t>
        </w:r>
      </w:hyperlink>
      <w:r w:rsidRPr="005800ED">
        <w:rPr>
          <w:u w:val="single"/>
        </w:rPr>
        <w:t> satellites, which use </w:t>
      </w:r>
      <w:hyperlink r:id="rId70" w:anchor="page=307" w:history="1">
        <w:r w:rsidRPr="005800ED">
          <w:rPr>
            <w:rStyle w:val="Hyperlink"/>
            <w:u w:val="single"/>
          </w:rPr>
          <w:t>grappling arms to capture</w:t>
        </w:r>
      </w:hyperlink>
      <w:r w:rsidRPr="005800ED">
        <w:rPr>
          <w:u w:val="single"/>
        </w:rPr>
        <w:t> other satellites. China has also demonstrated the capability to </w:t>
      </w:r>
      <w:hyperlink r:id="rId71" w:history="1">
        <w:r w:rsidRPr="005800ED">
          <w:rPr>
            <w:rStyle w:val="Hyperlink"/>
            <w:u w:val="single"/>
          </w:rPr>
          <w:t>maneuver a satellite</w:t>
        </w:r>
      </w:hyperlink>
      <w:r w:rsidRPr="005800ED">
        <w:rPr>
          <w:u w:val="single"/>
        </w:rPr>
        <w:t> around the geosynchronous belt, allowing its satellites to sidle up to other satellites in space.</w:t>
      </w:r>
    </w:p>
    <w:p w14:paraId="2322E664" w14:textId="77777777" w:rsidR="009601B2" w:rsidRPr="005800ED" w:rsidRDefault="009601B2" w:rsidP="009601B2">
      <w:pPr>
        <w:rPr>
          <w:sz w:val="16"/>
          <w:szCs w:val="16"/>
        </w:rPr>
      </w:pPr>
      <w:r w:rsidRPr="005800ED">
        <w:rPr>
          <w:sz w:val="16"/>
          <w:szCs w:val="16"/>
        </w:rPr>
        <w:t>Not to be outdone, Russia deployed a pair of “nesting doll” satellites that </w:t>
      </w:r>
      <w:hyperlink r:id="rId72" w:history="1">
        <w:r w:rsidRPr="005800ED">
          <w:rPr>
            <w:rStyle w:val="Hyperlink"/>
            <w:sz w:val="16"/>
            <w:szCs w:val="16"/>
          </w:rPr>
          <w:t>shadowed</w:t>
        </w:r>
      </w:hyperlink>
      <w:r w:rsidRPr="005800ED">
        <w:rPr>
          <w:sz w:val="16"/>
          <w:szCs w:val="16"/>
        </w:rPr>
        <w:t> a U.S. satellite in space. One Russian satellite birthed another, with Russia’s defense ministry </w:t>
      </w:r>
      <w:hyperlink r:id="rId73" w:history="1">
        <w:r w:rsidRPr="005800ED">
          <w:rPr>
            <w:rStyle w:val="Hyperlink"/>
            <w:sz w:val="16"/>
            <w:szCs w:val="16"/>
          </w:rPr>
          <w:t>claiming</w:t>
        </w:r>
      </w:hyperlink>
      <w:r w:rsidRPr="005800ED">
        <w:rPr>
          <w:sz w:val="16"/>
          <w:szCs w:val="16"/>
        </w:rPr>
        <w:t> its purpose was to assess the “technical condition of domestic satellites.”</w:t>
      </w:r>
    </w:p>
    <w:p w14:paraId="0CED61C6" w14:textId="77777777" w:rsidR="009601B2" w:rsidRPr="005800ED" w:rsidRDefault="009601B2" w:rsidP="009601B2">
      <w:pPr>
        <w:rPr>
          <w:sz w:val="16"/>
        </w:rPr>
      </w:pPr>
      <w:r w:rsidRPr="005800ED">
        <w:rPr>
          <w:u w:val="single"/>
        </w:rPr>
        <w:t>But later, the second satellite conducted a weapons test, </w:t>
      </w:r>
      <w:hyperlink r:id="rId74" w:history="1">
        <w:r w:rsidRPr="005800ED">
          <w:rPr>
            <w:rStyle w:val="Hyperlink"/>
            <w:u w:val="single"/>
          </w:rPr>
          <w:t>firing</w:t>
        </w:r>
      </w:hyperlink>
      <w:r w:rsidRPr="005800ED">
        <w:rPr>
          <w:u w:val="single"/>
        </w:rPr>
        <w:t> what appeared to be a </w:t>
      </w:r>
      <w:hyperlink r:id="rId75" w:history="1">
        <w:r w:rsidRPr="005800ED">
          <w:rPr>
            <w:rStyle w:val="Hyperlink"/>
            <w:u w:val="single"/>
          </w:rPr>
          <w:t>space torpedo</w:t>
        </w:r>
      </w:hyperlink>
      <w:r w:rsidRPr="005800ED">
        <w:rPr>
          <w:u w:val="single"/>
        </w:rPr>
        <w:t>.</w:t>
      </w:r>
      <w:r w:rsidRPr="005800ED">
        <w:rPr>
          <w:sz w:val="16"/>
        </w:rPr>
        <w:t xml:space="preserve"> The Kremlin never explained how a fast-moving one-time projectile provided superior inspection benefits compared with the other Russian satellite flying persistently nearby.</w:t>
      </w:r>
    </w:p>
    <w:p w14:paraId="09CC9B6F" w14:textId="77777777" w:rsidR="009601B2" w:rsidRPr="005800ED" w:rsidRDefault="009601B2" w:rsidP="009601B2"/>
    <w:p w14:paraId="0973B523" w14:textId="77777777" w:rsidR="009601B2" w:rsidRPr="005800ED" w:rsidRDefault="009601B2" w:rsidP="009601B2"/>
    <w:p w14:paraId="36F8C1F4" w14:textId="77777777" w:rsidR="009601B2" w:rsidRPr="005800ED" w:rsidRDefault="009601B2" w:rsidP="009601B2"/>
    <w:p w14:paraId="00357700" w14:textId="77777777" w:rsidR="009601B2" w:rsidRPr="005800ED" w:rsidRDefault="009601B2" w:rsidP="009601B2">
      <w:pPr>
        <w:pStyle w:val="Heading4"/>
      </w:pPr>
      <w:r w:rsidRPr="005800ED">
        <w:t xml:space="preserve">Dual-use capability destroys early warning, navigation, and communication – causes </w:t>
      </w:r>
      <w:r w:rsidRPr="005800ED">
        <w:rPr>
          <w:u w:val="single"/>
        </w:rPr>
        <w:t>miscalculation that escalates</w:t>
      </w:r>
      <w:r w:rsidRPr="005800ED">
        <w:t xml:space="preserve"> to nuclear use. </w:t>
      </w:r>
    </w:p>
    <w:p w14:paraId="1E22E7CF" w14:textId="77777777" w:rsidR="009601B2" w:rsidRPr="005800ED" w:rsidRDefault="009601B2" w:rsidP="009601B2">
      <w:pPr>
        <w:rPr>
          <w:sz w:val="16"/>
        </w:rPr>
      </w:pPr>
      <w:r w:rsidRPr="005800ED">
        <w:rPr>
          <w:b/>
          <w:bCs/>
          <w:u w:val="single"/>
        </w:rPr>
        <w:t>Kelley</w:t>
      </w:r>
      <w:r w:rsidRPr="005800ED">
        <w:rPr>
          <w:sz w:val="16"/>
        </w:rPr>
        <w:t xml:space="preserve">, Brandon, </w:t>
      </w:r>
      <w:r w:rsidRPr="005800ED">
        <w:rPr>
          <w:b/>
          <w:bCs/>
          <w:u w:val="single"/>
        </w:rPr>
        <w:t>and</w:t>
      </w:r>
      <w:r w:rsidRPr="005800ED">
        <w:rPr>
          <w:sz w:val="16"/>
        </w:rPr>
        <w:t xml:space="preserve"> Brian </w:t>
      </w:r>
      <w:r w:rsidRPr="005800ED">
        <w:rPr>
          <w:b/>
          <w:bCs/>
          <w:u w:val="single"/>
        </w:rPr>
        <w:t>Chow 21</w:t>
      </w:r>
      <w:r w:rsidRPr="005800ED">
        <w:rPr>
          <w:sz w:val="16"/>
        </w:rPr>
        <w:t>. (Brian Chow - Independent policy analyst (Ph.D. physics, MBA with Distinction, Ph.D. finance) with over 160 publications in space and other national security policies) “China's Anti-Satellite Weapons Could Conquer Taiwan-or Start a War.” The National Interest, The Center for the National Interest, 21 Aug. 2021, https://nationalinterest.org/feature/china%E2%80%99s-anti-satellite-weapons-could-conquer-taiwan%E2%80%94or-start-war-192135. /</w:t>
      </w:r>
    </w:p>
    <w:p w14:paraId="3C23BB81" w14:textId="77777777" w:rsidR="009601B2" w:rsidRPr="005800ED" w:rsidRDefault="009601B2" w:rsidP="009601B2">
      <w:pPr>
        <w:rPr>
          <w:u w:val="single"/>
        </w:rPr>
      </w:pPr>
      <w:r w:rsidRPr="005800ED">
        <w:rPr>
          <w:u w:val="single"/>
        </w:rPr>
        <w:t>If current trends hold, then China’s</w:t>
      </w:r>
      <w:hyperlink r:id="rId76" w:tgtFrame="_blank" w:history="1">
        <w:r w:rsidRPr="005800ED">
          <w:rPr>
            <w:rStyle w:val="Hyperlink"/>
            <w:u w:val="single"/>
          </w:rPr>
          <w:t> Strategic Support Force</w:t>
        </w:r>
      </w:hyperlink>
      <w:r w:rsidRPr="005800ED">
        <w:rPr>
          <w:u w:val="single"/>
        </w:rPr>
        <w:t> will be capable by the late 2020s of holding key U.S. space assets at risk. </w:t>
      </w:r>
      <w:hyperlink r:id="rId77" w:tgtFrame="_blank" w:history="1">
        <w:r w:rsidRPr="005800ED">
          <w:rPr>
            <w:rStyle w:val="Hyperlink"/>
            <w:u w:val="single"/>
          </w:rPr>
          <w:t>Chinese military doctrine</w:t>
        </w:r>
      </w:hyperlink>
      <w:r w:rsidRPr="005800ED">
        <w:rPr>
          <w:u w:val="single"/>
        </w:rPr>
        <w:t>, statements by senior officials, and past behavior all suggest that China may well believe threatening such assets to be an effective means of deterring U.S. intervention. If so, then the United States would face a type of “Sophie’s Choice”: decline to intervene, potentially leading allies to follow suit and Taiwan to succumb without a fight, thereby enabling Xi to achieve his goal of “peacefully” snuffing out Taiwanese independence; or start a war that would at best be long and bloody and might well even cross the nuclear threshold. </w:t>
      </w:r>
    </w:p>
    <w:p w14:paraId="41DD1AC8" w14:textId="77777777" w:rsidR="009601B2" w:rsidRPr="005800ED" w:rsidRDefault="009601B2" w:rsidP="009601B2">
      <w:pPr>
        <w:rPr>
          <w:sz w:val="16"/>
          <w:szCs w:val="16"/>
        </w:rPr>
      </w:pPr>
      <w:r w:rsidRPr="005800ED">
        <w:rPr>
          <w:sz w:val="16"/>
          <w:szCs w:val="16"/>
        </w:rPr>
        <w:t>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78" w:tgtFrame="_blank" w:history="1">
        <w:r w:rsidRPr="005800ED">
          <w:rPr>
            <w:rStyle w:val="Hyperlink"/>
            <w:sz w:val="16"/>
            <w:szCs w:val="16"/>
          </w:rPr>
          <w:t>American way of war</w:t>
        </w:r>
      </w:hyperlink>
      <w:r w:rsidRPr="005800ED">
        <w:rPr>
          <w:sz w:val="16"/>
          <w:szCs w:val="16"/>
        </w:rPr>
        <w:t>: reliance on vulnerable space systems. </w:t>
      </w:r>
    </w:p>
    <w:p w14:paraId="5A59391B" w14:textId="77777777" w:rsidR="009601B2" w:rsidRPr="005800ED" w:rsidRDefault="009601B2" w:rsidP="009601B2">
      <w:pPr>
        <w:rPr>
          <w:u w:val="single"/>
        </w:rPr>
      </w:pPr>
      <w:r w:rsidRPr="005800ED">
        <w:rPr>
          <w:sz w:val="16"/>
        </w:rPr>
        <w:t>This project came to fruition with a direct ascent</w:t>
      </w:r>
      <w:hyperlink r:id="rId79" w:tgtFrame="_blank" w:history="1">
        <w:r w:rsidRPr="005800ED">
          <w:rPr>
            <w:rStyle w:val="Hyperlink"/>
            <w:sz w:val="16"/>
          </w:rPr>
          <w:t> ASAT weapons test</w:t>
        </w:r>
      </w:hyperlink>
      <w:r w:rsidRPr="005800ED">
        <w:rPr>
          <w:sz w:val="16"/>
        </w:rPr>
        <w:t> in 2007, but the test was limited in two key respects. First, it only reached low Earth orbit. Second, it generated thousands of pieces of long-lasting space junk, provoking immense</w:t>
      </w:r>
      <w:hyperlink r:id="rId80" w:tgtFrame="_blank" w:history="1">
        <w:r w:rsidRPr="005800ED">
          <w:rPr>
            <w:rStyle w:val="Hyperlink"/>
            <w:sz w:val="16"/>
          </w:rPr>
          <w:t> international ire</w:t>
        </w:r>
      </w:hyperlink>
      <w:r w:rsidRPr="005800ED">
        <w:rPr>
          <w:sz w:val="16"/>
        </w:rPr>
        <w:t xml:space="preserve">. </w:t>
      </w:r>
      <w:r w:rsidRPr="005800ED">
        <w:rPr>
          <w:u w:val="single"/>
        </w:rPr>
        <w:t>This backlash appears to have taken China by surprise, driving it to seek new, more usable ASAT types with minimal debris production. Now, one such ASAT is nearing operational status: spacecraft capable of rendezvous and proximity operations (RPOs). </w:t>
      </w:r>
    </w:p>
    <w:p w14:paraId="2BF0A178" w14:textId="77777777" w:rsidR="009601B2" w:rsidRPr="005800ED" w:rsidRDefault="009601B2" w:rsidP="009601B2">
      <w:pPr>
        <w:rPr>
          <w:u w:val="single"/>
        </w:rPr>
      </w:pPr>
      <w:r w:rsidRPr="005800ED">
        <w:rPr>
          <w:sz w:val="16"/>
        </w:rPr>
        <w:t>Such spacecraft are</w:t>
      </w:r>
      <w:hyperlink r:id="rId81" w:anchor="page=22" w:tgtFrame="_blank" w:history="1">
        <w:r w:rsidRPr="005800ED">
          <w:rPr>
            <w:rStyle w:val="Hyperlink"/>
            <w:sz w:val="16"/>
          </w:rPr>
          <w:t> inevitable</w:t>
        </w:r>
      </w:hyperlink>
      <w:r w:rsidRPr="005800ED">
        <w:rPr>
          <w:sz w:val="16"/>
        </w:rPr>
        <w:t xml:space="preserve"> and cannot realistically be limited. The United States, European Union, </w:t>
      </w:r>
      <w:r w:rsidRPr="005800ED">
        <w:rPr>
          <w:u w:val="single"/>
        </w:rPr>
        <w:t>China, and others are developing them to provide a range of satellite services essential to the</w:t>
      </w:r>
      <w:hyperlink r:id="rId82" w:tgtFrame="_blank" w:history="1">
        <w:r w:rsidRPr="005800ED">
          <w:rPr>
            <w:rStyle w:val="Hyperlink"/>
            <w:u w:val="single"/>
          </w:rPr>
          <w:t> new space economy</w:t>
        </w:r>
      </w:hyperlink>
      <w:r w:rsidRPr="005800ED">
        <w:rPr>
          <w:u w:val="single"/>
        </w:rPr>
        <w:t xml:space="preserve">, </w:t>
      </w:r>
      <w:r w:rsidRPr="005800ED">
        <w:rPr>
          <w:u w:val="single"/>
        </w:rPr>
        <w:lastRenderedPageBreak/>
        <w:t>such as in situ repairs and refueling of satellites and active removal of space debris. But RPO capabilities are dual-use: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w:t>
      </w:r>
    </w:p>
    <w:p w14:paraId="496F3835" w14:textId="77777777" w:rsidR="009601B2" w:rsidRPr="005800ED" w:rsidRDefault="009601B2" w:rsidP="009601B2">
      <w:pPr>
        <w:rPr>
          <w:sz w:val="16"/>
          <w:szCs w:val="16"/>
        </w:rPr>
      </w:pPr>
      <w:r w:rsidRPr="005800ED">
        <w:rPr>
          <w:sz w:val="16"/>
          <w:szCs w:val="16"/>
        </w:rPr>
        <w:t>This is </w:t>
      </w:r>
      <w:hyperlink r:id="rId83" w:tgtFrame="_blank" w:history="1">
        <w:r w:rsidRPr="005800ED">
          <w:rPr>
            <w:rStyle w:val="Hyperlink"/>
            <w:sz w:val="16"/>
            <w:szCs w:val="16"/>
          </w:rPr>
          <w:t>a serious threat</w:t>
        </w:r>
      </w:hyperlink>
      <w:r w:rsidRPr="005800ED">
        <w:rPr>
          <w:sz w:val="16"/>
          <w:szCs w:val="16"/>
        </w:rPr>
        <w:t>, primarily because no international rules presently exist to limit close approaches in space. Left unaddressed, this lacuna in international law and space policy could enable a prospective attacker to pre-position, during peacetime, as many </w:t>
      </w:r>
      <w:proofErr w:type="gramStart"/>
      <w:r w:rsidRPr="005800ED">
        <w:rPr>
          <w:sz w:val="16"/>
          <w:szCs w:val="16"/>
        </w:rPr>
        <w:t>spacecraft</w:t>
      </w:r>
      <w:proofErr w:type="gramEnd"/>
      <w:r w:rsidRPr="005800ED">
        <w:rPr>
          <w:sz w:val="16"/>
          <w:szCs w:val="16"/>
        </w:rPr>
        <w:t> as they wish as close as they wish to as many high-value targets as they wish. The result would be an ever-present possibility of sudden, bolt-from-the-blue attacks on vital space assets—and worse, on many of them at once. </w:t>
      </w:r>
    </w:p>
    <w:p w14:paraId="4ACC2B43" w14:textId="77777777" w:rsidR="009601B2" w:rsidRPr="005800ED" w:rsidRDefault="009601B2" w:rsidP="009601B2">
      <w:pPr>
        <w:rPr>
          <w:u w:val="single"/>
        </w:rPr>
      </w:pPr>
      <w:r w:rsidRPr="005800ED">
        <w:rPr>
          <w:sz w:val="16"/>
        </w:rPr>
        <w:t>China has conducted at least</w:t>
      </w:r>
      <w:hyperlink r:id="rId84" w:anchor="page=3" w:tgtFrame="_blank" w:history="1">
        <w:r w:rsidRPr="005800ED">
          <w:rPr>
            <w:rStyle w:val="Hyperlink"/>
            <w:sz w:val="16"/>
          </w:rPr>
          <w:t> half a dozen tests of RPO</w:t>
        </w:r>
      </w:hyperlink>
      <w:r w:rsidRPr="005800ED">
        <w:rPr>
          <w:sz w:val="16"/>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5800ED">
        <w:rPr>
          <w:u w:val="single"/>
        </w:rPr>
        <w:t>Even if it were certain that these capabilities are intended purely for peaceful applications—and it is not at all clear that that is the case—China (or any other country) could at any time decide to repurpose these capabilities for ASAT use. </w:t>
      </w:r>
    </w:p>
    <w:p w14:paraId="15A4734C" w14:textId="77777777" w:rsidR="009601B2" w:rsidRPr="005800ED" w:rsidRDefault="009601B2" w:rsidP="009601B2">
      <w:pPr>
        <w:rPr>
          <w:sz w:val="16"/>
        </w:rPr>
      </w:pPr>
      <w:r w:rsidRPr="005800ED">
        <w:rPr>
          <w:u w:val="single"/>
        </w:rPr>
        <w:t>There is still time to get out ahead of this threat, but likely not for much longer. China’s RPO capabilities have, thus far, lagged about five years behind those of the United States. There are reasons to believe this gap may close, but even assuming that it holds, we should expect to see China demonstrate an operational dual-use rendezvous spacecraft by around 2025</w:t>
      </w:r>
      <w:r w:rsidRPr="005800ED">
        <w:rPr>
          <w:sz w:val="16"/>
        </w:rPr>
        <w:t>. (The first instance of a U.S. commercial satellite docking with another satellite to change its orbit occurred in</w:t>
      </w:r>
      <w:hyperlink r:id="rId85" w:tgtFrame="_blank" w:history="1">
        <w:r w:rsidRPr="005800ED">
          <w:rPr>
            <w:rStyle w:val="Hyperlink"/>
            <w:sz w:val="16"/>
          </w:rPr>
          <w:t> February 2020</w:t>
        </w:r>
      </w:hyperlink>
      <w:r w:rsidRPr="005800ED">
        <w:rPr>
          <w:sz w:val="16"/>
        </w:rPr>
        <w:t>.) </w:t>
      </w:r>
    </w:p>
    <w:p w14:paraId="60E7E8CC" w14:textId="77777777" w:rsidR="009601B2" w:rsidRPr="005800ED" w:rsidRDefault="009601B2" w:rsidP="009601B2">
      <w:pPr>
        <w:rPr>
          <w:u w:val="single"/>
        </w:rPr>
      </w:pPr>
      <w:r w:rsidRPr="005800ED">
        <w:rPr>
          <w:sz w:val="16"/>
        </w:rPr>
        <w:t xml:space="preserve">At the same time, </w:t>
      </w:r>
      <w:r w:rsidRPr="005800ED">
        <w:rPr>
          <w:u w:val="single"/>
        </w:rPr>
        <w:t>China is expanding its capacity for rapid spacecraft manufacturing.</w:t>
      </w:r>
      <w:r w:rsidRPr="005800ED">
        <w:rPr>
          <w:sz w:val="16"/>
        </w:rPr>
        <w:t xml:space="preserve"> The</w:t>
      </w:r>
      <w:hyperlink r:id="rId86" w:tgtFrame="_blank" w:history="1">
        <w:r w:rsidRPr="005800ED">
          <w:rPr>
            <w:rStyle w:val="Hyperlink"/>
            <w:sz w:val="16"/>
          </w:rPr>
          <w:t> Global Times</w:t>
        </w:r>
      </w:hyperlink>
      <w:r w:rsidRPr="005800ED">
        <w:rPr>
          <w:sz w:val="16"/>
        </w:rPr>
        <w:t> reported in January that China’s first intelligent mass production line is set to produce 240 small satellites per year. In April,</w:t>
      </w:r>
      <w:hyperlink r:id="rId87" w:anchor=":~:text=China%20is%20developing%20plans%20for%20a%2013%2C000%2Dsatellite%20megaconstellation,-by%20Andrew%20Jones&amp;text=HELSINKI%20%E2%80%94%20China%20is%20to%20oversee,the%20country's%20major%20space%20actors." w:tgtFrame="_blank" w:history="1">
        <w:r w:rsidRPr="005800ED">
          <w:rPr>
            <w:rStyle w:val="Hyperlink"/>
            <w:sz w:val="16"/>
          </w:rPr>
          <w:t> Andrew Jones</w:t>
        </w:r>
      </w:hyperlink>
      <w:r w:rsidRPr="005800ED">
        <w:rPr>
          <w:sz w:val="16"/>
        </w:rPr>
        <w:t> at </w:t>
      </w:r>
      <w:proofErr w:type="spellStart"/>
      <w:r w:rsidRPr="005800ED">
        <w:rPr>
          <w:sz w:val="16"/>
        </w:rPr>
        <w:t>SpaceNews</w:t>
      </w:r>
      <w:proofErr w:type="spellEnd"/>
      <w:r w:rsidRPr="005800ED">
        <w:rPr>
          <w:sz w:val="16"/>
        </w:rPr>
        <w:t> reported that China is developing plans to quickly produce and loft a thirteen thousand-satellite national internet </w:t>
      </w:r>
      <w:proofErr w:type="spellStart"/>
      <w:r w:rsidRPr="005800ED">
        <w:rPr>
          <w:sz w:val="16"/>
        </w:rPr>
        <w:t>megaconstellation</w:t>
      </w:r>
      <w:proofErr w:type="spellEnd"/>
      <w:r w:rsidRPr="005800ED">
        <w:rPr>
          <w:sz w:val="16"/>
        </w:rPr>
        <w:t xml:space="preserve">. </w:t>
      </w:r>
      <w:r w:rsidRPr="005800ED">
        <w:rPr>
          <w:u w:val="single"/>
        </w:rPr>
        <w:t>It is not unreasonable to assume that China could manufacture two hundred small rendezvous ASAT spacecraft by 2029, possibly more. </w:t>
      </w:r>
    </w:p>
    <w:p w14:paraId="3BDAD12C" w14:textId="77777777" w:rsidR="009601B2" w:rsidRPr="005800ED" w:rsidRDefault="009601B2" w:rsidP="009601B2">
      <w:pPr>
        <w:rPr>
          <w:u w:val="single"/>
        </w:rPr>
      </w:pPr>
      <w:r w:rsidRPr="005800ED">
        <w:rPr>
          <w:u w:val="single"/>
        </w:rPr>
        <w:t>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missile early warning (about a dozen satellites with spares included); communications in a nuclear-disrupted environment (about a dozen); and positioning, navigation, and timing (about three dozen); along with several dozen key communications, imagery, and meteorology satellites. Losing these assets would severely degrade U.S. deterrence and warfighting capabilities, yet once close pre-positioning has occurred such losses become almost impossible to prevent. For this reason, such pre-positioning could conceivably deter the United States from coming to Taiwan’s aid due to the prospect that intervention would spur China to disable these critical space systems. Without their support, the war would be much bloodier and costlier—a daunting proposition for any president. </w:t>
      </w:r>
    </w:p>
    <w:p w14:paraId="54975083" w14:textId="77777777" w:rsidR="009601B2" w:rsidRPr="005800ED" w:rsidRDefault="009601B2" w:rsidP="009601B2">
      <w:pPr>
        <w:rPr>
          <w:u w:val="single"/>
        </w:rPr>
      </w:pPr>
      <w:r w:rsidRPr="005800ED">
        <w:rPr>
          <w:u w:val="single"/>
        </w:rPr>
        <w:t>Should the United States fail to intervene, the consequences would be disastrous for both Washington and its allies in East Asia, and potentially the credibility of U.S. defense commitments around the globe. Worse yet, however, might be what could happen if China believes that such a threat will succeed but proves to be wrong. History is rife with examples of major wars arising from miscalculations such as this, and there are many pathways by which such a situation could easily escalate out of control to a full-scale conventional conflict or even to nuclear use.</w:t>
      </w:r>
    </w:p>
    <w:p w14:paraId="4BF88F06" w14:textId="77777777" w:rsidR="009601B2" w:rsidRPr="005800ED" w:rsidRDefault="009601B2" w:rsidP="009601B2"/>
    <w:p w14:paraId="1993C66E" w14:textId="77777777" w:rsidR="009601B2" w:rsidRPr="005800ED" w:rsidRDefault="009601B2" w:rsidP="009601B2"/>
    <w:p w14:paraId="553016FE" w14:textId="77777777" w:rsidR="009601B2" w:rsidRPr="005800ED" w:rsidRDefault="009601B2" w:rsidP="009601B2">
      <w:pPr>
        <w:pStyle w:val="Heading4"/>
      </w:pPr>
      <w:r w:rsidRPr="005800ED">
        <w:t xml:space="preserve">Space conflicts go </w:t>
      </w:r>
      <w:r w:rsidRPr="005800ED">
        <w:rPr>
          <w:u w:val="single"/>
        </w:rPr>
        <w:t>nuclear</w:t>
      </w:r>
      <w:r w:rsidRPr="005800ED">
        <w:t xml:space="preserve"> – the risk is </w:t>
      </w:r>
      <w:r w:rsidRPr="005800ED">
        <w:rPr>
          <w:u w:val="single"/>
        </w:rPr>
        <w:t>high</w:t>
      </w:r>
      <w:r w:rsidRPr="005800ED">
        <w:t xml:space="preserve"> and there are </w:t>
      </w:r>
      <w:r w:rsidRPr="005800ED">
        <w:rPr>
          <w:u w:val="single"/>
        </w:rPr>
        <w:t>no breaks</w:t>
      </w:r>
      <w:r w:rsidRPr="005800ED">
        <w:t xml:space="preserve"> on escalation.</w:t>
      </w:r>
    </w:p>
    <w:p w14:paraId="30EEEE7C" w14:textId="77777777" w:rsidR="009601B2" w:rsidRPr="005800ED" w:rsidRDefault="009601B2" w:rsidP="009601B2">
      <w:pPr>
        <w:rPr>
          <w:sz w:val="16"/>
          <w:szCs w:val="26"/>
        </w:rPr>
      </w:pPr>
      <w:r w:rsidRPr="005800ED">
        <w:rPr>
          <w:rStyle w:val="Style13ptBold"/>
          <w:szCs w:val="26"/>
          <w:u w:val="single"/>
        </w:rPr>
        <w:t>Grego 15</w:t>
      </w:r>
      <w:r w:rsidRPr="005800ED">
        <w:rPr>
          <w:sz w:val="16"/>
          <w:szCs w:val="26"/>
        </w:rPr>
        <w:t xml:space="preserve"> [LAURA GREGO is a physicist in the Global Security program at UCS. She is an expert in space weapons and security; ballistic missile proliferation; and ballistic missile defense. "Preventing Space War." https://allthingsnuclear.org/lgrego/preventing-space-war]</w:t>
      </w:r>
    </w:p>
    <w:p w14:paraId="593FC737" w14:textId="77777777" w:rsidR="009601B2" w:rsidRPr="005800ED" w:rsidRDefault="009601B2" w:rsidP="009601B2">
      <w:pPr>
        <w:rPr>
          <w:rStyle w:val="StyleUnderline"/>
          <w:sz w:val="16"/>
          <w:szCs w:val="26"/>
          <w:u w:val="none"/>
        </w:rPr>
      </w:pPr>
      <w:r w:rsidRPr="005800ED">
        <w:rPr>
          <w:sz w:val="16"/>
          <w:szCs w:val="26"/>
        </w:rPr>
        <w:t xml:space="preserve">So says a very good New York Times editorial “Preventing a Space War” this week. Sounds right, if X-Wing fighters come to mind when you think space conflict. But </w:t>
      </w:r>
      <w:r w:rsidRPr="005800ED">
        <w:rPr>
          <w:rStyle w:val="StyleUnderline"/>
          <w:sz w:val="26"/>
          <w:szCs w:val="26"/>
        </w:rPr>
        <w:t xml:space="preserve">in </w:t>
      </w:r>
      <w:proofErr w:type="gramStart"/>
      <w:r w:rsidRPr="005800ED">
        <w:rPr>
          <w:rStyle w:val="StyleUnderline"/>
          <w:sz w:val="26"/>
          <w:szCs w:val="26"/>
        </w:rPr>
        <w:t>reality</w:t>
      </w:r>
      <w:proofErr w:type="gramEnd"/>
      <w:r w:rsidRPr="005800ED">
        <w:rPr>
          <w:rStyle w:val="StyleUnderline"/>
          <w:sz w:val="26"/>
          <w:szCs w:val="26"/>
        </w:rPr>
        <w:t xml:space="preserve"> </w:t>
      </w:r>
      <w:r w:rsidRPr="005800ED">
        <w:rPr>
          <w:rStyle w:val="Emphasis"/>
          <w:sz w:val="26"/>
          <w:szCs w:val="26"/>
        </w:rPr>
        <w:t>conflict in space</w:t>
      </w:r>
      <w:r w:rsidRPr="005800ED">
        <w:rPr>
          <w:sz w:val="16"/>
          <w:szCs w:val="26"/>
        </w:rPr>
        <w:t xml:space="preserve"> </w:t>
      </w:r>
      <w:r w:rsidRPr="005800ED">
        <w:rPr>
          <w:rStyle w:val="StyleUnderline"/>
          <w:sz w:val="26"/>
          <w:szCs w:val="26"/>
        </w:rPr>
        <w:t xml:space="preserve">is both </w:t>
      </w:r>
      <w:r w:rsidRPr="005800ED">
        <w:rPr>
          <w:rStyle w:val="Emphasis"/>
          <w:sz w:val="26"/>
          <w:szCs w:val="26"/>
        </w:rPr>
        <w:t>more likely than one would think</w:t>
      </w:r>
      <w:r w:rsidRPr="005800ED">
        <w:rPr>
          <w:rStyle w:val="StyleUnderline"/>
          <w:sz w:val="26"/>
          <w:szCs w:val="26"/>
        </w:rPr>
        <w:t xml:space="preserve"> and </w:t>
      </w:r>
      <w:r w:rsidRPr="005800ED">
        <w:rPr>
          <w:rStyle w:val="Emphasis"/>
          <w:sz w:val="26"/>
          <w:szCs w:val="26"/>
        </w:rPr>
        <w:t>less likely</w:t>
      </w:r>
      <w:r w:rsidRPr="005800ED">
        <w:rPr>
          <w:rStyle w:val="StyleUnderline"/>
          <w:sz w:val="26"/>
          <w:szCs w:val="26"/>
        </w:rPr>
        <w:t xml:space="preserve"> to be so </w:t>
      </w:r>
      <w:r w:rsidRPr="005800ED">
        <w:rPr>
          <w:rStyle w:val="Emphasis"/>
          <w:sz w:val="26"/>
          <w:szCs w:val="26"/>
        </w:rPr>
        <w:t>photogenic</w:t>
      </w:r>
      <w:r w:rsidRPr="005800ED">
        <w:rPr>
          <w:sz w:val="16"/>
          <w:szCs w:val="26"/>
        </w:rPr>
        <w:t xml:space="preserve">. Space as a locus of conflict The Pentagon has known that space could be a flash point at least since the late 1990s when it began including satellites and space weapons in earnest as part of its wargames. The early games revealed some surprises. 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 </w:t>
      </w:r>
      <w:r w:rsidRPr="005800ED">
        <w:rPr>
          <w:rStyle w:val="StyleUnderline"/>
          <w:sz w:val="26"/>
          <w:szCs w:val="26"/>
        </w:rPr>
        <w:t xml:space="preserve">The games also revealed that </w:t>
      </w:r>
      <w:r w:rsidRPr="005800ED">
        <w:rPr>
          <w:rStyle w:val="Emphasis"/>
          <w:sz w:val="26"/>
          <w:szCs w:val="26"/>
        </w:rPr>
        <w:t>disrupting</w:t>
      </w:r>
      <w:r w:rsidRPr="005800ED">
        <w:rPr>
          <w:rStyle w:val="StyleUnderline"/>
          <w:sz w:val="26"/>
          <w:szCs w:val="26"/>
        </w:rPr>
        <w:t xml:space="preserve"> space-based </w:t>
      </w:r>
      <w:r w:rsidRPr="005800ED">
        <w:rPr>
          <w:rStyle w:val="Emphasis"/>
          <w:sz w:val="26"/>
          <w:szCs w:val="26"/>
        </w:rPr>
        <w:t>communication</w:t>
      </w:r>
      <w:r w:rsidRPr="005800ED">
        <w:rPr>
          <w:rStyle w:val="StyleUnderline"/>
          <w:sz w:val="26"/>
          <w:szCs w:val="26"/>
        </w:rPr>
        <w:t xml:space="preserve"> and information flow or “</w:t>
      </w:r>
      <w:r w:rsidRPr="005800ED">
        <w:rPr>
          <w:rStyle w:val="Emphasis"/>
          <w:sz w:val="26"/>
          <w:szCs w:val="26"/>
        </w:rPr>
        <w:t>blinding</w:t>
      </w:r>
      <w:r w:rsidRPr="005800ED">
        <w:rPr>
          <w:rStyle w:val="StyleUnderline"/>
          <w:sz w:val="26"/>
          <w:szCs w:val="26"/>
        </w:rPr>
        <w:t>” could</w:t>
      </w:r>
      <w:r w:rsidRPr="005800ED">
        <w:rPr>
          <w:sz w:val="16"/>
          <w:szCs w:val="26"/>
        </w:rPr>
        <w:t xml:space="preserve"> </w:t>
      </w:r>
      <w:r w:rsidRPr="005800ED">
        <w:rPr>
          <w:rStyle w:val="Emphasis"/>
          <w:sz w:val="26"/>
          <w:szCs w:val="26"/>
        </w:rPr>
        <w:t>rapidly escalate a war</w:t>
      </w:r>
      <w:r w:rsidRPr="005800ED">
        <w:rPr>
          <w:sz w:val="16"/>
          <w:szCs w:val="26"/>
        </w:rPr>
        <w:t xml:space="preserve">, </w:t>
      </w:r>
      <w:r w:rsidRPr="005800ED">
        <w:rPr>
          <w:rStyle w:val="StyleUnderline"/>
          <w:sz w:val="26"/>
          <w:szCs w:val="26"/>
        </w:rPr>
        <w:t xml:space="preserve">eventually leading to </w:t>
      </w:r>
      <w:r w:rsidRPr="005800ED">
        <w:rPr>
          <w:rStyle w:val="Emphasis"/>
          <w:sz w:val="26"/>
          <w:szCs w:val="26"/>
        </w:rPr>
        <w:t xml:space="preserve">nuclear weapon exchange. </w:t>
      </w:r>
      <w:r w:rsidRPr="005800ED">
        <w:rPr>
          <w:rStyle w:val="StyleUnderline"/>
          <w:sz w:val="26"/>
          <w:szCs w:val="26"/>
        </w:rPr>
        <w:t xml:space="preserve">The war games have </w:t>
      </w:r>
      <w:r w:rsidRPr="005800ED">
        <w:rPr>
          <w:rStyle w:val="Emphasis"/>
          <w:sz w:val="26"/>
          <w:szCs w:val="26"/>
        </w:rPr>
        <w:t>continued</w:t>
      </w:r>
      <w:r w:rsidRPr="005800ED">
        <w:rPr>
          <w:rStyle w:val="StyleUnderline"/>
          <w:sz w:val="26"/>
          <w:szCs w:val="26"/>
        </w:rPr>
        <w:t xml:space="preserve"> over the years with increased </w:t>
      </w:r>
      <w:r w:rsidRPr="005800ED">
        <w:rPr>
          <w:rStyle w:val="Emphasis"/>
          <w:sz w:val="26"/>
          <w:szCs w:val="26"/>
        </w:rPr>
        <w:t>sophistication</w:t>
      </w:r>
      <w:r w:rsidRPr="005800ED">
        <w:rPr>
          <w:sz w:val="16"/>
          <w:szCs w:val="26"/>
        </w:rPr>
        <w:t xml:space="preserve">, </w:t>
      </w:r>
      <w:r w:rsidRPr="005800ED">
        <w:rPr>
          <w:rStyle w:val="StyleUnderline"/>
          <w:sz w:val="26"/>
          <w:szCs w:val="26"/>
        </w:rPr>
        <w:t xml:space="preserve">but continue to find that conflicts can </w:t>
      </w:r>
      <w:r w:rsidRPr="005800ED">
        <w:rPr>
          <w:rStyle w:val="Emphasis"/>
          <w:sz w:val="26"/>
          <w:szCs w:val="26"/>
        </w:rPr>
        <w:t>rapidly escalate and become global</w:t>
      </w:r>
      <w:r w:rsidRPr="005800ED">
        <w:rPr>
          <w:sz w:val="16"/>
          <w:szCs w:val="26"/>
        </w:rPr>
        <w:t xml:space="preserve"> </w:t>
      </w:r>
      <w:r w:rsidRPr="005800ED">
        <w:rPr>
          <w:rStyle w:val="StyleUnderline"/>
          <w:sz w:val="26"/>
          <w:szCs w:val="26"/>
        </w:rPr>
        <w:t xml:space="preserve">when space weapons are </w:t>
      </w:r>
      <w:r w:rsidRPr="005800ED">
        <w:rPr>
          <w:rStyle w:val="Emphasis"/>
          <w:sz w:val="26"/>
          <w:szCs w:val="26"/>
        </w:rPr>
        <w:t>involved</w:t>
      </w:r>
      <w:r w:rsidRPr="005800ED">
        <w:rPr>
          <w:rStyle w:val="StyleUnderline"/>
          <w:sz w:val="26"/>
          <w:szCs w:val="26"/>
        </w:rPr>
        <w:t xml:space="preserve">, and that even </w:t>
      </w:r>
      <w:r w:rsidRPr="005800ED">
        <w:rPr>
          <w:rStyle w:val="Emphasis"/>
          <w:sz w:val="26"/>
          <w:szCs w:val="26"/>
        </w:rPr>
        <w:t>minor opponents</w:t>
      </w:r>
      <w:r w:rsidRPr="005800ED">
        <w:rPr>
          <w:rStyle w:val="StyleUnderline"/>
          <w:sz w:val="26"/>
          <w:szCs w:val="26"/>
        </w:rPr>
        <w:t xml:space="preserve"> can create </w:t>
      </w:r>
      <w:r w:rsidRPr="005800ED">
        <w:rPr>
          <w:rStyle w:val="Emphasis"/>
          <w:sz w:val="26"/>
          <w:szCs w:val="26"/>
        </w:rPr>
        <w:t>big problems</w:t>
      </w:r>
      <w:r w:rsidRPr="005800ED">
        <w:rPr>
          <w:sz w:val="16"/>
          <w:szCs w:val="26"/>
        </w:rPr>
        <w:t xml:space="preserve">. </w:t>
      </w:r>
      <w:r w:rsidRPr="005800ED">
        <w:rPr>
          <w:rStyle w:val="StyleUnderline"/>
          <w:sz w:val="26"/>
          <w:szCs w:val="26"/>
        </w:rPr>
        <w:t xml:space="preserve">The report back from the 2012 game, which included </w:t>
      </w:r>
      <w:r w:rsidRPr="005800ED">
        <w:rPr>
          <w:rStyle w:val="Emphasis"/>
          <w:sz w:val="26"/>
          <w:szCs w:val="26"/>
        </w:rPr>
        <w:t>NATO partners</w:t>
      </w:r>
      <w:r w:rsidRPr="005800ED">
        <w:rPr>
          <w:sz w:val="16"/>
          <w:szCs w:val="26"/>
        </w:rPr>
        <w:t xml:space="preserve">, </w:t>
      </w:r>
      <w:r w:rsidRPr="005800ED">
        <w:rPr>
          <w:rStyle w:val="StyleUnderline"/>
          <w:sz w:val="26"/>
          <w:szCs w:val="26"/>
        </w:rPr>
        <w:t>said these insights have become</w:t>
      </w:r>
      <w:r w:rsidRPr="005800ED">
        <w:rPr>
          <w:sz w:val="16"/>
          <w:szCs w:val="26"/>
        </w:rPr>
        <w:t xml:space="preserve"> “</w:t>
      </w:r>
      <w:r w:rsidRPr="005800ED">
        <w:rPr>
          <w:rStyle w:val="Emphasis"/>
          <w:sz w:val="26"/>
          <w:szCs w:val="26"/>
        </w:rPr>
        <w:t xml:space="preserve">virtually axiomatic.” </w:t>
      </w:r>
      <w:r w:rsidRPr="005800ED">
        <w:rPr>
          <w:rStyle w:val="StyleUnderline"/>
          <w:sz w:val="26"/>
          <w:szCs w:val="26"/>
        </w:rPr>
        <w:t xml:space="preserve">Participants in the most recent Schriever war games found that when </w:t>
      </w:r>
      <w:r w:rsidRPr="005800ED">
        <w:rPr>
          <w:rStyle w:val="Emphasis"/>
          <w:sz w:val="26"/>
          <w:szCs w:val="26"/>
        </w:rPr>
        <w:t>space weapons</w:t>
      </w:r>
      <w:r w:rsidRPr="005800ED">
        <w:rPr>
          <w:rStyle w:val="StyleUnderline"/>
          <w:sz w:val="26"/>
          <w:szCs w:val="26"/>
        </w:rPr>
        <w:t xml:space="preserve"> were introduced in a </w:t>
      </w:r>
      <w:r w:rsidRPr="005800ED">
        <w:rPr>
          <w:rStyle w:val="Emphasis"/>
          <w:sz w:val="26"/>
          <w:szCs w:val="26"/>
        </w:rPr>
        <w:t>regional crisis</w:t>
      </w:r>
      <w:r w:rsidRPr="005800ED">
        <w:rPr>
          <w:sz w:val="16"/>
          <w:szCs w:val="26"/>
        </w:rPr>
        <w:t xml:space="preserve">, </w:t>
      </w:r>
      <w:r w:rsidRPr="005800ED">
        <w:rPr>
          <w:rStyle w:val="StyleUnderline"/>
          <w:sz w:val="26"/>
          <w:szCs w:val="26"/>
        </w:rPr>
        <w:t xml:space="preserve">it </w:t>
      </w:r>
      <w:r w:rsidRPr="005800ED">
        <w:rPr>
          <w:rStyle w:val="Emphasis"/>
          <w:sz w:val="26"/>
          <w:szCs w:val="26"/>
        </w:rPr>
        <w:t>escalated quickly</w:t>
      </w:r>
      <w:r w:rsidRPr="005800ED">
        <w:rPr>
          <w:rStyle w:val="StyleUnderline"/>
          <w:sz w:val="26"/>
          <w:szCs w:val="26"/>
        </w:rPr>
        <w:t xml:space="preserve"> and was difficult to </w:t>
      </w:r>
      <w:r w:rsidRPr="005800ED">
        <w:rPr>
          <w:rStyle w:val="Emphasis"/>
          <w:sz w:val="26"/>
          <w:szCs w:val="26"/>
        </w:rPr>
        <w:t>stop from spreading</w:t>
      </w:r>
      <w:r w:rsidRPr="005800ED">
        <w:rPr>
          <w:rStyle w:val="StyleUnderline"/>
          <w:sz w:val="26"/>
          <w:szCs w:val="26"/>
        </w:rPr>
        <w:t>. The</w:t>
      </w:r>
      <w:r w:rsidRPr="005800ED">
        <w:rPr>
          <w:sz w:val="16"/>
          <w:szCs w:val="26"/>
        </w:rPr>
        <w:t xml:space="preserve"> </w:t>
      </w:r>
      <w:r w:rsidRPr="005800ED">
        <w:rPr>
          <w:rStyle w:val="Emphasis"/>
          <w:sz w:val="26"/>
          <w:szCs w:val="26"/>
        </w:rPr>
        <w:t>compressed timelines</w:t>
      </w:r>
      <w:r w:rsidRPr="005800ED">
        <w:rPr>
          <w:sz w:val="16"/>
          <w:szCs w:val="26"/>
        </w:rPr>
        <w:t xml:space="preserve">, </w:t>
      </w:r>
      <w:r w:rsidRPr="005800ED">
        <w:rPr>
          <w:rStyle w:val="StyleUnderline"/>
          <w:sz w:val="26"/>
          <w:szCs w:val="26"/>
        </w:rPr>
        <w:t xml:space="preserve">the </w:t>
      </w:r>
      <w:r w:rsidRPr="005800ED">
        <w:rPr>
          <w:rStyle w:val="Emphasis"/>
          <w:sz w:val="26"/>
          <w:szCs w:val="26"/>
        </w:rPr>
        <w:t>global</w:t>
      </w:r>
      <w:r w:rsidRPr="005800ED">
        <w:rPr>
          <w:rStyle w:val="StyleUnderline"/>
          <w:sz w:val="26"/>
          <w:szCs w:val="26"/>
        </w:rPr>
        <w:t xml:space="preserve"> as well as </w:t>
      </w:r>
      <w:r w:rsidRPr="005800ED">
        <w:rPr>
          <w:rStyle w:val="Emphasis"/>
          <w:sz w:val="26"/>
          <w:szCs w:val="26"/>
        </w:rPr>
        <w:t>dual-use nature</w:t>
      </w:r>
      <w:r w:rsidRPr="005800ED">
        <w:rPr>
          <w:sz w:val="16"/>
          <w:szCs w:val="26"/>
        </w:rPr>
        <w:t xml:space="preserve"> </w:t>
      </w:r>
      <w:r w:rsidRPr="005800ED">
        <w:rPr>
          <w:rStyle w:val="StyleUnderline"/>
          <w:sz w:val="26"/>
          <w:szCs w:val="26"/>
        </w:rPr>
        <w:t xml:space="preserve">of space assets, the difficulty of </w:t>
      </w:r>
      <w:r w:rsidRPr="005800ED">
        <w:rPr>
          <w:rStyle w:val="Emphasis"/>
          <w:sz w:val="26"/>
          <w:szCs w:val="26"/>
        </w:rPr>
        <w:t>attribution</w:t>
      </w:r>
      <w:r w:rsidRPr="005800ED">
        <w:rPr>
          <w:rStyle w:val="StyleUnderline"/>
          <w:sz w:val="26"/>
          <w:szCs w:val="26"/>
        </w:rPr>
        <w:t xml:space="preserve"> and </w:t>
      </w:r>
      <w:r w:rsidRPr="005800ED">
        <w:rPr>
          <w:rStyle w:val="Emphasis"/>
          <w:sz w:val="26"/>
          <w:szCs w:val="26"/>
        </w:rPr>
        <w:t>seeing what is happening</w:t>
      </w:r>
      <w:r w:rsidRPr="005800ED">
        <w:rPr>
          <w:sz w:val="16"/>
          <w:szCs w:val="26"/>
        </w:rPr>
        <w:t xml:space="preserve">, </w:t>
      </w:r>
      <w:r w:rsidRPr="005800ED">
        <w:rPr>
          <w:rStyle w:val="StyleUnderline"/>
          <w:sz w:val="26"/>
          <w:szCs w:val="26"/>
        </w:rPr>
        <w:t xml:space="preserve">and the </w:t>
      </w:r>
      <w:r w:rsidRPr="005800ED">
        <w:rPr>
          <w:rStyle w:val="Emphasis"/>
          <w:sz w:val="26"/>
          <w:szCs w:val="26"/>
        </w:rPr>
        <w:t>inherent vulnerability of satellites</w:t>
      </w:r>
      <w:r w:rsidRPr="005800ED">
        <w:rPr>
          <w:rStyle w:val="StyleUnderline"/>
          <w:sz w:val="26"/>
          <w:szCs w:val="26"/>
        </w:rPr>
        <w:t xml:space="preserve"> all contribute to this problem. </w:t>
      </w:r>
      <w:r w:rsidRPr="005800ED">
        <w:rPr>
          <w:sz w:val="16"/>
          <w:szCs w:val="26"/>
        </w:rPr>
        <w:t xml:space="preserve">Satellite vulnerability &amp; solutions </w:t>
      </w:r>
      <w:r w:rsidRPr="005800ED">
        <w:rPr>
          <w:rStyle w:val="StyleUnderline"/>
          <w:sz w:val="26"/>
          <w:szCs w:val="26"/>
        </w:rPr>
        <w:t>Satellites are valuable but</w:t>
      </w:r>
      <w:r w:rsidRPr="005800ED">
        <w:rPr>
          <w:sz w:val="16"/>
          <w:szCs w:val="26"/>
        </w:rPr>
        <w:t xml:space="preserve">, at least on an individual basis, </w:t>
      </w:r>
      <w:r w:rsidRPr="005800ED">
        <w:rPr>
          <w:rStyle w:val="StyleUnderline"/>
          <w:sz w:val="26"/>
          <w:szCs w:val="26"/>
        </w:rPr>
        <w:t>physically vulnerable</w:t>
      </w:r>
      <w:r w:rsidRPr="005800ED">
        <w:rPr>
          <w:sz w:val="16"/>
          <w:szCs w:val="26"/>
        </w:rPr>
        <w:t xml:space="preserve">. Vulnerable in that </w:t>
      </w:r>
      <w:r w:rsidRPr="005800ED">
        <w:rPr>
          <w:rStyle w:val="StyleUnderline"/>
          <w:sz w:val="26"/>
          <w:szCs w:val="26"/>
        </w:rPr>
        <w:t xml:space="preserve">they are relatively fragile, as launch mass is at a premium and so protective armor is too expensive, and a large number of low-earth-orbiting satellites are no farther from the earth’s surface than the distance </w:t>
      </w:r>
      <w:r w:rsidRPr="005800ED">
        <w:rPr>
          <w:sz w:val="16"/>
          <w:szCs w:val="26"/>
        </w:rPr>
        <w:t>from Boston to Washington, DC.</w:t>
      </w:r>
    </w:p>
    <w:p w14:paraId="7ECA5D59" w14:textId="77777777" w:rsidR="009601B2" w:rsidRPr="005800ED" w:rsidRDefault="009601B2" w:rsidP="009601B2"/>
    <w:p w14:paraId="346C0D67" w14:textId="77777777" w:rsidR="009601B2" w:rsidRPr="005800ED" w:rsidRDefault="009601B2" w:rsidP="009601B2">
      <w:pPr>
        <w:rPr>
          <w:rFonts w:ascii="Times New Roman" w:hAnsi="Times New Roman"/>
          <w:sz w:val="24"/>
        </w:rPr>
      </w:pPr>
    </w:p>
    <w:p w14:paraId="304AFBD0" w14:textId="77777777" w:rsidR="009601B2" w:rsidRPr="005800ED" w:rsidRDefault="009601B2" w:rsidP="009601B2">
      <w:pPr>
        <w:pStyle w:val="Heading4"/>
      </w:pPr>
      <w:r w:rsidRPr="005800ED">
        <w:t xml:space="preserve">Space militarization </w:t>
      </w:r>
      <w:r w:rsidRPr="005800ED">
        <w:rPr>
          <w:u w:val="single"/>
        </w:rPr>
        <w:t>turns neg DAs</w:t>
      </w:r>
      <w:r w:rsidRPr="005800ED">
        <w:t xml:space="preserve">.  Collapse of R&amp;D, commercial ops, economy, and deterrence – </w:t>
      </w:r>
      <w:r w:rsidRPr="005800ED">
        <w:rPr>
          <w:u w:val="single"/>
        </w:rPr>
        <w:t>global war is inevitable</w:t>
      </w:r>
      <w:r w:rsidRPr="005800ED">
        <w:t>.</w:t>
      </w:r>
    </w:p>
    <w:p w14:paraId="47AB3AC5" w14:textId="77777777" w:rsidR="009601B2" w:rsidRPr="005800ED" w:rsidRDefault="009601B2" w:rsidP="009601B2">
      <w:pPr>
        <w:rPr>
          <w:sz w:val="16"/>
        </w:rPr>
      </w:pPr>
      <w:r w:rsidRPr="005800ED">
        <w:rPr>
          <w:b/>
          <w:bCs/>
          <w:szCs w:val="26"/>
          <w:u w:val="single"/>
        </w:rPr>
        <w:t>Gilliard 19</w:t>
      </w:r>
      <w:r w:rsidRPr="005800ED">
        <w:rPr>
          <w:sz w:val="16"/>
          <w:szCs w:val="26"/>
        </w:rPr>
        <w:t xml:space="preserve">, Alexandra. </w:t>
      </w:r>
      <w:r w:rsidRPr="005800ED">
        <w:rPr>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5800ED">
        <w:rPr>
          <w:sz w:val="16"/>
          <w:szCs w:val="26"/>
        </w:rPr>
        <w:t xml:space="preserve"> “What Are the Consequences of Militarizing Outer Space?” Global Security Review, 10 June 2019, https://globalsecurityreview.com/consequences-militarization-space/. //JQ</w:t>
      </w:r>
    </w:p>
    <w:p w14:paraId="0EFA7A1A" w14:textId="77777777" w:rsidR="009601B2" w:rsidRPr="005800ED" w:rsidRDefault="009601B2" w:rsidP="009601B2">
      <w:pPr>
        <w:rPr>
          <w:u w:val="single"/>
        </w:rPr>
      </w:pPr>
      <w:r w:rsidRPr="005800ED">
        <w:rPr>
          <w:u w:val="single"/>
        </w:rPr>
        <w:lastRenderedPageBreak/>
        <w:t>Consequences of Armament and Aggression in Space</w:t>
      </w:r>
    </w:p>
    <w:p w14:paraId="3A2AE574" w14:textId="77777777" w:rsidR="009601B2" w:rsidRPr="005800ED" w:rsidRDefault="009601B2" w:rsidP="009601B2">
      <w:pPr>
        <w:rPr>
          <w:sz w:val="16"/>
          <w:szCs w:val="16"/>
        </w:rPr>
      </w:pPr>
      <w:r w:rsidRPr="005800ED">
        <w:rPr>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1AB15AD9" w14:textId="77777777" w:rsidR="009601B2" w:rsidRPr="005800ED" w:rsidRDefault="009601B2" w:rsidP="009601B2">
      <w:pPr>
        <w:rPr>
          <w:u w:val="single"/>
        </w:rPr>
      </w:pPr>
      <w:r w:rsidRPr="005800ED">
        <w:rPr>
          <w:u w:val="single"/>
        </w:rPr>
        <w:t>The destruction of satellites</w:t>
      </w:r>
    </w:p>
    <w:p w14:paraId="20F70A28" w14:textId="77777777" w:rsidR="009601B2" w:rsidRPr="005800ED" w:rsidRDefault="009601B2" w:rsidP="009601B2">
      <w:pPr>
        <w:rPr>
          <w:u w:val="single"/>
        </w:rPr>
      </w:pPr>
      <w:r w:rsidRPr="005800ED">
        <w:rPr>
          <w:u w:val="single"/>
        </w:rPr>
        <w:t>As both financial and technological barriers to the space services industry have decreased, the number of</w:t>
      </w:r>
      <w:r w:rsidRPr="005800ED">
        <w:rPr>
          <w:sz w:val="16"/>
        </w:rPr>
        <w:t xml:space="preserve"> </w:t>
      </w:r>
      <w:r w:rsidRPr="005800ED">
        <w:rPr>
          <w:u w:val="single"/>
        </w:rPr>
        <w:t>governmental and</w:t>
      </w:r>
      <w:r w:rsidRPr="005800ED">
        <w:rPr>
          <w:sz w:val="16"/>
        </w:rPr>
        <w:t xml:space="preserve"> </w:t>
      </w:r>
      <w:r w:rsidRPr="005800ED">
        <w:rPr>
          <w:u w:val="single"/>
        </w:rPr>
        <w:t>private investors with assets in space has inevitably increased</w:t>
      </w:r>
      <w:r w:rsidRPr="005800ED">
        <w:rPr>
          <w:sz w:val="16"/>
        </w:rPr>
        <w:t xml:space="preserve">. There is now an </w:t>
      </w:r>
      <w:r w:rsidRPr="005800ED">
        <w:rPr>
          <w:u w:val="single"/>
        </w:rPr>
        <w:t>abundance of satellites in space owned by multiple</w:t>
      </w:r>
      <w:r w:rsidRPr="005800ED">
        <w:rPr>
          <w:sz w:val="16"/>
        </w:rPr>
        <w:t xml:space="preserve"> </w:t>
      </w:r>
      <w:r w:rsidRPr="005800ED">
        <w:rPr>
          <w:u w:val="single"/>
        </w:rPr>
        <w:t>states and</w:t>
      </w:r>
      <w:r w:rsidRPr="005800ED">
        <w:rPr>
          <w:sz w:val="16"/>
        </w:rPr>
        <w:t xml:space="preserve"> </w:t>
      </w:r>
      <w:r w:rsidRPr="005800ED">
        <w:rPr>
          <w:u w:val="single"/>
        </w:rPr>
        <w:t>corporations</w:t>
      </w:r>
      <w:r w:rsidRPr="005800ED">
        <w:rPr>
          <w:sz w:val="16"/>
        </w:rPr>
        <w:t xml:space="preserve">. </w:t>
      </w:r>
      <w:r w:rsidRPr="005800ED">
        <w:rPr>
          <w:u w:val="single"/>
        </w:rPr>
        <w:t>These satellites are used to not only coordinate military actions, but to perform more mundane tasks, like obtaining weather reports, or managing on-ground communications, and navigation.</w:t>
      </w:r>
    </w:p>
    <w:p w14:paraId="404D5368" w14:textId="77777777" w:rsidR="009601B2" w:rsidRPr="005800ED" w:rsidRDefault="009601B2" w:rsidP="009601B2">
      <w:pPr>
        <w:rPr>
          <w:u w:val="single"/>
        </w:rPr>
      </w:pPr>
      <w:r w:rsidRPr="005800ED">
        <w:rPr>
          <w:sz w:val="16"/>
        </w:rPr>
        <w:t xml:space="preserve">Should states begin weapons testing in space, debris could cloud the orbit and make positioning new satellites impossible, disrupting our current way of life. More pressing, however, is that </w:t>
      </w:r>
      <w:r w:rsidRPr="005800ED">
        <w:rPr>
          <w:u w:val="single"/>
        </w:rPr>
        <w:t xml:space="preserve">if a country’s satellites are successfully destroyed by an enemy state, military capabilities can be severely hindered or destroyed, leaving the country vulnerable to attack and unable to coordinate its military forces on the ground. </w:t>
      </w:r>
    </w:p>
    <w:p w14:paraId="7185A36E" w14:textId="77777777" w:rsidR="009601B2" w:rsidRPr="005800ED" w:rsidRDefault="009601B2" w:rsidP="009601B2">
      <w:pPr>
        <w:rPr>
          <w:sz w:val="16"/>
          <w:szCs w:val="16"/>
        </w:rPr>
      </w:pPr>
      <w:r w:rsidRPr="005800ED">
        <w:rPr>
          <w:sz w:val="16"/>
          <w:szCs w:val="16"/>
        </w:rPr>
        <w:t>Diminished future use of near space</w:t>
      </w:r>
    </w:p>
    <w:p w14:paraId="2EDBAD52" w14:textId="77777777" w:rsidR="009601B2" w:rsidRPr="005800ED" w:rsidRDefault="009601B2" w:rsidP="009601B2">
      <w:r w:rsidRPr="005800ED">
        <w:rPr>
          <w:u w:val="single"/>
        </w:rPr>
        <w:t>Whether caused by weapons testing or actual aggression, the subsequent proliferation of debris around the planet would damage our future ability to access space. Not only would debris act as shrapnel to preexisting assets in space, but it would also become much more difficult to launch satellites or rockets, hindering scientific research, space exploration, and commercial operations</w:t>
      </w:r>
      <w:r w:rsidRPr="005800ED">
        <w:t>.</w:t>
      </w:r>
    </w:p>
    <w:p w14:paraId="3C94EE18" w14:textId="77777777" w:rsidR="009601B2" w:rsidRPr="005800ED" w:rsidRDefault="009601B2" w:rsidP="009601B2">
      <w:pPr>
        <w:rPr>
          <w:sz w:val="16"/>
          <w:szCs w:val="16"/>
          <w:u w:val="single"/>
        </w:rPr>
      </w:pPr>
      <w:r w:rsidRPr="005800ED">
        <w:rPr>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5800ED">
        <w:rPr>
          <w:szCs w:val="26"/>
          <w:u w:val="single"/>
        </w:rPr>
        <w:t>If greater pollution were to occur, space itself could be become unusable, resulting in the collapse of the global economic system, air travel, and various communications.</w:t>
      </w:r>
    </w:p>
    <w:p w14:paraId="387ED740" w14:textId="77777777" w:rsidR="009601B2" w:rsidRPr="005800ED" w:rsidRDefault="009601B2" w:rsidP="009601B2">
      <w:pPr>
        <w:rPr>
          <w:sz w:val="16"/>
          <w:szCs w:val="16"/>
        </w:rPr>
      </w:pPr>
      <w:r w:rsidRPr="005800ED">
        <w:rPr>
          <w:sz w:val="16"/>
          <w:szCs w:val="16"/>
        </w:rPr>
        <w:t>Power imbalances and proliferation on the ground</w:t>
      </w:r>
    </w:p>
    <w:p w14:paraId="7514857E" w14:textId="77777777" w:rsidR="009601B2" w:rsidRPr="005800ED" w:rsidRDefault="009601B2" w:rsidP="009601B2">
      <w:pPr>
        <w:rPr>
          <w:u w:val="single"/>
        </w:rPr>
      </w:pPr>
      <w:r w:rsidRPr="005800ED">
        <w:rPr>
          <w:sz w:val="16"/>
        </w:rPr>
        <w:t xml:space="preserve">Only so many states currently have access to space—which means any </w:t>
      </w:r>
      <w:r w:rsidRPr="005800ED">
        <w:rPr>
          <w:u w:val="single"/>
        </w:rPr>
        <w:t xml:space="preserve">militarization be by the few, while other states would be left to fend for themselves. This would establish a clear power imbalance that could breed distrust among nations, resulting in a more insecure world and a veritable </w:t>
      </w:r>
      <w:proofErr w:type="spellStart"/>
      <w:r w:rsidRPr="005800ED">
        <w:rPr>
          <w:u w:val="single"/>
        </w:rPr>
        <w:t>power</w:t>
      </w:r>
      <w:proofErr w:type="spellEnd"/>
      <w:r w:rsidRPr="005800ED">
        <w:rPr>
          <w:u w:val="single"/>
        </w:rPr>
        <w:t xml:space="preserve"> keg primed for war</w:t>
      </w:r>
      <w:r w:rsidRPr="005800ED">
        <w:rPr>
          <w:sz w:val="16"/>
        </w:rPr>
        <w:t xml:space="preserve">. Additionally, </w:t>
      </w:r>
      <w:r w:rsidRPr="005800ED">
        <w:rPr>
          <w:u w:val="single"/>
        </w:rPr>
        <w:t>deterrence measures taken by states with access to space would escalate, attempting to build up weapons caches not dissimilar to the nuclear weapons stockpiling activities of the Cold War.</w:t>
      </w:r>
    </w:p>
    <w:p w14:paraId="2F522B69" w14:textId="0AF60461" w:rsidR="009601B2" w:rsidRDefault="009601B2" w:rsidP="009601B2">
      <w:pPr>
        <w:rPr>
          <w:u w:val="single"/>
        </w:rPr>
      </w:pPr>
      <w:r w:rsidRPr="005800ED">
        <w:rPr>
          <w:u w:val="single"/>
        </w:rPr>
        <w:t>In any arms race, it is inevitable that more advanced weaponry is created.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equally-advanced weaponry.</w:t>
      </w:r>
    </w:p>
    <w:p w14:paraId="05E58FCE" w14:textId="77777777" w:rsidR="00DC5BF7" w:rsidRPr="00DC5BF7" w:rsidRDefault="00DC5BF7" w:rsidP="00DC5BF7"/>
    <w:sectPr w:rsidR="00DC5BF7" w:rsidRPr="00DC5BF7" w:rsidSect="000D32BB">
      <w:headerReference w:type="even" r:id="rId8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69E2C" w14:textId="77777777" w:rsidR="009E1515" w:rsidRDefault="009E1515" w:rsidP="00042CCD">
      <w:pPr>
        <w:spacing w:after="0" w:line="240" w:lineRule="auto"/>
      </w:pPr>
      <w:r>
        <w:separator/>
      </w:r>
    </w:p>
  </w:endnote>
  <w:endnote w:type="continuationSeparator" w:id="0">
    <w:p w14:paraId="4AB53768" w14:textId="77777777" w:rsidR="009E1515" w:rsidRDefault="009E1515"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Calibri (Headings)">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6167F" w14:textId="77777777" w:rsidR="009E1515" w:rsidRDefault="009E1515" w:rsidP="00042CCD">
      <w:pPr>
        <w:spacing w:after="0" w:line="240" w:lineRule="auto"/>
      </w:pPr>
      <w:r>
        <w:separator/>
      </w:r>
    </w:p>
  </w:footnote>
  <w:footnote w:type="continuationSeparator" w:id="0">
    <w:p w14:paraId="409DFCA3" w14:textId="77777777" w:rsidR="009E1515" w:rsidRDefault="009E1515"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9E1515">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07B48"/>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0ED"/>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082"/>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08BF"/>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1B2"/>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1B77"/>
    <w:rsid w:val="00992078"/>
    <w:rsid w:val="00992BE3"/>
    <w:rsid w:val="00994F71"/>
    <w:rsid w:val="009A1467"/>
    <w:rsid w:val="009A4DA3"/>
    <w:rsid w:val="009A6464"/>
    <w:rsid w:val="009B69F5"/>
    <w:rsid w:val="009B7422"/>
    <w:rsid w:val="009C5FF7"/>
    <w:rsid w:val="009C6292"/>
    <w:rsid w:val="009D15DB"/>
    <w:rsid w:val="009D3133"/>
    <w:rsid w:val="009D567F"/>
    <w:rsid w:val="009E13DC"/>
    <w:rsid w:val="009E1515"/>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5BF7"/>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876C6"/>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E7F90"/>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1B7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91B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991B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991B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991B77"/>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991B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1B77"/>
  </w:style>
  <w:style w:type="character" w:customStyle="1" w:styleId="Heading1Char">
    <w:name w:val="Heading 1 Char"/>
    <w:aliases w:val="Pocket Char"/>
    <w:basedOn w:val="DefaultParagraphFont"/>
    <w:link w:val="Heading1"/>
    <w:uiPriority w:val="9"/>
    <w:rsid w:val="00991B77"/>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991B7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991B77"/>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991B7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91B7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991B77"/>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991B7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91B77"/>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991B77"/>
    <w:rPr>
      <w:color w:val="auto"/>
      <w:u w:val="none"/>
    </w:rPr>
  </w:style>
  <w:style w:type="paragraph" w:styleId="DocumentMap">
    <w:name w:val="Document Map"/>
    <w:basedOn w:val="Normal"/>
    <w:link w:val="DocumentMapChar"/>
    <w:uiPriority w:val="99"/>
    <w:semiHidden/>
    <w:unhideWhenUsed/>
    <w:rsid w:val="00991B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91B77"/>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te Level 21,No Spacing11211"/>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960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1B2"/>
    <w:rPr>
      <w:rFonts w:ascii="Calibri" w:hAnsi="Calibri" w:cs="Calibri (Headings)"/>
      <w:sz w:val="26"/>
    </w:rPr>
  </w:style>
  <w:style w:type="character" w:customStyle="1" w:styleId="ticker-green">
    <w:name w:val="ticker-green"/>
    <w:basedOn w:val="DefaultParagraphFont"/>
    <w:rsid w:val="009601B2"/>
  </w:style>
  <w:style w:type="character" w:customStyle="1" w:styleId="acopre">
    <w:name w:val="acopre"/>
    <w:basedOn w:val="DefaultParagraphFont"/>
    <w:rsid w:val="009601B2"/>
  </w:style>
  <w:style w:type="paragraph" w:customStyle="1" w:styleId="font-xxs">
    <w:name w:val="font-xxs"/>
    <w:basedOn w:val="Normal"/>
    <w:rsid w:val="009601B2"/>
    <w:pPr>
      <w:spacing w:before="100" w:beforeAutospacing="1" w:after="100" w:afterAutospacing="1" w:line="240" w:lineRule="auto"/>
    </w:pPr>
    <w:rPr>
      <w:rFonts w:ascii="Times New Roman" w:eastAsia="Times New Roman" w:hAnsi="Times New Roman" w:cs="Times New Roman"/>
      <w:sz w:val="24"/>
    </w:rPr>
  </w:style>
  <w:style w:type="paragraph" w:customStyle="1" w:styleId="mt-xs">
    <w:name w:val="mt-xs"/>
    <w:basedOn w:val="Normal"/>
    <w:rsid w:val="009601B2"/>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sc-1tqpf5s-0">
    <w:name w:val="paragraph-sc-1tqpf5s-0"/>
    <w:basedOn w:val="Normal"/>
    <w:rsid w:val="009601B2"/>
    <w:pPr>
      <w:spacing w:before="100" w:beforeAutospacing="1" w:after="100" w:afterAutospacing="1" w:line="240" w:lineRule="auto"/>
    </w:pPr>
    <w:rPr>
      <w:rFonts w:ascii="Times New Roman" w:eastAsia="Times New Roman" w:hAnsi="Times New Roman" w:cs="Times New Roman"/>
      <w:sz w:val="24"/>
    </w:rPr>
  </w:style>
  <w:style w:type="character" w:customStyle="1" w:styleId="educationitem">
    <w:name w:val="education__item"/>
    <w:basedOn w:val="DefaultParagraphFont"/>
    <w:rsid w:val="009601B2"/>
  </w:style>
  <w:style w:type="character" w:customStyle="1" w:styleId="css-901oao">
    <w:name w:val="css-901oao"/>
    <w:basedOn w:val="DefaultParagraphFont"/>
    <w:rsid w:val="00960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efensenews.com/congress/2021/04/14/china-aims-to-weaponize-space-says-intel-community-report/" TargetMode="External"/><Relationship Id="rId21" Type="http://schemas.openxmlformats.org/officeDocument/2006/relationships/hyperlink" Target="https://screenrant.com/china-spacecraft-miles-long-project-longer-iss/" TargetMode="External"/><Relationship Id="rId42" Type="http://schemas.openxmlformats.org/officeDocument/2006/relationships/hyperlink" Target="https://www.blueorigin.com/" TargetMode="External"/><Relationship Id="rId47" Type="http://schemas.openxmlformats.org/officeDocument/2006/relationships/hyperlink" Target="https://www.c4isrnet.com/battlefield-tech/space/2020/06/23/china-launches-final-satellite-in-gps-like-beidou-system/" TargetMode="External"/><Relationship Id="rId63" Type="http://schemas.openxmlformats.org/officeDocument/2006/relationships/hyperlink" Target="https://media.defense.gov/2020/Sep/01/2002488689/-1/-1/1/2020-DOD-CHINA-MILITARY-POWER-REPORT-FINAL.PDF" TargetMode="External"/><Relationship Id="rId68" Type="http://schemas.openxmlformats.org/officeDocument/2006/relationships/hyperlink" Target="https://www.dia.mil/Portals/27/Documents/News/Military%20Power%20Publications/Space_Threat_V14_020119_sm.pdf" TargetMode="External"/><Relationship Id="rId84" Type="http://schemas.openxmlformats.org/officeDocument/2006/relationships/hyperlink" Target="https://swfound.org/media/207179/swf_chinese_rpo_fact_sheet_apr2021.pdf" TargetMode="External"/><Relationship Id="rId89" Type="http://schemas.openxmlformats.org/officeDocument/2006/relationships/fontTable" Target="fontTable.xml"/><Relationship Id="rId16" Type="http://schemas.openxmlformats.org/officeDocument/2006/relationships/hyperlink" Target="https://ccaf.casicloud.com/en/index.html" TargetMode="External"/><Relationship Id="rId11" Type="http://schemas.openxmlformats.org/officeDocument/2006/relationships/hyperlink" Target="https://web.stanford.edu/~bobonich/dictionary/dictionary.html" TargetMode="External"/><Relationship Id="rId32" Type="http://schemas.openxmlformats.org/officeDocument/2006/relationships/hyperlink" Target="https://www.forbes.com/investment-funds/dsi/" TargetMode="External"/><Relationship Id="rId37" Type="http://schemas.openxmlformats.org/officeDocument/2006/relationships/hyperlink" Target="https://www.bradford-space.com/" TargetMode="External"/><Relationship Id="rId53" Type="http://schemas.openxmlformats.org/officeDocument/2006/relationships/hyperlink" Target="https://www.dia.mil/Portals/27/Documents/News/Military%20Power%20Publications/Space_Threat_V14_020119_sm.pdf" TargetMode="External"/><Relationship Id="rId58" Type="http://schemas.openxmlformats.org/officeDocument/2006/relationships/hyperlink" Target="https://thedispatch.com/p/we-must-work-to-prevent-a-space-pearl" TargetMode="External"/><Relationship Id="rId74" Type="http://schemas.openxmlformats.org/officeDocument/2006/relationships/hyperlink" Target="https://www.spacecom.mil/MEDIA/NEWS-ARTICLES/Article/2285098/russia-conducts-space-based-anti-satellite-weapons-test/" TargetMode="External"/><Relationship Id="rId79" Type="http://schemas.openxmlformats.org/officeDocument/2006/relationships/hyperlink" Target="https://fas.org/sgp/crs/row/RS22652.pdf"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s://screenrant.com/china-space-station-mission-astronauts/" TargetMode="External"/><Relationship Id="rId22" Type="http://schemas.openxmlformats.org/officeDocument/2006/relationships/hyperlink" Target="https://www.cnbc.com/2017/10/31/the-space-industry-will-be-worth-nearly-3-trillion-in-30-years-bank-of-america-predicts.html" TargetMode="External"/><Relationship Id="rId27" Type="http://schemas.openxmlformats.org/officeDocument/2006/relationships/hyperlink" Target="https://www.space.com/china-tests-giant-solid-fueled-rocket" TargetMode="External"/><Relationship Id="rId30" Type="http://schemas.openxmlformats.org/officeDocument/2006/relationships/hyperlink" Target="https://b612foundation.org/b612-official-statement-nasa-following-canceled-space-agreement-act/" TargetMode="External"/><Relationship Id="rId35" Type="http://schemas.openxmlformats.org/officeDocument/2006/relationships/hyperlink" Target="https://www.forbes.com/companies/google" TargetMode="External"/><Relationship Id="rId43" Type="http://schemas.openxmlformats.org/officeDocument/2006/relationships/hyperlink" Target="https://nationalinterest.org/feature/%E2%80%98xi-doctrine%E2%80%99-proclaiming-and-rationalizing-china%E2%80%99s-aggression-62402" TargetMode="External"/><Relationship Id="rId48" Type="http://schemas.openxmlformats.org/officeDocument/2006/relationships/hyperlink" Target="https://www.popularmechanics.com/space/rockets/a32383927/china-rocket-launch-long-march-5b/" TargetMode="External"/><Relationship Id="rId56" Type="http://schemas.openxmlformats.org/officeDocument/2006/relationships/hyperlink" Target="https://spacenews.com/rocket-arrives-as-china-targets-july-for-tianwen-1-mars-mission-launch/" TargetMode="External"/><Relationship Id="rId64" Type="http://schemas.openxmlformats.org/officeDocument/2006/relationships/hyperlink" Target="https://www.spacecom.mil/News/Article-Display/Article/2448334/russia-tests-direct-ascent-anti-satellite-missile/" TargetMode="External"/><Relationship Id="rId69" Type="http://schemas.openxmlformats.org/officeDocument/2006/relationships/hyperlink" Target="https://www.scmp.com/news/china/science/article/3007186/how-chinas-scavenger-satellites-are-being-used-develop-ai" TargetMode="External"/><Relationship Id="rId77" Type="http://schemas.openxmlformats.org/officeDocument/2006/relationships/hyperlink" Target="https://nationalinterest.org/blog/reboot/nowhere-earth-will-be-safe-us-china-war-172523" TargetMode="External"/><Relationship Id="rId8" Type="http://schemas.openxmlformats.org/officeDocument/2006/relationships/webSettings" Target="webSettings.xml"/><Relationship Id="rId51" Type="http://schemas.openxmlformats.org/officeDocument/2006/relationships/hyperlink" Target="https://www.globalsecurity.org/space/world/china/sc-19-asat.htm" TargetMode="External"/><Relationship Id="rId72" Type="http://schemas.openxmlformats.org/officeDocument/2006/relationships/hyperlink" Target="https://time.com/5779315/russian-spacecraft-spy-satellite-space-force/" TargetMode="External"/><Relationship Id="rId80" Type="http://schemas.openxmlformats.org/officeDocument/2006/relationships/hyperlink" Target="https://spacenews.com/u-s-official-china-turned-to-debris-free-asat-tests-following-2007-outcry/" TargetMode="External"/><Relationship Id="rId85" Type="http://schemas.openxmlformats.org/officeDocument/2006/relationships/hyperlink" Target="https://news.northropgrumman.com/news/releases/northrop-grumman-successfully-completes-historic-first-docking-of-mission-extension-vehicle-with-intelsat-901-satellite" TargetMode="External"/><Relationship Id="rId3" Type="http://schemas.openxmlformats.org/officeDocument/2006/relationships/customXml" Target="../customXml/item3.xml"/><Relationship Id="rId12" Type="http://schemas.openxmlformats.org/officeDocument/2006/relationships/hyperlink" Target="https://www.ncbi.nlm.nih.gov/pmc/articles/PMC6446569/" TargetMode="External"/><Relationship Id="rId17" Type="http://schemas.openxmlformats.org/officeDocument/2006/relationships/hyperlink" Target="https://screenrant.com/starlink-global-worldwide-internet-availability-august-elon-musk/" TargetMode="External"/><Relationship Id="rId25" Type="http://schemas.openxmlformats.org/officeDocument/2006/relationships/hyperlink" Target="https://spacenews.com/spacety-releases-first-sar-images/" TargetMode="External"/><Relationship Id="rId33" Type="http://schemas.openxmlformats.org/officeDocument/2006/relationships/hyperlink" Target="https://www.forbes.com/investment-funds/dsi/" TargetMode="External"/><Relationship Id="rId38" Type="http://schemas.openxmlformats.org/officeDocument/2006/relationships/hyperlink" Target="https://www.fpri.org/article/2021/06/americas-critical-strategic-vulnerability-rare-earth-elements/" TargetMode="External"/><Relationship Id="rId46" Type="http://schemas.openxmlformats.org/officeDocument/2006/relationships/hyperlink" Target="https://www.c4isrnet.com/battlefield-tech/space/2020/06/17/pentagon-releases-defense-space-strategy-to-counter-russia-and-china/" TargetMode="External"/><Relationship Id="rId59" Type="http://schemas.openxmlformats.org/officeDocument/2006/relationships/hyperlink" Target="https://undocs.org/en/CD/2181" TargetMode="External"/><Relationship Id="rId67" Type="http://schemas.openxmlformats.org/officeDocument/2006/relationships/hyperlink" Target="https://2017-2021.state.gov/whither-arms-control-in-outer-space-space-threats-space-hypocrisy-and-the-hope-of-space-norms/index.html" TargetMode="External"/><Relationship Id="rId20" Type="http://schemas.openxmlformats.org/officeDocument/2006/relationships/hyperlink" Target="https://screenrant.com/gears-war-hammer-dawn-spacex-falcon-launch/" TargetMode="External"/><Relationship Id="rId41" Type="http://schemas.openxmlformats.org/officeDocument/2006/relationships/hyperlink" Target="https://www.spacex.com/" TargetMode="External"/><Relationship Id="rId54" Type="http://schemas.openxmlformats.org/officeDocument/2006/relationships/hyperlink" Target="https://www.c4isrnet.com/battlefield-tech/space/2020/06/18/us-to-continue-launching-spy-satellites-from-new-zealand-in-2021/" TargetMode="External"/><Relationship Id="rId62" Type="http://schemas.openxmlformats.org/officeDocument/2006/relationships/hyperlink" Target="https://www.dia.mil/Portals/27/Documents/News/Military%20Power%20Publications/Space_Threat_V14_020119_sm.pdf" TargetMode="External"/><Relationship Id="rId70" Type="http://schemas.openxmlformats.org/officeDocument/2006/relationships/hyperlink" Target="https://www.uscc.gov/sites/default/files/annual_reports/2015%20Annual%20Report%20to%20Congress.PDF" TargetMode="External"/><Relationship Id="rId75" Type="http://schemas.openxmlformats.org/officeDocument/2006/relationships/hyperlink" Target="https://spacewatch.global/2020/12/spacewatchgl-opinion-2020-in-review-a-space-security-perspective/" TargetMode="External"/><Relationship Id="rId83" Type="http://schemas.openxmlformats.org/officeDocument/2006/relationships/hyperlink" Target="https://nationalinterest.org/feature/can-america-lose-china-189020" TargetMode="External"/><Relationship Id="rId88"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creenrant.com/microsoft-exchange-hack-china-motive/" TargetMode="External"/><Relationship Id="rId23" Type="http://schemas.openxmlformats.org/officeDocument/2006/relationships/hyperlink" Target="http://www.cpppc.org/en/zy/994006.jhtml" TargetMode="External"/><Relationship Id="rId28" Type="http://schemas.openxmlformats.org/officeDocument/2006/relationships/hyperlink" Target="https://www.washingtontimes.com/news/2020/oct/1/china-determined-to-dominate-future-mining-with-or/" TargetMode="External"/><Relationship Id="rId36" Type="http://schemas.openxmlformats.org/officeDocument/2006/relationships/hyperlink" Target="https://www.forbes.com/companies/google" TargetMode="External"/><Relationship Id="rId49" Type="http://schemas.openxmlformats.org/officeDocument/2006/relationships/hyperlink" Target="https://www.space.com/china-long-march-3b-rocket-launch-failure.html" TargetMode="External"/><Relationship Id="rId57" Type="http://schemas.openxmlformats.org/officeDocument/2006/relationships/hyperlink" Target="http://www.tandfonline.com/doi/abs/10.1080/01402390.2017.1293532?journalCode=fjss20" TargetMode="External"/><Relationship Id="rId10" Type="http://schemas.openxmlformats.org/officeDocument/2006/relationships/endnotes" Target="endnotes.xml"/><Relationship Id="rId31" Type="http://schemas.openxmlformats.org/officeDocument/2006/relationships/hyperlink" Target="https://www.washingtontimes.com/news/2020/oct/1/china-determined-to-dominate-future-mining-with-or/" TargetMode="External"/><Relationship Id="rId44" Type="http://schemas.openxmlformats.org/officeDocument/2006/relationships/hyperlink" Target="http://www.reachingcriticalwill.org/images/documents/Disarmament-fora/OEWG/2016/Documents/NGO13.pdf" TargetMode="External"/><Relationship Id="rId52" Type="http://schemas.openxmlformats.org/officeDocument/2006/relationships/hyperlink" Target="https://aerospace.csis.org/wp-content/uploads/2020/03/Harrison_SpaceThreatAssessment20_WEB_FINAL-min.pdf" TargetMode="External"/><Relationship Id="rId60" Type="http://schemas.openxmlformats.org/officeDocument/2006/relationships/hyperlink" Target="https://undocs.org/pdf?symbol=en/CD/1985" TargetMode="External"/><Relationship Id="rId65" Type="http://schemas.openxmlformats.org/officeDocument/2006/relationships/hyperlink" Target="https://tass.com/defense/1034344" TargetMode="External"/><Relationship Id="rId73" Type="http://schemas.openxmlformats.org/officeDocument/2006/relationships/hyperlink" Target="https://tass.ru/armiya-i-opk/7285111" TargetMode="External"/><Relationship Id="rId78" Type="http://schemas.openxmlformats.org/officeDocument/2006/relationships/hyperlink" Target="https://nationalinterest.org/feature/secrets-and-lies-role-truth-great-power-information-warfare-170579" TargetMode="External"/><Relationship Id="rId81" Type="http://schemas.openxmlformats.org/officeDocument/2006/relationships/hyperlink" Target="https://www.airuniversity.af.edu/Portals/10/SSQ/documents/Volume-12_Issue-2/Chow.pdf" TargetMode="External"/><Relationship Id="rId86"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lexico.com/en/definition/the" TargetMode="External"/><Relationship Id="rId18" Type="http://schemas.openxmlformats.org/officeDocument/2006/relationships/hyperlink" Target="https://spacenews.com/chinese-space-firms-present-big-ambitions-at-commercial-space-forum/" TargetMode="External"/><Relationship Id="rId39" Type="http://schemas.openxmlformats.org/officeDocument/2006/relationships/hyperlink" Target="https://www.forbes.com/sites/arielcohen/2021/06/02/chinas-journey-to-the-center-of-the-earth/?sh=673812a9131f" TargetMode="External"/><Relationship Id="rId34" Type="http://schemas.openxmlformats.org/officeDocument/2006/relationships/hyperlink" Target="https://www.technologyreview.com/2019/06/26/134510/asteroid-mining-bubble-burst-history/" TargetMode="External"/><Relationship Id="rId50" Type="http://schemas.openxmlformats.org/officeDocument/2006/relationships/hyperlink" Target="https://www.space.com/china-long-march-7a-rocket-launch-failure.html" TargetMode="External"/><Relationship Id="rId55" Type="http://schemas.openxmlformats.org/officeDocument/2006/relationships/hyperlink" Target="https://www.c4isrnet.com/battlefield-tech/space/2020/04/07/space-force-delays-gps-launch-to-minimize-covid-19-exposure/" TargetMode="External"/><Relationship Id="rId76" Type="http://schemas.openxmlformats.org/officeDocument/2006/relationships/hyperlink" Target="https://ndupress.ndu.edu/Portals/68/Documents/stratperspective/china/china-perspectives_13.pdf" TargetMode="External"/><Relationship Id="rId7" Type="http://schemas.openxmlformats.org/officeDocument/2006/relationships/settings" Target="settings.xml"/><Relationship Id="rId71" Type="http://schemas.openxmlformats.org/officeDocument/2006/relationships/hyperlink" Target="https://breakingdefense.com/2018/04/china-satellite-sj-17-friendly-wanderer/" TargetMode="External"/><Relationship Id="rId2" Type="http://schemas.openxmlformats.org/officeDocument/2006/relationships/customXml" Target="../customXml/item2.xml"/><Relationship Id="rId29" Type="http://schemas.openxmlformats.org/officeDocument/2006/relationships/hyperlink" Target="https://origin.space/" TargetMode="External"/><Relationship Id="rId24" Type="http://schemas.openxmlformats.org/officeDocument/2006/relationships/hyperlink" Target="https://www.ida.org/-/media/feature/publications/e/ev/evaluation-of-chinas-commercial-space-sector/d-10873.ashx" TargetMode="External"/><Relationship Id="rId40" Type="http://schemas.openxmlformats.org/officeDocument/2006/relationships/hyperlink" Target="https://www.cnbc.com/2017/10/31/the-space-industry-will-be-worth-nearly-3-trillion-in-30-years-bank-of-america-predicts.html" TargetMode="External"/><Relationship Id="rId45" Type="http://schemas.openxmlformats.org/officeDocument/2006/relationships/hyperlink" Target="https://www.c4isrnet.com/battlefield-tech/space/2019/11/15/chinas-space-silk-road-could-pose-a-challenge-to-the-us/" TargetMode="External"/><Relationship Id="rId66" Type="http://schemas.openxmlformats.org/officeDocument/2006/relationships/hyperlink" Target="https://www.dia.mil/Portals/27/Documents/News/Military%20Power%20Publications/Space_Threat_V14_020119_sm.pdf" TargetMode="External"/><Relationship Id="rId87" Type="http://schemas.openxmlformats.org/officeDocument/2006/relationships/hyperlink" Target="https://spacenews.com/china-is-developing-plans-for-a-13000-satellite-communications-megaconstellation/" TargetMode="External"/><Relationship Id="rId61" Type="http://schemas.openxmlformats.org/officeDocument/2006/relationships/hyperlink" Target="https://www.defense.gov/Explore/News/Article/Article/2483340/commander-lists-5-tasks-to-ensuring-continued-space-superiority/" TargetMode="External"/><Relationship Id="rId82" Type="http://schemas.openxmlformats.org/officeDocument/2006/relationships/hyperlink" Target="https://www.morganstanley.com/ideas/space-economy-themes-2021" TargetMode="External"/><Relationship Id="rId19" Type="http://schemas.openxmlformats.org/officeDocument/2006/relationships/hyperlink" Target="https://screenrant.com/military-spacecraft-shuttle-top-secret-mis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37</Pages>
  <Words>21538</Words>
  <Characters>122768</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2022-01-28T23:03:00Z</dcterms:created>
  <dcterms:modified xsi:type="dcterms:W3CDTF">2022-01-28T23:03:00Z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