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F9085" w14:textId="77777777" w:rsidR="00AB745C" w:rsidRPr="00AB745C" w:rsidRDefault="00AB745C" w:rsidP="00AB745C">
      <w:pPr>
        <w:pStyle w:val="Heading1"/>
        <w:rPr>
          <w:rFonts w:ascii="Times New Roman" w:hAnsi="Times New Roman" w:cs="Times New Roman"/>
          <w:sz w:val="48"/>
          <w:szCs w:val="48"/>
        </w:rPr>
      </w:pPr>
      <w:r w:rsidRPr="00AB745C">
        <w:t>AC – War</w:t>
      </w:r>
    </w:p>
    <w:p w14:paraId="20780C3E" w14:textId="77777777" w:rsidR="00AB745C" w:rsidRPr="00AB745C" w:rsidRDefault="00AB745C" w:rsidP="00AB745C">
      <w:pPr>
        <w:spacing w:after="0" w:line="240" w:lineRule="auto"/>
        <w:jc w:val="both"/>
        <w:rPr>
          <w:rFonts w:ascii="Times New Roman" w:eastAsia="Times New Roman" w:hAnsi="Times New Roman" w:cs="Times New Roman"/>
          <w:sz w:val="24"/>
        </w:rPr>
      </w:pPr>
      <w:r w:rsidRPr="00AB745C">
        <w:rPr>
          <w:rFonts w:eastAsia="Times New Roman" w:cs="Calibri"/>
          <w:color w:val="000000"/>
          <w:sz w:val="24"/>
        </w:rPr>
        <w:t xml:space="preserve">I affirm the resolution, </w:t>
      </w:r>
      <w:proofErr w:type="gramStart"/>
      <w:r w:rsidRPr="00AB745C">
        <w:rPr>
          <w:rFonts w:eastAsia="Times New Roman" w:cs="Calibri"/>
          <w:color w:val="000000"/>
          <w:sz w:val="24"/>
        </w:rPr>
        <w:t>Resolved</w:t>
      </w:r>
      <w:proofErr w:type="gramEnd"/>
      <w:r w:rsidRPr="00AB745C">
        <w:rPr>
          <w:rFonts w:eastAsia="Times New Roman" w:cs="Calibri"/>
          <w:color w:val="000000"/>
          <w:sz w:val="24"/>
        </w:rPr>
        <w:t>: The appropriation of outer space by private entities is unjust.</w:t>
      </w:r>
    </w:p>
    <w:p w14:paraId="387A7CC4" w14:textId="77777777" w:rsidR="00AB745C" w:rsidRPr="00AB745C" w:rsidRDefault="00AB745C" w:rsidP="00AB745C">
      <w:pPr>
        <w:spacing w:before="240" w:after="40" w:line="240" w:lineRule="auto"/>
        <w:jc w:val="both"/>
        <w:rPr>
          <w:rFonts w:ascii="Times New Roman" w:eastAsia="Times New Roman" w:hAnsi="Times New Roman" w:cs="Times New Roman"/>
          <w:sz w:val="24"/>
        </w:rPr>
      </w:pPr>
      <w:r w:rsidRPr="00AB745C">
        <w:rPr>
          <w:rFonts w:eastAsia="Times New Roman" w:cs="Calibri"/>
          <w:b/>
          <w:bCs/>
          <w:color w:val="1A1A1A"/>
          <w:sz w:val="24"/>
        </w:rPr>
        <w:t xml:space="preserve">The value is justice </w:t>
      </w:r>
      <w:r w:rsidRPr="00AB745C">
        <w:rPr>
          <w:rFonts w:eastAsia="Times New Roman" w:cs="Calibri"/>
          <w:color w:val="1A1A1A"/>
          <w:sz w:val="24"/>
        </w:rPr>
        <w:t xml:space="preserve">because the operative term in the resolution is unjust. The debate centers around whether private entities owning land in outer space is unjust. The affirmative argues that it is unjust. </w:t>
      </w:r>
      <w:r w:rsidRPr="00AB745C">
        <w:rPr>
          <w:rFonts w:eastAsia="Times New Roman" w:cs="Calibri"/>
          <w:color w:val="000000"/>
          <w:sz w:val="24"/>
        </w:rPr>
        <w:t>Outer space is defined by oxford dictionary as the physical universe beyond the earth’s atmosphere.</w:t>
      </w:r>
    </w:p>
    <w:p w14:paraId="4E1147AA"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ascii="Times New Roman" w:eastAsia="Times New Roman" w:hAnsi="Times New Roman" w:cs="Times New Roman"/>
          <w:color w:val="000000"/>
          <w:sz w:val="24"/>
        </w:rPr>
        <w:t> </w:t>
      </w:r>
    </w:p>
    <w:p w14:paraId="07F72425"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eastAsia="Times New Roman" w:cs="Calibri"/>
          <w:color w:val="000000"/>
          <w:sz w:val="24"/>
        </w:rPr>
        <w:t>The best way to achieve justice is consequentialism.</w:t>
      </w:r>
    </w:p>
    <w:p w14:paraId="2F325BAF"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ascii="Times New Roman" w:eastAsia="Times New Roman" w:hAnsi="Times New Roman" w:cs="Times New Roman"/>
          <w:color w:val="000000"/>
          <w:sz w:val="24"/>
        </w:rPr>
        <w:t> </w:t>
      </w:r>
    </w:p>
    <w:p w14:paraId="39F423EA"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eastAsia="Times New Roman" w:cs="Calibri"/>
          <w:b/>
          <w:bCs/>
          <w:color w:val="000000"/>
          <w:sz w:val="23"/>
          <w:szCs w:val="23"/>
          <w:shd w:val="clear" w:color="auto" w:fill="FFFFFF"/>
        </w:rPr>
        <w:t>Consequentialism definition</w:t>
      </w:r>
    </w:p>
    <w:p w14:paraId="66128B97"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eastAsia="Times New Roman" w:cs="Calibri"/>
          <w:color w:val="000000"/>
          <w:sz w:val="15"/>
          <w:szCs w:val="15"/>
          <w:shd w:val="clear" w:color="auto" w:fill="FFFFFF"/>
        </w:rPr>
        <w:t xml:space="preserve">“Consequentialism Definition &amp; Meaning - </w:t>
      </w:r>
      <w:r w:rsidRPr="00AB745C">
        <w:rPr>
          <w:rFonts w:eastAsia="Times New Roman" w:cs="Calibri"/>
          <w:b/>
          <w:bCs/>
          <w:color w:val="000000"/>
          <w:sz w:val="23"/>
          <w:szCs w:val="23"/>
          <w:u w:val="single"/>
          <w:shd w:val="clear" w:color="auto" w:fill="00FFFF"/>
        </w:rPr>
        <w:t>Merriam-Webster ND</w:t>
      </w:r>
      <w:r w:rsidRPr="00AB745C">
        <w:rPr>
          <w:rFonts w:eastAsia="Times New Roman" w:cs="Calibri"/>
          <w:color w:val="000000"/>
          <w:sz w:val="15"/>
          <w:szCs w:val="15"/>
          <w:shd w:val="clear" w:color="auto" w:fill="FFFFFF"/>
        </w:rPr>
        <w:t xml:space="preserve">.” </w:t>
      </w:r>
      <w:r w:rsidRPr="00AB745C">
        <w:rPr>
          <w:rFonts w:eastAsia="Times New Roman" w:cs="Calibri"/>
          <w:i/>
          <w:iCs/>
          <w:color w:val="000000"/>
          <w:sz w:val="15"/>
          <w:szCs w:val="15"/>
          <w:shd w:val="clear" w:color="auto" w:fill="FFFFFF"/>
        </w:rPr>
        <w:t>Dictionary by Merriam-Webster: America’s Most-Trusted Online Dictionary</w:t>
      </w:r>
      <w:r w:rsidRPr="00AB745C">
        <w:rPr>
          <w:rFonts w:eastAsia="Times New Roman" w:cs="Calibri"/>
          <w:color w:val="000000"/>
          <w:sz w:val="15"/>
          <w:szCs w:val="15"/>
          <w:shd w:val="clear" w:color="auto" w:fill="FFFFFF"/>
        </w:rPr>
        <w:t>, Merriam Webster, https://www.merriam-webster.com/dictionary/consequentialism. Accessed 2 Jan. 2022.</w:t>
      </w:r>
    </w:p>
    <w:p w14:paraId="708219E9"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ascii="Times New Roman" w:eastAsia="Times New Roman" w:hAnsi="Times New Roman" w:cs="Times New Roman"/>
          <w:color w:val="000000"/>
          <w:sz w:val="24"/>
        </w:rPr>
        <w:t> </w:t>
      </w:r>
    </w:p>
    <w:p w14:paraId="4A28FBBA"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eastAsia="Times New Roman" w:cs="Calibri"/>
          <w:b/>
          <w:bCs/>
          <w:color w:val="000000"/>
          <w:sz w:val="23"/>
          <w:szCs w:val="23"/>
          <w:u w:val="single"/>
          <w:shd w:val="clear" w:color="auto" w:fill="FFFFFF"/>
        </w:rPr>
        <w:t xml:space="preserve">the </w:t>
      </w:r>
      <w:r w:rsidRPr="00AB745C">
        <w:rPr>
          <w:rFonts w:eastAsia="Times New Roman" w:cs="Calibri"/>
          <w:b/>
          <w:bCs/>
          <w:color w:val="000000"/>
          <w:sz w:val="23"/>
          <w:szCs w:val="23"/>
          <w:u w:val="single"/>
          <w:shd w:val="clear" w:color="auto" w:fill="00FFFF"/>
        </w:rPr>
        <w:t>theory that the value</w:t>
      </w:r>
      <w:r w:rsidRPr="00AB745C">
        <w:rPr>
          <w:rFonts w:eastAsia="Times New Roman" w:cs="Calibri"/>
          <w:b/>
          <w:bCs/>
          <w:color w:val="000000"/>
          <w:sz w:val="23"/>
          <w:szCs w:val="23"/>
          <w:shd w:val="clear" w:color="auto" w:fill="FFFFFF"/>
        </w:rPr>
        <w:t xml:space="preserve"> </w:t>
      </w:r>
      <w:r w:rsidRPr="00AB745C">
        <w:rPr>
          <w:rFonts w:eastAsia="Times New Roman" w:cs="Calibri"/>
          <w:color w:val="000000"/>
          <w:sz w:val="15"/>
          <w:szCs w:val="15"/>
          <w:shd w:val="clear" w:color="auto" w:fill="FFFFFF"/>
        </w:rPr>
        <w:t xml:space="preserve">and especially the moral value </w:t>
      </w:r>
      <w:r w:rsidRPr="00AB745C">
        <w:rPr>
          <w:rFonts w:eastAsia="Times New Roman" w:cs="Calibri"/>
          <w:b/>
          <w:bCs/>
          <w:color w:val="000000"/>
          <w:sz w:val="23"/>
          <w:szCs w:val="23"/>
          <w:u w:val="single"/>
          <w:shd w:val="clear" w:color="auto" w:fill="00FFFF"/>
        </w:rPr>
        <w:t>of</w:t>
      </w:r>
      <w:r w:rsidRPr="00AB745C">
        <w:rPr>
          <w:rFonts w:eastAsia="Times New Roman" w:cs="Calibri"/>
          <w:color w:val="000000"/>
          <w:sz w:val="15"/>
          <w:szCs w:val="15"/>
          <w:u w:val="single"/>
          <w:shd w:val="clear" w:color="auto" w:fill="00FFFF"/>
        </w:rPr>
        <w:t xml:space="preserve"> </w:t>
      </w:r>
      <w:r w:rsidRPr="00AB745C">
        <w:rPr>
          <w:rFonts w:eastAsia="Times New Roman" w:cs="Calibri"/>
          <w:b/>
          <w:bCs/>
          <w:color w:val="000000"/>
          <w:sz w:val="23"/>
          <w:szCs w:val="23"/>
          <w:u w:val="single"/>
          <w:shd w:val="clear" w:color="auto" w:fill="00FFFF"/>
        </w:rPr>
        <w:t>an act should be judged by the value of its</w:t>
      </w:r>
      <w:hyperlink r:id="rId9" w:history="1">
        <w:r w:rsidRPr="00AB745C">
          <w:rPr>
            <w:rFonts w:eastAsia="Times New Roman" w:cs="Calibri"/>
            <w:b/>
            <w:bCs/>
            <w:color w:val="000000"/>
            <w:sz w:val="23"/>
            <w:szCs w:val="23"/>
            <w:u w:val="single"/>
            <w:shd w:val="clear" w:color="auto" w:fill="00FFFF"/>
          </w:rPr>
          <w:t xml:space="preserve"> consequences</w:t>
        </w:r>
      </w:hyperlink>
    </w:p>
    <w:p w14:paraId="214DE09E" w14:textId="77777777" w:rsidR="00AB745C" w:rsidRPr="00AB745C" w:rsidRDefault="00AB745C" w:rsidP="00AB745C">
      <w:pPr>
        <w:spacing w:after="0" w:line="240" w:lineRule="auto"/>
        <w:rPr>
          <w:rFonts w:ascii="Times New Roman" w:eastAsia="Times New Roman" w:hAnsi="Times New Roman" w:cs="Times New Roman"/>
          <w:sz w:val="24"/>
        </w:rPr>
      </w:pPr>
    </w:p>
    <w:p w14:paraId="43AEE344"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eastAsia="Times New Roman" w:cs="Calibri"/>
          <w:b/>
          <w:bCs/>
          <w:color w:val="1A1A1A"/>
          <w:sz w:val="24"/>
        </w:rPr>
        <w:t xml:space="preserve">Thus, the criteria </w:t>
      </w:r>
      <w:proofErr w:type="gramStart"/>
      <w:r w:rsidRPr="00AB745C">
        <w:rPr>
          <w:rFonts w:eastAsia="Times New Roman" w:cs="Calibri"/>
          <w:b/>
          <w:bCs/>
          <w:color w:val="1A1A1A"/>
          <w:sz w:val="24"/>
        </w:rPr>
        <w:t>is</w:t>
      </w:r>
      <w:proofErr w:type="gramEnd"/>
      <w:r w:rsidRPr="00AB745C">
        <w:rPr>
          <w:rFonts w:eastAsia="Times New Roman" w:cs="Calibri"/>
          <w:b/>
          <w:bCs/>
          <w:color w:val="1A1A1A"/>
          <w:sz w:val="24"/>
        </w:rPr>
        <w:t xml:space="preserve"> maximizing well-being.</w:t>
      </w:r>
      <w:r w:rsidRPr="00AB745C">
        <w:rPr>
          <w:rFonts w:eastAsia="Times New Roman" w:cs="Calibri"/>
          <w:color w:val="1A1A1A"/>
          <w:sz w:val="24"/>
        </w:rPr>
        <w:t xml:space="preserve"> The goal in today’s debate is to determine whether owning land in outer space, privately, will increase the well-being for </w:t>
      </w:r>
      <w:proofErr w:type="gramStart"/>
      <w:r w:rsidRPr="00AB745C">
        <w:rPr>
          <w:rFonts w:eastAsia="Times New Roman" w:cs="Calibri"/>
          <w:color w:val="1A1A1A"/>
          <w:sz w:val="24"/>
        </w:rPr>
        <w:t>a majority of</w:t>
      </w:r>
      <w:proofErr w:type="gramEnd"/>
      <w:r w:rsidRPr="00AB745C">
        <w:rPr>
          <w:rFonts w:eastAsia="Times New Roman" w:cs="Calibri"/>
          <w:color w:val="1A1A1A"/>
          <w:sz w:val="24"/>
        </w:rPr>
        <w:t xml:space="preserve"> the people on earth.  </w:t>
      </w:r>
    </w:p>
    <w:p w14:paraId="275187B0"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ascii="Times New Roman" w:eastAsia="Times New Roman" w:hAnsi="Times New Roman" w:cs="Times New Roman"/>
          <w:color w:val="000000"/>
          <w:sz w:val="24"/>
        </w:rPr>
        <w:t> </w:t>
      </w:r>
    </w:p>
    <w:p w14:paraId="7DCF388F"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eastAsia="Times New Roman" w:cs="Calibri"/>
          <w:b/>
          <w:bCs/>
          <w:color w:val="000000"/>
          <w:sz w:val="24"/>
        </w:rPr>
        <w:t>Under our framework, the best thing to do is to prevent war.</w:t>
      </w:r>
    </w:p>
    <w:p w14:paraId="11B9CD0C"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eastAsia="Times New Roman" w:cs="Calibri"/>
          <w:b/>
          <w:bCs/>
          <w:color w:val="000000"/>
          <w:sz w:val="24"/>
        </w:rPr>
        <w:t>Prefer:</w:t>
      </w:r>
    </w:p>
    <w:p w14:paraId="1FFC0C05" w14:textId="77777777" w:rsidR="00AB745C" w:rsidRPr="00AB745C" w:rsidRDefault="00AB745C" w:rsidP="00AB745C">
      <w:pPr>
        <w:spacing w:after="0" w:line="240" w:lineRule="auto"/>
        <w:rPr>
          <w:rFonts w:ascii="Times New Roman" w:eastAsia="Times New Roman" w:hAnsi="Times New Roman" w:cs="Times New Roman"/>
          <w:sz w:val="24"/>
        </w:rPr>
      </w:pPr>
    </w:p>
    <w:p w14:paraId="2365DA4F"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eastAsia="Times New Roman" w:cs="Calibri"/>
          <w:b/>
          <w:bCs/>
          <w:color w:val="000000"/>
          <w:sz w:val="24"/>
        </w:rPr>
        <w:t>War has detrimental psychological effects on victims.</w:t>
      </w:r>
    </w:p>
    <w:p w14:paraId="1574CEE9" w14:textId="77777777" w:rsidR="00AB745C" w:rsidRPr="00AB745C" w:rsidRDefault="00AB745C" w:rsidP="00AB745C">
      <w:pPr>
        <w:spacing w:after="0" w:line="240" w:lineRule="auto"/>
        <w:rPr>
          <w:rFonts w:ascii="Times New Roman" w:eastAsia="Times New Roman" w:hAnsi="Times New Roman" w:cs="Times New Roman"/>
          <w:sz w:val="24"/>
        </w:rPr>
      </w:pPr>
    </w:p>
    <w:p w14:paraId="3D327BB0"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eastAsia="Times New Roman" w:cs="Calibri"/>
          <w:b/>
          <w:bCs/>
          <w:color w:val="000000"/>
          <w:sz w:val="24"/>
          <w:u w:val="single"/>
          <w:shd w:val="clear" w:color="auto" w:fill="00FFFF"/>
        </w:rPr>
        <w:t>Rathi ND,</w:t>
      </w:r>
      <w:r w:rsidRPr="00AB745C">
        <w:rPr>
          <w:rFonts w:eastAsia="Times New Roman" w:cs="Calibri"/>
          <w:color w:val="000000"/>
          <w:sz w:val="16"/>
          <w:szCs w:val="16"/>
        </w:rPr>
        <w:t xml:space="preserve"> Amrita. “Psychological Impact of Victims of War and </w:t>
      </w:r>
      <w:proofErr w:type="gramStart"/>
      <w:r w:rsidRPr="00AB745C">
        <w:rPr>
          <w:rFonts w:eastAsia="Times New Roman" w:cs="Calibri"/>
          <w:color w:val="000000"/>
          <w:sz w:val="16"/>
          <w:szCs w:val="16"/>
        </w:rPr>
        <w:t>Conflict .</w:t>
      </w:r>
      <w:proofErr w:type="gramEnd"/>
      <w:r w:rsidRPr="00AB745C">
        <w:rPr>
          <w:rFonts w:eastAsia="Times New Roman" w:cs="Calibri"/>
          <w:color w:val="000000"/>
          <w:sz w:val="16"/>
          <w:szCs w:val="16"/>
        </w:rPr>
        <w:t xml:space="preserve">” </w:t>
      </w:r>
      <w:r w:rsidRPr="00AB745C">
        <w:rPr>
          <w:rFonts w:eastAsia="Times New Roman" w:cs="Calibri"/>
          <w:i/>
          <w:iCs/>
          <w:color w:val="000000"/>
          <w:sz w:val="16"/>
          <w:szCs w:val="16"/>
        </w:rPr>
        <w:t>APA</w:t>
      </w:r>
      <w:r w:rsidRPr="00AB745C">
        <w:rPr>
          <w:rFonts w:eastAsia="Times New Roman" w:cs="Calibri"/>
          <w:color w:val="000000"/>
          <w:sz w:val="16"/>
          <w:szCs w:val="16"/>
        </w:rPr>
        <w:t>, Columbia University, https://www.apa.org/international/united-nations/un-matters/rathi-war.pdf. Accessed 3 Feb. 2022.</w:t>
      </w:r>
    </w:p>
    <w:p w14:paraId="54BFEDDF" w14:textId="77777777" w:rsidR="00AB745C" w:rsidRPr="00AB745C" w:rsidRDefault="00AB745C" w:rsidP="00AB745C">
      <w:pPr>
        <w:spacing w:after="0" w:line="240" w:lineRule="auto"/>
        <w:rPr>
          <w:rFonts w:ascii="Times New Roman" w:eastAsia="Times New Roman" w:hAnsi="Times New Roman" w:cs="Times New Roman"/>
          <w:sz w:val="24"/>
        </w:rPr>
      </w:pPr>
    </w:p>
    <w:p w14:paraId="6215632B"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eastAsia="Times New Roman" w:cs="Calibri"/>
          <w:b/>
          <w:bCs/>
          <w:color w:val="000000"/>
          <w:sz w:val="24"/>
          <w:u w:val="single"/>
          <w:shd w:val="clear" w:color="auto" w:fill="00FFFF"/>
        </w:rPr>
        <w:t>War</w:t>
      </w:r>
      <w:r w:rsidRPr="00AB745C">
        <w:rPr>
          <w:rFonts w:eastAsia="Times New Roman" w:cs="Calibri"/>
          <w:b/>
          <w:bCs/>
          <w:color w:val="000000"/>
          <w:sz w:val="24"/>
          <w:u w:val="single"/>
        </w:rPr>
        <w:t xml:space="preserve"> adversely </w:t>
      </w:r>
      <w:r w:rsidRPr="00AB745C">
        <w:rPr>
          <w:rFonts w:eastAsia="Times New Roman" w:cs="Calibri"/>
          <w:b/>
          <w:bCs/>
          <w:color w:val="000000"/>
          <w:sz w:val="24"/>
          <w:u w:val="single"/>
          <w:shd w:val="clear" w:color="auto" w:fill="00FFFF"/>
        </w:rPr>
        <w:t>affects combatants and non-combatants</w:t>
      </w:r>
      <w:r w:rsidRPr="00AB745C">
        <w:rPr>
          <w:rFonts w:eastAsia="Times New Roman" w:cs="Calibri"/>
          <w:b/>
          <w:bCs/>
          <w:color w:val="000000"/>
          <w:sz w:val="24"/>
          <w:u w:val="single"/>
        </w:rPr>
        <w:t xml:space="preserve"> alike, both physically and emotionally. </w:t>
      </w:r>
      <w:r w:rsidRPr="00AB745C">
        <w:rPr>
          <w:rFonts w:eastAsia="Times New Roman" w:cs="Calibri"/>
          <w:b/>
          <w:bCs/>
          <w:color w:val="000000"/>
          <w:sz w:val="24"/>
          <w:u w:val="single"/>
          <w:shd w:val="clear" w:color="auto" w:fill="00FFFF"/>
        </w:rPr>
        <w:t>Death, injury, sexual violence, malnutrition, illness, and disability are some of the most threatening physical consequences of war</w:t>
      </w:r>
      <w:r w:rsidRPr="00AB745C">
        <w:rPr>
          <w:rFonts w:eastAsia="Times New Roman" w:cs="Calibri"/>
          <w:color w:val="000000"/>
          <w:sz w:val="16"/>
          <w:szCs w:val="16"/>
        </w:rPr>
        <w:t>, while post-traumatic stress disorder (PTSD), depression, and anxiety are some of the emotional effects.</w:t>
      </w:r>
      <w:r w:rsidRPr="00AB745C">
        <w:rPr>
          <w:rFonts w:eastAsia="Times New Roman" w:cs="Calibri"/>
          <w:b/>
          <w:bCs/>
          <w:color w:val="000000"/>
          <w:sz w:val="24"/>
          <w:u w:val="single"/>
        </w:rPr>
        <w:t xml:space="preserve"> The terror and </w:t>
      </w:r>
      <w:r w:rsidRPr="00AB745C">
        <w:rPr>
          <w:rFonts w:eastAsia="Times New Roman" w:cs="Calibri"/>
          <w:b/>
          <w:bCs/>
          <w:color w:val="000000"/>
          <w:sz w:val="24"/>
          <w:u w:val="single"/>
          <w:shd w:val="clear" w:color="auto" w:fill="00FFFF"/>
        </w:rPr>
        <w:t>horror spread by the violence of war disrupts lives and severs relationships and families</w:t>
      </w:r>
      <w:r w:rsidRPr="00AB745C">
        <w:rPr>
          <w:rFonts w:eastAsia="Times New Roman" w:cs="Calibri"/>
          <w:b/>
          <w:bCs/>
          <w:color w:val="000000"/>
          <w:sz w:val="24"/>
          <w:u w:val="single"/>
        </w:rPr>
        <w:t>, leaving individuals and communities emotionally distressed</w:t>
      </w:r>
      <w:r w:rsidRPr="00AB745C">
        <w:rPr>
          <w:rFonts w:eastAsia="Times New Roman" w:cs="Calibri"/>
          <w:color w:val="000000"/>
          <w:sz w:val="16"/>
          <w:szCs w:val="16"/>
        </w:rPr>
        <w:t xml:space="preserve">. Wars are likely to continue and cause emotional distress. Additional empirical studies that focus on healing, promoting resilience, and incorporating cultural capacity builders are needed </w:t>
      </w:r>
      <w:proofErr w:type="gramStart"/>
      <w:r w:rsidRPr="00AB745C">
        <w:rPr>
          <w:rFonts w:eastAsia="Times New Roman" w:cs="Calibri"/>
          <w:color w:val="000000"/>
          <w:sz w:val="16"/>
          <w:szCs w:val="16"/>
        </w:rPr>
        <w:t>in order to</w:t>
      </w:r>
      <w:proofErr w:type="gramEnd"/>
      <w:r w:rsidRPr="00AB745C">
        <w:rPr>
          <w:rFonts w:eastAsia="Times New Roman" w:cs="Calibri"/>
          <w:color w:val="000000"/>
          <w:sz w:val="16"/>
          <w:szCs w:val="16"/>
        </w:rPr>
        <w:t xml:space="preserve"> provide appropriate and effective mental health services to future victims of war.</w:t>
      </w:r>
    </w:p>
    <w:p w14:paraId="698A5CAF" w14:textId="77777777" w:rsidR="00AB745C" w:rsidRPr="00AB745C" w:rsidRDefault="00AB745C" w:rsidP="00AB745C">
      <w:pPr>
        <w:spacing w:after="0" w:line="240" w:lineRule="auto"/>
        <w:rPr>
          <w:rFonts w:ascii="Times New Roman" w:eastAsia="Times New Roman" w:hAnsi="Times New Roman" w:cs="Times New Roman"/>
          <w:sz w:val="24"/>
        </w:rPr>
      </w:pPr>
    </w:p>
    <w:p w14:paraId="7C128D46" w14:textId="7BA3BB6A" w:rsidR="00AB745C" w:rsidRPr="00AB745C" w:rsidRDefault="00AB745C" w:rsidP="00AB745C">
      <w:pPr>
        <w:spacing w:before="360" w:after="80" w:line="240" w:lineRule="auto"/>
        <w:outlineLvl w:val="1"/>
        <w:rPr>
          <w:rFonts w:ascii="Times New Roman" w:eastAsia="Times New Roman" w:hAnsi="Times New Roman" w:cs="Times New Roman"/>
          <w:b/>
          <w:bCs/>
          <w:sz w:val="36"/>
          <w:szCs w:val="36"/>
        </w:rPr>
      </w:pPr>
      <w:r w:rsidRPr="00AB745C">
        <w:rPr>
          <w:rFonts w:eastAsia="Times New Roman" w:cs="Calibri"/>
          <w:b/>
          <w:bCs/>
          <w:color w:val="333333"/>
          <w:sz w:val="24"/>
        </w:rPr>
        <w:t xml:space="preserve">AND </w:t>
      </w:r>
      <w:r w:rsidRPr="00AB745C">
        <w:rPr>
          <w:rFonts w:eastAsia="Times New Roman" w:cs="Calibri"/>
          <w:b/>
          <w:bCs/>
          <w:color w:val="333333"/>
          <w:sz w:val="26"/>
          <w:szCs w:val="26"/>
        </w:rPr>
        <w:t xml:space="preserve">Nuke war </w:t>
      </w:r>
      <w:r w:rsidRPr="00AB745C">
        <w:rPr>
          <w:rFonts w:eastAsia="Times New Roman" w:cs="Calibri"/>
          <w:b/>
          <w:bCs/>
          <w:color w:val="333333"/>
          <w:sz w:val="26"/>
          <w:szCs w:val="26"/>
          <w:u w:val="single"/>
        </w:rPr>
        <w:t>causes</w:t>
      </w:r>
      <w:r w:rsidRPr="00AB745C">
        <w:rPr>
          <w:rFonts w:eastAsia="Times New Roman" w:cs="Calibri"/>
          <w:b/>
          <w:bCs/>
          <w:color w:val="333333"/>
          <w:sz w:val="26"/>
          <w:szCs w:val="26"/>
        </w:rPr>
        <w:t xml:space="preserve"> extinction.</w:t>
      </w:r>
    </w:p>
    <w:p w14:paraId="6EC29F40" w14:textId="77777777" w:rsidR="00AB745C" w:rsidRPr="00AB745C" w:rsidRDefault="00AB745C" w:rsidP="00AB745C">
      <w:pPr>
        <w:spacing w:line="240" w:lineRule="auto"/>
        <w:outlineLvl w:val="1"/>
        <w:rPr>
          <w:rFonts w:ascii="Times New Roman" w:eastAsia="Times New Roman" w:hAnsi="Times New Roman" w:cs="Times New Roman"/>
          <w:b/>
          <w:bCs/>
          <w:sz w:val="36"/>
          <w:szCs w:val="36"/>
        </w:rPr>
      </w:pPr>
      <w:r w:rsidRPr="00AB745C">
        <w:rPr>
          <w:rFonts w:eastAsia="Times New Roman" w:cs="Calibri"/>
          <w:b/>
          <w:bCs/>
          <w:color w:val="333333"/>
          <w:sz w:val="14"/>
          <w:szCs w:val="14"/>
        </w:rPr>
        <w:t xml:space="preserve">Steven </w:t>
      </w:r>
      <w:r w:rsidRPr="00AB745C">
        <w:rPr>
          <w:rFonts w:eastAsia="Times New Roman" w:cs="Calibri"/>
          <w:b/>
          <w:bCs/>
          <w:color w:val="333333"/>
          <w:sz w:val="26"/>
          <w:szCs w:val="26"/>
          <w:u w:val="single"/>
          <w:shd w:val="clear" w:color="auto" w:fill="00FFFF"/>
        </w:rPr>
        <w:t>Starr 15</w:t>
      </w:r>
      <w:r w:rsidRPr="00AB745C">
        <w:rPr>
          <w:rFonts w:eastAsia="Times New Roman" w:cs="Calibri"/>
          <w:b/>
          <w:bCs/>
          <w:color w:val="333333"/>
          <w:sz w:val="14"/>
          <w:szCs w:val="14"/>
        </w:rPr>
        <w:t xml:space="preserve">. “Nuclear War: An Unrecognized Mass Extinction Event Waiting </w:t>
      </w:r>
      <w:proofErr w:type="gramStart"/>
      <w:r w:rsidRPr="00AB745C">
        <w:rPr>
          <w:rFonts w:eastAsia="Times New Roman" w:cs="Calibri"/>
          <w:b/>
          <w:bCs/>
          <w:color w:val="333333"/>
          <w:sz w:val="14"/>
          <w:szCs w:val="14"/>
        </w:rPr>
        <w:t>To</w:t>
      </w:r>
      <w:proofErr w:type="gramEnd"/>
      <w:r w:rsidRPr="00AB745C">
        <w:rPr>
          <w:rFonts w:eastAsia="Times New Roman" w:cs="Calibri"/>
          <w:b/>
          <w:bCs/>
          <w:color w:val="333333"/>
          <w:sz w:val="14"/>
          <w:szCs w:val="14"/>
        </w:rPr>
        <w:t xml:space="preserve"> Happen.” </w:t>
      </w:r>
      <w:proofErr w:type="spellStart"/>
      <w:r w:rsidRPr="00AB745C">
        <w:rPr>
          <w:rFonts w:eastAsia="Times New Roman" w:cs="Calibri"/>
          <w:b/>
          <w:bCs/>
          <w:color w:val="333333"/>
          <w:sz w:val="14"/>
          <w:szCs w:val="14"/>
        </w:rPr>
        <w:t>Ratical</w:t>
      </w:r>
      <w:proofErr w:type="spellEnd"/>
      <w:r w:rsidRPr="00AB745C">
        <w:rPr>
          <w:rFonts w:eastAsia="Times New Roman" w:cs="Calibri"/>
          <w:b/>
          <w:bCs/>
          <w:color w:val="333333"/>
          <w:sz w:val="14"/>
          <w:szCs w:val="14"/>
        </w:rPr>
        <w:t>. March 2015.</w:t>
      </w:r>
      <w:hyperlink r:id="rId10" w:history="1">
        <w:r w:rsidRPr="00AB745C">
          <w:rPr>
            <w:rFonts w:eastAsia="Times New Roman" w:cs="Calibri"/>
            <w:b/>
            <w:bCs/>
            <w:color w:val="333333"/>
            <w:sz w:val="14"/>
            <w:szCs w:val="14"/>
            <w:u w:val="single"/>
          </w:rPr>
          <w:t xml:space="preserve"> </w:t>
        </w:r>
        <w:r w:rsidRPr="00AB745C">
          <w:rPr>
            <w:rFonts w:eastAsia="Times New Roman" w:cs="Calibri"/>
            <w:b/>
            <w:bCs/>
            <w:color w:val="000000"/>
            <w:sz w:val="14"/>
            <w:szCs w:val="14"/>
            <w:u w:val="single"/>
          </w:rPr>
          <w:t>https://ratical.org/radiation/NuclearExtinction/StevenStarr022815.html</w:t>
        </w:r>
      </w:hyperlink>
      <w:r w:rsidRPr="00AB745C">
        <w:rPr>
          <w:rFonts w:eastAsia="Times New Roman" w:cs="Calibri"/>
          <w:b/>
          <w:bCs/>
          <w:color w:val="333333"/>
          <w:sz w:val="14"/>
          <w:szCs w:val="14"/>
        </w:rPr>
        <w:t xml:space="preserve"> TG</w:t>
      </w:r>
    </w:p>
    <w:p w14:paraId="3B645EF3" w14:textId="77777777" w:rsidR="00AB745C" w:rsidRPr="00AB745C" w:rsidRDefault="00AB745C" w:rsidP="00AB745C">
      <w:pPr>
        <w:spacing w:line="240" w:lineRule="auto"/>
        <w:outlineLvl w:val="1"/>
        <w:rPr>
          <w:rFonts w:ascii="Times New Roman" w:eastAsia="Times New Roman" w:hAnsi="Times New Roman" w:cs="Times New Roman"/>
          <w:b/>
          <w:bCs/>
          <w:sz w:val="36"/>
          <w:szCs w:val="36"/>
        </w:rPr>
      </w:pPr>
      <w:r w:rsidRPr="00AB745C">
        <w:rPr>
          <w:rFonts w:eastAsia="Times New Roman" w:cs="Calibri"/>
          <w:b/>
          <w:bCs/>
          <w:color w:val="333333"/>
          <w:sz w:val="26"/>
          <w:szCs w:val="26"/>
          <w:u w:val="single"/>
          <w:shd w:val="clear" w:color="auto" w:fill="00FFFF"/>
        </w:rPr>
        <w:lastRenderedPageBreak/>
        <w:t xml:space="preserve">A war </w:t>
      </w:r>
      <w:r w:rsidRPr="00AB745C">
        <w:rPr>
          <w:rFonts w:eastAsia="Times New Roman" w:cs="Calibri"/>
          <w:b/>
          <w:bCs/>
          <w:color w:val="333333"/>
          <w:sz w:val="26"/>
          <w:szCs w:val="26"/>
          <w:u w:val="single"/>
        </w:rPr>
        <w:t xml:space="preserve">fought </w:t>
      </w:r>
      <w:r w:rsidRPr="00AB745C">
        <w:rPr>
          <w:rFonts w:eastAsia="Times New Roman" w:cs="Calibri"/>
          <w:b/>
          <w:bCs/>
          <w:color w:val="333333"/>
          <w:sz w:val="26"/>
          <w:szCs w:val="26"/>
          <w:u w:val="single"/>
          <w:shd w:val="clear" w:color="auto" w:fill="00FFFF"/>
        </w:rPr>
        <w:t>with</w:t>
      </w:r>
      <w:r w:rsidRPr="00AB745C">
        <w:rPr>
          <w:rFonts w:eastAsia="Times New Roman" w:cs="Calibri"/>
          <w:b/>
          <w:bCs/>
          <w:color w:val="333333"/>
          <w:sz w:val="26"/>
          <w:szCs w:val="26"/>
          <w:u w:val="single"/>
        </w:rPr>
        <w:t xml:space="preserve"> 21st century</w:t>
      </w:r>
      <w:r w:rsidRPr="00AB745C">
        <w:rPr>
          <w:rFonts w:eastAsia="Times New Roman" w:cs="Calibri"/>
          <w:b/>
          <w:bCs/>
          <w:color w:val="333333"/>
          <w:sz w:val="16"/>
          <w:szCs w:val="16"/>
        </w:rPr>
        <w:t xml:space="preserve"> strategic </w:t>
      </w:r>
      <w:r w:rsidRPr="00AB745C">
        <w:rPr>
          <w:rFonts w:eastAsia="Times New Roman" w:cs="Calibri"/>
          <w:b/>
          <w:bCs/>
          <w:color w:val="333333"/>
          <w:sz w:val="26"/>
          <w:szCs w:val="26"/>
          <w:u w:val="single"/>
          <w:shd w:val="clear" w:color="auto" w:fill="00FFFF"/>
        </w:rPr>
        <w:t>nuclear weapons</w:t>
      </w:r>
      <w:r w:rsidRPr="00AB745C">
        <w:rPr>
          <w:rFonts w:eastAsia="Times New Roman" w:cs="Calibri"/>
          <w:b/>
          <w:bCs/>
          <w:color w:val="333333"/>
          <w:sz w:val="26"/>
          <w:szCs w:val="26"/>
          <w:u w:val="single"/>
        </w:rPr>
        <w:t xml:space="preserve"> would be more than just a great catastrophe in human history. If we allow it to happen, such a war </w:t>
      </w:r>
      <w:r w:rsidRPr="00AB745C">
        <w:rPr>
          <w:rFonts w:eastAsia="Times New Roman" w:cs="Calibri"/>
          <w:b/>
          <w:bCs/>
          <w:color w:val="333333"/>
          <w:sz w:val="26"/>
          <w:szCs w:val="26"/>
          <w:u w:val="single"/>
          <w:shd w:val="clear" w:color="auto" w:fill="00FFFF"/>
        </w:rPr>
        <w:t>would be a mass extinction event</w:t>
      </w:r>
      <w:r w:rsidRPr="00AB745C">
        <w:rPr>
          <w:rFonts w:eastAsia="Times New Roman" w:cs="Calibri"/>
          <w:b/>
          <w:bCs/>
          <w:color w:val="333333"/>
          <w:sz w:val="26"/>
          <w:szCs w:val="26"/>
          <w:u w:val="single"/>
        </w:rPr>
        <w:t xml:space="preserve"> that </w:t>
      </w:r>
      <w:hyperlink r:id="rId11" w:history="1">
        <w:r w:rsidRPr="00AB745C">
          <w:rPr>
            <w:rFonts w:eastAsia="Times New Roman" w:cs="Calibri"/>
            <w:b/>
            <w:bCs/>
            <w:color w:val="333333"/>
            <w:sz w:val="26"/>
            <w:szCs w:val="26"/>
            <w:u w:val="single"/>
          </w:rPr>
          <w:t>ends human history</w:t>
        </w:r>
      </w:hyperlink>
      <w:r w:rsidRPr="00AB745C">
        <w:rPr>
          <w:rFonts w:eastAsia="Times New Roman" w:cs="Calibri"/>
          <w:b/>
          <w:bCs/>
          <w:color w:val="333333"/>
          <w:sz w:val="26"/>
          <w:szCs w:val="26"/>
          <w:u w:val="single"/>
        </w:rPr>
        <w:t xml:space="preserve">. There is a profound difference between extinction and “an unprecedented disaster,” or even “the end of civilization,” because even after such an immense catastrophe, human life would go on. </w:t>
      </w:r>
      <w:r w:rsidRPr="00AB745C">
        <w:rPr>
          <w:rFonts w:eastAsia="Times New Roman" w:cs="Calibri"/>
          <w:b/>
          <w:bCs/>
          <w:color w:val="333333"/>
          <w:sz w:val="16"/>
          <w:szCs w:val="16"/>
        </w:rPr>
        <w:t xml:space="preserve">But </w:t>
      </w:r>
      <w:r w:rsidRPr="00AB745C">
        <w:rPr>
          <w:rFonts w:eastAsia="Times New Roman" w:cs="Calibri"/>
          <w:b/>
          <w:bCs/>
          <w:color w:val="333333"/>
          <w:sz w:val="26"/>
          <w:szCs w:val="26"/>
          <w:u w:val="single"/>
          <w:shd w:val="clear" w:color="auto" w:fill="00FFFF"/>
        </w:rPr>
        <w:t>extinction</w:t>
      </w:r>
      <w:r w:rsidRPr="00AB745C">
        <w:rPr>
          <w:rFonts w:eastAsia="Times New Roman" w:cs="Calibri"/>
          <w:b/>
          <w:bCs/>
          <w:color w:val="333333"/>
          <w:sz w:val="26"/>
          <w:szCs w:val="26"/>
          <w:u w:val="single"/>
        </w:rPr>
        <w:t>, by definition, is an event of utter finality, and a nuclear war that could cause human extinction should really be considered as the ultimate criminal act</w:t>
      </w:r>
      <w:r w:rsidRPr="00AB745C">
        <w:rPr>
          <w:rFonts w:eastAsia="Times New Roman" w:cs="Calibri"/>
          <w:b/>
          <w:bCs/>
          <w:color w:val="333333"/>
          <w:sz w:val="16"/>
          <w:szCs w:val="16"/>
        </w:rPr>
        <w:t>. It certainly would be the crime to end all crimes.</w:t>
      </w:r>
      <w:r w:rsidRPr="00AB745C">
        <w:rPr>
          <w:rFonts w:eastAsia="Times New Roman" w:cs="Calibri"/>
          <w:b/>
          <w:bCs/>
          <w:color w:val="333333"/>
          <w:szCs w:val="22"/>
          <w:u w:val="single"/>
        </w:rPr>
        <w:t xml:space="preserve"> </w:t>
      </w:r>
      <w:r w:rsidRPr="00AB745C">
        <w:rPr>
          <w:rFonts w:eastAsia="Times New Roman" w:cs="Calibri"/>
          <w:b/>
          <w:bCs/>
          <w:color w:val="333333"/>
          <w:sz w:val="26"/>
          <w:szCs w:val="26"/>
          <w:u w:val="single"/>
        </w:rPr>
        <w:t> The world’s leading climatologists now tell us that nuclear war threatens our continued existence as a species</w:t>
      </w:r>
      <w:r w:rsidRPr="00AB745C">
        <w:rPr>
          <w:rFonts w:eastAsia="Times New Roman" w:cs="Calibri"/>
          <w:b/>
          <w:bCs/>
          <w:color w:val="333333"/>
          <w:sz w:val="16"/>
          <w:szCs w:val="16"/>
        </w:rPr>
        <w:t xml:space="preserve">. Their </w:t>
      </w:r>
      <w:r w:rsidRPr="00AB745C">
        <w:rPr>
          <w:rFonts w:eastAsia="Times New Roman" w:cs="Calibri"/>
          <w:b/>
          <w:bCs/>
          <w:color w:val="333333"/>
          <w:sz w:val="26"/>
          <w:szCs w:val="26"/>
          <w:u w:val="single"/>
        </w:rPr>
        <w:t xml:space="preserve">studies predict that a large nuclear war, especially one fought with strategic nuclear weapons, would create a post-war environment in which for many years </w:t>
      </w:r>
      <w:r w:rsidRPr="00AB745C">
        <w:rPr>
          <w:rFonts w:eastAsia="Times New Roman" w:cs="Calibri"/>
          <w:b/>
          <w:bCs/>
          <w:color w:val="333333"/>
          <w:sz w:val="26"/>
          <w:szCs w:val="26"/>
          <w:u w:val="single"/>
          <w:shd w:val="clear" w:color="auto" w:fill="00FFFF"/>
        </w:rPr>
        <w:t>it would be too cold and dark to</w:t>
      </w:r>
      <w:r w:rsidRPr="00AB745C">
        <w:rPr>
          <w:rFonts w:eastAsia="Times New Roman" w:cs="Calibri"/>
          <w:b/>
          <w:bCs/>
          <w:color w:val="333333"/>
          <w:sz w:val="26"/>
          <w:szCs w:val="26"/>
          <w:u w:val="single"/>
        </w:rPr>
        <w:t xml:space="preserve"> even </w:t>
      </w:r>
      <w:r w:rsidRPr="00AB745C">
        <w:rPr>
          <w:rFonts w:eastAsia="Times New Roman" w:cs="Calibri"/>
          <w:b/>
          <w:bCs/>
          <w:color w:val="333333"/>
          <w:sz w:val="26"/>
          <w:szCs w:val="26"/>
          <w:u w:val="single"/>
          <w:shd w:val="clear" w:color="auto" w:fill="00FFFF"/>
        </w:rPr>
        <w:t>grow food</w:t>
      </w:r>
      <w:r w:rsidRPr="00AB745C">
        <w:rPr>
          <w:rFonts w:eastAsia="Times New Roman" w:cs="Calibri"/>
          <w:b/>
          <w:bCs/>
          <w:color w:val="333333"/>
          <w:sz w:val="16"/>
          <w:szCs w:val="16"/>
          <w:shd w:val="clear" w:color="auto" w:fill="00FFFF"/>
        </w:rPr>
        <w:t>.</w:t>
      </w:r>
      <w:r w:rsidRPr="00AB745C">
        <w:rPr>
          <w:rFonts w:eastAsia="Times New Roman" w:cs="Calibri"/>
          <w:b/>
          <w:bCs/>
          <w:color w:val="333333"/>
          <w:sz w:val="16"/>
          <w:szCs w:val="16"/>
        </w:rPr>
        <w:t xml:space="preserve"> Their findings make it clear that </w:t>
      </w:r>
      <w:r w:rsidRPr="00AB745C">
        <w:rPr>
          <w:rFonts w:eastAsia="Times New Roman" w:cs="Calibri"/>
          <w:b/>
          <w:bCs/>
          <w:color w:val="333333"/>
          <w:sz w:val="26"/>
          <w:szCs w:val="26"/>
          <w:u w:val="single"/>
        </w:rPr>
        <w:t xml:space="preserve">not only humans, but most large animals and many other forms of complex life would likely vanish forever in a nuclear darkness </w:t>
      </w:r>
      <w:r w:rsidRPr="00AB745C">
        <w:rPr>
          <w:rFonts w:eastAsia="Times New Roman" w:cs="Calibri"/>
          <w:b/>
          <w:bCs/>
          <w:color w:val="333333"/>
          <w:sz w:val="16"/>
          <w:szCs w:val="16"/>
        </w:rPr>
        <w:t xml:space="preserve">of our own making. </w:t>
      </w:r>
      <w:r w:rsidRPr="00AB745C">
        <w:rPr>
          <w:rFonts w:eastAsia="Times New Roman" w:cs="Calibri"/>
          <w:b/>
          <w:bCs/>
          <w:color w:val="333333"/>
          <w:sz w:val="26"/>
          <w:szCs w:val="26"/>
          <w:u w:val="single"/>
        </w:rPr>
        <w:t xml:space="preserve">The environmental consequences of nuclear war would attack the ecological support systems of life at every level. </w:t>
      </w:r>
      <w:r w:rsidRPr="00AB745C">
        <w:rPr>
          <w:rFonts w:eastAsia="Times New Roman" w:cs="Calibri"/>
          <w:b/>
          <w:bCs/>
          <w:color w:val="333333"/>
          <w:sz w:val="26"/>
          <w:szCs w:val="26"/>
          <w:u w:val="single"/>
          <w:shd w:val="clear" w:color="auto" w:fill="00FFFF"/>
        </w:rPr>
        <w:t>Radioactive fallout</w:t>
      </w:r>
      <w:r w:rsidRPr="00AB745C">
        <w:rPr>
          <w:rFonts w:eastAsia="Times New Roman" w:cs="Calibri"/>
          <w:b/>
          <w:bCs/>
          <w:color w:val="333333"/>
          <w:sz w:val="26"/>
          <w:szCs w:val="26"/>
          <w:u w:val="single"/>
        </w:rPr>
        <w:t xml:space="preserve"> produced not only by nuclear bombs, but also by the destruction of nuclear power plants and their spent fuel pools, </w:t>
      </w:r>
      <w:r w:rsidRPr="00AB745C">
        <w:rPr>
          <w:rFonts w:eastAsia="Times New Roman" w:cs="Calibri"/>
          <w:b/>
          <w:bCs/>
          <w:color w:val="333333"/>
          <w:sz w:val="26"/>
          <w:szCs w:val="26"/>
          <w:u w:val="single"/>
          <w:shd w:val="clear" w:color="auto" w:fill="00FFFF"/>
        </w:rPr>
        <w:t>would poison the biosphere. Millions of tons of smoke would</w:t>
      </w:r>
      <w:r w:rsidRPr="00AB745C">
        <w:rPr>
          <w:rFonts w:eastAsia="Times New Roman" w:cs="Calibri"/>
          <w:b/>
          <w:bCs/>
          <w:color w:val="333333"/>
          <w:sz w:val="26"/>
          <w:szCs w:val="26"/>
          <w:u w:val="single"/>
        </w:rPr>
        <w:t xml:space="preserve"> act to </w:t>
      </w:r>
      <w:hyperlink r:id="rId12" w:history="1">
        <w:r w:rsidRPr="00AB745C">
          <w:rPr>
            <w:rFonts w:eastAsia="Times New Roman" w:cs="Calibri"/>
            <w:b/>
            <w:bCs/>
            <w:color w:val="000000"/>
            <w:sz w:val="26"/>
            <w:szCs w:val="26"/>
            <w:u w:val="single"/>
            <w:shd w:val="clear" w:color="auto" w:fill="00FFFF"/>
          </w:rPr>
          <w:t>destroy</w:t>
        </w:r>
        <w:r w:rsidRPr="00AB745C">
          <w:rPr>
            <w:rFonts w:eastAsia="Times New Roman" w:cs="Calibri"/>
            <w:b/>
            <w:bCs/>
            <w:color w:val="000000"/>
            <w:sz w:val="26"/>
            <w:szCs w:val="26"/>
            <w:u w:val="single"/>
          </w:rPr>
          <w:t xml:space="preserve"> Earth’s protective </w:t>
        </w:r>
        <w:r w:rsidRPr="00AB745C">
          <w:rPr>
            <w:rFonts w:eastAsia="Times New Roman" w:cs="Calibri"/>
            <w:b/>
            <w:bCs/>
            <w:color w:val="000000"/>
            <w:sz w:val="26"/>
            <w:szCs w:val="26"/>
            <w:u w:val="single"/>
            <w:shd w:val="clear" w:color="auto" w:fill="00FFFF"/>
          </w:rPr>
          <w:t>ozone</w:t>
        </w:r>
        <w:r w:rsidRPr="00AB745C">
          <w:rPr>
            <w:rFonts w:eastAsia="Times New Roman" w:cs="Calibri"/>
            <w:b/>
            <w:bCs/>
            <w:color w:val="000000"/>
            <w:sz w:val="26"/>
            <w:szCs w:val="26"/>
            <w:u w:val="single"/>
          </w:rPr>
          <w:t xml:space="preserve"> layer</w:t>
        </w:r>
      </w:hyperlink>
      <w:r w:rsidRPr="00AB745C">
        <w:rPr>
          <w:rFonts w:eastAsia="Times New Roman" w:cs="Calibri"/>
          <w:b/>
          <w:bCs/>
          <w:color w:val="000000"/>
          <w:sz w:val="26"/>
          <w:szCs w:val="26"/>
          <w:u w:val="single"/>
        </w:rPr>
        <w:t xml:space="preserve"> </w:t>
      </w:r>
      <w:r w:rsidRPr="00AB745C">
        <w:rPr>
          <w:rFonts w:eastAsia="Times New Roman" w:cs="Calibri"/>
          <w:b/>
          <w:bCs/>
          <w:color w:val="333333"/>
          <w:sz w:val="26"/>
          <w:szCs w:val="26"/>
          <w:u w:val="single"/>
          <w:shd w:val="clear" w:color="auto" w:fill="00FFFF"/>
        </w:rPr>
        <w:t>and block</w:t>
      </w:r>
      <w:r w:rsidRPr="00AB745C">
        <w:rPr>
          <w:rFonts w:eastAsia="Times New Roman" w:cs="Calibri"/>
          <w:b/>
          <w:bCs/>
          <w:color w:val="333333"/>
          <w:sz w:val="26"/>
          <w:szCs w:val="26"/>
          <w:u w:val="single"/>
        </w:rPr>
        <w:t xml:space="preserve"> most </w:t>
      </w:r>
      <w:r w:rsidRPr="00AB745C">
        <w:rPr>
          <w:rFonts w:eastAsia="Times New Roman" w:cs="Calibri"/>
          <w:b/>
          <w:bCs/>
          <w:color w:val="333333"/>
          <w:sz w:val="26"/>
          <w:szCs w:val="26"/>
          <w:u w:val="single"/>
          <w:shd w:val="clear" w:color="auto" w:fill="00FFFF"/>
        </w:rPr>
        <w:t>sunlight</w:t>
      </w:r>
      <w:r w:rsidRPr="00AB745C">
        <w:rPr>
          <w:rFonts w:eastAsia="Times New Roman" w:cs="Calibri"/>
          <w:b/>
          <w:bCs/>
          <w:color w:val="333333"/>
          <w:sz w:val="26"/>
          <w:szCs w:val="26"/>
          <w:u w:val="single"/>
        </w:rPr>
        <w:t xml:space="preserve"> from reaching Earth’s surface, </w:t>
      </w:r>
      <w:r w:rsidRPr="00AB745C">
        <w:rPr>
          <w:rFonts w:eastAsia="Times New Roman" w:cs="Calibri"/>
          <w:b/>
          <w:bCs/>
          <w:color w:val="333333"/>
          <w:sz w:val="26"/>
          <w:szCs w:val="26"/>
          <w:u w:val="single"/>
          <w:shd w:val="clear" w:color="auto" w:fill="00FFFF"/>
        </w:rPr>
        <w:t>creating Ice Age</w:t>
      </w:r>
      <w:r w:rsidRPr="00AB745C">
        <w:rPr>
          <w:rFonts w:eastAsia="Times New Roman" w:cs="Calibri"/>
          <w:b/>
          <w:bCs/>
          <w:color w:val="333333"/>
          <w:sz w:val="26"/>
          <w:szCs w:val="26"/>
          <w:u w:val="single"/>
        </w:rPr>
        <w:t xml:space="preserve"> weather conditions that would last </w:t>
      </w:r>
      <w:r w:rsidRPr="00AB745C">
        <w:rPr>
          <w:rFonts w:eastAsia="Times New Roman" w:cs="Calibri"/>
          <w:b/>
          <w:bCs/>
          <w:color w:val="333333"/>
          <w:sz w:val="26"/>
          <w:szCs w:val="26"/>
          <w:u w:val="single"/>
          <w:shd w:val="clear" w:color="auto" w:fill="00FFFF"/>
        </w:rPr>
        <w:t>for decades</w:t>
      </w:r>
      <w:r w:rsidRPr="00AB745C">
        <w:rPr>
          <w:rFonts w:eastAsia="Times New Roman" w:cs="Calibri"/>
          <w:b/>
          <w:bCs/>
          <w:color w:val="333333"/>
          <w:sz w:val="26"/>
          <w:szCs w:val="26"/>
          <w:u w:val="single"/>
        </w:rPr>
        <w:t>.</w:t>
      </w:r>
      <w:r w:rsidRPr="00AB745C">
        <w:rPr>
          <w:rFonts w:eastAsia="Times New Roman" w:cs="Calibri"/>
          <w:b/>
          <w:bCs/>
          <w:color w:val="333333"/>
          <w:sz w:val="16"/>
          <w:szCs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AB745C">
        <w:rPr>
          <w:rFonts w:eastAsia="Times New Roman" w:cs="Calibri"/>
          <w:b/>
          <w:bCs/>
          <w:color w:val="333333"/>
          <w:sz w:val="26"/>
          <w:szCs w:val="26"/>
          <w:u w:val="single"/>
        </w:rPr>
        <w:t>research</w:t>
      </w:r>
      <w:r w:rsidRPr="00AB745C">
        <w:rPr>
          <w:rFonts w:eastAsia="Times New Roman" w:cs="Calibri"/>
          <w:b/>
          <w:bCs/>
          <w:color w:val="333333"/>
          <w:sz w:val="16"/>
          <w:szCs w:val="16"/>
        </w:rPr>
        <w:t xml:space="preserve"> that </w:t>
      </w:r>
      <w:r w:rsidRPr="00AB745C">
        <w:rPr>
          <w:rFonts w:eastAsia="Times New Roman" w:cs="Calibri"/>
          <w:b/>
          <w:bCs/>
          <w:color w:val="333333"/>
          <w:sz w:val="26"/>
          <w:szCs w:val="26"/>
          <w:u w:val="single"/>
        </w:rPr>
        <w:t>predicts virtually any nuclear war, fought with even a fraction of the operational and deployed nuclear arsenals, will leave the Earth essentially uninhabitable.</w:t>
      </w:r>
    </w:p>
    <w:p w14:paraId="149B5E21" w14:textId="77777777" w:rsidR="00AB745C" w:rsidRPr="00AB745C" w:rsidRDefault="00AB745C" w:rsidP="00AB745C">
      <w:pPr>
        <w:spacing w:before="360" w:after="80" w:line="240" w:lineRule="auto"/>
        <w:outlineLvl w:val="1"/>
        <w:rPr>
          <w:rFonts w:ascii="Times New Roman" w:eastAsia="Times New Roman" w:hAnsi="Times New Roman" w:cs="Times New Roman"/>
          <w:b/>
          <w:bCs/>
          <w:sz w:val="36"/>
          <w:szCs w:val="36"/>
        </w:rPr>
      </w:pPr>
      <w:r w:rsidRPr="00AB745C">
        <w:rPr>
          <w:rFonts w:eastAsia="Times New Roman" w:cs="Calibri"/>
          <w:b/>
          <w:bCs/>
          <w:color w:val="000000"/>
          <w:sz w:val="24"/>
        </w:rPr>
        <w:t xml:space="preserve">We clearly prove that war goes against our framework. The only burden of the </w:t>
      </w:r>
      <w:proofErr w:type="spellStart"/>
      <w:r w:rsidRPr="00AB745C">
        <w:rPr>
          <w:rFonts w:eastAsia="Times New Roman" w:cs="Calibri"/>
          <w:b/>
          <w:bCs/>
          <w:color w:val="000000"/>
          <w:sz w:val="24"/>
        </w:rPr>
        <w:t>aff</w:t>
      </w:r>
      <w:proofErr w:type="spellEnd"/>
      <w:r w:rsidRPr="00AB745C">
        <w:rPr>
          <w:rFonts w:eastAsia="Times New Roman" w:cs="Calibri"/>
          <w:b/>
          <w:bCs/>
          <w:color w:val="000000"/>
          <w:sz w:val="24"/>
        </w:rPr>
        <w:t xml:space="preserve"> is to prove that private entities are unjust. If we can prove in one of our contentions that private entities cause war, you automatically vote </w:t>
      </w:r>
      <w:proofErr w:type="spellStart"/>
      <w:r w:rsidRPr="00AB745C">
        <w:rPr>
          <w:rFonts w:eastAsia="Times New Roman" w:cs="Calibri"/>
          <w:b/>
          <w:bCs/>
          <w:color w:val="000000"/>
          <w:sz w:val="24"/>
        </w:rPr>
        <w:t>aff</w:t>
      </w:r>
      <w:proofErr w:type="spellEnd"/>
      <w:r w:rsidRPr="00AB745C">
        <w:rPr>
          <w:rFonts w:eastAsia="Times New Roman" w:cs="Calibri"/>
          <w:b/>
          <w:bCs/>
          <w:color w:val="000000"/>
          <w:sz w:val="24"/>
        </w:rPr>
        <w:t xml:space="preserve"> because nuclear war causes extinction and hurt people, which means that we win under the resolution.</w:t>
      </w:r>
    </w:p>
    <w:p w14:paraId="2776E744" w14:textId="5F0794C7" w:rsidR="00AB745C" w:rsidRPr="00AB745C" w:rsidRDefault="00AB745C" w:rsidP="00AB745C">
      <w:pPr>
        <w:spacing w:before="360" w:after="80" w:line="240" w:lineRule="auto"/>
        <w:jc w:val="center"/>
        <w:outlineLvl w:val="1"/>
        <w:rPr>
          <w:rFonts w:ascii="Times New Roman" w:eastAsia="Times New Roman" w:hAnsi="Times New Roman" w:cs="Times New Roman"/>
          <w:b/>
          <w:bCs/>
          <w:sz w:val="36"/>
          <w:szCs w:val="36"/>
        </w:rPr>
      </w:pPr>
      <w:r w:rsidRPr="00AB745C">
        <w:rPr>
          <w:rFonts w:eastAsia="Times New Roman" w:cs="Calibri"/>
          <w:b/>
          <w:bCs/>
          <w:color w:val="000000"/>
          <w:sz w:val="44"/>
          <w:szCs w:val="44"/>
          <w:u w:val="single"/>
        </w:rPr>
        <w:t>Contention</w:t>
      </w:r>
      <w:r w:rsidR="00F56323">
        <w:rPr>
          <w:rFonts w:eastAsia="Times New Roman" w:cs="Calibri"/>
          <w:b/>
          <w:bCs/>
          <w:color w:val="000000"/>
          <w:sz w:val="44"/>
          <w:szCs w:val="44"/>
          <w:u w:val="single"/>
        </w:rPr>
        <w:t xml:space="preserve"> 1</w:t>
      </w:r>
      <w:r w:rsidRPr="00AB745C">
        <w:rPr>
          <w:rFonts w:eastAsia="Times New Roman" w:cs="Calibri"/>
          <w:b/>
          <w:bCs/>
          <w:color w:val="000000"/>
          <w:sz w:val="44"/>
          <w:szCs w:val="44"/>
          <w:u w:val="single"/>
        </w:rPr>
        <w:t xml:space="preserve"> – OST </w:t>
      </w:r>
    </w:p>
    <w:p w14:paraId="1792D5ED" w14:textId="77777777" w:rsidR="00AB745C" w:rsidRPr="00AB745C" w:rsidRDefault="00AB745C" w:rsidP="00AB745C">
      <w:pPr>
        <w:spacing w:before="360" w:after="80" w:line="240" w:lineRule="auto"/>
        <w:outlineLvl w:val="1"/>
        <w:rPr>
          <w:rFonts w:ascii="Times New Roman" w:eastAsia="Times New Roman" w:hAnsi="Times New Roman" w:cs="Times New Roman"/>
          <w:b/>
          <w:bCs/>
          <w:sz w:val="36"/>
          <w:szCs w:val="36"/>
        </w:rPr>
      </w:pPr>
      <w:r w:rsidRPr="00AB745C">
        <w:rPr>
          <w:rFonts w:eastAsia="Times New Roman" w:cs="Calibri"/>
          <w:b/>
          <w:bCs/>
          <w:color w:val="000000"/>
          <w:sz w:val="24"/>
        </w:rPr>
        <w:t>The non-appropriation principle in Article II of the Outer Space Treaty prevents conflicts between states in space</w:t>
      </w:r>
      <w:r w:rsidRPr="00AB745C">
        <w:rPr>
          <w:rFonts w:eastAsia="Times New Roman" w:cs="Calibri"/>
          <w:color w:val="000000"/>
          <w:sz w:val="16"/>
          <w:szCs w:val="16"/>
        </w:rPr>
        <w:t xml:space="preserve">                                                                        </w:t>
      </w:r>
      <w:r w:rsidRPr="00AB745C">
        <w:rPr>
          <w:rFonts w:eastAsia="Times New Roman" w:cs="Calibri"/>
          <w:color w:val="000000"/>
          <w:sz w:val="16"/>
          <w:szCs w:val="16"/>
        </w:rPr>
        <w:tab/>
        <w:t>                 </w:t>
      </w:r>
    </w:p>
    <w:p w14:paraId="77259DBE" w14:textId="77777777" w:rsidR="00AB745C" w:rsidRPr="00AB745C" w:rsidRDefault="00AB745C" w:rsidP="00AB745C">
      <w:pPr>
        <w:spacing w:before="280" w:after="80" w:line="240" w:lineRule="auto"/>
        <w:outlineLvl w:val="2"/>
        <w:rPr>
          <w:rFonts w:ascii="Times New Roman" w:eastAsia="Times New Roman" w:hAnsi="Times New Roman" w:cs="Times New Roman"/>
          <w:b/>
          <w:bCs/>
          <w:sz w:val="27"/>
          <w:szCs w:val="27"/>
        </w:rPr>
      </w:pPr>
      <w:proofErr w:type="spellStart"/>
      <w:r w:rsidRPr="00AB745C">
        <w:rPr>
          <w:rFonts w:eastAsia="Times New Roman" w:cs="Calibri"/>
          <w:b/>
          <w:bCs/>
          <w:color w:val="434343"/>
          <w:sz w:val="24"/>
          <w:u w:val="single"/>
          <w:shd w:val="clear" w:color="auto" w:fill="00FFFF"/>
        </w:rPr>
        <w:t>Tronchetti</w:t>
      </w:r>
      <w:proofErr w:type="spellEnd"/>
      <w:r w:rsidRPr="00AB745C">
        <w:rPr>
          <w:rFonts w:eastAsia="Times New Roman" w:cs="Calibri"/>
          <w:color w:val="434343"/>
          <w:sz w:val="16"/>
          <w:szCs w:val="16"/>
          <w:u w:val="single"/>
        </w:rPr>
        <w:t>, Fabio. “THE NON-APPROPRIATION PRINCIPLE UNDER ATTACK: USING ARTICLE II OF THE OUTER SPACE TREATY IN ITS DEFE.” International Institute of Space Law. 200</w:t>
      </w:r>
      <w:r w:rsidRPr="00AB745C">
        <w:rPr>
          <w:rFonts w:eastAsia="Times New Roman" w:cs="Calibri"/>
          <w:b/>
          <w:bCs/>
          <w:color w:val="434343"/>
          <w:sz w:val="24"/>
          <w:u w:val="single"/>
          <w:shd w:val="clear" w:color="auto" w:fill="00FFFF"/>
        </w:rPr>
        <w:t>7</w:t>
      </w:r>
      <w:r w:rsidRPr="00AB745C">
        <w:rPr>
          <w:rFonts w:eastAsia="Times New Roman" w:cs="Calibri"/>
          <w:color w:val="434343"/>
          <w:sz w:val="16"/>
          <w:szCs w:val="16"/>
          <w:u w:val="single"/>
        </w:rPr>
        <w:t>. Web. December 12, 2021. &lt;https://iislweb.org/docs/Diederiks2007.pdf&gt;. </w:t>
      </w:r>
    </w:p>
    <w:p w14:paraId="79216826" w14:textId="77777777" w:rsidR="00AB745C" w:rsidRPr="00AB745C" w:rsidRDefault="00AB745C" w:rsidP="00AB745C">
      <w:pPr>
        <w:spacing w:before="280" w:after="80" w:line="240" w:lineRule="auto"/>
        <w:outlineLvl w:val="2"/>
        <w:rPr>
          <w:rFonts w:ascii="Times New Roman" w:eastAsia="Times New Roman" w:hAnsi="Times New Roman" w:cs="Times New Roman"/>
          <w:b/>
          <w:bCs/>
          <w:sz w:val="27"/>
          <w:szCs w:val="27"/>
        </w:rPr>
      </w:pPr>
      <w:r w:rsidRPr="00AB745C">
        <w:rPr>
          <w:rFonts w:eastAsia="Times New Roman" w:cs="Calibri"/>
          <w:b/>
          <w:bCs/>
          <w:color w:val="434343"/>
          <w:sz w:val="24"/>
          <w:u w:val="single"/>
          <w:shd w:val="clear" w:color="auto" w:fill="00FFFF"/>
        </w:rPr>
        <w:lastRenderedPageBreak/>
        <w:t>The non-appropriation principle represents the</w:t>
      </w:r>
      <w:r w:rsidRPr="00AB745C">
        <w:rPr>
          <w:rFonts w:eastAsia="Times New Roman" w:cs="Calibri"/>
          <w:b/>
          <w:bCs/>
          <w:color w:val="434343"/>
          <w:sz w:val="24"/>
          <w:u w:val="single"/>
        </w:rPr>
        <w:t xml:space="preserve"> cardinal rule of the </w:t>
      </w:r>
      <w:r w:rsidRPr="00AB745C">
        <w:rPr>
          <w:rFonts w:eastAsia="Times New Roman" w:cs="Calibri"/>
          <w:b/>
          <w:bCs/>
          <w:color w:val="434343"/>
          <w:sz w:val="24"/>
          <w:u w:val="single"/>
          <w:shd w:val="clear" w:color="auto" w:fill="00FFFF"/>
        </w:rPr>
        <w:t>space law system</w:t>
      </w:r>
      <w:r w:rsidRPr="00AB745C">
        <w:rPr>
          <w:rFonts w:eastAsia="Times New Roman" w:cs="Calibri"/>
          <w:b/>
          <w:bCs/>
          <w:color w:val="434343"/>
          <w:sz w:val="24"/>
          <w:u w:val="single"/>
        </w:rPr>
        <w:t xml:space="preserve">. Since </w:t>
      </w:r>
      <w:r w:rsidRPr="00AB745C">
        <w:rPr>
          <w:rFonts w:eastAsia="Times New Roman" w:cs="Calibri"/>
          <w:b/>
          <w:bCs/>
          <w:color w:val="434343"/>
          <w:sz w:val="24"/>
          <w:u w:val="single"/>
          <w:shd w:val="clear" w:color="auto" w:fill="00FFFF"/>
        </w:rPr>
        <w:t>this</w:t>
      </w:r>
      <w:r w:rsidRPr="00AB745C">
        <w:rPr>
          <w:rFonts w:eastAsia="Times New Roman" w:cs="Calibri"/>
          <w:b/>
          <w:bCs/>
          <w:color w:val="434343"/>
          <w:sz w:val="24"/>
          <w:u w:val="single"/>
        </w:rPr>
        <w:t xml:space="preserve"> principle </w:t>
      </w:r>
      <w:r w:rsidRPr="00AB745C">
        <w:rPr>
          <w:rFonts w:eastAsia="Times New Roman" w:cs="Calibri"/>
          <w:b/>
          <w:bCs/>
          <w:color w:val="434343"/>
          <w:sz w:val="24"/>
          <w:u w:val="single"/>
          <w:shd w:val="clear" w:color="auto" w:fill="00FFFF"/>
        </w:rPr>
        <w:t>was incorporated in Article II of the Outer Space Treaty</w:t>
      </w:r>
      <w:r w:rsidRPr="00AB745C">
        <w:rPr>
          <w:rFonts w:eastAsia="Times New Roman" w:cs="Calibri"/>
          <w:b/>
          <w:bCs/>
          <w:color w:val="434343"/>
          <w:sz w:val="24"/>
          <w:u w:val="single"/>
        </w:rPr>
        <w:t xml:space="preserve"> (OST)1 </w:t>
      </w:r>
      <w:r w:rsidRPr="00AB745C">
        <w:rPr>
          <w:rFonts w:eastAsia="Times New Roman" w:cs="Calibri"/>
          <w:b/>
          <w:bCs/>
          <w:color w:val="434343"/>
          <w:sz w:val="24"/>
          <w:u w:val="single"/>
          <w:shd w:val="clear" w:color="auto" w:fill="00FFFF"/>
        </w:rPr>
        <w:t>in 1967</w:t>
      </w:r>
      <w:r w:rsidRPr="00AB745C">
        <w:rPr>
          <w:rFonts w:eastAsia="Times New Roman" w:cs="Calibri"/>
          <w:color w:val="434343"/>
          <w:sz w:val="16"/>
          <w:szCs w:val="16"/>
          <w:u w:val="single"/>
        </w:rPr>
        <w:t xml:space="preserve">, first declared in the United Nations General Assembly (UNGA) Resolutions 17212 and 19623, </w:t>
      </w:r>
      <w:r w:rsidRPr="00AB745C">
        <w:rPr>
          <w:rFonts w:eastAsia="Times New Roman" w:cs="Calibri"/>
          <w:b/>
          <w:bCs/>
          <w:color w:val="434343"/>
          <w:sz w:val="24"/>
          <w:u w:val="single"/>
          <w:shd w:val="clear" w:color="auto" w:fill="00FFFF"/>
        </w:rPr>
        <w:t>it has provided guidance and basis for space activities</w:t>
      </w:r>
      <w:r w:rsidRPr="00AB745C">
        <w:rPr>
          <w:rFonts w:eastAsia="Times New Roman" w:cs="Calibri"/>
          <w:b/>
          <w:bCs/>
          <w:color w:val="434343"/>
          <w:sz w:val="24"/>
          <w:u w:val="single"/>
        </w:rPr>
        <w:t xml:space="preserve"> and has contributed to 40 years of peaceful exploration and use of outer space</w:t>
      </w:r>
      <w:r w:rsidRPr="00AB745C">
        <w:rPr>
          <w:rFonts w:eastAsia="Times New Roman" w:cs="Calibri"/>
          <w:color w:val="434343"/>
          <w:sz w:val="16"/>
          <w:szCs w:val="16"/>
          <w:u w:val="single"/>
        </w:rPr>
        <w:t xml:space="preserve">. The importance of the </w:t>
      </w:r>
      <w:r w:rsidRPr="00AB745C">
        <w:rPr>
          <w:rFonts w:eastAsia="Times New Roman" w:cs="Calibri"/>
          <w:b/>
          <w:bCs/>
          <w:color w:val="434343"/>
          <w:sz w:val="24"/>
          <w:u w:val="single"/>
          <w:shd w:val="clear" w:color="auto" w:fill="00FFFF"/>
        </w:rPr>
        <w:t xml:space="preserve">non-appropriation </w:t>
      </w:r>
      <w:proofErr w:type="gramStart"/>
      <w:r w:rsidRPr="00AB745C">
        <w:rPr>
          <w:rFonts w:eastAsia="Times New Roman" w:cs="Calibri"/>
          <w:b/>
          <w:bCs/>
          <w:color w:val="434343"/>
          <w:sz w:val="24"/>
          <w:u w:val="single"/>
          <w:shd w:val="clear" w:color="auto" w:fill="00FFFF"/>
        </w:rPr>
        <w:t>principle</w:t>
      </w:r>
      <w:proofErr w:type="gramEnd"/>
      <w:r w:rsidRPr="00AB745C">
        <w:rPr>
          <w:rFonts w:eastAsia="Times New Roman" w:cs="Calibri"/>
          <w:b/>
          <w:bCs/>
          <w:color w:val="434343"/>
          <w:sz w:val="24"/>
          <w:u w:val="single"/>
          <w:shd w:val="clear" w:color="auto" w:fill="00FFFF"/>
        </w:rPr>
        <w:t xml:space="preserve"> stems from the fact that it has prevented outer space from becoming an area of international conflict</w:t>
      </w:r>
      <w:r w:rsidRPr="00AB745C">
        <w:rPr>
          <w:rFonts w:eastAsia="Times New Roman" w:cs="Calibri"/>
          <w:b/>
          <w:bCs/>
          <w:color w:val="434343"/>
          <w:sz w:val="24"/>
          <w:u w:val="single"/>
        </w:rPr>
        <w:t xml:space="preserve"> among States.</w:t>
      </w:r>
      <w:r w:rsidRPr="00AB745C">
        <w:rPr>
          <w:rFonts w:eastAsia="Times New Roman" w:cs="Calibri"/>
          <w:color w:val="434343"/>
          <w:sz w:val="16"/>
          <w:szCs w:val="16"/>
          <w:u w:val="single"/>
        </w:rPr>
        <w:t xml:space="preserve"> </w:t>
      </w:r>
      <w:r w:rsidRPr="00AB745C">
        <w:rPr>
          <w:rFonts w:eastAsia="Times New Roman" w:cs="Calibri"/>
          <w:b/>
          <w:bCs/>
          <w:color w:val="434343"/>
          <w:sz w:val="24"/>
          <w:u w:val="single"/>
        </w:rPr>
        <w:t>By prohibiting States from obtaining territorial sovereignty rights over outer space or any of its parts, it has avoided the risk</w:t>
      </w:r>
      <w:r w:rsidRPr="00AB745C">
        <w:rPr>
          <w:rFonts w:eastAsia="Times New Roman" w:cs="Calibri"/>
          <w:b/>
          <w:bCs/>
          <w:color w:val="434343"/>
          <w:sz w:val="24"/>
          <w:u w:val="single"/>
          <w:shd w:val="clear" w:color="auto" w:fill="00FFFF"/>
        </w:rPr>
        <w:t xml:space="preserve"> that rivalries and tensions could arise in relation to the management of outer space and its resource</w:t>
      </w:r>
      <w:r w:rsidRPr="00AB745C">
        <w:rPr>
          <w:rFonts w:eastAsia="Times New Roman" w:cs="Calibri"/>
          <w:b/>
          <w:bCs/>
          <w:color w:val="434343"/>
          <w:sz w:val="24"/>
          <w:u w:val="single"/>
        </w:rPr>
        <w:t>s.</w:t>
      </w:r>
      <w:r w:rsidRPr="00AB745C">
        <w:rPr>
          <w:rFonts w:eastAsia="Times New Roman" w:cs="Calibri"/>
          <w:color w:val="434343"/>
          <w:sz w:val="16"/>
          <w:szCs w:val="16"/>
          <w:u w:val="single"/>
        </w:rPr>
        <w:t xml:space="preserve"> Moreover, its presence has represented the best guarantee for the realization of one of the fundamental principles of space law,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w:t>
      </w:r>
      <w:r w:rsidRPr="00AB745C">
        <w:rPr>
          <w:rFonts w:eastAsia="Times New Roman" w:cs="Calibri"/>
          <w:b/>
          <w:bCs/>
          <w:color w:val="434343"/>
          <w:sz w:val="24"/>
          <w:u w:val="single"/>
          <w:shd w:val="clear" w:color="auto" w:fill="00FFFF"/>
        </w:rPr>
        <w:t xml:space="preserve">If we </w:t>
      </w:r>
      <w:proofErr w:type="spellStart"/>
      <w:r w:rsidRPr="00AB745C">
        <w:rPr>
          <w:rFonts w:eastAsia="Times New Roman" w:cs="Calibri"/>
          <w:b/>
          <w:bCs/>
          <w:color w:val="434343"/>
          <w:sz w:val="24"/>
          <w:u w:val="single"/>
          <w:shd w:val="clear" w:color="auto" w:fill="00FFFF"/>
        </w:rPr>
        <w:t>analyse</w:t>
      </w:r>
      <w:proofErr w:type="spellEnd"/>
      <w:r w:rsidRPr="00AB745C">
        <w:rPr>
          <w:rFonts w:eastAsia="Times New Roman" w:cs="Calibri"/>
          <w:b/>
          <w:bCs/>
          <w:color w:val="434343"/>
          <w:sz w:val="24"/>
          <w:u w:val="single"/>
          <w:shd w:val="clear" w:color="auto" w:fill="00FFFF"/>
        </w:rPr>
        <w:t xml:space="preserve"> the status of outer space 40 years after the entry into force of the Outer Space Treaty,</w:t>
      </w:r>
      <w:r w:rsidRPr="00AB745C">
        <w:rPr>
          <w:rFonts w:eastAsia="Times New Roman" w:cs="Calibri"/>
          <w:b/>
          <w:bCs/>
          <w:color w:val="434343"/>
          <w:sz w:val="24"/>
          <w:u w:val="single"/>
        </w:rPr>
        <w:t xml:space="preserve"> it is possible to affirm that </w:t>
      </w:r>
      <w:r w:rsidRPr="00AB745C">
        <w:rPr>
          <w:rFonts w:eastAsia="Times New Roman" w:cs="Calibri"/>
          <w:b/>
          <w:bCs/>
          <w:color w:val="434343"/>
          <w:sz w:val="24"/>
          <w:u w:val="single"/>
          <w:shd w:val="clear" w:color="auto" w:fill="00FFFF"/>
        </w:rPr>
        <w:t>the non-appropriation principle has been successful in allowing the safe and orderly development of space activities</w:t>
      </w:r>
      <w:r w:rsidRPr="00AB745C">
        <w:rPr>
          <w:rFonts w:eastAsia="Times New Roman" w:cs="Calibri"/>
          <w:b/>
          <w:bCs/>
          <w:color w:val="434343"/>
          <w:sz w:val="24"/>
          <w:u w:val="single"/>
        </w:rPr>
        <w:t>.</w:t>
      </w:r>
      <w:r w:rsidRPr="00AB745C">
        <w:rPr>
          <w:rFonts w:eastAsia="Times New Roman" w:cs="Calibri"/>
          <w:color w:val="434343"/>
          <w:sz w:val="16"/>
          <w:szCs w:val="16"/>
          <w:u w:val="single"/>
        </w:rPr>
        <w:t xml:space="preserve">    </w:t>
      </w:r>
      <w:r w:rsidRPr="00AB745C">
        <w:rPr>
          <w:rFonts w:eastAsia="Times New Roman" w:cs="Calibri"/>
          <w:color w:val="434343"/>
          <w:sz w:val="16"/>
          <w:szCs w:val="16"/>
        </w:rPr>
        <w:tab/>
      </w:r>
      <w:r w:rsidRPr="00AB745C">
        <w:rPr>
          <w:rFonts w:eastAsia="Times New Roman" w:cs="Calibri"/>
          <w:color w:val="434343"/>
          <w:sz w:val="24"/>
          <w:u w:val="single"/>
        </w:rPr>
        <w:t> </w:t>
      </w:r>
    </w:p>
    <w:p w14:paraId="11A569D3" w14:textId="77777777" w:rsidR="00AB745C" w:rsidRPr="00AB745C" w:rsidRDefault="00AB745C" w:rsidP="00AB745C">
      <w:pPr>
        <w:spacing w:after="0" w:line="240" w:lineRule="auto"/>
        <w:rPr>
          <w:rFonts w:ascii="Times New Roman" w:eastAsia="Times New Roman" w:hAnsi="Times New Roman" w:cs="Times New Roman"/>
          <w:sz w:val="24"/>
        </w:rPr>
      </w:pPr>
    </w:p>
    <w:p w14:paraId="11D98C69" w14:textId="77777777" w:rsidR="00AB745C" w:rsidRPr="00AB745C" w:rsidRDefault="00AB745C" w:rsidP="00AB745C">
      <w:pPr>
        <w:spacing w:before="280" w:after="80" w:line="240" w:lineRule="auto"/>
        <w:outlineLvl w:val="2"/>
        <w:rPr>
          <w:rFonts w:ascii="Times New Roman" w:eastAsia="Times New Roman" w:hAnsi="Times New Roman" w:cs="Times New Roman"/>
          <w:b/>
          <w:bCs/>
          <w:sz w:val="27"/>
          <w:szCs w:val="27"/>
        </w:rPr>
      </w:pPr>
      <w:r w:rsidRPr="00AB745C">
        <w:rPr>
          <w:rFonts w:eastAsia="Times New Roman" w:cs="Calibri"/>
          <w:b/>
          <w:bCs/>
          <w:color w:val="434343"/>
          <w:sz w:val="24"/>
        </w:rPr>
        <w:t>Cooperation between countries ensures decreased escalation of war and the way to stop “a space war” from happening.</w:t>
      </w:r>
    </w:p>
    <w:p w14:paraId="61EC59EE" w14:textId="77777777" w:rsidR="00AB745C" w:rsidRPr="00AB745C" w:rsidRDefault="00AB745C" w:rsidP="00AB745C">
      <w:pPr>
        <w:spacing w:before="280" w:after="80" w:line="240" w:lineRule="auto"/>
        <w:outlineLvl w:val="2"/>
        <w:rPr>
          <w:rFonts w:ascii="Times New Roman" w:eastAsia="Times New Roman" w:hAnsi="Times New Roman" w:cs="Times New Roman"/>
          <w:b/>
          <w:bCs/>
          <w:sz w:val="27"/>
          <w:szCs w:val="27"/>
        </w:rPr>
      </w:pPr>
      <w:r w:rsidRPr="00AB745C">
        <w:rPr>
          <w:rFonts w:eastAsia="Times New Roman" w:cs="Calibri"/>
          <w:b/>
          <w:bCs/>
          <w:color w:val="434343"/>
          <w:sz w:val="24"/>
          <w:u w:val="single"/>
          <w:shd w:val="clear" w:color="auto" w:fill="00FFFF"/>
        </w:rPr>
        <w:t>Grego 15</w:t>
      </w:r>
      <w:r w:rsidRPr="00AB745C">
        <w:rPr>
          <w:rFonts w:eastAsia="Times New Roman" w:cs="Calibri"/>
          <w:color w:val="434343"/>
          <w:sz w:val="16"/>
          <w:szCs w:val="16"/>
          <w:u w:val="single"/>
          <w:shd w:val="clear" w:color="auto" w:fill="00FFFF"/>
        </w:rPr>
        <w:t xml:space="preserve"> </w:t>
      </w:r>
      <w:r w:rsidRPr="00AB745C">
        <w:rPr>
          <w:rFonts w:eastAsia="Times New Roman" w:cs="Calibri"/>
          <w:color w:val="434343"/>
          <w:sz w:val="16"/>
          <w:szCs w:val="16"/>
          <w:u w:val="single"/>
        </w:rPr>
        <w:t xml:space="preserve">LAURA GREGO is a physicist in the Global Security program at UCS. She is an expert in space weapons and security; ballistic missile proliferation; and ballistic missile defense. </w:t>
      </w:r>
      <w:proofErr w:type="gramStart"/>
      <w:r w:rsidRPr="00AB745C">
        <w:rPr>
          <w:rFonts w:eastAsia="Times New Roman" w:cs="Calibri"/>
          <w:color w:val="434343"/>
          <w:sz w:val="16"/>
          <w:szCs w:val="16"/>
          <w:u w:val="single"/>
        </w:rPr>
        <w:t>”Preventing</w:t>
      </w:r>
      <w:proofErr w:type="gramEnd"/>
      <w:r w:rsidRPr="00AB745C">
        <w:rPr>
          <w:rFonts w:eastAsia="Times New Roman" w:cs="Calibri"/>
          <w:color w:val="434343"/>
          <w:sz w:val="16"/>
          <w:szCs w:val="16"/>
          <w:u w:val="single"/>
        </w:rPr>
        <w:t xml:space="preserve"> Space War.” https://allthingsnuclear.org/lgrego/preventing</w:t>
      </w:r>
      <w:r w:rsidRPr="00AB745C">
        <w:rPr>
          <w:rFonts w:eastAsia="Times New Roman" w:cs="Calibri"/>
          <w:color w:val="434343"/>
          <w:sz w:val="16"/>
          <w:szCs w:val="16"/>
          <w:u w:val="single"/>
        </w:rPr>
        <w:noBreakHyphen/>
        <w:t>space</w:t>
      </w:r>
      <w:r w:rsidRPr="00AB745C">
        <w:rPr>
          <w:rFonts w:eastAsia="Times New Roman" w:cs="Calibri"/>
          <w:color w:val="434343"/>
          <w:sz w:val="16"/>
          <w:szCs w:val="16"/>
          <w:u w:val="single"/>
        </w:rPr>
        <w:noBreakHyphen/>
        <w:t>war So says a very good New York Times editorial</w:t>
      </w:r>
    </w:p>
    <w:p w14:paraId="4342EBBC" w14:textId="77777777" w:rsidR="00AB745C" w:rsidRPr="00AB745C" w:rsidRDefault="00AB745C" w:rsidP="00AB745C">
      <w:pPr>
        <w:spacing w:before="280" w:after="80" w:line="240" w:lineRule="auto"/>
        <w:outlineLvl w:val="2"/>
        <w:rPr>
          <w:rFonts w:ascii="Times New Roman" w:eastAsia="Times New Roman" w:hAnsi="Times New Roman" w:cs="Times New Roman"/>
          <w:b/>
          <w:bCs/>
          <w:sz w:val="27"/>
          <w:szCs w:val="27"/>
        </w:rPr>
      </w:pPr>
      <w:r w:rsidRPr="00AB745C">
        <w:rPr>
          <w:rFonts w:eastAsia="Times New Roman" w:cs="Calibri"/>
          <w:color w:val="434343"/>
          <w:sz w:val="24"/>
          <w:u w:val="single"/>
        </w:rPr>
        <w:t> </w:t>
      </w:r>
      <w:r w:rsidRPr="00AB745C">
        <w:rPr>
          <w:rFonts w:eastAsia="Times New Roman" w:cs="Calibri"/>
          <w:color w:val="434343"/>
          <w:sz w:val="16"/>
          <w:szCs w:val="16"/>
          <w:u w:val="single"/>
        </w:rPr>
        <w:t>  </w:t>
      </w:r>
      <w:r w:rsidRPr="00AB745C">
        <w:rPr>
          <w:rFonts w:eastAsia="Times New Roman" w:cs="Calibri"/>
          <w:b/>
          <w:bCs/>
          <w:color w:val="434343"/>
          <w:sz w:val="24"/>
          <w:u w:val="single"/>
        </w:rPr>
        <w:t>“Preventing a Space War” this week</w:t>
      </w:r>
      <w:r w:rsidRPr="00AB745C">
        <w:rPr>
          <w:rFonts w:eastAsia="Times New Roman" w:cs="Calibri"/>
          <w:color w:val="434343"/>
          <w:sz w:val="16"/>
          <w:szCs w:val="16"/>
          <w:u w:val="single"/>
        </w:rPr>
        <w:t xml:space="preserve">. Sounds </w:t>
      </w:r>
      <w:proofErr w:type="gramStart"/>
      <w:r w:rsidRPr="00AB745C">
        <w:rPr>
          <w:rFonts w:eastAsia="Times New Roman" w:cs="Calibri"/>
          <w:color w:val="434343"/>
          <w:sz w:val="16"/>
          <w:szCs w:val="16"/>
          <w:u w:val="single"/>
        </w:rPr>
        <w:t>right, if</w:t>
      </w:r>
      <w:proofErr w:type="gramEnd"/>
      <w:r w:rsidRPr="00AB745C">
        <w:rPr>
          <w:rFonts w:eastAsia="Times New Roman" w:cs="Calibri"/>
          <w:color w:val="434343"/>
          <w:sz w:val="16"/>
          <w:szCs w:val="16"/>
          <w:u w:val="single"/>
        </w:rPr>
        <w:t xml:space="preserve"> X</w:t>
      </w:r>
      <w:r w:rsidRPr="00AB745C">
        <w:rPr>
          <w:rFonts w:eastAsia="Times New Roman" w:cs="Calibri"/>
          <w:color w:val="434343"/>
          <w:sz w:val="16"/>
          <w:szCs w:val="16"/>
          <w:u w:val="single"/>
        </w:rPr>
        <w:noBreakHyphen/>
        <w:t xml:space="preserve">Wing fighters come to mind when you think space conflict. But in </w:t>
      </w:r>
      <w:proofErr w:type="gramStart"/>
      <w:r w:rsidRPr="00AB745C">
        <w:rPr>
          <w:rFonts w:eastAsia="Times New Roman" w:cs="Calibri"/>
          <w:color w:val="434343"/>
          <w:sz w:val="16"/>
          <w:szCs w:val="16"/>
          <w:u w:val="single"/>
        </w:rPr>
        <w:t>reality</w:t>
      </w:r>
      <w:proofErr w:type="gramEnd"/>
      <w:r w:rsidRPr="00AB745C">
        <w:rPr>
          <w:rFonts w:eastAsia="Times New Roman" w:cs="Calibri"/>
          <w:color w:val="434343"/>
          <w:sz w:val="16"/>
          <w:szCs w:val="16"/>
          <w:u w:val="single"/>
        </w:rPr>
        <w:t xml:space="preserve"> </w:t>
      </w:r>
      <w:r w:rsidRPr="00AB745C">
        <w:rPr>
          <w:rFonts w:eastAsia="Times New Roman" w:cs="Calibri"/>
          <w:b/>
          <w:bCs/>
          <w:color w:val="434343"/>
          <w:sz w:val="24"/>
          <w:u w:val="single"/>
          <w:shd w:val="clear" w:color="auto" w:fill="00FFFF"/>
        </w:rPr>
        <w:t>conflict in space is both more likely than one would think</w:t>
      </w:r>
      <w:r w:rsidRPr="00AB745C">
        <w:rPr>
          <w:rFonts w:eastAsia="Times New Roman" w:cs="Calibri"/>
          <w:b/>
          <w:bCs/>
          <w:color w:val="434343"/>
          <w:sz w:val="24"/>
          <w:u w:val="single"/>
        </w:rPr>
        <w:t xml:space="preserve"> </w:t>
      </w:r>
      <w:r w:rsidRPr="00AB745C">
        <w:rPr>
          <w:rFonts w:eastAsia="Times New Roman" w:cs="Calibri"/>
          <w:color w:val="434343"/>
          <w:sz w:val="16"/>
          <w:szCs w:val="16"/>
          <w:u w:val="single"/>
        </w:rPr>
        <w:t xml:space="preserve">and less likely to be so photogenic. </w:t>
      </w:r>
      <w:r w:rsidRPr="00AB745C">
        <w:rPr>
          <w:rFonts w:eastAsia="Times New Roman" w:cs="Calibri"/>
          <w:b/>
          <w:bCs/>
          <w:color w:val="434343"/>
          <w:sz w:val="24"/>
          <w:u w:val="single"/>
        </w:rPr>
        <w:t>Space as a locus of conflict</w:t>
      </w:r>
      <w:r w:rsidRPr="00AB745C">
        <w:rPr>
          <w:rFonts w:eastAsia="Times New Roman" w:cs="Calibri"/>
          <w:b/>
          <w:bCs/>
          <w:color w:val="434343"/>
          <w:sz w:val="24"/>
          <w:u w:val="single"/>
          <w:shd w:val="clear" w:color="auto" w:fill="00FFFF"/>
        </w:rPr>
        <w:t xml:space="preserve"> </w:t>
      </w:r>
      <w:r w:rsidRPr="00AB745C">
        <w:rPr>
          <w:rFonts w:eastAsia="Times New Roman" w:cs="Calibri"/>
          <w:b/>
          <w:bCs/>
          <w:color w:val="434343"/>
          <w:sz w:val="24"/>
          <w:u w:val="single"/>
        </w:rPr>
        <w:t>The Pentagon has known that space could be a flash point at least since the late 1990s when it began including satellites and space weapons in earnest as part of its wargames</w:t>
      </w:r>
      <w:r w:rsidRPr="00AB745C">
        <w:rPr>
          <w:rFonts w:eastAsia="Times New Roman" w:cs="Calibri"/>
          <w:color w:val="434343"/>
          <w:sz w:val="16"/>
          <w:szCs w:val="16"/>
          <w:u w:val="single"/>
        </w:rPr>
        <w:t>. The early games revealed some surprises. For example, attacking an adversary’s ground</w:t>
      </w:r>
      <w:r w:rsidRPr="00AB745C">
        <w:rPr>
          <w:rFonts w:eastAsia="Times New Roman" w:cs="Calibri"/>
          <w:color w:val="434343"/>
          <w:sz w:val="16"/>
          <w:szCs w:val="16"/>
          <w:u w:val="single"/>
        </w:rPr>
        <w:noBreakHyphen/>
        <w:t>based anti</w:t>
      </w:r>
      <w:r w:rsidRPr="00AB745C">
        <w:rPr>
          <w:rFonts w:eastAsia="Times New Roman" w:cs="Calibri"/>
          <w:color w:val="434343"/>
          <w:sz w:val="16"/>
          <w:szCs w:val="16"/>
          <w:u w:val="single"/>
        </w:rPr>
        <w:noBreakHyphen/>
        <w:t>satellite weapons before they were used could be the “trip wire” that starts a war: in the one of the first war games, an attack on an enemy’s ground</w:t>
      </w:r>
      <w:r w:rsidRPr="00AB745C">
        <w:rPr>
          <w:rFonts w:eastAsia="Times New Roman" w:cs="Calibri"/>
          <w:color w:val="434343"/>
          <w:sz w:val="16"/>
          <w:szCs w:val="16"/>
          <w:u w:val="single"/>
        </w:rPr>
        <w:noBreakHyphen/>
        <w:t>based lasers was meant to defuse a potential conflict and protect space assets, but instead was interpreted as an act of war and initiated hostilities. The games also revealed that disrupting space</w:t>
      </w:r>
      <w:r w:rsidRPr="00AB745C">
        <w:rPr>
          <w:rFonts w:eastAsia="Times New Roman" w:cs="Calibri"/>
          <w:color w:val="434343"/>
          <w:sz w:val="16"/>
          <w:szCs w:val="16"/>
          <w:u w:val="single"/>
        </w:rPr>
        <w:noBreakHyphen/>
        <w:t xml:space="preserve">based communication and information flow or “blinding” could rapidly escalate a war, eventually leading to nuclear weapon exchange. </w:t>
      </w:r>
      <w:r w:rsidRPr="00AB745C">
        <w:rPr>
          <w:rFonts w:eastAsia="Times New Roman" w:cs="Calibri"/>
          <w:b/>
          <w:bCs/>
          <w:color w:val="434343"/>
          <w:sz w:val="24"/>
          <w:u w:val="single"/>
        </w:rPr>
        <w:t xml:space="preserve">The </w:t>
      </w:r>
      <w:r w:rsidRPr="00AB745C">
        <w:rPr>
          <w:rFonts w:eastAsia="Times New Roman" w:cs="Calibri"/>
          <w:b/>
          <w:bCs/>
          <w:color w:val="434343"/>
          <w:sz w:val="24"/>
          <w:u w:val="single"/>
          <w:shd w:val="clear" w:color="auto" w:fill="00FFFF"/>
        </w:rPr>
        <w:t xml:space="preserve">war games have continued over the years with increased </w:t>
      </w:r>
      <w:proofErr w:type="gramStart"/>
      <w:r w:rsidRPr="00AB745C">
        <w:rPr>
          <w:rFonts w:eastAsia="Times New Roman" w:cs="Calibri"/>
          <w:b/>
          <w:bCs/>
          <w:color w:val="434343"/>
          <w:sz w:val="24"/>
          <w:u w:val="single"/>
          <w:shd w:val="clear" w:color="auto" w:fill="00FFFF"/>
        </w:rPr>
        <w:t>sophistication, but</w:t>
      </w:r>
      <w:proofErr w:type="gramEnd"/>
      <w:r w:rsidRPr="00AB745C">
        <w:rPr>
          <w:rFonts w:eastAsia="Times New Roman" w:cs="Calibri"/>
          <w:b/>
          <w:bCs/>
          <w:color w:val="434343"/>
          <w:sz w:val="24"/>
          <w:u w:val="single"/>
          <w:shd w:val="clear" w:color="auto" w:fill="00FFFF"/>
        </w:rPr>
        <w:t xml:space="preserve"> continue to find that conflicts can rapidly escalate and become global when space weapons are involved</w:t>
      </w:r>
      <w:r w:rsidRPr="00AB745C">
        <w:rPr>
          <w:rFonts w:eastAsia="Times New Roman" w:cs="Calibri"/>
          <w:b/>
          <w:bCs/>
          <w:color w:val="434343"/>
          <w:sz w:val="24"/>
          <w:u w:val="single"/>
        </w:rPr>
        <w:t xml:space="preserve">, and that even minor opponents can create big problems. </w:t>
      </w:r>
      <w:r w:rsidRPr="00AB745C">
        <w:rPr>
          <w:rFonts w:eastAsia="Times New Roman" w:cs="Calibri"/>
          <w:color w:val="434343"/>
          <w:sz w:val="16"/>
          <w:szCs w:val="16"/>
          <w:u w:val="single"/>
        </w:rPr>
        <w:t xml:space="preserve">The report back from the 2012 game, which included NATO partners, said these insights have become “virtually axiomatic.” </w:t>
      </w:r>
      <w:r w:rsidRPr="00AB745C">
        <w:rPr>
          <w:rFonts w:eastAsia="Times New Roman" w:cs="Calibri"/>
          <w:b/>
          <w:bCs/>
          <w:color w:val="434343"/>
          <w:sz w:val="24"/>
          <w:u w:val="single"/>
          <w:shd w:val="clear" w:color="auto" w:fill="00FFFF"/>
        </w:rPr>
        <w:t>Participants in the most recent</w:t>
      </w:r>
      <w:r w:rsidRPr="00AB745C">
        <w:rPr>
          <w:rFonts w:eastAsia="Times New Roman" w:cs="Calibri"/>
          <w:color w:val="434343"/>
          <w:sz w:val="16"/>
          <w:szCs w:val="16"/>
          <w:u w:val="single"/>
        </w:rPr>
        <w:t xml:space="preserve"> Schriever </w:t>
      </w:r>
      <w:r w:rsidRPr="00AB745C">
        <w:rPr>
          <w:rFonts w:eastAsia="Times New Roman" w:cs="Calibri"/>
          <w:b/>
          <w:bCs/>
          <w:color w:val="434343"/>
          <w:sz w:val="24"/>
          <w:u w:val="single"/>
          <w:shd w:val="clear" w:color="auto" w:fill="00FFFF"/>
        </w:rPr>
        <w:t>war games found that when space weapons were introduced in a regional crisis, it escalated quickly and was difficult to stop from spreading.</w:t>
      </w:r>
      <w:r w:rsidRPr="00AB745C">
        <w:rPr>
          <w:rFonts w:eastAsia="Times New Roman" w:cs="Calibri"/>
          <w:b/>
          <w:bCs/>
          <w:color w:val="434343"/>
          <w:sz w:val="24"/>
          <w:u w:val="single"/>
        </w:rPr>
        <w:t xml:space="preserve"> The compressed timelines, the global as well as dual</w:t>
      </w:r>
      <w:r w:rsidRPr="00AB745C">
        <w:rPr>
          <w:rFonts w:eastAsia="Times New Roman" w:cs="Calibri"/>
          <w:b/>
          <w:bCs/>
          <w:color w:val="434343"/>
          <w:sz w:val="24"/>
          <w:u w:val="single"/>
        </w:rPr>
        <w:noBreakHyphen/>
        <w:t xml:space="preserve">use nature of space assets, the difficulty of attribution and seeing what is happening, and the inherent vulnerability of satellites all contribute to this problem. </w:t>
      </w:r>
      <w:r w:rsidRPr="00AB745C">
        <w:rPr>
          <w:rFonts w:eastAsia="Times New Roman" w:cs="Calibri"/>
          <w:color w:val="434343"/>
          <w:sz w:val="16"/>
          <w:szCs w:val="16"/>
          <w:u w:val="single"/>
        </w:rPr>
        <w:t xml:space="preserve">Satellite vulnerability &amp; solutions Satellites are valuable but, at least on an individual basis, physically vulnerable. Vulnerable in that they are relatively fragile, as launch mass is at a premium and so protective armor is too expensive, and </w:t>
      </w:r>
      <w:proofErr w:type="gramStart"/>
      <w:r w:rsidRPr="00AB745C">
        <w:rPr>
          <w:rFonts w:eastAsia="Times New Roman" w:cs="Calibri"/>
          <w:color w:val="434343"/>
          <w:sz w:val="16"/>
          <w:szCs w:val="16"/>
          <w:u w:val="single"/>
        </w:rPr>
        <w:t>a large number of</w:t>
      </w:r>
      <w:proofErr w:type="gramEnd"/>
      <w:r w:rsidRPr="00AB745C">
        <w:rPr>
          <w:rFonts w:eastAsia="Times New Roman" w:cs="Calibri"/>
          <w:color w:val="434343"/>
          <w:sz w:val="16"/>
          <w:szCs w:val="16"/>
          <w:u w:val="single"/>
        </w:rPr>
        <w:t xml:space="preserve"> low</w:t>
      </w:r>
      <w:r w:rsidRPr="00AB745C">
        <w:rPr>
          <w:rFonts w:eastAsia="Times New Roman" w:cs="Calibri"/>
          <w:color w:val="434343"/>
          <w:sz w:val="16"/>
          <w:szCs w:val="16"/>
          <w:u w:val="single"/>
        </w:rPr>
        <w:noBreakHyphen/>
        <w:t>earth</w:t>
      </w:r>
      <w:r w:rsidRPr="00AB745C">
        <w:rPr>
          <w:rFonts w:eastAsia="Times New Roman" w:cs="Calibri"/>
          <w:color w:val="434343"/>
          <w:sz w:val="16"/>
          <w:szCs w:val="16"/>
          <w:u w:val="single"/>
        </w:rPr>
        <w:noBreakHyphen/>
        <w:t>orbiting satellites are no farther from the earth’s surface than the distance from Boston to Washington.</w:t>
      </w:r>
    </w:p>
    <w:p w14:paraId="795A50D4" w14:textId="77777777" w:rsidR="00AB745C" w:rsidRPr="00AB745C" w:rsidRDefault="00AB745C" w:rsidP="00AB745C">
      <w:pPr>
        <w:spacing w:before="280" w:after="80" w:line="240" w:lineRule="auto"/>
        <w:outlineLvl w:val="2"/>
        <w:rPr>
          <w:rFonts w:ascii="Times New Roman" w:eastAsia="Times New Roman" w:hAnsi="Times New Roman" w:cs="Times New Roman"/>
          <w:b/>
          <w:bCs/>
          <w:sz w:val="27"/>
          <w:szCs w:val="27"/>
        </w:rPr>
      </w:pPr>
      <w:r w:rsidRPr="00AB745C">
        <w:rPr>
          <w:rFonts w:eastAsia="Times New Roman" w:cs="Calibri"/>
          <w:color w:val="434343"/>
          <w:sz w:val="24"/>
          <w:u w:val="single"/>
        </w:rPr>
        <w:lastRenderedPageBreak/>
        <w:t> </w:t>
      </w:r>
    </w:p>
    <w:p w14:paraId="18DBC470" w14:textId="77777777" w:rsidR="00AB745C" w:rsidRPr="00AB745C" w:rsidRDefault="00AB745C" w:rsidP="00AB745C">
      <w:pPr>
        <w:spacing w:before="280" w:after="460" w:line="240" w:lineRule="auto"/>
        <w:outlineLvl w:val="2"/>
        <w:rPr>
          <w:rFonts w:ascii="Times New Roman" w:eastAsia="Times New Roman" w:hAnsi="Times New Roman" w:cs="Times New Roman"/>
          <w:b/>
          <w:bCs/>
          <w:sz w:val="27"/>
          <w:szCs w:val="27"/>
        </w:rPr>
      </w:pPr>
      <w:r w:rsidRPr="00AB745C">
        <w:rPr>
          <w:rFonts w:eastAsia="Times New Roman" w:cs="Calibri"/>
          <w:b/>
          <w:bCs/>
          <w:color w:val="434343"/>
          <w:sz w:val="24"/>
        </w:rPr>
        <w:t>A war in space causes many harms such as lack of communication and space debris.</w:t>
      </w:r>
    </w:p>
    <w:p w14:paraId="420BB40F" w14:textId="77777777" w:rsidR="00AB745C" w:rsidRPr="00AB745C" w:rsidRDefault="00AB745C" w:rsidP="00AB745C">
      <w:pPr>
        <w:spacing w:before="280" w:after="460" w:line="240" w:lineRule="auto"/>
        <w:outlineLvl w:val="2"/>
        <w:rPr>
          <w:rFonts w:ascii="Times New Roman" w:eastAsia="Times New Roman" w:hAnsi="Times New Roman" w:cs="Times New Roman"/>
          <w:b/>
          <w:bCs/>
          <w:sz w:val="27"/>
          <w:szCs w:val="27"/>
        </w:rPr>
      </w:pPr>
      <w:proofErr w:type="spellStart"/>
      <w:r w:rsidRPr="00AB745C">
        <w:rPr>
          <w:rFonts w:eastAsia="Times New Roman" w:cs="Calibri"/>
          <w:b/>
          <w:bCs/>
          <w:color w:val="434343"/>
          <w:sz w:val="24"/>
          <w:u w:val="single"/>
          <w:shd w:val="clear" w:color="auto" w:fill="00FFFF"/>
        </w:rPr>
        <w:t>Skibba</w:t>
      </w:r>
      <w:proofErr w:type="spellEnd"/>
      <w:r w:rsidRPr="00AB745C">
        <w:rPr>
          <w:rFonts w:eastAsia="Times New Roman" w:cs="Calibri"/>
          <w:color w:val="434343"/>
          <w:sz w:val="16"/>
          <w:szCs w:val="16"/>
          <w:u w:val="single"/>
        </w:rPr>
        <w:t xml:space="preserve">, </w:t>
      </w:r>
      <w:proofErr w:type="spellStart"/>
      <w:r w:rsidRPr="00AB745C">
        <w:rPr>
          <w:rFonts w:eastAsia="Times New Roman" w:cs="Calibri"/>
          <w:color w:val="434343"/>
          <w:sz w:val="16"/>
          <w:szCs w:val="16"/>
          <w:u w:val="single"/>
        </w:rPr>
        <w:t>Ramin</w:t>
      </w:r>
      <w:proofErr w:type="spellEnd"/>
      <w:r w:rsidRPr="00AB745C">
        <w:rPr>
          <w:rFonts w:eastAsia="Times New Roman" w:cs="Calibri"/>
          <w:color w:val="434343"/>
          <w:sz w:val="16"/>
          <w:szCs w:val="16"/>
          <w:u w:val="single"/>
        </w:rPr>
        <w:t xml:space="preserve">, </w:t>
      </w:r>
      <w:r w:rsidRPr="00AB745C">
        <w:rPr>
          <w:rFonts w:eastAsia="Times New Roman" w:cs="Calibri"/>
          <w:b/>
          <w:bCs/>
          <w:color w:val="434343"/>
          <w:sz w:val="24"/>
          <w:u w:val="single"/>
          <w:shd w:val="clear" w:color="auto" w:fill="00FFFF"/>
        </w:rPr>
        <w:t xml:space="preserve">and </w:t>
      </w:r>
      <w:proofErr w:type="spellStart"/>
      <w:r w:rsidRPr="00AB745C">
        <w:rPr>
          <w:rFonts w:eastAsia="Times New Roman" w:cs="Calibri"/>
          <w:b/>
          <w:bCs/>
          <w:color w:val="434343"/>
          <w:sz w:val="24"/>
          <w:u w:val="single"/>
          <w:shd w:val="clear" w:color="auto" w:fill="00FFFF"/>
        </w:rPr>
        <w:t>Undark</w:t>
      </w:r>
      <w:proofErr w:type="spellEnd"/>
      <w:r w:rsidRPr="00AB745C">
        <w:rPr>
          <w:rFonts w:eastAsia="Times New Roman" w:cs="Calibri"/>
          <w:b/>
          <w:bCs/>
          <w:color w:val="434343"/>
          <w:sz w:val="24"/>
          <w:u w:val="single"/>
        </w:rPr>
        <w:t>.</w:t>
      </w:r>
      <w:r w:rsidRPr="00AB745C">
        <w:rPr>
          <w:rFonts w:eastAsia="Times New Roman" w:cs="Calibri"/>
          <w:color w:val="434343"/>
          <w:sz w:val="16"/>
          <w:szCs w:val="16"/>
          <w:u w:val="single"/>
        </w:rPr>
        <w:t xml:space="preserve"> “Countries Are Gearing Up for Space Warfare - The Atlantic.” </w:t>
      </w:r>
      <w:r w:rsidRPr="00AB745C">
        <w:rPr>
          <w:rFonts w:eastAsia="Times New Roman" w:cs="Calibri"/>
          <w:i/>
          <w:iCs/>
          <w:color w:val="434343"/>
          <w:sz w:val="16"/>
          <w:szCs w:val="16"/>
          <w:u w:val="single"/>
        </w:rPr>
        <w:t>The Atlantic</w:t>
      </w:r>
      <w:r w:rsidRPr="00AB745C">
        <w:rPr>
          <w:rFonts w:eastAsia="Times New Roman" w:cs="Calibri"/>
          <w:color w:val="434343"/>
          <w:sz w:val="16"/>
          <w:szCs w:val="16"/>
          <w:u w:val="single"/>
        </w:rPr>
        <w:t>, https://www.facebook.com/TheAtlantic/, 12 July 20</w:t>
      </w:r>
      <w:r w:rsidRPr="00AB745C">
        <w:rPr>
          <w:rFonts w:eastAsia="Times New Roman" w:cs="Calibri"/>
          <w:b/>
          <w:bCs/>
          <w:color w:val="434343"/>
          <w:sz w:val="24"/>
          <w:u w:val="single"/>
          <w:shd w:val="clear" w:color="auto" w:fill="00FFFF"/>
        </w:rPr>
        <w:t>20</w:t>
      </w:r>
      <w:r w:rsidRPr="00AB745C">
        <w:rPr>
          <w:rFonts w:eastAsia="Times New Roman" w:cs="Calibri"/>
          <w:color w:val="434343"/>
          <w:sz w:val="16"/>
          <w:szCs w:val="16"/>
          <w:u w:val="single"/>
        </w:rPr>
        <w:t>, https://www.theatlantic.com/technology/archive/2020/07/space-warfare-unregulated/614059/.</w:t>
      </w:r>
    </w:p>
    <w:p w14:paraId="56078634" w14:textId="77777777" w:rsidR="00AB745C" w:rsidRPr="00AB745C" w:rsidRDefault="00AB745C" w:rsidP="00AB745C">
      <w:pPr>
        <w:spacing w:before="280" w:after="460" w:line="240" w:lineRule="auto"/>
        <w:outlineLvl w:val="2"/>
        <w:rPr>
          <w:rFonts w:ascii="Times New Roman" w:eastAsia="Times New Roman" w:hAnsi="Times New Roman" w:cs="Times New Roman"/>
          <w:b/>
          <w:bCs/>
          <w:sz w:val="27"/>
          <w:szCs w:val="27"/>
        </w:rPr>
      </w:pPr>
      <w:r w:rsidRPr="00AB745C">
        <w:rPr>
          <w:rFonts w:eastAsia="Times New Roman" w:cs="Calibri"/>
          <w:color w:val="434343"/>
          <w:sz w:val="16"/>
          <w:szCs w:val="16"/>
          <w:u w:val="single"/>
        </w:rPr>
        <w:t xml:space="preserve">For example, the </w:t>
      </w:r>
      <w:r w:rsidRPr="00AB745C">
        <w:rPr>
          <w:rFonts w:eastAsia="Times New Roman" w:cs="Calibri"/>
          <w:b/>
          <w:bCs/>
          <w:color w:val="434343"/>
          <w:sz w:val="24"/>
          <w:u w:val="single"/>
          <w:shd w:val="clear" w:color="auto" w:fill="00FFFF"/>
        </w:rPr>
        <w:t>thousands of</w:t>
      </w:r>
      <w:r w:rsidRPr="00AB745C">
        <w:rPr>
          <w:rFonts w:eastAsia="Times New Roman" w:cs="Calibri"/>
          <w:b/>
          <w:bCs/>
          <w:color w:val="434343"/>
          <w:sz w:val="24"/>
          <w:u w:val="single"/>
        </w:rPr>
        <w:t xml:space="preserve"> everyday </w:t>
      </w:r>
      <w:r w:rsidRPr="00AB745C">
        <w:rPr>
          <w:rFonts w:eastAsia="Times New Roman" w:cs="Calibri"/>
          <w:b/>
          <w:bCs/>
          <w:color w:val="434343"/>
          <w:sz w:val="24"/>
          <w:u w:val="single"/>
          <w:shd w:val="clear" w:color="auto" w:fill="00FFFF"/>
        </w:rPr>
        <w:t>satellites that</w:t>
      </w:r>
      <w:r w:rsidRPr="00AB745C">
        <w:rPr>
          <w:rFonts w:eastAsia="Times New Roman" w:cs="Calibri"/>
          <w:b/>
          <w:bCs/>
          <w:color w:val="434343"/>
          <w:sz w:val="24"/>
          <w:u w:val="single"/>
        </w:rPr>
        <w:t xml:space="preserve"> already </w:t>
      </w:r>
      <w:r w:rsidRPr="00AB745C">
        <w:rPr>
          <w:rFonts w:eastAsia="Times New Roman" w:cs="Calibri"/>
          <w:b/>
          <w:bCs/>
          <w:color w:val="434343"/>
          <w:sz w:val="24"/>
          <w:u w:val="single"/>
          <w:shd w:val="clear" w:color="auto" w:fill="00FFFF"/>
        </w:rPr>
        <w:t>circle low-Earth orbit,</w:t>
      </w:r>
      <w:r w:rsidRPr="00AB745C">
        <w:rPr>
          <w:rFonts w:eastAsia="Times New Roman" w:cs="Calibri"/>
          <w:b/>
          <w:bCs/>
          <w:color w:val="434343"/>
          <w:sz w:val="24"/>
          <w:u w:val="single"/>
        </w:rPr>
        <w:t xml:space="preserve"> below an altitude of 1,200 miles, </w:t>
      </w:r>
      <w:r w:rsidRPr="00AB745C">
        <w:rPr>
          <w:rFonts w:eastAsia="Times New Roman" w:cs="Calibri"/>
          <w:b/>
          <w:bCs/>
          <w:color w:val="434343"/>
          <w:sz w:val="24"/>
          <w:u w:val="single"/>
          <w:shd w:val="clear" w:color="auto" w:fill="00FFFF"/>
        </w:rPr>
        <w:t>could potentially suffer collateral damage.</w:t>
      </w:r>
      <w:r w:rsidRPr="00AB745C">
        <w:rPr>
          <w:rFonts w:eastAsia="Times New Roman" w:cs="Calibri"/>
          <w:color w:val="434343"/>
          <w:sz w:val="16"/>
          <w:szCs w:val="16"/>
          <w:u w:val="single"/>
        </w:rPr>
        <w:t xml:space="preserve"> More than half of those satellites are from the U.S.; many of the rest are from China and Russia. </w:t>
      </w:r>
      <w:r w:rsidRPr="00AB745C">
        <w:rPr>
          <w:rFonts w:eastAsia="Times New Roman" w:cs="Calibri"/>
          <w:b/>
          <w:bCs/>
          <w:color w:val="434343"/>
          <w:sz w:val="24"/>
          <w:u w:val="single"/>
          <w:shd w:val="clear" w:color="auto" w:fill="00FFFF"/>
        </w:rPr>
        <w:t>They provide key services like internet access, GPS signals, long-distance communications, and weather information. Any missile that smashes into a satellite</w:t>
      </w:r>
      <w:r w:rsidRPr="00AB745C">
        <w:rPr>
          <w:rFonts w:eastAsia="Times New Roman" w:cs="Calibri"/>
          <w:b/>
          <w:bCs/>
          <w:color w:val="434343"/>
          <w:sz w:val="24"/>
          <w:u w:val="single"/>
        </w:rPr>
        <w:t>—either as an attack or during a test—</w:t>
      </w:r>
      <w:r w:rsidRPr="00AB745C">
        <w:rPr>
          <w:rFonts w:eastAsia="Times New Roman" w:cs="Calibri"/>
          <w:b/>
          <w:bCs/>
          <w:color w:val="434343"/>
          <w:sz w:val="24"/>
          <w:u w:val="single"/>
          <w:shd w:val="clear" w:color="auto" w:fill="00FFFF"/>
        </w:rPr>
        <w:t>would disperse thousands of bits of debris.</w:t>
      </w:r>
      <w:r w:rsidRPr="00AB745C">
        <w:rPr>
          <w:rFonts w:eastAsia="Times New Roman" w:cs="Calibri"/>
          <w:color w:val="434343"/>
          <w:sz w:val="16"/>
          <w:szCs w:val="16"/>
          <w:u w:val="single"/>
          <w:shd w:val="clear" w:color="auto" w:fill="00FFFF"/>
        </w:rPr>
        <w:t xml:space="preserve"> </w:t>
      </w:r>
      <w:r w:rsidRPr="00AB745C">
        <w:rPr>
          <w:rFonts w:eastAsia="Times New Roman" w:cs="Calibri"/>
          <w:color w:val="434343"/>
          <w:sz w:val="16"/>
          <w:szCs w:val="16"/>
          <w:u w:val="single"/>
        </w:rPr>
        <w:t xml:space="preserve">Any one of those pieces, still hurtling at orbital speeds, could take out another spacecraft and create yet more debris. “It’s very easy to pollute space,” Burbach said. “The debris doesn’t discriminate. If you create debris, it might just as well come back and hit one of your own satellites. </w:t>
      </w:r>
      <w:proofErr w:type="gramStart"/>
      <w:r w:rsidRPr="00AB745C">
        <w:rPr>
          <w:rFonts w:eastAsia="Times New Roman" w:cs="Calibri"/>
          <w:color w:val="434343"/>
          <w:sz w:val="16"/>
          <w:szCs w:val="16"/>
          <w:u w:val="single"/>
        </w:rPr>
        <w:t>So</w:t>
      </w:r>
      <w:proofErr w:type="gramEnd"/>
      <w:r w:rsidRPr="00AB745C">
        <w:rPr>
          <w:rFonts w:eastAsia="Times New Roman" w:cs="Calibri"/>
          <w:color w:val="434343"/>
          <w:sz w:val="16"/>
          <w:szCs w:val="16"/>
          <w:u w:val="single"/>
        </w:rPr>
        <w:t xml:space="preserve"> I think we’re pretty unlikely to see countries actually use those capabilities.” Still, he said, “it would be worrying to see countries showing off that [they] can do it and start testing.”</w:t>
      </w:r>
    </w:p>
    <w:p w14:paraId="79B46229" w14:textId="77777777" w:rsidR="00AB745C" w:rsidRPr="00AB745C" w:rsidRDefault="00AB745C" w:rsidP="00AB745C">
      <w:pPr>
        <w:spacing w:before="280" w:after="460" w:line="240" w:lineRule="auto"/>
        <w:outlineLvl w:val="2"/>
        <w:rPr>
          <w:rFonts w:ascii="Times New Roman" w:eastAsia="Times New Roman" w:hAnsi="Times New Roman" w:cs="Times New Roman"/>
          <w:b/>
          <w:bCs/>
          <w:sz w:val="27"/>
          <w:szCs w:val="27"/>
        </w:rPr>
      </w:pPr>
      <w:r w:rsidRPr="00AB745C">
        <w:rPr>
          <w:rFonts w:eastAsia="Times New Roman" w:cs="Calibri"/>
          <w:b/>
          <w:bCs/>
          <w:color w:val="434343"/>
          <w:sz w:val="24"/>
        </w:rPr>
        <w:t>Communication is crucial for space exploration.</w:t>
      </w:r>
    </w:p>
    <w:p w14:paraId="1826C6F8" w14:textId="77777777" w:rsidR="00AB745C" w:rsidRPr="00AB745C" w:rsidRDefault="00AB745C" w:rsidP="00AB745C">
      <w:pPr>
        <w:shd w:val="clear" w:color="auto" w:fill="FFFFFF"/>
        <w:spacing w:after="0" w:line="240" w:lineRule="auto"/>
        <w:outlineLvl w:val="2"/>
        <w:rPr>
          <w:rFonts w:ascii="Times New Roman" w:eastAsia="Times New Roman" w:hAnsi="Times New Roman" w:cs="Times New Roman"/>
          <w:b/>
          <w:bCs/>
          <w:sz w:val="27"/>
          <w:szCs w:val="27"/>
        </w:rPr>
      </w:pPr>
      <w:r w:rsidRPr="00AB745C">
        <w:rPr>
          <w:rFonts w:eastAsia="Times New Roman" w:cs="Calibri"/>
          <w:b/>
          <w:bCs/>
          <w:color w:val="434343"/>
          <w:sz w:val="24"/>
          <w:u w:val="single"/>
          <w:shd w:val="clear" w:color="auto" w:fill="00FFFF"/>
        </w:rPr>
        <w:t>NASA</w:t>
      </w:r>
      <w:r w:rsidRPr="00AB745C">
        <w:rPr>
          <w:rFonts w:eastAsia="Times New Roman" w:cs="Calibri"/>
          <w:color w:val="434343"/>
          <w:sz w:val="16"/>
          <w:szCs w:val="16"/>
          <w:u w:val="single"/>
        </w:rPr>
        <w:t xml:space="preserve">. “NASA Space Communications and Navigation: Supporting </w:t>
      </w:r>
      <w:proofErr w:type="gramStart"/>
      <w:r w:rsidRPr="00AB745C">
        <w:rPr>
          <w:rFonts w:eastAsia="Times New Roman" w:cs="Calibri"/>
          <w:color w:val="434343"/>
          <w:sz w:val="16"/>
          <w:szCs w:val="16"/>
          <w:u w:val="single"/>
        </w:rPr>
        <w:t>Exploration  |</w:t>
      </w:r>
      <w:proofErr w:type="gramEnd"/>
      <w:r w:rsidRPr="00AB745C">
        <w:rPr>
          <w:rFonts w:eastAsia="Times New Roman" w:cs="Calibri"/>
          <w:color w:val="434343"/>
          <w:sz w:val="16"/>
          <w:szCs w:val="16"/>
          <w:u w:val="single"/>
        </w:rPr>
        <w:t xml:space="preserve"> NASA.” </w:t>
      </w:r>
      <w:r w:rsidRPr="00AB745C">
        <w:rPr>
          <w:rFonts w:eastAsia="Times New Roman" w:cs="Calibri"/>
          <w:i/>
          <w:iCs/>
          <w:color w:val="434343"/>
          <w:sz w:val="16"/>
          <w:szCs w:val="16"/>
          <w:u w:val="single"/>
        </w:rPr>
        <w:t>NASA</w:t>
      </w:r>
      <w:r w:rsidRPr="00AB745C">
        <w:rPr>
          <w:rFonts w:eastAsia="Times New Roman" w:cs="Calibri"/>
          <w:color w:val="434343"/>
          <w:sz w:val="16"/>
          <w:szCs w:val="16"/>
          <w:u w:val="single"/>
        </w:rPr>
        <w:t>, 6 Dec. 20</w:t>
      </w:r>
      <w:r w:rsidRPr="00AB745C">
        <w:rPr>
          <w:rFonts w:eastAsia="Times New Roman" w:cs="Calibri"/>
          <w:b/>
          <w:bCs/>
          <w:color w:val="434343"/>
          <w:sz w:val="24"/>
          <w:u w:val="single"/>
          <w:shd w:val="clear" w:color="auto" w:fill="00FFFF"/>
        </w:rPr>
        <w:t>18</w:t>
      </w:r>
      <w:r w:rsidRPr="00AB745C">
        <w:rPr>
          <w:rFonts w:eastAsia="Times New Roman" w:cs="Calibri"/>
          <w:color w:val="434343"/>
          <w:sz w:val="16"/>
          <w:szCs w:val="16"/>
          <w:u w:val="single"/>
        </w:rPr>
        <w:t>,</w:t>
      </w:r>
      <w:hyperlink r:id="rId13" w:history="1">
        <w:r w:rsidRPr="00AB745C">
          <w:rPr>
            <w:rFonts w:eastAsia="Times New Roman" w:cs="Calibri"/>
            <w:color w:val="434343"/>
            <w:sz w:val="16"/>
            <w:szCs w:val="16"/>
            <w:u w:val="single"/>
          </w:rPr>
          <w:t xml:space="preserve"> https://www.nasa.gov/directorates/heo/scan/explore</w:t>
        </w:r>
      </w:hyperlink>
      <w:r w:rsidRPr="00AB745C">
        <w:rPr>
          <w:rFonts w:eastAsia="Times New Roman" w:cs="Calibri"/>
          <w:color w:val="434343"/>
          <w:sz w:val="16"/>
          <w:szCs w:val="16"/>
          <w:u w:val="single"/>
        </w:rPr>
        <w:t>.</w:t>
      </w:r>
    </w:p>
    <w:p w14:paraId="22ABC62D" w14:textId="77777777" w:rsidR="00AB745C" w:rsidRPr="00AB745C" w:rsidRDefault="00AB745C" w:rsidP="00AB745C">
      <w:pPr>
        <w:shd w:val="clear" w:color="auto" w:fill="FFFFFF"/>
        <w:spacing w:after="0" w:line="240" w:lineRule="auto"/>
        <w:outlineLvl w:val="2"/>
        <w:rPr>
          <w:rFonts w:ascii="Times New Roman" w:eastAsia="Times New Roman" w:hAnsi="Times New Roman" w:cs="Times New Roman"/>
          <w:b/>
          <w:bCs/>
          <w:sz w:val="27"/>
          <w:szCs w:val="27"/>
        </w:rPr>
      </w:pPr>
      <w:r w:rsidRPr="00AB745C">
        <w:rPr>
          <w:rFonts w:eastAsia="Times New Roman" w:cs="Calibri"/>
          <w:color w:val="434343"/>
          <w:sz w:val="24"/>
          <w:u w:val="single"/>
        </w:rPr>
        <w:t> </w:t>
      </w:r>
    </w:p>
    <w:p w14:paraId="32DE7B06" w14:textId="77777777" w:rsidR="00AB745C" w:rsidRPr="00AB745C" w:rsidRDefault="00AB745C" w:rsidP="00AB745C">
      <w:pPr>
        <w:shd w:val="clear" w:color="auto" w:fill="FFFFFF"/>
        <w:spacing w:after="0" w:line="240" w:lineRule="auto"/>
        <w:outlineLvl w:val="2"/>
        <w:rPr>
          <w:rFonts w:ascii="Times New Roman" w:eastAsia="Times New Roman" w:hAnsi="Times New Roman" w:cs="Times New Roman"/>
          <w:b/>
          <w:bCs/>
          <w:sz w:val="27"/>
          <w:szCs w:val="27"/>
        </w:rPr>
      </w:pPr>
      <w:r w:rsidRPr="00AB745C">
        <w:rPr>
          <w:rFonts w:eastAsia="Times New Roman" w:cs="Calibri"/>
          <w:b/>
          <w:bCs/>
          <w:color w:val="434343"/>
          <w:sz w:val="24"/>
          <w:u w:val="single"/>
          <w:shd w:val="clear" w:color="auto" w:fill="00FFFF"/>
        </w:rPr>
        <w:t xml:space="preserve">Communications is perhaps most critical in human </w:t>
      </w:r>
      <w:proofErr w:type="gramStart"/>
      <w:r w:rsidRPr="00AB745C">
        <w:rPr>
          <w:rFonts w:eastAsia="Times New Roman" w:cs="Calibri"/>
          <w:b/>
          <w:bCs/>
          <w:color w:val="434343"/>
          <w:sz w:val="24"/>
          <w:u w:val="single"/>
          <w:shd w:val="clear" w:color="auto" w:fill="00FFFF"/>
        </w:rPr>
        <w:t>spaceflight</w:t>
      </w:r>
      <w:r w:rsidRPr="00AB745C">
        <w:rPr>
          <w:rFonts w:eastAsia="Times New Roman" w:cs="Calibri"/>
          <w:b/>
          <w:bCs/>
          <w:color w:val="434343"/>
          <w:sz w:val="24"/>
          <w:u w:val="single"/>
        </w:rPr>
        <w:t>, when</w:t>
      </w:r>
      <w:proofErr w:type="gramEnd"/>
      <w:r w:rsidRPr="00AB745C">
        <w:rPr>
          <w:rFonts w:eastAsia="Times New Roman" w:cs="Calibri"/>
          <w:b/>
          <w:bCs/>
          <w:color w:val="434343"/>
          <w:sz w:val="24"/>
          <w:u w:val="single"/>
        </w:rPr>
        <w:t xml:space="preserve"> </w:t>
      </w:r>
      <w:r w:rsidRPr="00AB745C">
        <w:rPr>
          <w:rFonts w:eastAsia="Times New Roman" w:cs="Calibri"/>
          <w:b/>
          <w:bCs/>
          <w:color w:val="434343"/>
          <w:sz w:val="24"/>
          <w:u w:val="single"/>
          <w:shd w:val="clear" w:color="auto" w:fill="00FFFF"/>
        </w:rPr>
        <w:t>human lives depend on being able to exchange information</w:t>
      </w:r>
      <w:r w:rsidRPr="00AB745C">
        <w:rPr>
          <w:rFonts w:eastAsia="Times New Roman" w:cs="Calibri"/>
          <w:b/>
          <w:bCs/>
          <w:color w:val="434343"/>
          <w:sz w:val="24"/>
          <w:u w:val="single"/>
        </w:rPr>
        <w:t xml:space="preserve"> with mission controllers on Earth.</w:t>
      </w:r>
      <w:r w:rsidRPr="00AB745C">
        <w:rPr>
          <w:rFonts w:eastAsia="Times New Roman" w:cs="Calibri"/>
          <w:color w:val="434343"/>
          <w:sz w:val="16"/>
          <w:szCs w:val="16"/>
          <w:u w:val="single"/>
        </w:rPr>
        <w:t xml:space="preserve"> NASA’s networks support the</w:t>
      </w:r>
      <w:hyperlink r:id="rId14" w:history="1">
        <w:r w:rsidRPr="00AB745C">
          <w:rPr>
            <w:rFonts w:eastAsia="Times New Roman" w:cs="Calibri"/>
            <w:color w:val="434343"/>
            <w:sz w:val="16"/>
            <w:szCs w:val="16"/>
            <w:u w:val="single"/>
          </w:rPr>
          <w:t xml:space="preserve"> International Space Station</w:t>
        </w:r>
      </w:hyperlink>
      <w:r w:rsidRPr="00AB745C">
        <w:rPr>
          <w:rFonts w:eastAsia="Times New Roman" w:cs="Calibri"/>
          <w:color w:val="434343"/>
          <w:sz w:val="16"/>
          <w:szCs w:val="16"/>
          <w:u w:val="single"/>
        </w:rPr>
        <w:t>, several</w:t>
      </w:r>
      <w:hyperlink r:id="rId15" w:history="1">
        <w:r w:rsidRPr="00AB745C">
          <w:rPr>
            <w:rFonts w:eastAsia="Times New Roman" w:cs="Calibri"/>
            <w:color w:val="434343"/>
            <w:sz w:val="16"/>
            <w:szCs w:val="16"/>
            <w:u w:val="single"/>
          </w:rPr>
          <w:t xml:space="preserve"> commercial cargo vehicles</w:t>
        </w:r>
      </w:hyperlink>
      <w:r w:rsidRPr="00AB745C">
        <w:rPr>
          <w:rFonts w:eastAsia="Times New Roman" w:cs="Calibri"/>
          <w:color w:val="434343"/>
          <w:sz w:val="16"/>
          <w:szCs w:val="16"/>
          <w:u w:val="single"/>
        </w:rPr>
        <w:t>, and will support</w:t>
      </w:r>
      <w:hyperlink r:id="rId16" w:history="1">
        <w:r w:rsidRPr="00AB745C">
          <w:rPr>
            <w:rFonts w:eastAsia="Times New Roman" w:cs="Calibri"/>
            <w:color w:val="434343"/>
            <w:sz w:val="16"/>
            <w:szCs w:val="16"/>
            <w:u w:val="single"/>
          </w:rPr>
          <w:t xml:space="preserve"> commercial crew</w:t>
        </w:r>
      </w:hyperlink>
      <w:r w:rsidRPr="00AB745C">
        <w:rPr>
          <w:rFonts w:eastAsia="Times New Roman" w:cs="Calibri"/>
          <w:color w:val="434343"/>
          <w:sz w:val="16"/>
          <w:szCs w:val="16"/>
          <w:u w:val="single"/>
        </w:rPr>
        <w:t xml:space="preserve"> and NASA’s</w:t>
      </w:r>
      <w:hyperlink r:id="rId17" w:history="1">
        <w:r w:rsidRPr="00AB745C">
          <w:rPr>
            <w:rFonts w:eastAsia="Times New Roman" w:cs="Calibri"/>
            <w:color w:val="434343"/>
            <w:sz w:val="16"/>
            <w:szCs w:val="16"/>
            <w:u w:val="single"/>
          </w:rPr>
          <w:t xml:space="preserve"> Orion</w:t>
        </w:r>
      </w:hyperlink>
      <w:r w:rsidRPr="00AB745C">
        <w:rPr>
          <w:rFonts w:eastAsia="Times New Roman" w:cs="Calibri"/>
          <w:color w:val="434343"/>
          <w:sz w:val="16"/>
          <w:szCs w:val="16"/>
          <w:u w:val="single"/>
        </w:rPr>
        <w:t xml:space="preserve"> crew vehicle in the future. </w:t>
      </w:r>
      <w:r w:rsidRPr="00AB745C">
        <w:rPr>
          <w:rFonts w:eastAsia="Times New Roman" w:cs="Calibri"/>
          <w:b/>
          <w:bCs/>
          <w:color w:val="434343"/>
          <w:sz w:val="24"/>
          <w:u w:val="single"/>
          <w:shd w:val="clear" w:color="auto" w:fill="00FFFF"/>
        </w:rPr>
        <w:t>NASA’s</w:t>
      </w:r>
      <w:hyperlink r:id="rId18" w:history="1">
        <w:r w:rsidRPr="00AB745C">
          <w:rPr>
            <w:rFonts w:eastAsia="Times New Roman" w:cs="Calibri"/>
            <w:b/>
            <w:bCs/>
            <w:color w:val="434343"/>
            <w:sz w:val="24"/>
            <w:u w:val="single"/>
            <w:shd w:val="clear" w:color="auto" w:fill="00FFFF"/>
          </w:rPr>
          <w:t xml:space="preserve"> Space Network (SN)</w:t>
        </w:r>
      </w:hyperlink>
      <w:r w:rsidRPr="00AB745C">
        <w:rPr>
          <w:rFonts w:eastAsia="Times New Roman" w:cs="Calibri"/>
          <w:b/>
          <w:bCs/>
          <w:color w:val="434343"/>
          <w:sz w:val="24"/>
          <w:u w:val="single"/>
          <w:shd w:val="clear" w:color="auto" w:fill="00FFFF"/>
        </w:rPr>
        <w:t xml:space="preserve"> currently transmits most human spaceflight data, including astronaut communications with Mission Control </w:t>
      </w:r>
      <w:r w:rsidRPr="00AB745C">
        <w:rPr>
          <w:rFonts w:eastAsia="Times New Roman" w:cs="Calibri"/>
          <w:b/>
          <w:bCs/>
          <w:color w:val="434343"/>
          <w:sz w:val="24"/>
          <w:u w:val="single"/>
        </w:rPr>
        <w:t xml:space="preserve">and even data about the spacecraft’s health and telemetry. </w:t>
      </w:r>
      <w:r w:rsidRPr="00AB745C">
        <w:rPr>
          <w:rFonts w:eastAsia="Times New Roman" w:cs="Calibri"/>
          <w:color w:val="434343"/>
          <w:sz w:val="16"/>
          <w:szCs w:val="16"/>
          <w:u w:val="single"/>
        </w:rPr>
        <w:t>Data from science and technology experiments also come down to Earth through the SN. The SN is so named because it is currently NASA’s only space communications network that employs satellites to transmit data.</w:t>
      </w:r>
      <w:hyperlink r:id="rId19" w:history="1">
        <w:r w:rsidRPr="00AB745C">
          <w:rPr>
            <w:rFonts w:eastAsia="Times New Roman" w:cs="Calibri"/>
            <w:color w:val="434343"/>
            <w:sz w:val="16"/>
            <w:szCs w:val="16"/>
            <w:u w:val="single"/>
          </w:rPr>
          <w:t xml:space="preserve"> Tracking and Data Relay Satellites (TDRS)</w:t>
        </w:r>
      </w:hyperlink>
      <w:r w:rsidRPr="00AB745C">
        <w:rPr>
          <w:rFonts w:eastAsia="Times New Roman" w:cs="Calibri"/>
          <w:color w:val="434343"/>
          <w:sz w:val="16"/>
          <w:szCs w:val="16"/>
          <w:u w:val="single"/>
        </w:rPr>
        <w:t xml:space="preserve"> circle Earth in geosynchronous orbit, an orbit about 22,000 miles from Earth’s surface that allows them to remain stationary over one spot on the planet. Because of this orbit, these satellites are always within line of sight of an antenna on the ground. They are placed in key positions around Earth, meaning that one TDRS is always within line of sight of a low-Earth-orbiting spacecraft. This allows the SN to provide 24/7/365 continuous communications coverage, which is crucial to human spaceflight.</w:t>
      </w:r>
    </w:p>
    <w:p w14:paraId="1C226462"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color w:val="000000"/>
          <w:szCs w:val="22"/>
        </w:rPr>
        <w:t> </w:t>
      </w:r>
    </w:p>
    <w:p w14:paraId="6E71B6DA" w14:textId="39C48629" w:rsidR="00AB745C" w:rsidRPr="00AB745C" w:rsidRDefault="00AB745C" w:rsidP="00AB745C">
      <w:pPr>
        <w:spacing w:before="360" w:after="80" w:line="240" w:lineRule="auto"/>
        <w:jc w:val="center"/>
        <w:outlineLvl w:val="1"/>
        <w:rPr>
          <w:rFonts w:ascii="Times New Roman" w:eastAsia="Times New Roman" w:hAnsi="Times New Roman" w:cs="Times New Roman"/>
          <w:b/>
          <w:bCs/>
          <w:sz w:val="36"/>
          <w:szCs w:val="36"/>
        </w:rPr>
      </w:pPr>
      <w:r w:rsidRPr="00AB745C">
        <w:rPr>
          <w:rFonts w:eastAsia="Times New Roman" w:cs="Calibri"/>
          <w:b/>
          <w:bCs/>
          <w:color w:val="000000"/>
          <w:sz w:val="44"/>
          <w:szCs w:val="44"/>
          <w:u w:val="single"/>
        </w:rPr>
        <w:t>Contention</w:t>
      </w:r>
      <w:r w:rsidR="00F56323">
        <w:rPr>
          <w:rFonts w:eastAsia="Times New Roman" w:cs="Calibri"/>
          <w:b/>
          <w:bCs/>
          <w:color w:val="000000"/>
          <w:sz w:val="44"/>
          <w:szCs w:val="44"/>
          <w:u w:val="single"/>
        </w:rPr>
        <w:t xml:space="preserve"> 2</w:t>
      </w:r>
      <w:r w:rsidRPr="00AB745C">
        <w:rPr>
          <w:rFonts w:eastAsia="Times New Roman" w:cs="Calibri"/>
          <w:b/>
          <w:bCs/>
          <w:color w:val="000000"/>
          <w:sz w:val="44"/>
          <w:szCs w:val="44"/>
          <w:u w:val="single"/>
        </w:rPr>
        <w:t xml:space="preserve"> – Space Debris</w:t>
      </w:r>
    </w:p>
    <w:p w14:paraId="1B80AC54" w14:textId="77777777" w:rsidR="00AB745C" w:rsidRPr="00AB745C" w:rsidRDefault="00AB745C" w:rsidP="00AB745C">
      <w:pPr>
        <w:spacing w:before="280" w:after="80" w:line="240" w:lineRule="auto"/>
        <w:outlineLvl w:val="2"/>
        <w:rPr>
          <w:rFonts w:ascii="Times New Roman" w:eastAsia="Times New Roman" w:hAnsi="Times New Roman" w:cs="Times New Roman"/>
          <w:b/>
          <w:bCs/>
          <w:sz w:val="27"/>
          <w:szCs w:val="27"/>
        </w:rPr>
      </w:pPr>
      <w:r w:rsidRPr="00AB745C">
        <w:rPr>
          <w:rFonts w:eastAsia="Times New Roman" w:cs="Calibri"/>
          <w:b/>
          <w:bCs/>
          <w:color w:val="434343"/>
          <w:sz w:val="24"/>
        </w:rPr>
        <w:t>Increased private space activity increases debris.                                                  </w:t>
      </w:r>
    </w:p>
    <w:p w14:paraId="325FD1FB" w14:textId="77777777" w:rsidR="00AB745C" w:rsidRPr="00AB745C" w:rsidRDefault="00AB745C" w:rsidP="00AB745C">
      <w:pPr>
        <w:spacing w:before="280" w:after="80" w:line="240" w:lineRule="auto"/>
        <w:outlineLvl w:val="2"/>
        <w:rPr>
          <w:rFonts w:ascii="Times New Roman" w:eastAsia="Times New Roman" w:hAnsi="Times New Roman" w:cs="Times New Roman"/>
          <w:b/>
          <w:bCs/>
          <w:sz w:val="27"/>
          <w:szCs w:val="27"/>
        </w:rPr>
      </w:pPr>
      <w:r w:rsidRPr="00AB745C">
        <w:rPr>
          <w:rFonts w:eastAsia="Times New Roman" w:cs="Calibri"/>
          <w:b/>
          <w:bCs/>
          <w:color w:val="434343"/>
          <w:sz w:val="24"/>
          <w:u w:val="single"/>
          <w:shd w:val="clear" w:color="auto" w:fill="00FFFF"/>
        </w:rPr>
        <w:t>Parker</w:t>
      </w:r>
      <w:r w:rsidRPr="00AB745C">
        <w:rPr>
          <w:rFonts w:eastAsia="Times New Roman" w:cs="Calibri"/>
          <w:color w:val="434343"/>
          <w:sz w:val="16"/>
          <w:szCs w:val="16"/>
          <w:u w:val="single"/>
        </w:rPr>
        <w:t>, Andrew. “Space Pollution.”. September 27, 20</w:t>
      </w:r>
      <w:r w:rsidRPr="00AB745C">
        <w:rPr>
          <w:rFonts w:eastAsia="Times New Roman" w:cs="Calibri"/>
          <w:b/>
          <w:bCs/>
          <w:color w:val="434343"/>
          <w:sz w:val="24"/>
          <w:u w:val="single"/>
          <w:shd w:val="clear" w:color="auto" w:fill="00FFFF"/>
        </w:rPr>
        <w:t>11</w:t>
      </w:r>
      <w:r w:rsidRPr="00AB745C">
        <w:rPr>
          <w:rFonts w:eastAsia="Times New Roman" w:cs="Calibri"/>
          <w:color w:val="434343"/>
          <w:sz w:val="16"/>
          <w:szCs w:val="16"/>
          <w:u w:val="single"/>
        </w:rPr>
        <w:t>. Web. December 13, 2021. &lt;http://www.greeniacs.com/GreeniacsArticles/Waste/Space-Pollution.html&gt;.                                                                      </w:t>
      </w:r>
    </w:p>
    <w:p w14:paraId="21075E41" w14:textId="77777777" w:rsidR="00AB745C" w:rsidRPr="00AB745C" w:rsidRDefault="00AB745C" w:rsidP="00AB745C">
      <w:pPr>
        <w:spacing w:before="280" w:after="80" w:line="240" w:lineRule="auto"/>
        <w:outlineLvl w:val="2"/>
        <w:rPr>
          <w:rFonts w:ascii="Times New Roman" w:eastAsia="Times New Roman" w:hAnsi="Times New Roman" w:cs="Times New Roman"/>
          <w:b/>
          <w:bCs/>
          <w:sz w:val="27"/>
          <w:szCs w:val="27"/>
        </w:rPr>
      </w:pPr>
      <w:r w:rsidRPr="00AB745C">
        <w:rPr>
          <w:rFonts w:eastAsia="Times New Roman" w:cs="Calibri"/>
          <w:color w:val="434343"/>
          <w:sz w:val="16"/>
          <w:szCs w:val="16"/>
          <w:u w:val="single"/>
        </w:rPr>
        <w:lastRenderedPageBreak/>
        <w:t>. The big sky theory was challenged in 1978 by a NASA scientist named Donald Kessler. Kessler published a paper titled “Collision Frequency of Artificial Satellites: The Creation of a Debris Belt,” which argued that</w:t>
      </w:r>
      <w:r w:rsidRPr="00AB745C">
        <w:rPr>
          <w:rFonts w:eastAsia="Times New Roman" w:cs="Calibri"/>
          <w:b/>
          <w:bCs/>
          <w:color w:val="434343"/>
          <w:sz w:val="24"/>
          <w:u w:val="single"/>
        </w:rPr>
        <w:t xml:space="preserve"> t</w:t>
      </w:r>
      <w:r w:rsidRPr="00AB745C">
        <w:rPr>
          <w:rFonts w:eastAsia="Times New Roman" w:cs="Calibri"/>
          <w:b/>
          <w:bCs/>
          <w:color w:val="434343"/>
          <w:sz w:val="24"/>
          <w:u w:val="single"/>
          <w:shd w:val="clear" w:color="auto" w:fill="00FFFF"/>
        </w:rPr>
        <w:t>he increasing number of man-made objects in space pose[s] a huge threat</w:t>
      </w:r>
      <w:r w:rsidRPr="00AB745C">
        <w:rPr>
          <w:rFonts w:eastAsia="Times New Roman" w:cs="Calibri"/>
          <w:b/>
          <w:bCs/>
          <w:color w:val="434343"/>
          <w:sz w:val="24"/>
          <w:u w:val="single"/>
        </w:rPr>
        <w:t>.</w:t>
      </w:r>
      <w:r w:rsidRPr="00AB745C">
        <w:rPr>
          <w:rFonts w:eastAsia="Times New Roman" w:cs="Calibri"/>
          <w:color w:val="434343"/>
          <w:sz w:val="16"/>
          <w:szCs w:val="16"/>
          <w:u w:val="single"/>
        </w:rPr>
        <w:t xml:space="preserve"> It wasn’t just the slow growth of these objects, Kessler wrote, but the way in which inevitable </w:t>
      </w:r>
      <w:r w:rsidRPr="00AB745C">
        <w:rPr>
          <w:rFonts w:eastAsia="Times New Roman" w:cs="Calibri"/>
          <w:b/>
          <w:bCs/>
          <w:color w:val="434343"/>
          <w:sz w:val="24"/>
          <w:u w:val="single"/>
          <w:shd w:val="clear" w:color="auto" w:fill="00FFFF"/>
        </w:rPr>
        <w:t>collisions would create a domino-like effect. One</w:t>
      </w:r>
      <w:r w:rsidRPr="00AB745C">
        <w:rPr>
          <w:rFonts w:eastAsia="Times New Roman" w:cs="Calibri"/>
          <w:b/>
          <w:bCs/>
          <w:color w:val="434343"/>
          <w:sz w:val="24"/>
          <w:u w:val="single"/>
        </w:rPr>
        <w:t xml:space="preserve"> big </w:t>
      </w:r>
      <w:r w:rsidRPr="00AB745C">
        <w:rPr>
          <w:rFonts w:eastAsia="Times New Roman" w:cs="Calibri"/>
          <w:b/>
          <w:bCs/>
          <w:color w:val="434343"/>
          <w:sz w:val="24"/>
          <w:u w:val="single"/>
          <w:shd w:val="clear" w:color="auto" w:fill="00FFFF"/>
        </w:rPr>
        <w:t>collision could generate thousands of pieces of debris</w:t>
      </w:r>
      <w:r w:rsidRPr="00AB745C">
        <w:rPr>
          <w:rFonts w:eastAsia="Times New Roman" w:cs="Calibri"/>
          <w:b/>
          <w:bCs/>
          <w:color w:val="434343"/>
          <w:sz w:val="24"/>
          <w:u w:val="single"/>
        </w:rPr>
        <w:t xml:space="preserve">, each of which might go on to strike other objects, </w:t>
      </w:r>
      <w:r w:rsidRPr="00AB745C">
        <w:rPr>
          <w:rFonts w:eastAsia="Times New Roman" w:cs="Calibri"/>
          <w:b/>
          <w:bCs/>
          <w:color w:val="434343"/>
          <w:sz w:val="24"/>
          <w:u w:val="single"/>
          <w:shd w:val="clear" w:color="auto" w:fill="00FFFF"/>
        </w:rPr>
        <w:t>leading to a chain reaction that would exponentially increase the number of items</w:t>
      </w:r>
      <w:r w:rsidRPr="00AB745C">
        <w:rPr>
          <w:rFonts w:eastAsia="Times New Roman" w:cs="Calibri"/>
          <w:b/>
          <w:bCs/>
          <w:color w:val="434343"/>
          <w:sz w:val="24"/>
          <w:u w:val="single"/>
        </w:rPr>
        <w:t xml:space="preserve"> in space</w:t>
      </w:r>
      <w:r w:rsidRPr="00AB745C">
        <w:rPr>
          <w:rFonts w:eastAsia="Times New Roman" w:cs="Calibri"/>
          <w:color w:val="434343"/>
          <w:sz w:val="16"/>
          <w:szCs w:val="16"/>
          <w:u w:val="single"/>
        </w:rPr>
        <w:t xml:space="preserve">. This phenomenon, later dubbed the “Kessler Syndrome,” would produce a “growing belt of debris.” The </w:t>
      </w:r>
      <w:r w:rsidRPr="00AB745C">
        <w:rPr>
          <w:rFonts w:eastAsia="Times New Roman" w:cs="Calibri"/>
          <w:b/>
          <w:bCs/>
          <w:color w:val="434343"/>
          <w:sz w:val="24"/>
          <w:u w:val="single"/>
        </w:rPr>
        <w:t>development of</w:t>
      </w:r>
      <w:r w:rsidRPr="00AB745C">
        <w:rPr>
          <w:rFonts w:eastAsia="Times New Roman" w:cs="Calibri"/>
          <w:color w:val="434343"/>
          <w:sz w:val="16"/>
          <w:szCs w:val="16"/>
          <w:u w:val="single"/>
        </w:rPr>
        <w:t xml:space="preserve"> this “belt of </w:t>
      </w:r>
      <w:r w:rsidRPr="00AB745C">
        <w:rPr>
          <w:rFonts w:eastAsia="Times New Roman" w:cs="Calibri"/>
          <w:b/>
          <w:bCs/>
          <w:color w:val="434343"/>
          <w:sz w:val="24"/>
          <w:u w:val="single"/>
        </w:rPr>
        <w:t>debris” would have significant consequences,</w:t>
      </w:r>
      <w:r w:rsidRPr="00AB745C">
        <w:rPr>
          <w:rFonts w:eastAsia="Times New Roman" w:cs="Calibri"/>
          <w:b/>
          <w:bCs/>
          <w:color w:val="434343"/>
          <w:sz w:val="24"/>
          <w:u w:val="single"/>
          <w:shd w:val="clear" w:color="auto" w:fill="00FFFF"/>
        </w:rPr>
        <w:t xml:space="preserve"> beginning with damage to</w:t>
      </w:r>
      <w:r w:rsidRPr="00AB745C">
        <w:rPr>
          <w:rFonts w:eastAsia="Times New Roman" w:cs="Calibri"/>
          <w:b/>
          <w:bCs/>
          <w:color w:val="434343"/>
          <w:sz w:val="24"/>
          <w:u w:val="single"/>
        </w:rPr>
        <w:t xml:space="preserve"> existing </w:t>
      </w:r>
      <w:r w:rsidRPr="00AB745C">
        <w:rPr>
          <w:rFonts w:eastAsia="Times New Roman" w:cs="Calibri"/>
          <w:b/>
          <w:bCs/>
          <w:color w:val="434343"/>
          <w:sz w:val="24"/>
          <w:u w:val="single"/>
          <w:shd w:val="clear" w:color="auto" w:fill="00FFFF"/>
        </w:rPr>
        <w:t>satellites</w:t>
      </w:r>
      <w:r w:rsidRPr="00AB745C">
        <w:rPr>
          <w:rFonts w:eastAsia="Times New Roman" w:cs="Calibri"/>
          <w:b/>
          <w:bCs/>
          <w:color w:val="434343"/>
          <w:sz w:val="24"/>
          <w:u w:val="single"/>
        </w:rPr>
        <w:t xml:space="preserve">, as more and more are </w:t>
      </w:r>
      <w:r w:rsidRPr="00AB745C">
        <w:rPr>
          <w:rFonts w:eastAsia="Times New Roman" w:cs="Calibri"/>
          <w:b/>
          <w:bCs/>
          <w:color w:val="434343"/>
          <w:sz w:val="24"/>
          <w:u w:val="single"/>
          <w:shd w:val="clear" w:color="auto" w:fill="00FFFF"/>
        </w:rPr>
        <w:t>pelted with sharp objects traveling at high speeds</w:t>
      </w:r>
      <w:r w:rsidRPr="00AB745C">
        <w:rPr>
          <w:rFonts w:eastAsia="Times New Roman" w:cs="Calibri"/>
          <w:color w:val="434343"/>
          <w:sz w:val="16"/>
          <w:szCs w:val="16"/>
          <w:u w:val="single"/>
        </w:rPr>
        <w:t xml:space="preserve">. </w:t>
      </w:r>
      <w:r w:rsidRPr="00AB745C">
        <w:rPr>
          <w:rFonts w:eastAsia="Times New Roman" w:cs="Calibri"/>
          <w:b/>
          <w:bCs/>
          <w:color w:val="434343"/>
          <w:sz w:val="24"/>
          <w:u w:val="single"/>
        </w:rPr>
        <w:t>T</w:t>
      </w:r>
      <w:r w:rsidRPr="00AB745C">
        <w:rPr>
          <w:rFonts w:eastAsia="Times New Roman" w:cs="Calibri"/>
          <w:b/>
          <w:bCs/>
          <w:color w:val="434343"/>
          <w:sz w:val="24"/>
          <w:u w:val="single"/>
          <w:shd w:val="clear" w:color="auto" w:fill="00FFFF"/>
        </w:rPr>
        <w:t>his could eventually disrupt satellites tasked with communication</w:t>
      </w:r>
      <w:r w:rsidRPr="00AB745C">
        <w:rPr>
          <w:rFonts w:eastAsia="Times New Roman" w:cs="Calibri"/>
          <w:b/>
          <w:bCs/>
          <w:color w:val="434343"/>
          <w:sz w:val="24"/>
          <w:u w:val="single"/>
        </w:rPr>
        <w:t xml:space="preserve"> and weather observation functions, causing a noticeable impact for people on Earth</w:t>
      </w:r>
      <w:r w:rsidRPr="00AB745C">
        <w:rPr>
          <w:rFonts w:eastAsia="Times New Roman" w:cs="Calibri"/>
          <w:color w:val="434343"/>
          <w:sz w:val="16"/>
          <w:szCs w:val="16"/>
          <w:u w:val="single"/>
        </w:rPr>
        <w:t xml:space="preserve">. Even worse, any future space exploration missions – or even service missions to repair existing objects in orbit – would become far more dangerous. </w:t>
      </w:r>
      <w:r w:rsidRPr="00AB745C">
        <w:rPr>
          <w:rFonts w:eastAsia="Times New Roman" w:cs="Calibri"/>
          <w:b/>
          <w:bCs/>
          <w:color w:val="434343"/>
          <w:sz w:val="24"/>
          <w:u w:val="single"/>
        </w:rPr>
        <w:t>                                    </w:t>
      </w:r>
    </w:p>
    <w:p w14:paraId="32B7B5D0" w14:textId="77777777" w:rsidR="00AB745C" w:rsidRPr="00AB745C" w:rsidRDefault="00AB745C" w:rsidP="00AB745C">
      <w:pPr>
        <w:spacing w:before="280" w:after="80" w:line="240" w:lineRule="auto"/>
        <w:outlineLvl w:val="2"/>
        <w:rPr>
          <w:rFonts w:ascii="Times New Roman" w:eastAsia="Times New Roman" w:hAnsi="Times New Roman" w:cs="Times New Roman"/>
          <w:b/>
          <w:bCs/>
          <w:sz w:val="27"/>
          <w:szCs w:val="27"/>
        </w:rPr>
      </w:pPr>
      <w:r w:rsidRPr="00AB745C">
        <w:rPr>
          <w:rFonts w:eastAsia="Times New Roman" w:cs="Calibri"/>
          <w:b/>
          <w:bCs/>
          <w:color w:val="434343"/>
          <w:sz w:val="24"/>
        </w:rPr>
        <w:t>Private companies lack jurisdiction to clean space debris.</w:t>
      </w:r>
      <w:r w:rsidRPr="00AB745C">
        <w:rPr>
          <w:rFonts w:eastAsia="Times New Roman" w:cs="Calibri"/>
          <w:color w:val="434343"/>
          <w:sz w:val="16"/>
          <w:szCs w:val="16"/>
        </w:rPr>
        <w:t>                                                        </w:t>
      </w:r>
    </w:p>
    <w:p w14:paraId="4CC6AA01" w14:textId="77777777" w:rsidR="00AB745C" w:rsidRPr="00AB745C" w:rsidRDefault="00AB745C" w:rsidP="00AB745C">
      <w:pPr>
        <w:spacing w:before="280" w:after="80" w:line="240" w:lineRule="auto"/>
        <w:outlineLvl w:val="2"/>
        <w:rPr>
          <w:rFonts w:ascii="Times New Roman" w:eastAsia="Times New Roman" w:hAnsi="Times New Roman" w:cs="Times New Roman"/>
          <w:b/>
          <w:bCs/>
          <w:sz w:val="27"/>
          <w:szCs w:val="27"/>
        </w:rPr>
      </w:pPr>
      <w:r w:rsidRPr="00AB745C">
        <w:rPr>
          <w:rFonts w:eastAsia="Times New Roman" w:cs="Calibri"/>
          <w:b/>
          <w:bCs/>
          <w:color w:val="434343"/>
          <w:sz w:val="24"/>
          <w:u w:val="single"/>
          <w:shd w:val="clear" w:color="auto" w:fill="00FFFF"/>
        </w:rPr>
        <w:t>Oliver</w:t>
      </w:r>
      <w:r w:rsidRPr="00AB745C">
        <w:rPr>
          <w:rFonts w:eastAsia="Times New Roman" w:cs="Calibri"/>
          <w:color w:val="434343"/>
          <w:sz w:val="16"/>
          <w:szCs w:val="16"/>
          <w:u w:val="single"/>
        </w:rPr>
        <w:t xml:space="preserve">, </w:t>
      </w:r>
      <w:proofErr w:type="spellStart"/>
      <w:r w:rsidRPr="00AB745C">
        <w:rPr>
          <w:rFonts w:eastAsia="Times New Roman" w:cs="Calibri"/>
          <w:color w:val="434343"/>
          <w:sz w:val="16"/>
          <w:szCs w:val="16"/>
          <w:u w:val="single"/>
        </w:rPr>
        <w:t>Stéphane</w:t>
      </w:r>
      <w:proofErr w:type="spellEnd"/>
      <w:r w:rsidRPr="00AB745C">
        <w:rPr>
          <w:rFonts w:eastAsia="Times New Roman" w:cs="Calibri"/>
          <w:color w:val="434343"/>
          <w:sz w:val="16"/>
          <w:szCs w:val="16"/>
          <w:u w:val="single"/>
        </w:rPr>
        <w:t xml:space="preserve">. “Active Debris Removal: A Business </w:t>
      </w:r>
      <w:proofErr w:type="gramStart"/>
      <w:r w:rsidRPr="00AB745C">
        <w:rPr>
          <w:rFonts w:eastAsia="Times New Roman" w:cs="Calibri"/>
          <w:color w:val="434343"/>
          <w:sz w:val="16"/>
          <w:szCs w:val="16"/>
          <w:u w:val="single"/>
        </w:rPr>
        <w:t>Opportunity?.</w:t>
      </w:r>
      <w:proofErr w:type="gramEnd"/>
      <w:r w:rsidRPr="00AB745C">
        <w:rPr>
          <w:rFonts w:eastAsia="Times New Roman" w:cs="Calibri"/>
          <w:color w:val="434343"/>
          <w:sz w:val="16"/>
          <w:szCs w:val="16"/>
          <w:u w:val="single"/>
        </w:rPr>
        <w:t>” Toulouse Business School. 20</w:t>
      </w:r>
      <w:r w:rsidRPr="00AB745C">
        <w:rPr>
          <w:rFonts w:eastAsia="Times New Roman" w:cs="Calibri"/>
          <w:b/>
          <w:bCs/>
          <w:color w:val="434343"/>
          <w:sz w:val="24"/>
          <w:u w:val="single"/>
          <w:shd w:val="clear" w:color="auto" w:fill="00FFFF"/>
        </w:rPr>
        <w:t>15</w:t>
      </w:r>
      <w:r w:rsidRPr="00AB745C">
        <w:rPr>
          <w:rFonts w:eastAsia="Times New Roman" w:cs="Calibri"/>
          <w:color w:val="434343"/>
          <w:sz w:val="16"/>
          <w:szCs w:val="16"/>
          <w:u w:val="single"/>
        </w:rPr>
        <w:t>. Web. December 13, 2021. &lt;https://chaire-sirius.eu/f/Oliver-Pugliese-2015-Active- Debris-Removal-A-Business-Opportunity-Unknown.pdf&gt;.                                           </w:t>
      </w:r>
    </w:p>
    <w:p w14:paraId="7C74C01A" w14:textId="77777777" w:rsidR="00AB745C" w:rsidRPr="00AB745C" w:rsidRDefault="00AB745C" w:rsidP="00AB745C">
      <w:pPr>
        <w:spacing w:before="280" w:after="80" w:line="240" w:lineRule="auto"/>
        <w:outlineLvl w:val="2"/>
        <w:rPr>
          <w:rFonts w:ascii="Times New Roman" w:eastAsia="Times New Roman" w:hAnsi="Times New Roman" w:cs="Times New Roman"/>
          <w:b/>
          <w:bCs/>
          <w:sz w:val="27"/>
          <w:szCs w:val="27"/>
        </w:rPr>
      </w:pPr>
      <w:r w:rsidRPr="00AB745C">
        <w:rPr>
          <w:rFonts w:eastAsia="Times New Roman" w:cs="Calibri"/>
          <w:color w:val="434343"/>
          <w:sz w:val="16"/>
          <w:szCs w:val="16"/>
          <w:u w:val="single"/>
        </w:rPr>
        <w:t xml:space="preserve">A clear lack of jurisdiction. Since the first steps of mankind in space, spacefaring nations have established agreements </w:t>
      </w:r>
      <w:proofErr w:type="gramStart"/>
      <w:r w:rsidRPr="00AB745C">
        <w:rPr>
          <w:rFonts w:eastAsia="Times New Roman" w:cs="Calibri"/>
          <w:color w:val="434343"/>
          <w:sz w:val="16"/>
          <w:szCs w:val="16"/>
          <w:u w:val="single"/>
        </w:rPr>
        <w:t>in order to</w:t>
      </w:r>
      <w:proofErr w:type="gramEnd"/>
      <w:r w:rsidRPr="00AB745C">
        <w:rPr>
          <w:rFonts w:eastAsia="Times New Roman" w:cs="Calibri"/>
          <w:color w:val="434343"/>
          <w:sz w:val="16"/>
          <w:szCs w:val="16"/>
          <w:u w:val="single"/>
        </w:rPr>
        <w:t xml:space="preserve"> create a juridical framework for the space conquest and the space industry</w:t>
      </w:r>
      <w:r w:rsidRPr="00AB745C">
        <w:rPr>
          <w:rFonts w:eastAsia="Times New Roman" w:cs="Calibri"/>
          <w:color w:val="434343"/>
          <w:sz w:val="8"/>
          <w:szCs w:val="8"/>
          <w:u w:val="single"/>
        </w:rPr>
        <w:t xml:space="preserve">. </w:t>
      </w:r>
      <w:r w:rsidRPr="00AB745C">
        <w:rPr>
          <w:rFonts w:eastAsia="Times New Roman" w:cs="Calibri"/>
          <w:color w:val="434343"/>
          <w:sz w:val="16"/>
          <w:szCs w:val="16"/>
          <w:u w:val="single"/>
        </w:rPr>
        <w:t>The Outer Space Treaty, ratified in 1967, forms the basis of space law and gives the first principles for governing the activities of States in the exploration and the use of outer space.</w:t>
      </w:r>
      <w:r w:rsidRPr="00AB745C">
        <w:rPr>
          <w:rFonts w:eastAsia="Times New Roman" w:cs="Calibri"/>
          <w:color w:val="434343"/>
          <w:sz w:val="8"/>
          <w:szCs w:val="8"/>
          <w:u w:val="single"/>
        </w:rPr>
        <w:t xml:space="preserve"> </w:t>
      </w:r>
      <w:r w:rsidRPr="00AB745C">
        <w:rPr>
          <w:rFonts w:eastAsia="Times New Roman" w:cs="Calibri"/>
          <w:color w:val="434343"/>
          <w:sz w:val="16"/>
          <w:szCs w:val="16"/>
          <w:u w:val="single"/>
        </w:rPr>
        <w:t xml:space="preserve">In 1972 the Space Liability Convention, dealing with the eventual damages caused by space objects, started including space debris in its scope, thus expanding the former treaty. One of the main principles of this convention is </w:t>
      </w:r>
      <w:proofErr w:type="gramStart"/>
      <w:r w:rsidRPr="00AB745C">
        <w:rPr>
          <w:rFonts w:eastAsia="Times New Roman" w:cs="Calibri"/>
          <w:color w:val="434343"/>
          <w:sz w:val="16"/>
          <w:szCs w:val="16"/>
          <w:u w:val="single"/>
        </w:rPr>
        <w:t>that ?States</w:t>
      </w:r>
      <w:proofErr w:type="gramEnd"/>
      <w:r w:rsidRPr="00AB745C">
        <w:rPr>
          <w:rFonts w:eastAsia="Times New Roman" w:cs="Calibri"/>
          <w:color w:val="434343"/>
          <w:sz w:val="16"/>
          <w:szCs w:val="16"/>
          <w:u w:val="single"/>
        </w:rPr>
        <w:t xml:space="preserve"> are internationally responsible for all space objects that are launched within their territory [...], and then States are fully liable for damages that result from their space object?. In other words, </w:t>
      </w:r>
      <w:r w:rsidRPr="00AB745C">
        <w:rPr>
          <w:rFonts w:eastAsia="Times New Roman" w:cs="Calibri"/>
          <w:b/>
          <w:bCs/>
          <w:color w:val="434343"/>
          <w:sz w:val="24"/>
          <w:u w:val="single"/>
          <w:shd w:val="clear" w:color="auto" w:fill="00FFFF"/>
        </w:rPr>
        <w:t>nations are responsible for their actions and potential damages that they can cause in the space environment</w:t>
      </w:r>
      <w:r w:rsidRPr="00AB745C">
        <w:rPr>
          <w:rFonts w:eastAsia="Times New Roman" w:cs="Calibri"/>
          <w:color w:val="434343"/>
          <w:sz w:val="16"/>
          <w:szCs w:val="16"/>
          <w:u w:val="single"/>
        </w:rPr>
        <w:t xml:space="preserve">. It means also that the </w:t>
      </w:r>
      <w:r w:rsidRPr="00AB745C">
        <w:rPr>
          <w:rFonts w:eastAsia="Times New Roman" w:cs="Calibri"/>
          <w:b/>
          <w:bCs/>
          <w:color w:val="434343"/>
          <w:sz w:val="24"/>
          <w:u w:val="single"/>
        </w:rPr>
        <w:t xml:space="preserve">consent from the country owning a spacecraft is mandatory to remove the </w:t>
      </w:r>
      <w:proofErr w:type="gramStart"/>
      <w:r w:rsidRPr="00AB745C">
        <w:rPr>
          <w:rFonts w:eastAsia="Times New Roman" w:cs="Calibri"/>
          <w:b/>
          <w:bCs/>
          <w:color w:val="434343"/>
          <w:sz w:val="24"/>
          <w:u w:val="single"/>
        </w:rPr>
        <w:t>aforementioned object</w:t>
      </w:r>
      <w:proofErr w:type="gramEnd"/>
      <w:r w:rsidRPr="00AB745C">
        <w:rPr>
          <w:rFonts w:eastAsia="Times New Roman" w:cs="Calibri"/>
          <w:b/>
          <w:bCs/>
          <w:color w:val="434343"/>
          <w:sz w:val="24"/>
          <w:u w:val="single"/>
        </w:rPr>
        <w:t xml:space="preserve">, </w:t>
      </w:r>
      <w:r w:rsidRPr="00AB745C">
        <w:rPr>
          <w:rFonts w:eastAsia="Times New Roman" w:cs="Calibri"/>
          <w:color w:val="434343"/>
          <w:sz w:val="16"/>
          <w:szCs w:val="16"/>
          <w:u w:val="single"/>
        </w:rPr>
        <w:t xml:space="preserve">may it be from a private or a public ownership. Indeed, </w:t>
      </w:r>
      <w:r w:rsidRPr="00AB745C">
        <w:rPr>
          <w:rFonts w:eastAsia="Times New Roman" w:cs="Calibri"/>
          <w:b/>
          <w:bCs/>
          <w:color w:val="434343"/>
          <w:sz w:val="24"/>
          <w:u w:val="single"/>
          <w:shd w:val="clear" w:color="auto" w:fill="00FFFF"/>
        </w:rPr>
        <w:t>the O</w:t>
      </w:r>
      <w:r w:rsidRPr="00AB745C">
        <w:rPr>
          <w:rFonts w:eastAsia="Times New Roman" w:cs="Calibri"/>
          <w:b/>
          <w:bCs/>
          <w:color w:val="434343"/>
          <w:sz w:val="24"/>
          <w:u w:val="single"/>
        </w:rPr>
        <w:t xml:space="preserve">uter </w:t>
      </w:r>
      <w:r w:rsidRPr="00AB745C">
        <w:rPr>
          <w:rFonts w:eastAsia="Times New Roman" w:cs="Calibri"/>
          <w:b/>
          <w:bCs/>
          <w:color w:val="434343"/>
          <w:sz w:val="24"/>
          <w:u w:val="single"/>
          <w:shd w:val="clear" w:color="auto" w:fill="00FFFF"/>
        </w:rPr>
        <w:t>S</w:t>
      </w:r>
      <w:r w:rsidRPr="00AB745C">
        <w:rPr>
          <w:rFonts w:eastAsia="Times New Roman" w:cs="Calibri"/>
          <w:b/>
          <w:bCs/>
          <w:color w:val="434343"/>
          <w:sz w:val="24"/>
          <w:u w:val="single"/>
        </w:rPr>
        <w:t xml:space="preserve">pace </w:t>
      </w:r>
      <w:r w:rsidRPr="00AB745C">
        <w:rPr>
          <w:rFonts w:eastAsia="Times New Roman" w:cs="Calibri"/>
          <w:b/>
          <w:bCs/>
          <w:color w:val="434343"/>
          <w:sz w:val="24"/>
          <w:u w:val="single"/>
          <w:shd w:val="clear" w:color="auto" w:fill="00FFFF"/>
        </w:rPr>
        <w:t>T</w:t>
      </w:r>
      <w:r w:rsidRPr="00AB745C">
        <w:rPr>
          <w:rFonts w:eastAsia="Times New Roman" w:cs="Calibri"/>
          <w:b/>
          <w:bCs/>
          <w:color w:val="434343"/>
          <w:sz w:val="24"/>
          <w:u w:val="single"/>
        </w:rPr>
        <w:t xml:space="preserve">reaty </w:t>
      </w:r>
      <w:r w:rsidRPr="00AB745C">
        <w:rPr>
          <w:rFonts w:eastAsia="Times New Roman" w:cs="Calibri"/>
          <w:b/>
          <w:bCs/>
          <w:color w:val="434343"/>
          <w:sz w:val="24"/>
          <w:u w:val="single"/>
          <w:shd w:val="clear" w:color="auto" w:fill="00FFFF"/>
        </w:rPr>
        <w:t xml:space="preserve">specifies </w:t>
      </w:r>
      <w:proofErr w:type="gramStart"/>
      <w:r w:rsidRPr="00AB745C">
        <w:rPr>
          <w:rFonts w:eastAsia="Times New Roman" w:cs="Calibri"/>
          <w:b/>
          <w:bCs/>
          <w:color w:val="434343"/>
          <w:sz w:val="24"/>
          <w:u w:val="single"/>
          <w:shd w:val="clear" w:color="auto" w:fill="00FFFF"/>
        </w:rPr>
        <w:t>that ?countries</w:t>
      </w:r>
      <w:proofErr w:type="gramEnd"/>
      <w:r w:rsidRPr="00AB745C">
        <w:rPr>
          <w:rFonts w:eastAsia="Times New Roman" w:cs="Calibri"/>
          <w:b/>
          <w:bCs/>
          <w:color w:val="434343"/>
          <w:sz w:val="24"/>
          <w:u w:val="single"/>
          <w:shd w:val="clear" w:color="auto" w:fill="00FFFF"/>
        </w:rPr>
        <w:t xml:space="preserve"> are responsible for the outer space activities of both sides</w:t>
      </w:r>
      <w:r w:rsidRPr="00AB745C">
        <w:rPr>
          <w:rFonts w:eastAsia="Times New Roman" w:cs="Calibri"/>
          <w:color w:val="434343"/>
          <w:sz w:val="16"/>
          <w:szCs w:val="16"/>
          <w:u w:val="single"/>
        </w:rPr>
        <w:t xml:space="preserve">, their governmental and non-governmental entities?. However, </w:t>
      </w:r>
      <w:r w:rsidRPr="00AB745C">
        <w:rPr>
          <w:rFonts w:eastAsia="Times New Roman" w:cs="Calibri"/>
          <w:b/>
          <w:bCs/>
          <w:color w:val="434343"/>
          <w:sz w:val="24"/>
          <w:u w:val="single"/>
        </w:rPr>
        <w:t>despite all these measures written to create a jurisdiction regarding space activities, t</w:t>
      </w:r>
      <w:r w:rsidRPr="00AB745C">
        <w:rPr>
          <w:rFonts w:eastAsia="Times New Roman" w:cs="Calibri"/>
          <w:b/>
          <w:bCs/>
          <w:color w:val="434343"/>
          <w:sz w:val="24"/>
          <w:u w:val="single"/>
          <w:shd w:val="clear" w:color="auto" w:fill="00FFFF"/>
        </w:rPr>
        <w:t>he clear lack of a comprehensive definition of space debris remains a major issue for the development of an active debris removal solution</w:t>
      </w:r>
      <w:r w:rsidRPr="00AB745C">
        <w:rPr>
          <w:rFonts w:eastAsia="Times New Roman" w:cs="Calibri"/>
          <w:b/>
          <w:bCs/>
          <w:color w:val="434343"/>
          <w:sz w:val="24"/>
          <w:u w:val="single"/>
        </w:rPr>
        <w:t xml:space="preserve">. </w:t>
      </w:r>
      <w:r w:rsidRPr="00AB745C">
        <w:rPr>
          <w:rFonts w:eastAsia="Times New Roman" w:cs="Calibri"/>
          <w:color w:val="434343"/>
          <w:sz w:val="16"/>
          <w:szCs w:val="16"/>
          <w:u w:val="single"/>
        </w:rPr>
        <w:t xml:space="preserve">Indeed, even if the United Nations Committee </w:t>
      </w:r>
      <w:proofErr w:type="gramStart"/>
      <w:r w:rsidRPr="00AB745C">
        <w:rPr>
          <w:rFonts w:eastAsia="Times New Roman" w:cs="Calibri"/>
          <w:color w:val="434343"/>
          <w:sz w:val="16"/>
          <w:szCs w:val="16"/>
          <w:u w:val="single"/>
        </w:rPr>
        <w:t>On</w:t>
      </w:r>
      <w:proofErr w:type="gramEnd"/>
      <w:r w:rsidRPr="00AB745C">
        <w:rPr>
          <w:rFonts w:eastAsia="Times New Roman" w:cs="Calibri"/>
          <w:color w:val="434343"/>
          <w:sz w:val="16"/>
          <w:szCs w:val="16"/>
          <w:u w:val="single"/>
        </w:rPr>
        <w:t xml:space="preserve"> the Peaceful Use Of Space (UNCOPUOS) implements a new definition for space debris, we observe that the definition is too evasive. For instance, according to the IAA Cosmic Study on Space Traffic </w:t>
      </w:r>
      <w:proofErr w:type="gramStart"/>
      <w:r w:rsidRPr="00AB745C">
        <w:rPr>
          <w:rFonts w:eastAsia="Times New Roman" w:cs="Calibri"/>
          <w:color w:val="434343"/>
          <w:sz w:val="16"/>
          <w:szCs w:val="16"/>
          <w:u w:val="single"/>
        </w:rPr>
        <w:t>Management ?no</w:t>
      </w:r>
      <w:proofErr w:type="gramEnd"/>
      <w:r w:rsidRPr="00AB745C">
        <w:rPr>
          <w:rFonts w:eastAsia="Times New Roman" w:cs="Calibri"/>
          <w:color w:val="434343"/>
          <w:sz w:val="16"/>
          <w:szCs w:val="16"/>
          <w:u w:val="single"/>
        </w:rPr>
        <w:t xml:space="preserve"> legal distinction is made between valuable active space-craft and valueless space debris.? In fact, international organizations did not even </w:t>
      </w:r>
      <w:proofErr w:type="gramStart"/>
      <w:r w:rsidRPr="00AB745C">
        <w:rPr>
          <w:rFonts w:eastAsia="Times New Roman" w:cs="Calibri"/>
          <w:color w:val="434343"/>
          <w:sz w:val="16"/>
          <w:szCs w:val="16"/>
          <w:u w:val="single"/>
        </w:rPr>
        <w:t>take into account</w:t>
      </w:r>
      <w:proofErr w:type="gramEnd"/>
      <w:r w:rsidRPr="00AB745C">
        <w:rPr>
          <w:rFonts w:eastAsia="Times New Roman" w:cs="Calibri"/>
          <w:color w:val="434343"/>
          <w:sz w:val="16"/>
          <w:szCs w:val="16"/>
          <w:u w:val="single"/>
        </w:rPr>
        <w:t xml:space="preserve"> the fact that some space debris may not have an assigned launching state. According to Paul </w:t>
      </w:r>
      <w:proofErr w:type="spellStart"/>
      <w:r w:rsidRPr="00AB745C">
        <w:rPr>
          <w:rFonts w:eastAsia="Times New Roman" w:cs="Calibri"/>
          <w:color w:val="434343"/>
          <w:sz w:val="16"/>
          <w:szCs w:val="16"/>
          <w:u w:val="single"/>
        </w:rPr>
        <w:t>Kallender</w:t>
      </w:r>
      <w:proofErr w:type="spellEnd"/>
      <w:r w:rsidRPr="00AB745C">
        <w:rPr>
          <w:rFonts w:eastAsia="Times New Roman" w:cs="Calibri"/>
          <w:color w:val="434343"/>
          <w:sz w:val="16"/>
          <w:szCs w:val="16"/>
          <w:u w:val="single"/>
        </w:rPr>
        <w:t xml:space="preserve"> -</w:t>
      </w:r>
      <w:proofErr w:type="spellStart"/>
      <w:r w:rsidRPr="00AB745C">
        <w:rPr>
          <w:rFonts w:eastAsia="Times New Roman" w:cs="Calibri"/>
          <w:color w:val="434343"/>
          <w:sz w:val="16"/>
          <w:szCs w:val="16"/>
          <w:u w:val="single"/>
        </w:rPr>
        <w:t>Umezu</w:t>
      </w:r>
      <w:proofErr w:type="spellEnd"/>
      <w:r w:rsidRPr="00AB745C">
        <w:rPr>
          <w:rFonts w:eastAsia="Times New Roman" w:cs="Calibri"/>
          <w:color w:val="434343"/>
          <w:sz w:val="16"/>
          <w:szCs w:val="16"/>
          <w:u w:val="single"/>
        </w:rPr>
        <w:t xml:space="preserve"> in A Market for Cleaning Up Space </w:t>
      </w:r>
      <w:proofErr w:type="gramStart"/>
      <w:r w:rsidRPr="00AB745C">
        <w:rPr>
          <w:rFonts w:eastAsia="Times New Roman" w:cs="Calibri"/>
          <w:color w:val="434343"/>
          <w:sz w:val="16"/>
          <w:szCs w:val="16"/>
          <w:u w:val="single"/>
        </w:rPr>
        <w:t>Junk ?</w:t>
      </w:r>
      <w:proofErr w:type="gramEnd"/>
      <w:r w:rsidRPr="00AB745C">
        <w:rPr>
          <w:rFonts w:eastAsia="Times New Roman" w:cs="Calibri"/>
          <w:color w:val="434343"/>
          <w:sz w:val="16"/>
          <w:szCs w:val="16"/>
          <w:u w:val="single"/>
        </w:rPr>
        <w:t xml:space="preserve">, ?Neither the Liability Convention nor the OST cover who is at fault if a third party disturbs a piece of debris, which explodes and later collides with another satellite, or who is liable for a removed debris object that lands on a house, private property, etc.? </w:t>
      </w:r>
      <w:proofErr w:type="gramStart"/>
      <w:r w:rsidRPr="00AB745C">
        <w:rPr>
          <w:rFonts w:eastAsia="Times New Roman" w:cs="Calibri"/>
          <w:color w:val="434343"/>
          <w:sz w:val="16"/>
          <w:szCs w:val="16"/>
          <w:u w:val="single"/>
        </w:rPr>
        <w:t xml:space="preserve">Eventually, </w:t>
      </w:r>
      <w:r w:rsidRPr="00AB745C">
        <w:rPr>
          <w:rFonts w:eastAsia="Times New Roman" w:cs="Calibri"/>
          <w:b/>
          <w:bCs/>
          <w:color w:val="434343"/>
          <w:sz w:val="24"/>
          <w:u w:val="single"/>
        </w:rPr>
        <w:t> it</w:t>
      </w:r>
      <w:proofErr w:type="gramEnd"/>
      <w:r w:rsidRPr="00AB745C">
        <w:rPr>
          <w:rFonts w:eastAsia="Times New Roman" w:cs="Calibri"/>
          <w:b/>
          <w:bCs/>
          <w:color w:val="434343"/>
          <w:sz w:val="24"/>
          <w:u w:val="single"/>
        </w:rPr>
        <w:t xml:space="preserve"> seems that the lack of definition and details of international </w:t>
      </w:r>
      <w:r w:rsidRPr="00AB745C">
        <w:rPr>
          <w:rFonts w:eastAsia="Times New Roman" w:cs="Calibri"/>
          <w:b/>
          <w:bCs/>
          <w:color w:val="434343"/>
          <w:sz w:val="24"/>
          <w:u w:val="single"/>
          <w:shd w:val="clear" w:color="auto" w:fill="00FFFF"/>
        </w:rPr>
        <w:t>laws regarding space debris makes it impossible to identify removable objects and to actually create a legal framework that would manage</w:t>
      </w:r>
      <w:r w:rsidRPr="00AB745C">
        <w:rPr>
          <w:rFonts w:eastAsia="Times New Roman" w:cs="Calibri"/>
          <w:b/>
          <w:bCs/>
          <w:color w:val="434343"/>
          <w:sz w:val="24"/>
          <w:u w:val="single"/>
        </w:rPr>
        <w:t xml:space="preserve"> ODR operations </w:t>
      </w:r>
      <w:r w:rsidRPr="00AB745C">
        <w:rPr>
          <w:rFonts w:eastAsia="Times New Roman" w:cs="Calibri"/>
          <w:b/>
          <w:bCs/>
          <w:color w:val="434343"/>
          <w:sz w:val="24"/>
          <w:u w:val="single"/>
          <w:shd w:val="clear" w:color="auto" w:fill="00FFFF"/>
        </w:rPr>
        <w:t>and deal with space disputes</w:t>
      </w:r>
      <w:r w:rsidRPr="00AB745C">
        <w:rPr>
          <w:rFonts w:eastAsia="Times New Roman" w:cs="Calibri"/>
          <w:b/>
          <w:bCs/>
          <w:color w:val="434343"/>
          <w:sz w:val="24"/>
          <w:u w:val="single"/>
        </w:rPr>
        <w:t>.</w:t>
      </w:r>
      <w:r w:rsidRPr="00AB745C">
        <w:rPr>
          <w:rFonts w:eastAsia="Times New Roman" w:cs="Calibri"/>
          <w:color w:val="434343"/>
          <w:sz w:val="16"/>
          <w:szCs w:val="16"/>
          <w:u w:val="single"/>
        </w:rPr>
        <w:t xml:space="preserve"> But as we will explain it in this second part, the fragility of space laws is not the only issue in this matter. </w:t>
      </w:r>
    </w:p>
    <w:p w14:paraId="25FA9A2F" w14:textId="77777777" w:rsidR="00AB745C" w:rsidRPr="00AB745C" w:rsidRDefault="00AB745C" w:rsidP="00AB745C">
      <w:pPr>
        <w:spacing w:before="280" w:after="80" w:line="240" w:lineRule="auto"/>
        <w:outlineLvl w:val="2"/>
        <w:rPr>
          <w:rFonts w:ascii="Times New Roman" w:eastAsia="Times New Roman" w:hAnsi="Times New Roman" w:cs="Times New Roman"/>
          <w:b/>
          <w:bCs/>
          <w:sz w:val="27"/>
          <w:szCs w:val="27"/>
        </w:rPr>
      </w:pPr>
      <w:r w:rsidRPr="00AB745C">
        <w:rPr>
          <w:rFonts w:eastAsia="Times New Roman" w:cs="Calibri"/>
          <w:b/>
          <w:bCs/>
          <w:color w:val="434343"/>
          <w:sz w:val="24"/>
        </w:rPr>
        <w:t>Private entities like SpaceX launch large amounts of satellites into space that create space debris.</w:t>
      </w:r>
    </w:p>
    <w:p w14:paraId="19F9D6EA" w14:textId="77777777" w:rsidR="00AB745C" w:rsidRPr="00AB745C" w:rsidRDefault="00AB745C" w:rsidP="00AB745C">
      <w:pPr>
        <w:shd w:val="clear" w:color="auto" w:fill="FFFFFF"/>
        <w:spacing w:after="0" w:line="240" w:lineRule="auto"/>
        <w:outlineLvl w:val="2"/>
        <w:rPr>
          <w:rFonts w:ascii="Times New Roman" w:eastAsia="Times New Roman" w:hAnsi="Times New Roman" w:cs="Times New Roman"/>
          <w:b/>
          <w:bCs/>
          <w:sz w:val="27"/>
          <w:szCs w:val="27"/>
        </w:rPr>
      </w:pPr>
      <w:proofErr w:type="spellStart"/>
      <w:r w:rsidRPr="00AB745C">
        <w:rPr>
          <w:rFonts w:eastAsia="Times New Roman" w:cs="Calibri"/>
          <w:b/>
          <w:bCs/>
          <w:color w:val="222222"/>
          <w:sz w:val="24"/>
          <w:u w:val="single"/>
          <w:shd w:val="clear" w:color="auto" w:fill="00FFFF"/>
        </w:rPr>
        <w:lastRenderedPageBreak/>
        <w:t>Mohanta</w:t>
      </w:r>
      <w:proofErr w:type="spellEnd"/>
      <w:r w:rsidRPr="00AB745C">
        <w:rPr>
          <w:rFonts w:eastAsia="Times New Roman" w:cs="Calibri"/>
          <w:color w:val="222222"/>
          <w:sz w:val="16"/>
          <w:szCs w:val="16"/>
          <w:u w:val="single"/>
          <w:shd w:val="clear" w:color="auto" w:fill="00FFFF"/>
        </w:rPr>
        <w:t>,</w:t>
      </w:r>
      <w:r w:rsidRPr="00AB745C">
        <w:rPr>
          <w:rFonts w:eastAsia="Times New Roman" w:cs="Calibri"/>
          <w:color w:val="222222"/>
          <w:sz w:val="16"/>
          <w:szCs w:val="16"/>
          <w:u w:val="single"/>
        </w:rPr>
        <w:t xml:space="preserve"> </w:t>
      </w:r>
      <w:proofErr w:type="spellStart"/>
      <w:r w:rsidRPr="00AB745C">
        <w:rPr>
          <w:rFonts w:eastAsia="Times New Roman" w:cs="Calibri"/>
          <w:color w:val="222222"/>
          <w:sz w:val="16"/>
          <w:szCs w:val="16"/>
          <w:u w:val="single"/>
        </w:rPr>
        <w:t>Nibedita</w:t>
      </w:r>
      <w:proofErr w:type="spellEnd"/>
      <w:r w:rsidRPr="00AB745C">
        <w:rPr>
          <w:rFonts w:eastAsia="Times New Roman" w:cs="Calibri"/>
          <w:color w:val="222222"/>
          <w:sz w:val="16"/>
          <w:szCs w:val="16"/>
          <w:u w:val="single"/>
        </w:rPr>
        <w:t xml:space="preserve">. “How Many Satellites Are Orbiting the Earth in 2021? – Geospatial World.” </w:t>
      </w:r>
      <w:r w:rsidRPr="00AB745C">
        <w:rPr>
          <w:rFonts w:eastAsia="Times New Roman" w:cs="Calibri"/>
          <w:i/>
          <w:iCs/>
          <w:color w:val="222222"/>
          <w:sz w:val="16"/>
          <w:szCs w:val="16"/>
          <w:u w:val="single"/>
        </w:rPr>
        <w:t xml:space="preserve">Geospatial </w:t>
      </w:r>
      <w:proofErr w:type="spellStart"/>
      <w:proofErr w:type="gramStart"/>
      <w:r w:rsidRPr="00AB745C">
        <w:rPr>
          <w:rFonts w:eastAsia="Times New Roman" w:cs="Calibri"/>
          <w:i/>
          <w:iCs/>
          <w:color w:val="222222"/>
          <w:sz w:val="16"/>
          <w:szCs w:val="16"/>
          <w:u w:val="single"/>
        </w:rPr>
        <w:t>World</w:t>
      </w:r>
      <w:r w:rsidRPr="00AB745C">
        <w:rPr>
          <w:rFonts w:eastAsia="Times New Roman" w:cs="Calibri"/>
          <w:color w:val="222222"/>
          <w:sz w:val="16"/>
          <w:szCs w:val="16"/>
          <w:u w:val="single"/>
        </w:rPr>
        <w:t>,https</w:t>
      </w:r>
      <w:proofErr w:type="spellEnd"/>
      <w:r w:rsidRPr="00AB745C">
        <w:rPr>
          <w:rFonts w:eastAsia="Times New Roman" w:cs="Calibri"/>
          <w:color w:val="222222"/>
          <w:sz w:val="16"/>
          <w:szCs w:val="16"/>
          <w:u w:val="single"/>
        </w:rPr>
        <w:t>://www.facebook.com/GeospatialMedia/</w:t>
      </w:r>
      <w:proofErr w:type="gramEnd"/>
      <w:r w:rsidRPr="00AB745C">
        <w:rPr>
          <w:rFonts w:eastAsia="Times New Roman" w:cs="Calibri"/>
          <w:color w:val="222222"/>
          <w:sz w:val="16"/>
          <w:szCs w:val="16"/>
          <w:u w:val="single"/>
        </w:rPr>
        <w:t>, 28 May 20</w:t>
      </w:r>
      <w:r w:rsidRPr="00AB745C">
        <w:rPr>
          <w:rFonts w:eastAsia="Times New Roman" w:cs="Calibri"/>
          <w:b/>
          <w:bCs/>
          <w:color w:val="222222"/>
          <w:sz w:val="24"/>
          <w:u w:val="single"/>
          <w:shd w:val="clear" w:color="auto" w:fill="00FFFF"/>
        </w:rPr>
        <w:t>21</w:t>
      </w:r>
      <w:r w:rsidRPr="00AB745C">
        <w:rPr>
          <w:rFonts w:eastAsia="Times New Roman" w:cs="Calibri"/>
          <w:color w:val="222222"/>
          <w:sz w:val="16"/>
          <w:szCs w:val="16"/>
          <w:u w:val="single"/>
        </w:rPr>
        <w:t>,https://www.geospatialworld.net/blogs/how-many-satellites-are-orbiting-the-earth-in-2021/.</w:t>
      </w:r>
    </w:p>
    <w:p w14:paraId="20B6A0AF" w14:textId="77777777" w:rsidR="00AB745C" w:rsidRPr="00AB745C" w:rsidRDefault="00AB745C" w:rsidP="00AB745C">
      <w:pPr>
        <w:shd w:val="clear" w:color="auto" w:fill="FFFFFF"/>
        <w:spacing w:after="0" w:line="240" w:lineRule="auto"/>
        <w:outlineLvl w:val="2"/>
        <w:rPr>
          <w:rFonts w:ascii="Times New Roman" w:eastAsia="Times New Roman" w:hAnsi="Times New Roman" w:cs="Times New Roman"/>
          <w:b/>
          <w:bCs/>
          <w:sz w:val="27"/>
          <w:szCs w:val="27"/>
        </w:rPr>
      </w:pPr>
      <w:r w:rsidRPr="00AB745C">
        <w:rPr>
          <w:rFonts w:eastAsia="Times New Roman" w:cs="Calibri"/>
          <w:color w:val="222222"/>
          <w:sz w:val="16"/>
          <w:szCs w:val="16"/>
          <w:u w:val="single"/>
        </w:rPr>
        <w:t>The growth in the number of satellites over the last decade was mainly driven by the development of the smaller CubeSat,</w:t>
      </w:r>
      <w:r w:rsidRPr="00AB745C">
        <w:rPr>
          <w:rFonts w:eastAsia="Times New Roman" w:cs="Calibri"/>
          <w:color w:val="222222"/>
          <w:sz w:val="8"/>
          <w:szCs w:val="8"/>
          <w:u w:val="single"/>
        </w:rPr>
        <w:t xml:space="preserve"> </w:t>
      </w:r>
      <w:r w:rsidRPr="00AB745C">
        <w:rPr>
          <w:rFonts w:eastAsia="Times New Roman" w:cs="Calibri"/>
          <w:color w:val="222222"/>
          <w:sz w:val="16"/>
          <w:szCs w:val="16"/>
          <w:u w:val="single"/>
        </w:rPr>
        <w:t xml:space="preserve">which allows </w:t>
      </w:r>
      <w:proofErr w:type="gramStart"/>
      <w:r w:rsidRPr="00AB745C">
        <w:rPr>
          <w:rFonts w:eastAsia="Times New Roman" w:cs="Calibri"/>
          <w:color w:val="222222"/>
          <w:sz w:val="16"/>
          <w:szCs w:val="16"/>
          <w:u w:val="single"/>
        </w:rPr>
        <w:t>a large number of</w:t>
      </w:r>
      <w:proofErr w:type="gramEnd"/>
      <w:r w:rsidRPr="00AB745C">
        <w:rPr>
          <w:rFonts w:eastAsia="Times New Roman" w:cs="Calibri"/>
          <w:color w:val="222222"/>
          <w:sz w:val="16"/>
          <w:szCs w:val="16"/>
          <w:u w:val="single"/>
        </w:rPr>
        <w:t xml:space="preserve"> small sized satellites to launch at the same time, however earlier rockets were used only to launch one or two satellites at a time. Other causes can be that the satellites have made geoinformation and Space technologies play </w:t>
      </w:r>
      <w:proofErr w:type="gramStart"/>
      <w:r w:rsidRPr="00AB745C">
        <w:rPr>
          <w:rFonts w:eastAsia="Times New Roman" w:cs="Calibri"/>
          <w:color w:val="222222"/>
          <w:sz w:val="16"/>
          <w:szCs w:val="16"/>
          <w:u w:val="single"/>
        </w:rPr>
        <w:t>a number of</w:t>
      </w:r>
      <w:proofErr w:type="gramEnd"/>
      <w:r w:rsidRPr="00AB745C">
        <w:rPr>
          <w:rFonts w:eastAsia="Times New Roman" w:cs="Calibri"/>
          <w:color w:val="222222"/>
          <w:sz w:val="16"/>
          <w:szCs w:val="16"/>
          <w:u w:val="single"/>
        </w:rPr>
        <w:t xml:space="preserve"> roles in various development sectors, such as agriculture, education, food security, climate change, rural development, health, public management, energy and environment as well as in governance, transport water, urban development and disaster management. Other development factors which caused the rise in numbers of satellite launches is the race for satellite broadband services, especially SpaceX </w:t>
      </w:r>
      <w:proofErr w:type="spellStart"/>
      <w:r w:rsidRPr="00AB745C">
        <w:rPr>
          <w:rFonts w:eastAsia="Times New Roman" w:cs="Calibri"/>
          <w:color w:val="222222"/>
          <w:sz w:val="16"/>
          <w:szCs w:val="16"/>
          <w:u w:val="single"/>
        </w:rPr>
        <w:t>Starlink</w:t>
      </w:r>
      <w:proofErr w:type="spellEnd"/>
      <w:r w:rsidRPr="00AB745C">
        <w:rPr>
          <w:rFonts w:eastAsia="Times New Roman" w:cs="Calibri"/>
          <w:color w:val="222222"/>
          <w:sz w:val="16"/>
          <w:szCs w:val="16"/>
          <w:u w:val="single"/>
        </w:rPr>
        <w:t xml:space="preserve"> satellite constellation. In May 2021,</w:t>
      </w:r>
      <w:r w:rsidRPr="00AB745C">
        <w:rPr>
          <w:rFonts w:eastAsia="Times New Roman" w:cs="Calibri"/>
          <w:b/>
          <w:bCs/>
          <w:color w:val="222222"/>
          <w:sz w:val="24"/>
          <w:u w:val="single"/>
        </w:rPr>
        <w:t xml:space="preserve"> </w:t>
      </w:r>
      <w:r w:rsidRPr="00AB745C">
        <w:rPr>
          <w:rFonts w:eastAsia="Times New Roman" w:cs="Calibri"/>
          <w:b/>
          <w:bCs/>
          <w:color w:val="222222"/>
          <w:sz w:val="24"/>
          <w:u w:val="single"/>
          <w:shd w:val="clear" w:color="auto" w:fill="00FFFF"/>
        </w:rPr>
        <w:t>SpaceX has launched 172</w:t>
      </w:r>
      <w:r w:rsidRPr="00AB745C">
        <w:rPr>
          <w:rFonts w:eastAsia="Times New Roman" w:cs="Calibri"/>
          <w:b/>
          <w:bCs/>
          <w:color w:val="222222"/>
          <w:sz w:val="24"/>
          <w:u w:val="single"/>
        </w:rPr>
        <w:t xml:space="preserve"> </w:t>
      </w:r>
      <w:proofErr w:type="spellStart"/>
      <w:r w:rsidRPr="00AB745C">
        <w:rPr>
          <w:rFonts w:eastAsia="Times New Roman" w:cs="Calibri"/>
          <w:b/>
          <w:bCs/>
          <w:color w:val="222222"/>
          <w:sz w:val="24"/>
          <w:u w:val="single"/>
        </w:rPr>
        <w:t>Starlink</w:t>
      </w:r>
      <w:proofErr w:type="spellEnd"/>
      <w:r w:rsidRPr="00AB745C">
        <w:rPr>
          <w:rFonts w:eastAsia="Times New Roman" w:cs="Calibri"/>
          <w:b/>
          <w:bCs/>
          <w:color w:val="222222"/>
          <w:sz w:val="24"/>
          <w:u w:val="single"/>
        </w:rPr>
        <w:t xml:space="preserve"> </w:t>
      </w:r>
      <w:r w:rsidRPr="00AB745C">
        <w:rPr>
          <w:rFonts w:eastAsia="Times New Roman" w:cs="Calibri"/>
          <w:b/>
          <w:bCs/>
          <w:color w:val="222222"/>
          <w:sz w:val="24"/>
          <w:u w:val="single"/>
          <w:shd w:val="clear" w:color="auto" w:fill="00FFFF"/>
        </w:rPr>
        <w:t>satellites in just three launches</w:t>
      </w:r>
      <w:r w:rsidRPr="00AB745C">
        <w:rPr>
          <w:rFonts w:eastAsia="Times New Roman" w:cs="Calibri"/>
          <w:b/>
          <w:bCs/>
          <w:color w:val="222222"/>
          <w:sz w:val="24"/>
          <w:u w:val="single"/>
        </w:rPr>
        <w:t xml:space="preserve"> making their constellation over 1,600, whereas the UK Government </w:t>
      </w:r>
      <w:proofErr w:type="gramStart"/>
      <w:r w:rsidRPr="00AB745C">
        <w:rPr>
          <w:rFonts w:eastAsia="Times New Roman" w:cs="Calibri"/>
          <w:b/>
          <w:bCs/>
          <w:color w:val="222222"/>
          <w:sz w:val="24"/>
          <w:u w:val="single"/>
        </w:rPr>
        <w:t>part-owned</w:t>
      </w:r>
      <w:proofErr w:type="gramEnd"/>
      <w:r w:rsidRPr="00AB745C">
        <w:rPr>
          <w:rFonts w:eastAsia="Times New Roman" w:cs="Calibri"/>
          <w:b/>
          <w:bCs/>
          <w:color w:val="222222"/>
          <w:sz w:val="24"/>
          <w:u w:val="single"/>
        </w:rPr>
        <w:t xml:space="preserve"> </w:t>
      </w:r>
      <w:proofErr w:type="spellStart"/>
      <w:r w:rsidRPr="00AB745C">
        <w:rPr>
          <w:rFonts w:eastAsia="Times New Roman" w:cs="Calibri"/>
          <w:b/>
          <w:bCs/>
          <w:color w:val="222222"/>
          <w:sz w:val="24"/>
          <w:u w:val="single"/>
        </w:rPr>
        <w:t>OneWeb</w:t>
      </w:r>
      <w:proofErr w:type="spellEnd"/>
      <w:r w:rsidRPr="00AB745C">
        <w:rPr>
          <w:rFonts w:eastAsia="Times New Roman" w:cs="Calibri"/>
          <w:b/>
          <w:bCs/>
          <w:color w:val="222222"/>
          <w:sz w:val="24"/>
          <w:u w:val="single"/>
        </w:rPr>
        <w:t xml:space="preserve"> has launched 72 satellites in 2021. </w:t>
      </w:r>
      <w:r w:rsidRPr="00AB745C">
        <w:rPr>
          <w:rFonts w:eastAsia="Times New Roman" w:cs="Calibri"/>
          <w:color w:val="222222"/>
          <w:sz w:val="16"/>
          <w:szCs w:val="16"/>
          <w:u w:val="single"/>
        </w:rPr>
        <w:t xml:space="preserve">The numbers might look fascinating on the surface but on the contrary, </w:t>
      </w:r>
      <w:r w:rsidRPr="00AB745C">
        <w:rPr>
          <w:rFonts w:eastAsia="Times New Roman" w:cs="Calibri"/>
          <w:b/>
          <w:bCs/>
          <w:color w:val="222222"/>
          <w:sz w:val="24"/>
          <w:u w:val="single"/>
          <w:shd w:val="clear" w:color="auto" w:fill="00FFFF"/>
        </w:rPr>
        <w:t>it raises severe concern around Space</w:t>
      </w:r>
      <w:r w:rsidRPr="00AB745C">
        <w:rPr>
          <w:rFonts w:eastAsia="Times New Roman" w:cs="Calibri"/>
          <w:b/>
          <w:bCs/>
          <w:color w:val="222222"/>
          <w:sz w:val="24"/>
          <w:u w:val="single"/>
        </w:rPr>
        <w:t xml:space="preserve"> traffic management and Space </w:t>
      </w:r>
      <w:r w:rsidRPr="00AB745C">
        <w:rPr>
          <w:rFonts w:eastAsia="Times New Roman" w:cs="Calibri"/>
          <w:b/>
          <w:bCs/>
          <w:color w:val="222222"/>
          <w:sz w:val="24"/>
          <w:u w:val="single"/>
          <w:shd w:val="clear" w:color="auto" w:fill="00FFFF"/>
        </w:rPr>
        <w:t>debris</w:t>
      </w:r>
      <w:r w:rsidRPr="00AB745C">
        <w:rPr>
          <w:rFonts w:eastAsia="Times New Roman" w:cs="Calibri"/>
          <w:b/>
          <w:bCs/>
          <w:color w:val="222222"/>
          <w:sz w:val="24"/>
          <w:u w:val="single"/>
        </w:rPr>
        <w:t>.</w:t>
      </w:r>
      <w:r w:rsidRPr="00AB745C">
        <w:rPr>
          <w:rFonts w:eastAsia="Times New Roman" w:cs="Calibri"/>
          <w:color w:val="222222"/>
          <w:sz w:val="16"/>
          <w:szCs w:val="16"/>
          <w:u w:val="single"/>
        </w:rPr>
        <w:t xml:space="preserve"> According to NASA, there are millions of pieces of junk flying in LEO, which comprises of Space craft, tiny flecks of paint from Space craft, parts of rockets and satellites that are either dead or lost, including objects that are results of explosions in the Space.</w:t>
      </w:r>
      <w:r w:rsidRPr="00AB745C">
        <w:rPr>
          <w:rFonts w:eastAsia="Times New Roman" w:cs="Calibri"/>
          <w:b/>
          <w:bCs/>
          <w:color w:val="222222"/>
          <w:sz w:val="24"/>
          <w:u w:val="single"/>
        </w:rPr>
        <w:t xml:space="preserve"> Most of this “</w:t>
      </w:r>
      <w:r w:rsidRPr="00AB745C">
        <w:rPr>
          <w:rFonts w:eastAsia="Times New Roman" w:cs="Calibri"/>
          <w:b/>
          <w:bCs/>
          <w:color w:val="222222"/>
          <w:sz w:val="24"/>
          <w:u w:val="single"/>
          <w:shd w:val="clear" w:color="auto" w:fill="00FFFF"/>
        </w:rPr>
        <w:t>Space junk” is flying at very high speed and there are high chances of</w:t>
      </w:r>
      <w:r w:rsidRPr="00AB745C">
        <w:rPr>
          <w:rFonts w:eastAsia="Times New Roman" w:cs="Calibri"/>
          <w:b/>
          <w:bCs/>
          <w:color w:val="222222"/>
          <w:sz w:val="24"/>
          <w:u w:val="single"/>
        </w:rPr>
        <w:t xml:space="preserve"> unwarranted </w:t>
      </w:r>
      <w:r w:rsidRPr="00AB745C">
        <w:rPr>
          <w:rFonts w:eastAsia="Times New Roman" w:cs="Calibri"/>
          <w:b/>
          <w:bCs/>
          <w:color w:val="222222"/>
          <w:sz w:val="24"/>
          <w:u w:val="single"/>
          <w:shd w:val="clear" w:color="auto" w:fill="00FFFF"/>
        </w:rPr>
        <w:t xml:space="preserve">accidents </w:t>
      </w:r>
      <w:r w:rsidRPr="00AB745C">
        <w:rPr>
          <w:rFonts w:eastAsia="Times New Roman" w:cs="Calibri"/>
          <w:b/>
          <w:bCs/>
          <w:color w:val="222222"/>
          <w:sz w:val="24"/>
          <w:u w:val="single"/>
        </w:rPr>
        <w:t xml:space="preserve">to happen, </w:t>
      </w:r>
      <w:r w:rsidRPr="00AB745C">
        <w:rPr>
          <w:rFonts w:eastAsia="Times New Roman" w:cs="Calibri"/>
          <w:b/>
          <w:bCs/>
          <w:color w:val="222222"/>
          <w:sz w:val="24"/>
          <w:u w:val="single"/>
          <w:shd w:val="clear" w:color="auto" w:fill="00FFFF"/>
        </w:rPr>
        <w:t>which will produce a dangerous amount of Space debris as well as disturb the channels of the</w:t>
      </w:r>
      <w:r w:rsidRPr="00AB745C">
        <w:rPr>
          <w:rFonts w:eastAsia="Times New Roman" w:cs="Calibri"/>
          <w:b/>
          <w:bCs/>
          <w:color w:val="222222"/>
          <w:sz w:val="24"/>
          <w:u w:val="single"/>
        </w:rPr>
        <w:t xml:space="preserve"> neighboring active </w:t>
      </w:r>
      <w:r w:rsidRPr="00AB745C">
        <w:rPr>
          <w:rFonts w:eastAsia="Times New Roman" w:cs="Calibri"/>
          <w:b/>
          <w:bCs/>
          <w:color w:val="222222"/>
          <w:sz w:val="24"/>
          <w:u w:val="single"/>
          <w:shd w:val="clear" w:color="auto" w:fill="00FFFF"/>
        </w:rPr>
        <w:t>satellites, transmitting critical information to astronauts and International Space Centers</w:t>
      </w:r>
      <w:r w:rsidRPr="00AB745C">
        <w:rPr>
          <w:rFonts w:eastAsia="Times New Roman" w:cs="Calibri"/>
          <w:b/>
          <w:bCs/>
          <w:color w:val="222222"/>
          <w:sz w:val="24"/>
          <w:u w:val="single"/>
        </w:rPr>
        <w:t>, it holds potential to create a chain reaction leading to mass disaster.</w:t>
      </w:r>
      <w:r w:rsidRPr="00AB745C">
        <w:rPr>
          <w:rFonts w:eastAsia="Times New Roman" w:cs="Calibri"/>
          <w:color w:val="222222"/>
          <w:sz w:val="16"/>
          <w:szCs w:val="16"/>
          <w:u w:val="single"/>
        </w:rPr>
        <w:t xml:space="preserve"> This also poses a threat to safety of people and property on Earth and in Space as well as future operations and Space explorations.</w:t>
      </w:r>
      <w:r w:rsidRPr="00AB745C">
        <w:rPr>
          <w:rFonts w:eastAsia="Times New Roman" w:cs="Calibri"/>
          <w:b/>
          <w:bCs/>
          <w:color w:val="434343"/>
          <w:sz w:val="24"/>
          <w:u w:val="single"/>
        </w:rPr>
        <w:t xml:space="preserve">                                                </w:t>
      </w:r>
      <w:r w:rsidRPr="00AB745C">
        <w:rPr>
          <w:rFonts w:eastAsia="Times New Roman" w:cs="Calibri"/>
          <w:b/>
          <w:bCs/>
          <w:color w:val="434343"/>
          <w:sz w:val="24"/>
        </w:rPr>
        <w:tab/>
      </w:r>
      <w:r w:rsidRPr="00AB745C">
        <w:rPr>
          <w:rFonts w:eastAsia="Times New Roman" w:cs="Calibri"/>
          <w:b/>
          <w:bCs/>
          <w:color w:val="434343"/>
          <w:sz w:val="24"/>
          <w:u w:val="single"/>
        </w:rPr>
        <w:t>           </w:t>
      </w:r>
    </w:p>
    <w:p w14:paraId="193F0C9A" w14:textId="77777777" w:rsidR="00AB745C" w:rsidRPr="00AB745C" w:rsidRDefault="00AB745C" w:rsidP="00AB745C">
      <w:pPr>
        <w:shd w:val="clear" w:color="auto" w:fill="FFFFFF"/>
        <w:spacing w:after="0" w:line="240" w:lineRule="auto"/>
        <w:outlineLvl w:val="2"/>
        <w:rPr>
          <w:rFonts w:ascii="Times New Roman" w:eastAsia="Times New Roman" w:hAnsi="Times New Roman" w:cs="Times New Roman"/>
          <w:b/>
          <w:bCs/>
          <w:sz w:val="27"/>
          <w:szCs w:val="27"/>
        </w:rPr>
      </w:pPr>
      <w:r w:rsidRPr="00AB745C">
        <w:rPr>
          <w:rFonts w:eastAsia="Times New Roman" w:cs="Calibri"/>
          <w:color w:val="434343"/>
          <w:sz w:val="24"/>
          <w:u w:val="single"/>
        </w:rPr>
        <w:t> </w:t>
      </w:r>
    </w:p>
    <w:p w14:paraId="22D33E2C" w14:textId="77777777" w:rsidR="00AB745C" w:rsidRPr="00AB745C" w:rsidRDefault="00AB745C" w:rsidP="00AB745C">
      <w:pPr>
        <w:shd w:val="clear" w:color="auto" w:fill="FFFFFF"/>
        <w:spacing w:after="0" w:line="240" w:lineRule="auto"/>
        <w:outlineLvl w:val="2"/>
        <w:rPr>
          <w:rFonts w:ascii="Times New Roman" w:eastAsia="Times New Roman" w:hAnsi="Times New Roman" w:cs="Times New Roman"/>
          <w:b/>
          <w:bCs/>
          <w:sz w:val="27"/>
          <w:szCs w:val="27"/>
        </w:rPr>
      </w:pPr>
      <w:r w:rsidRPr="00AB745C">
        <w:rPr>
          <w:rFonts w:eastAsia="Times New Roman" w:cs="Calibri"/>
          <w:b/>
          <w:bCs/>
          <w:color w:val="434343"/>
          <w:sz w:val="24"/>
        </w:rPr>
        <w:t>Collisions are devastating – they ultimately create a vicious cycle where space debris and collisions increase.</w:t>
      </w:r>
    </w:p>
    <w:p w14:paraId="1D04E9BD" w14:textId="77777777" w:rsidR="00AB745C" w:rsidRPr="00AB745C" w:rsidRDefault="00AB745C" w:rsidP="00AB745C">
      <w:pPr>
        <w:shd w:val="clear" w:color="auto" w:fill="FFFFFF"/>
        <w:spacing w:after="0" w:line="240" w:lineRule="auto"/>
        <w:outlineLvl w:val="2"/>
        <w:rPr>
          <w:rFonts w:ascii="Times New Roman" w:eastAsia="Times New Roman" w:hAnsi="Times New Roman" w:cs="Times New Roman"/>
          <w:b/>
          <w:bCs/>
          <w:sz w:val="27"/>
          <w:szCs w:val="27"/>
        </w:rPr>
      </w:pPr>
      <w:r w:rsidRPr="00AB745C">
        <w:rPr>
          <w:rFonts w:eastAsia="Times New Roman" w:cs="Calibri"/>
          <w:b/>
          <w:bCs/>
          <w:color w:val="111111"/>
          <w:sz w:val="24"/>
          <w:u w:val="single"/>
          <w:shd w:val="clear" w:color="auto" w:fill="00FFFF"/>
        </w:rPr>
        <w:t>Luke</w:t>
      </w:r>
      <w:r w:rsidRPr="00AB745C">
        <w:rPr>
          <w:rFonts w:eastAsia="Times New Roman" w:cs="Calibri"/>
          <w:color w:val="111111"/>
          <w:sz w:val="16"/>
          <w:szCs w:val="16"/>
          <w:u w:val="single"/>
          <w:shd w:val="clear" w:color="auto" w:fill="00FFFF"/>
        </w:rPr>
        <w:t>,</w:t>
      </w:r>
      <w:r w:rsidRPr="00AB745C">
        <w:rPr>
          <w:rFonts w:eastAsia="Times New Roman" w:cs="Calibri"/>
          <w:color w:val="111111"/>
          <w:sz w:val="16"/>
          <w:szCs w:val="16"/>
          <w:u w:val="single"/>
        </w:rPr>
        <w:t xml:space="preserve"> Charlotte. “What Is Space Junk and How Does It Affect the Environment?” </w:t>
      </w:r>
      <w:r w:rsidRPr="00AB745C">
        <w:rPr>
          <w:rFonts w:eastAsia="Times New Roman" w:cs="Calibri"/>
          <w:i/>
          <w:iCs/>
          <w:color w:val="111111"/>
          <w:sz w:val="16"/>
          <w:szCs w:val="16"/>
          <w:u w:val="single"/>
        </w:rPr>
        <w:t>Earth.Org - Past | Present | Future</w:t>
      </w:r>
      <w:r w:rsidRPr="00AB745C">
        <w:rPr>
          <w:rFonts w:eastAsia="Times New Roman" w:cs="Calibri"/>
          <w:color w:val="111111"/>
          <w:sz w:val="16"/>
          <w:szCs w:val="16"/>
          <w:u w:val="single"/>
        </w:rPr>
        <w:t>, https://www.facebook.com/hivelifemagazine, 6 Sept. 20</w:t>
      </w:r>
      <w:r w:rsidRPr="00AB745C">
        <w:rPr>
          <w:rFonts w:eastAsia="Times New Roman" w:cs="Calibri"/>
          <w:b/>
          <w:bCs/>
          <w:color w:val="111111"/>
          <w:sz w:val="24"/>
          <w:u w:val="single"/>
          <w:shd w:val="clear" w:color="auto" w:fill="00FFFF"/>
        </w:rPr>
        <w:t>21</w:t>
      </w:r>
      <w:r w:rsidRPr="00AB745C">
        <w:rPr>
          <w:rFonts w:eastAsia="Times New Roman" w:cs="Calibri"/>
          <w:color w:val="111111"/>
          <w:sz w:val="16"/>
          <w:szCs w:val="16"/>
          <w:u w:val="single"/>
        </w:rPr>
        <w:t>, https://earth.org/space-junk-what-is-it-what-can-we-do-about-it/.</w:t>
      </w:r>
    </w:p>
    <w:p w14:paraId="6087C3A3" w14:textId="77777777" w:rsidR="00AB745C" w:rsidRPr="00AB745C" w:rsidRDefault="00AB745C" w:rsidP="00AB745C">
      <w:pPr>
        <w:shd w:val="clear" w:color="auto" w:fill="FFFFFF"/>
        <w:spacing w:after="0" w:line="240" w:lineRule="auto"/>
        <w:outlineLvl w:val="2"/>
        <w:rPr>
          <w:rFonts w:ascii="Times New Roman" w:eastAsia="Times New Roman" w:hAnsi="Times New Roman" w:cs="Times New Roman"/>
          <w:b/>
          <w:bCs/>
          <w:sz w:val="27"/>
          <w:szCs w:val="27"/>
        </w:rPr>
      </w:pPr>
      <w:r w:rsidRPr="00AB745C">
        <w:rPr>
          <w:rFonts w:eastAsia="Times New Roman" w:cs="Calibri"/>
          <w:color w:val="111111"/>
          <w:sz w:val="16"/>
          <w:szCs w:val="16"/>
          <w:u w:val="single"/>
        </w:rPr>
        <w:t xml:space="preserve">Artificial, or orbital, space junk consists of objects ranging from paint flecks </w:t>
      </w:r>
      <w:proofErr w:type="gramStart"/>
      <w:r w:rsidRPr="00AB745C">
        <w:rPr>
          <w:rFonts w:eastAsia="Times New Roman" w:cs="Calibri"/>
          <w:color w:val="111111"/>
          <w:sz w:val="16"/>
          <w:szCs w:val="16"/>
          <w:u w:val="single"/>
        </w:rPr>
        <w:t>from functioning space stations,</w:t>
      </w:r>
      <w:proofErr w:type="gramEnd"/>
      <w:r w:rsidRPr="00AB745C">
        <w:rPr>
          <w:rFonts w:eastAsia="Times New Roman" w:cs="Calibri"/>
          <w:color w:val="111111"/>
          <w:sz w:val="16"/>
          <w:szCs w:val="16"/>
          <w:u w:val="single"/>
        </w:rPr>
        <w:t xml:space="preserve"> to those as large as decades-old, inoperative spacecraft.  As of August 2021, the </w:t>
      </w:r>
      <w:r w:rsidRPr="00AB745C">
        <w:rPr>
          <w:rFonts w:eastAsia="Times New Roman" w:cs="Calibri"/>
          <w:b/>
          <w:bCs/>
          <w:color w:val="111111"/>
          <w:sz w:val="24"/>
          <w:u w:val="single"/>
          <w:shd w:val="clear" w:color="auto" w:fill="00FFFF"/>
        </w:rPr>
        <w:t>European Space Agency</w:t>
      </w:r>
      <w:r w:rsidRPr="00AB745C">
        <w:rPr>
          <w:rFonts w:eastAsia="Times New Roman" w:cs="Calibri"/>
          <w:b/>
          <w:bCs/>
          <w:color w:val="111111"/>
          <w:sz w:val="24"/>
          <w:u w:val="single"/>
        </w:rPr>
        <w:t xml:space="preserve"> (ESA) </w:t>
      </w:r>
      <w:r w:rsidRPr="00AB745C">
        <w:rPr>
          <w:rFonts w:eastAsia="Times New Roman" w:cs="Calibri"/>
          <w:b/>
          <w:bCs/>
          <w:color w:val="111111"/>
          <w:sz w:val="24"/>
          <w:u w:val="single"/>
          <w:shd w:val="clear" w:color="auto" w:fill="00FFFF"/>
        </w:rPr>
        <w:t>reports that approximately 29,210 pieces of debris are tracked on a regular basis</w:t>
      </w:r>
      <w:r w:rsidRPr="00AB745C">
        <w:rPr>
          <w:rFonts w:eastAsia="Times New Roman" w:cs="Calibri"/>
          <w:b/>
          <w:bCs/>
          <w:color w:val="111111"/>
          <w:sz w:val="24"/>
          <w:u w:val="single"/>
        </w:rPr>
        <w:t xml:space="preserve"> by Space Surveillance Networks.</w:t>
      </w:r>
      <w:r w:rsidRPr="00AB745C">
        <w:rPr>
          <w:rFonts w:eastAsia="Times New Roman" w:cs="Calibri"/>
          <w:color w:val="111111"/>
          <w:sz w:val="16"/>
          <w:szCs w:val="16"/>
          <w:u w:val="single"/>
        </w:rPr>
        <w:t xml:space="preserve"> Statistically, however, </w:t>
      </w:r>
      <w:r w:rsidRPr="00AB745C">
        <w:rPr>
          <w:rFonts w:eastAsia="Times New Roman" w:cs="Calibri"/>
          <w:b/>
          <w:bCs/>
          <w:color w:val="111111"/>
          <w:sz w:val="24"/>
          <w:u w:val="single"/>
        </w:rPr>
        <w:t>the numbers are likely to be much higher.</w:t>
      </w:r>
      <w:r w:rsidRPr="00AB745C">
        <w:rPr>
          <w:rFonts w:eastAsia="Times New Roman" w:cs="Calibri"/>
          <w:color w:val="111111"/>
          <w:sz w:val="16"/>
          <w:szCs w:val="16"/>
          <w:u w:val="single"/>
        </w:rPr>
        <w:t xml:space="preserve"> The count of artificial objects in orbit around the Earth that are greater than 10cm in length is likely to be approximately 34,000, with approximately 900,000 objects between 1cm and 10cm. For those objects between 1mm and 1cm, the count is some 128 million. Consequently, </w:t>
      </w:r>
      <w:r w:rsidRPr="00AB745C">
        <w:rPr>
          <w:rFonts w:eastAsia="Times New Roman" w:cs="Calibri"/>
          <w:b/>
          <w:bCs/>
          <w:color w:val="111111"/>
          <w:sz w:val="24"/>
          <w:u w:val="single"/>
        </w:rPr>
        <w:t xml:space="preserve">the sheer number of these objects currently in orbit, and their potential to slam into other objects at speeds of up to 5 miles per second, means that </w:t>
      </w:r>
      <w:r w:rsidRPr="00AB745C">
        <w:rPr>
          <w:rFonts w:eastAsia="Times New Roman" w:cs="Calibri"/>
          <w:b/>
          <w:bCs/>
          <w:color w:val="111111"/>
          <w:sz w:val="24"/>
          <w:u w:val="single"/>
          <w:shd w:val="clear" w:color="auto" w:fill="00FFFF"/>
        </w:rPr>
        <w:t>the risk of causing serious damage to functioning spacecraft is significant</w:t>
      </w:r>
      <w:r w:rsidRPr="00AB745C">
        <w:rPr>
          <w:rFonts w:eastAsia="Times New Roman" w:cs="Calibri"/>
          <w:b/>
          <w:bCs/>
          <w:color w:val="111111"/>
          <w:sz w:val="24"/>
          <w:u w:val="single"/>
        </w:rPr>
        <w:t>.</w:t>
      </w:r>
      <w:r w:rsidRPr="00AB745C">
        <w:rPr>
          <w:rFonts w:eastAsia="Times New Roman" w:cs="Calibri"/>
          <w:color w:val="111111"/>
          <w:sz w:val="16"/>
          <w:szCs w:val="16"/>
          <w:u w:val="single"/>
        </w:rPr>
        <w:t xml:space="preserve"> In 2006, the International Space Station’s (ISS) fused-silica and borosilicate-glass fortified window suffered a 7mm chip due to an impact from a piece of space debris no larger than thousandths of a </w:t>
      </w:r>
      <w:proofErr w:type="spellStart"/>
      <w:r w:rsidRPr="00AB745C">
        <w:rPr>
          <w:rFonts w:eastAsia="Times New Roman" w:cs="Calibri"/>
          <w:color w:val="111111"/>
          <w:sz w:val="16"/>
          <w:szCs w:val="16"/>
          <w:u w:val="single"/>
        </w:rPr>
        <w:t>millimetre</w:t>
      </w:r>
      <w:proofErr w:type="spellEnd"/>
      <w:r w:rsidRPr="00AB745C">
        <w:rPr>
          <w:rFonts w:eastAsia="Times New Roman" w:cs="Calibri"/>
          <w:color w:val="111111"/>
          <w:sz w:val="16"/>
          <w:szCs w:val="16"/>
          <w:u w:val="single"/>
        </w:rPr>
        <w:t xml:space="preserve"> across. It is easy to see the threat posed by much larger objects. </w:t>
      </w:r>
      <w:r w:rsidRPr="00AB745C">
        <w:rPr>
          <w:rFonts w:eastAsia="Times New Roman" w:cs="Calibri"/>
          <w:b/>
          <w:bCs/>
          <w:color w:val="111111"/>
          <w:sz w:val="24"/>
          <w:u w:val="single"/>
        </w:rPr>
        <w:t> </w:t>
      </w:r>
      <w:r w:rsidRPr="00AB745C">
        <w:rPr>
          <w:rFonts w:eastAsia="Times New Roman" w:cs="Calibri"/>
          <w:b/>
          <w:bCs/>
          <w:color w:val="111111"/>
          <w:sz w:val="24"/>
          <w:u w:val="single"/>
          <w:shd w:val="clear" w:color="auto" w:fill="00FFFF"/>
        </w:rPr>
        <w:t>A single collision can generate thousands of particles of space trash</w:t>
      </w:r>
      <w:r w:rsidRPr="00AB745C">
        <w:rPr>
          <w:rFonts w:eastAsia="Times New Roman" w:cs="Calibri"/>
          <w:b/>
          <w:bCs/>
          <w:color w:val="111111"/>
          <w:sz w:val="24"/>
          <w:u w:val="single"/>
        </w:rPr>
        <w:t xml:space="preserve">. In 2009, </w:t>
      </w:r>
      <w:r w:rsidRPr="00AB745C">
        <w:rPr>
          <w:rFonts w:eastAsia="Times New Roman" w:cs="Calibri"/>
          <w:b/>
          <w:bCs/>
          <w:color w:val="111111"/>
          <w:sz w:val="24"/>
          <w:u w:val="single"/>
          <w:shd w:val="clear" w:color="auto" w:fill="00FFFF"/>
        </w:rPr>
        <w:t>the inactive Russian satellite Cosmos 2251 collided with the active American communication satellite</w:t>
      </w:r>
      <w:r w:rsidRPr="00AB745C">
        <w:rPr>
          <w:rFonts w:eastAsia="Times New Roman" w:cs="Calibri"/>
          <w:b/>
          <w:bCs/>
          <w:color w:val="111111"/>
          <w:sz w:val="24"/>
          <w:u w:val="single"/>
        </w:rPr>
        <w:t xml:space="preserve"> Iridium 33 approximately 804 kms above Siberia, </w:t>
      </w:r>
      <w:r w:rsidRPr="00AB745C">
        <w:rPr>
          <w:rFonts w:eastAsia="Times New Roman" w:cs="Calibri"/>
          <w:b/>
          <w:bCs/>
          <w:color w:val="111111"/>
          <w:sz w:val="24"/>
          <w:u w:val="single"/>
          <w:shd w:val="clear" w:color="auto" w:fill="00FFFF"/>
        </w:rPr>
        <w:t>resulting in approximately 2,000 pieces of debris</w:t>
      </w:r>
      <w:r w:rsidRPr="00AB745C">
        <w:rPr>
          <w:rFonts w:eastAsia="Times New Roman" w:cs="Calibri"/>
          <w:b/>
          <w:bCs/>
          <w:color w:val="111111"/>
          <w:sz w:val="24"/>
          <w:u w:val="single"/>
        </w:rPr>
        <w:t xml:space="preserve"> at least 10cm in diameter, and thousands more smaller pieces, entering the Earth’s atmosphere.</w:t>
      </w:r>
      <w:r w:rsidRPr="00AB745C">
        <w:rPr>
          <w:rFonts w:eastAsia="Times New Roman" w:cs="Calibri"/>
          <w:color w:val="111111"/>
          <w:sz w:val="16"/>
          <w:szCs w:val="16"/>
          <w:u w:val="single"/>
        </w:rPr>
        <w:t xml:space="preserve"> It is estimated that over 50% of the debris from Iridium 33 will remain in orbit for at least a century, and that of Cosmos 2251 for at least 20 to 30 years. </w:t>
      </w:r>
    </w:p>
    <w:p w14:paraId="53692519" w14:textId="77777777" w:rsidR="00AB745C" w:rsidRPr="00AB745C" w:rsidRDefault="00AB745C" w:rsidP="00AB745C">
      <w:pPr>
        <w:spacing w:before="240" w:after="40" w:line="240" w:lineRule="auto"/>
        <w:outlineLvl w:val="3"/>
        <w:rPr>
          <w:rFonts w:ascii="Times New Roman" w:eastAsia="Times New Roman" w:hAnsi="Times New Roman" w:cs="Times New Roman"/>
          <w:b/>
          <w:bCs/>
          <w:sz w:val="24"/>
        </w:rPr>
      </w:pPr>
      <w:r w:rsidRPr="00AB745C">
        <w:rPr>
          <w:rFonts w:eastAsia="Times New Roman" w:cs="Calibri"/>
          <w:b/>
          <w:bCs/>
          <w:color w:val="000000"/>
          <w:sz w:val="26"/>
          <w:szCs w:val="26"/>
        </w:rPr>
        <w:t> </w:t>
      </w:r>
    </w:p>
    <w:p w14:paraId="03C1049B" w14:textId="77777777" w:rsidR="00AB745C" w:rsidRPr="00AB745C" w:rsidRDefault="00AB745C" w:rsidP="00AB745C">
      <w:pPr>
        <w:spacing w:before="240" w:after="40" w:line="240" w:lineRule="auto"/>
        <w:outlineLvl w:val="3"/>
        <w:rPr>
          <w:rFonts w:ascii="Times New Roman" w:eastAsia="Times New Roman" w:hAnsi="Times New Roman" w:cs="Times New Roman"/>
          <w:b/>
          <w:bCs/>
          <w:sz w:val="24"/>
        </w:rPr>
      </w:pPr>
      <w:r w:rsidRPr="00AB745C">
        <w:rPr>
          <w:rFonts w:eastAsia="Times New Roman" w:cs="Calibri"/>
          <w:b/>
          <w:bCs/>
          <w:color w:val="000000"/>
          <w:sz w:val="26"/>
          <w:szCs w:val="26"/>
        </w:rPr>
        <w:t>It cascades with catastrophic results including nuclear war, mass starvation, and economic destruction.</w:t>
      </w:r>
    </w:p>
    <w:p w14:paraId="1EDA5D97" w14:textId="77777777" w:rsidR="00AB745C" w:rsidRPr="00AB745C" w:rsidRDefault="00AB745C" w:rsidP="00AB745C">
      <w:pPr>
        <w:spacing w:before="360" w:after="80" w:line="240" w:lineRule="auto"/>
        <w:outlineLvl w:val="1"/>
        <w:rPr>
          <w:rFonts w:ascii="Times New Roman" w:eastAsia="Times New Roman" w:hAnsi="Times New Roman" w:cs="Times New Roman"/>
          <w:b/>
          <w:bCs/>
          <w:sz w:val="36"/>
          <w:szCs w:val="36"/>
        </w:rPr>
      </w:pPr>
      <w:r w:rsidRPr="00AB745C">
        <w:rPr>
          <w:rFonts w:eastAsia="Times New Roman" w:cs="Calibri"/>
          <w:color w:val="000000"/>
          <w:sz w:val="20"/>
          <w:szCs w:val="20"/>
        </w:rPr>
        <w:lastRenderedPageBreak/>
        <w:t xml:space="preserve">Les </w:t>
      </w:r>
      <w:r w:rsidRPr="00AB745C">
        <w:rPr>
          <w:rFonts w:eastAsia="Times New Roman" w:cs="Calibri"/>
          <w:b/>
          <w:bCs/>
          <w:color w:val="000000"/>
          <w:sz w:val="24"/>
          <w:u w:val="single"/>
          <w:shd w:val="clear" w:color="auto" w:fill="00FFFF"/>
        </w:rPr>
        <w:t>Johnson 13</w:t>
      </w:r>
      <w:r w:rsidRPr="00AB745C">
        <w:rPr>
          <w:rFonts w:eastAsia="Times New Roman" w:cs="Calibri"/>
          <w:color w:val="000000"/>
          <w:sz w:val="20"/>
          <w:szCs w:val="20"/>
        </w:rPr>
        <w:t xml:space="preserve">, Deputy Manager for NASA's Advanced Concepts Office at </w:t>
      </w:r>
      <w:proofErr w:type="spellStart"/>
      <w:r w:rsidRPr="00AB745C">
        <w:rPr>
          <w:rFonts w:eastAsia="Times New Roman" w:cs="Calibri"/>
          <w:color w:val="000000"/>
          <w:sz w:val="20"/>
          <w:szCs w:val="20"/>
        </w:rPr>
        <w:t>theMarshall</w:t>
      </w:r>
      <w:proofErr w:type="spellEnd"/>
      <w:r w:rsidRPr="00AB745C">
        <w:rPr>
          <w:rFonts w:eastAsia="Times New Roman" w:cs="Calibri"/>
          <w:color w:val="000000"/>
          <w:sz w:val="20"/>
          <w:szCs w:val="20"/>
        </w:rPr>
        <w:t xml:space="preserve"> Space Flight Center, Co-Investigator for the JAXA T-Rex Space </w:t>
      </w:r>
      <w:proofErr w:type="spellStart"/>
      <w:r w:rsidRPr="00AB745C">
        <w:rPr>
          <w:rFonts w:eastAsia="Times New Roman" w:cs="Calibri"/>
          <w:color w:val="000000"/>
          <w:sz w:val="20"/>
          <w:szCs w:val="20"/>
        </w:rPr>
        <w:t>TetherExperiment</w:t>
      </w:r>
      <w:proofErr w:type="spellEnd"/>
      <w:r w:rsidRPr="00AB745C">
        <w:rPr>
          <w:rFonts w:eastAsia="Times New Roman" w:cs="Calibri"/>
          <w:color w:val="000000"/>
          <w:sz w:val="20"/>
          <w:szCs w:val="20"/>
        </w:rPr>
        <w:t xml:space="preserve"> and PI of NASA's </w:t>
      </w:r>
      <w:proofErr w:type="spellStart"/>
      <w:r w:rsidRPr="00AB745C">
        <w:rPr>
          <w:rFonts w:eastAsia="Times New Roman" w:cs="Calibri"/>
          <w:color w:val="000000"/>
          <w:sz w:val="20"/>
          <w:szCs w:val="20"/>
        </w:rPr>
        <w:t>ProSEDS</w:t>
      </w:r>
      <w:proofErr w:type="spellEnd"/>
      <w:r w:rsidRPr="00AB745C">
        <w:rPr>
          <w:rFonts w:eastAsia="Times New Roman" w:cs="Calibri"/>
          <w:color w:val="000000"/>
          <w:sz w:val="20"/>
          <w:szCs w:val="20"/>
        </w:rPr>
        <w:t xml:space="preserve"> Experiment, Master's Degree in Physics </w:t>
      </w:r>
      <w:proofErr w:type="spellStart"/>
      <w:r w:rsidRPr="00AB745C">
        <w:rPr>
          <w:rFonts w:eastAsia="Times New Roman" w:cs="Calibri"/>
          <w:color w:val="000000"/>
          <w:sz w:val="20"/>
          <w:szCs w:val="20"/>
        </w:rPr>
        <w:t>fromVanderbilt</w:t>
      </w:r>
      <w:proofErr w:type="spellEnd"/>
      <w:r w:rsidRPr="00AB745C">
        <w:rPr>
          <w:rFonts w:eastAsia="Times New Roman" w:cs="Calibri"/>
          <w:color w:val="000000"/>
          <w:sz w:val="20"/>
          <w:szCs w:val="20"/>
        </w:rPr>
        <w:t xml:space="preserve"> University, Popular Science Writer, and NASA Technologist, </w:t>
      </w:r>
      <w:proofErr w:type="spellStart"/>
      <w:r w:rsidRPr="00AB745C">
        <w:rPr>
          <w:rFonts w:eastAsia="Times New Roman" w:cs="Calibri"/>
          <w:color w:val="000000"/>
          <w:sz w:val="20"/>
          <w:szCs w:val="20"/>
        </w:rPr>
        <w:t>FrequentContributor</w:t>
      </w:r>
      <w:proofErr w:type="spellEnd"/>
      <w:r w:rsidRPr="00AB745C">
        <w:rPr>
          <w:rFonts w:eastAsia="Times New Roman" w:cs="Calibri"/>
          <w:color w:val="000000"/>
          <w:sz w:val="20"/>
          <w:szCs w:val="20"/>
        </w:rPr>
        <w:t xml:space="preserve"> to the Journal of the British Interplanetary </w:t>
      </w:r>
      <w:proofErr w:type="spellStart"/>
      <w:r w:rsidRPr="00AB745C">
        <w:rPr>
          <w:rFonts w:eastAsia="Times New Roman" w:cs="Calibri"/>
          <w:color w:val="000000"/>
          <w:sz w:val="20"/>
          <w:szCs w:val="20"/>
        </w:rPr>
        <w:t>Sodety</w:t>
      </w:r>
      <w:proofErr w:type="spellEnd"/>
      <w:r w:rsidRPr="00AB745C">
        <w:rPr>
          <w:rFonts w:eastAsia="Times New Roman" w:cs="Calibri"/>
          <w:color w:val="000000"/>
          <w:sz w:val="20"/>
          <w:szCs w:val="20"/>
        </w:rPr>
        <w:t xml:space="preserve"> and Member of the American Institute of Aeronautics and Astronautics, National Space Society, the World Future Society, and MENSA, Sky Alert!: When Satellites Fail, p. 9-12</w:t>
      </w:r>
    </w:p>
    <w:p w14:paraId="3A4534EF" w14:textId="77777777" w:rsidR="00AB745C" w:rsidRPr="00AB745C" w:rsidRDefault="00AB745C" w:rsidP="00AB745C">
      <w:pPr>
        <w:spacing w:line="240" w:lineRule="auto"/>
        <w:outlineLvl w:val="1"/>
        <w:rPr>
          <w:rFonts w:ascii="Times New Roman" w:eastAsia="Times New Roman" w:hAnsi="Times New Roman" w:cs="Times New Roman"/>
          <w:b/>
          <w:bCs/>
          <w:sz w:val="36"/>
          <w:szCs w:val="36"/>
        </w:rPr>
      </w:pPr>
      <w:r w:rsidRPr="00AB745C">
        <w:rPr>
          <w:rFonts w:eastAsia="Times New Roman" w:cs="Calibri"/>
          <w:color w:val="000000"/>
          <w:sz w:val="20"/>
          <w:szCs w:val="20"/>
        </w:rPr>
        <w:t>[language modified]</w:t>
      </w:r>
    </w:p>
    <w:p w14:paraId="0C0C8ED1" w14:textId="77777777" w:rsidR="00AB745C" w:rsidRPr="00AB745C" w:rsidRDefault="00AB745C" w:rsidP="00AB745C">
      <w:pPr>
        <w:spacing w:before="360" w:after="80" w:line="240" w:lineRule="auto"/>
        <w:outlineLvl w:val="1"/>
        <w:rPr>
          <w:rFonts w:ascii="Times New Roman" w:eastAsia="Times New Roman" w:hAnsi="Times New Roman" w:cs="Times New Roman"/>
          <w:b/>
          <w:bCs/>
          <w:sz w:val="36"/>
          <w:szCs w:val="36"/>
        </w:rPr>
      </w:pPr>
      <w:r w:rsidRPr="00AB745C">
        <w:rPr>
          <w:rFonts w:eastAsia="Times New Roman" w:cs="Calibri"/>
          <w:color w:val="000000"/>
          <w:sz w:val="12"/>
          <w:szCs w:val="12"/>
        </w:rPr>
        <w:t>Whatever the initial cause, the result may be the same.</w:t>
      </w:r>
      <w:r w:rsidRPr="00AB745C">
        <w:rPr>
          <w:rFonts w:eastAsia="Times New Roman" w:cs="Calibri"/>
          <w:color w:val="000000"/>
          <w:sz w:val="24"/>
          <w:shd w:val="clear" w:color="auto" w:fill="00FFFF"/>
        </w:rPr>
        <w:t xml:space="preserve"> </w:t>
      </w:r>
      <w:r w:rsidRPr="00AB745C">
        <w:rPr>
          <w:rFonts w:eastAsia="Times New Roman" w:cs="Calibri"/>
          <w:color w:val="000000"/>
          <w:sz w:val="24"/>
          <w:u w:val="single"/>
        </w:rPr>
        <w:t>A satellite destroyed</w:t>
      </w:r>
      <w:r w:rsidRPr="00AB745C">
        <w:rPr>
          <w:rFonts w:eastAsia="Times New Roman" w:cs="Calibri"/>
          <w:color w:val="000000"/>
          <w:sz w:val="12"/>
          <w:szCs w:val="12"/>
          <w:shd w:val="clear" w:color="auto" w:fill="00FFFF"/>
        </w:rPr>
        <w:t xml:space="preserve"> </w:t>
      </w:r>
      <w:r w:rsidRPr="00AB745C">
        <w:rPr>
          <w:rFonts w:eastAsia="Times New Roman" w:cs="Calibri"/>
          <w:color w:val="000000"/>
          <w:sz w:val="24"/>
        </w:rPr>
        <w:t xml:space="preserve">in orbit </w:t>
      </w:r>
      <w:r w:rsidRPr="00AB745C">
        <w:rPr>
          <w:rFonts w:eastAsia="Times New Roman" w:cs="Calibri"/>
          <w:color w:val="000000"/>
          <w:szCs w:val="22"/>
          <w:u w:val="single"/>
          <w:shd w:val="clear" w:color="auto" w:fill="00FFFF"/>
        </w:rPr>
        <w:t>will break apart into thousands of pieces</w:t>
      </w:r>
      <w:r w:rsidRPr="00AB745C">
        <w:rPr>
          <w:rFonts w:eastAsia="Times New Roman" w:cs="Calibri"/>
          <w:color w:val="000000"/>
          <w:sz w:val="12"/>
          <w:szCs w:val="12"/>
          <w:shd w:val="clear" w:color="auto" w:fill="00FFFF"/>
        </w:rPr>
        <w:t>,</w:t>
      </w:r>
      <w:r w:rsidRPr="00AB745C">
        <w:rPr>
          <w:rFonts w:eastAsia="Times New Roman" w:cs="Calibri"/>
          <w:color w:val="000000"/>
          <w:sz w:val="12"/>
          <w:szCs w:val="12"/>
        </w:rPr>
        <w:t xml:space="preserve"> each traveling at over 8 km/sec. </w:t>
      </w:r>
      <w:r w:rsidRPr="00AB745C">
        <w:rPr>
          <w:rFonts w:eastAsia="Times New Roman" w:cs="Calibri"/>
          <w:color w:val="000000"/>
          <w:szCs w:val="22"/>
          <w:u w:val="single"/>
        </w:rPr>
        <w:t>This</w:t>
      </w:r>
      <w:r w:rsidRPr="00AB745C">
        <w:rPr>
          <w:rFonts w:eastAsia="Times New Roman" w:cs="Calibri"/>
          <w:color w:val="000000"/>
          <w:sz w:val="12"/>
          <w:szCs w:val="12"/>
        </w:rPr>
        <w:t xml:space="preserve"> virtual </w:t>
      </w:r>
      <w:r w:rsidRPr="00AB745C">
        <w:rPr>
          <w:rFonts w:eastAsia="Times New Roman" w:cs="Calibri"/>
          <w:color w:val="000000"/>
          <w:szCs w:val="22"/>
          <w:u w:val="single"/>
        </w:rPr>
        <w:t>shotgun blast</w:t>
      </w:r>
      <w:r w:rsidRPr="00AB745C">
        <w:rPr>
          <w:rFonts w:eastAsia="Times New Roman" w:cs="Calibri"/>
          <w:color w:val="000000"/>
          <w:sz w:val="12"/>
          <w:szCs w:val="12"/>
        </w:rPr>
        <w:t xml:space="preserve">, with pellets traveling 20 times faster than a bullet, </w:t>
      </w:r>
      <w:r w:rsidRPr="00AB745C">
        <w:rPr>
          <w:rFonts w:eastAsia="Times New Roman" w:cs="Calibri"/>
          <w:color w:val="000000"/>
          <w:szCs w:val="22"/>
          <w:u w:val="single"/>
        </w:rPr>
        <w:t>will quickly spread out</w:t>
      </w:r>
      <w:r w:rsidRPr="00AB745C">
        <w:rPr>
          <w:rFonts w:eastAsia="Times New Roman" w:cs="Calibri"/>
          <w:color w:val="000000"/>
          <w:sz w:val="12"/>
          <w:szCs w:val="12"/>
        </w:rPr>
        <w:t xml:space="preserve">, with each pellet now </w:t>
      </w:r>
      <w:proofErr w:type="spellStart"/>
      <w:r w:rsidRPr="00AB745C">
        <w:rPr>
          <w:rFonts w:eastAsia="Times New Roman" w:cs="Calibri"/>
          <w:color w:val="000000"/>
          <w:sz w:val="12"/>
          <w:szCs w:val="12"/>
        </w:rPr>
        <w:t>follo`wing</w:t>
      </w:r>
      <w:proofErr w:type="spellEnd"/>
      <w:r w:rsidRPr="00AB745C">
        <w:rPr>
          <w:rFonts w:eastAsia="Times New Roman" w:cs="Calibri"/>
          <w:color w:val="000000"/>
          <w:sz w:val="12"/>
          <w:szCs w:val="12"/>
        </w:rPr>
        <w:t xml:space="preserve"> its own orbit around the Earth. With over 300,000 other pieces of junk already there, </w:t>
      </w:r>
      <w:r w:rsidRPr="00AB745C">
        <w:rPr>
          <w:rFonts w:eastAsia="Times New Roman" w:cs="Calibri"/>
          <w:color w:val="000000"/>
          <w:szCs w:val="22"/>
          <w:u w:val="single"/>
          <w:shd w:val="clear" w:color="auto" w:fill="00FFFF"/>
        </w:rPr>
        <w:t xml:space="preserve">the tipping point is </w:t>
      </w:r>
      <w:proofErr w:type="gramStart"/>
      <w:r w:rsidRPr="00AB745C">
        <w:rPr>
          <w:rFonts w:eastAsia="Times New Roman" w:cs="Calibri"/>
          <w:color w:val="000000"/>
          <w:szCs w:val="22"/>
          <w:u w:val="single"/>
          <w:shd w:val="clear" w:color="auto" w:fill="00FFFF"/>
        </w:rPr>
        <w:t>crossed</w:t>
      </w:r>
      <w:proofErr w:type="gramEnd"/>
      <w:r w:rsidRPr="00AB745C">
        <w:rPr>
          <w:rFonts w:eastAsia="Times New Roman" w:cs="Calibri"/>
          <w:color w:val="000000"/>
          <w:szCs w:val="22"/>
          <w:u w:val="single"/>
          <w:shd w:val="clear" w:color="auto" w:fill="00FFFF"/>
        </w:rPr>
        <w:t xml:space="preserve"> and a runaway series of collisions begins</w:t>
      </w:r>
      <w:r w:rsidRPr="00AB745C">
        <w:rPr>
          <w:rFonts w:eastAsia="Times New Roman" w:cs="Calibri"/>
          <w:color w:val="000000"/>
          <w:sz w:val="12"/>
          <w:szCs w:val="12"/>
        </w:rPr>
        <w:t xml:space="preserve">. A few orbits later, two of the new debris pieces strike other satellites, causing them to explode into thousands more pieces of debris. </w:t>
      </w:r>
      <w:r w:rsidRPr="00AB745C">
        <w:rPr>
          <w:rFonts w:eastAsia="Times New Roman" w:cs="Calibri"/>
          <w:color w:val="000000"/>
          <w:szCs w:val="22"/>
          <w:u w:val="single"/>
        </w:rPr>
        <w:t>The rate of collisions increases</w:t>
      </w:r>
      <w:r w:rsidRPr="00AB745C">
        <w:rPr>
          <w:rFonts w:eastAsia="Times New Roman" w:cs="Calibri"/>
          <w:color w:val="000000"/>
          <w:sz w:val="12"/>
          <w:szCs w:val="12"/>
        </w:rPr>
        <w:t xml:space="preserve">, now with more spacecraft being destroyed. Called </w:t>
      </w:r>
      <w:r w:rsidRPr="00AB745C">
        <w:rPr>
          <w:rFonts w:eastAsia="Times New Roman" w:cs="Calibri"/>
          <w:color w:val="000000"/>
          <w:szCs w:val="22"/>
          <w:u w:val="single"/>
        </w:rPr>
        <w:t>the "Kessler Effect"</w:t>
      </w:r>
      <w:r w:rsidRPr="00AB745C">
        <w:rPr>
          <w:rFonts w:eastAsia="Times New Roman" w:cs="Calibri"/>
          <w:color w:val="000000"/>
          <w:sz w:val="12"/>
          <w:szCs w:val="12"/>
        </w:rPr>
        <w:t xml:space="preserve">, after the NASA scientist who first warned of its dangers, these debris objects, now numbering in the millions, </w:t>
      </w:r>
      <w:r w:rsidRPr="00AB745C">
        <w:rPr>
          <w:rFonts w:eastAsia="Times New Roman" w:cs="Calibri"/>
          <w:color w:val="000000"/>
          <w:szCs w:val="22"/>
          <w:u w:val="single"/>
        </w:rPr>
        <w:t>cascade</w:t>
      </w:r>
      <w:r w:rsidRPr="00AB745C">
        <w:rPr>
          <w:rFonts w:eastAsia="Times New Roman" w:cs="Calibri"/>
          <w:color w:val="000000"/>
          <w:sz w:val="12"/>
          <w:szCs w:val="12"/>
        </w:rPr>
        <w:t xml:space="preserve"> around the Earth, </w:t>
      </w:r>
      <w:r w:rsidRPr="00AB745C">
        <w:rPr>
          <w:rFonts w:eastAsia="Times New Roman" w:cs="Calibri"/>
          <w:color w:val="000000"/>
          <w:szCs w:val="22"/>
          <w:u w:val="single"/>
        </w:rPr>
        <w:t xml:space="preserve">destroying every </w:t>
      </w:r>
      <w:r w:rsidRPr="00AB745C">
        <w:rPr>
          <w:rFonts w:eastAsia="Times New Roman" w:cs="Calibri"/>
          <w:color w:val="000000"/>
          <w:sz w:val="24"/>
          <w:u w:val="single"/>
        </w:rPr>
        <w:t>satellite in low Earth orbit</w:t>
      </w:r>
      <w:r w:rsidRPr="00AB745C">
        <w:rPr>
          <w:rFonts w:eastAsia="Times New Roman" w:cs="Calibri"/>
          <w:color w:val="000000"/>
          <w:sz w:val="12"/>
          <w:szCs w:val="12"/>
        </w:rPr>
        <w:t xml:space="preserve">. </w:t>
      </w:r>
      <w:r w:rsidRPr="00AB745C">
        <w:rPr>
          <w:rFonts w:eastAsia="Times New Roman" w:cs="Calibri"/>
          <w:color w:val="000000"/>
          <w:szCs w:val="22"/>
          <w:u w:val="single"/>
          <w:shd w:val="clear" w:color="auto" w:fill="00FFFF"/>
        </w:rPr>
        <w:t>Without an atmosphere to slow them down</w:t>
      </w:r>
      <w:r w:rsidRPr="00AB745C">
        <w:rPr>
          <w:rFonts w:eastAsia="Times New Roman" w:cs="Calibri"/>
          <w:color w:val="000000"/>
          <w:sz w:val="12"/>
          <w:szCs w:val="12"/>
        </w:rPr>
        <w:t xml:space="preserve">, thus </w:t>
      </w:r>
      <w:r w:rsidRPr="00AB745C">
        <w:rPr>
          <w:rFonts w:eastAsia="Times New Roman" w:cs="Calibri"/>
          <w:color w:val="000000"/>
          <w:szCs w:val="22"/>
          <w:u w:val="single"/>
        </w:rPr>
        <w:t xml:space="preserve">allowing debris pieces to bum up, </w:t>
      </w:r>
      <w:r w:rsidRPr="00AB745C">
        <w:rPr>
          <w:rFonts w:eastAsia="Times New Roman" w:cs="Calibri"/>
          <w:color w:val="000000"/>
          <w:sz w:val="24"/>
          <w:u w:val="single"/>
          <w:shd w:val="clear" w:color="auto" w:fill="00FFFF"/>
        </w:rPr>
        <w:t>most debris</w:t>
      </w:r>
      <w:r w:rsidRPr="00AB745C">
        <w:rPr>
          <w:rFonts w:eastAsia="Times New Roman" w:cs="Calibri"/>
          <w:color w:val="000000"/>
          <w:sz w:val="12"/>
          <w:szCs w:val="12"/>
        </w:rPr>
        <w:t xml:space="preserve"> (perhaps </w:t>
      </w:r>
      <w:r w:rsidRPr="00AB745C">
        <w:rPr>
          <w:rFonts w:eastAsia="Times New Roman" w:cs="Calibri"/>
          <w:color w:val="000000"/>
          <w:szCs w:val="22"/>
          <w:u w:val="single"/>
          <w:shd w:val="clear" w:color="auto" w:fill="00FFFF"/>
        </w:rPr>
        <w:t>numbering in the millions) will remain in space for hundreds or thousands of years. Any new satellite will be threatened by destruction as soon as it enters space</w:t>
      </w:r>
      <w:r w:rsidRPr="00AB745C">
        <w:rPr>
          <w:rFonts w:eastAsia="Times New Roman" w:cs="Calibri"/>
          <w:color w:val="000000"/>
          <w:szCs w:val="22"/>
          <w:u w:val="single"/>
        </w:rPr>
        <w:t>, effectively rendering many Earth orbits unusable</w:t>
      </w:r>
      <w:r w:rsidRPr="00AB745C">
        <w:rPr>
          <w:rFonts w:eastAsia="Times New Roman" w:cs="Calibri"/>
          <w:color w:val="000000"/>
          <w:sz w:val="12"/>
          <w:szCs w:val="12"/>
        </w:rPr>
        <w:t xml:space="preserve">. But what about us on the ground? How will this affect us? </w:t>
      </w:r>
      <w:r w:rsidRPr="00AB745C">
        <w:rPr>
          <w:rFonts w:eastAsia="Times New Roman" w:cs="Calibri"/>
          <w:color w:val="000000"/>
          <w:szCs w:val="22"/>
          <w:u w:val="single"/>
        </w:rPr>
        <w:t xml:space="preserve">Imagine a world that suddenly loses </w:t>
      </w:r>
      <w:proofErr w:type="gramStart"/>
      <w:r w:rsidRPr="00AB745C">
        <w:rPr>
          <w:rFonts w:eastAsia="Times New Roman" w:cs="Calibri"/>
          <w:color w:val="000000"/>
          <w:szCs w:val="22"/>
          <w:u w:val="single"/>
        </w:rPr>
        <w:t>all of</w:t>
      </w:r>
      <w:proofErr w:type="gramEnd"/>
      <w:r w:rsidRPr="00AB745C">
        <w:rPr>
          <w:rFonts w:eastAsia="Times New Roman" w:cs="Calibri"/>
          <w:color w:val="000000"/>
          <w:szCs w:val="22"/>
          <w:u w:val="single"/>
        </w:rPr>
        <w:t xml:space="preserve"> its space technology</w:t>
      </w:r>
      <w:r w:rsidRPr="00AB745C">
        <w:rPr>
          <w:rFonts w:eastAsia="Times New Roman" w:cs="Calibri"/>
          <w:color w:val="000000"/>
          <w:sz w:val="12"/>
          <w:szCs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w:t>
      </w:r>
      <w:proofErr w:type="spellStart"/>
      <w:r w:rsidRPr="00AB745C">
        <w:rPr>
          <w:rFonts w:eastAsia="Times New Roman" w:cs="Calibri"/>
          <w:color w:val="000000"/>
          <w:sz w:val="12"/>
          <w:szCs w:val="12"/>
        </w:rPr>
        <w:t>the"wow</w:t>
      </w:r>
      <w:proofErr w:type="spellEnd"/>
      <w:r w:rsidRPr="00AB745C">
        <w:rPr>
          <w:rFonts w:eastAsia="Times New Roman" w:cs="Calibri"/>
          <w:color w:val="000000"/>
          <w:sz w:val="12"/>
          <w:szCs w:val="12"/>
        </w:rPr>
        <w:t xml:space="preserve">"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AB745C">
        <w:rPr>
          <w:rFonts w:eastAsia="Times New Roman" w:cs="Calibri"/>
          <w:color w:val="000000"/>
          <w:szCs w:val="22"/>
          <w:u w:val="single"/>
        </w:rPr>
        <w:t>Add to this the [disabling]</w:t>
      </w:r>
      <w:r w:rsidRPr="00AB745C">
        <w:rPr>
          <w:rFonts w:eastAsia="Times New Roman" w:cs="Calibri"/>
          <w:color w:val="000000"/>
          <w:sz w:val="12"/>
          <w:szCs w:val="12"/>
        </w:rPr>
        <w:t xml:space="preserve"> </w:t>
      </w:r>
      <w:r w:rsidRPr="00AB745C">
        <w:rPr>
          <w:rFonts w:eastAsia="Times New Roman" w:cs="Calibri"/>
          <w:strike/>
          <w:color w:val="000000"/>
          <w:sz w:val="24"/>
        </w:rPr>
        <w:t>crippling</w:t>
      </w:r>
      <w:r w:rsidRPr="00AB745C">
        <w:rPr>
          <w:rFonts w:eastAsia="Times New Roman" w:cs="Calibri"/>
          <w:color w:val="000000"/>
          <w:sz w:val="24"/>
        </w:rPr>
        <w:t xml:space="preserve"> </w:t>
      </w:r>
      <w:r w:rsidRPr="00AB745C">
        <w:rPr>
          <w:rFonts w:eastAsia="Times New Roman" w:cs="Calibri"/>
          <w:color w:val="000000"/>
          <w:sz w:val="24"/>
          <w:u w:val="single"/>
        </w:rPr>
        <w:t xml:space="preserve">of the US military who now depend upon spy satellites, space-based communications systems, and GPS to know where their troops and supplies are </w:t>
      </w:r>
      <w:proofErr w:type="gramStart"/>
      <w:r w:rsidRPr="00AB745C">
        <w:rPr>
          <w:rFonts w:eastAsia="Times New Roman" w:cs="Calibri"/>
          <w:color w:val="000000"/>
          <w:sz w:val="24"/>
          <w:u w:val="single"/>
        </w:rPr>
        <w:t>located at all times</w:t>
      </w:r>
      <w:proofErr w:type="gramEnd"/>
      <w:r w:rsidRPr="00AB745C">
        <w:rPr>
          <w:rFonts w:eastAsia="Times New Roman" w:cs="Calibri"/>
          <w:color w:val="000000"/>
          <w:sz w:val="24"/>
          <w:u w:val="single"/>
        </w:rPr>
        <w:t xml:space="preserve"> and anywhere in the world. </w:t>
      </w:r>
      <w:r w:rsidRPr="00AB745C">
        <w:rPr>
          <w:rFonts w:eastAsia="Times New Roman" w:cs="Calibri"/>
          <w:color w:val="000000"/>
          <w:sz w:val="24"/>
          <w:u w:val="single"/>
          <w:shd w:val="clear" w:color="auto" w:fill="00FFFF"/>
        </w:rPr>
        <w:t>The result is a nightmarish world, one step away from nuclear war, economic disaster, and potential mass starvation</w:t>
      </w:r>
      <w:r w:rsidRPr="00AB745C">
        <w:rPr>
          <w:rFonts w:eastAsia="Times New Roman" w:cs="Calibri"/>
          <w:color w:val="000000"/>
          <w:sz w:val="24"/>
          <w:u w:val="single"/>
        </w:rPr>
        <w:t>.</w:t>
      </w:r>
      <w:r w:rsidRPr="00AB745C">
        <w:rPr>
          <w:rFonts w:eastAsia="Times New Roman" w:cs="Calibri"/>
          <w:color w:val="000000"/>
          <w:sz w:val="12"/>
          <w:szCs w:val="12"/>
        </w:rPr>
        <w:t xml:space="preserve"> This is the world in which we are now perilously close to living. Space satellites now touch our lives in many ways. And, unfortunately, these </w:t>
      </w:r>
      <w:r w:rsidRPr="00AB745C">
        <w:rPr>
          <w:rFonts w:eastAsia="Times New Roman" w:cs="Calibri"/>
          <w:color w:val="000000"/>
          <w:szCs w:val="22"/>
          <w:u w:val="single"/>
          <w:shd w:val="clear" w:color="auto" w:fill="00FFFF"/>
        </w:rPr>
        <w:t>satellites are</w:t>
      </w:r>
      <w:r w:rsidRPr="00AB745C">
        <w:rPr>
          <w:rFonts w:eastAsia="Times New Roman" w:cs="Calibri"/>
          <w:color w:val="000000"/>
          <w:szCs w:val="22"/>
          <w:u w:val="single"/>
        </w:rPr>
        <w:t xml:space="preserve"> extremely </w:t>
      </w:r>
      <w:r w:rsidRPr="00AB745C">
        <w:rPr>
          <w:rFonts w:eastAsia="Times New Roman" w:cs="Calibri"/>
          <w:color w:val="000000"/>
          <w:sz w:val="24"/>
          <w:u w:val="single"/>
          <w:shd w:val="clear" w:color="auto" w:fill="00FFFF"/>
        </w:rPr>
        <w:t>vulnerable</w:t>
      </w:r>
      <w:r w:rsidRPr="00AB745C">
        <w:rPr>
          <w:rFonts w:eastAsia="Times New Roman" w:cs="Calibri"/>
          <w:color w:val="000000"/>
          <w:sz w:val="12"/>
          <w:szCs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AB745C">
        <w:rPr>
          <w:rFonts w:eastAsia="Times New Roman" w:cs="Calibri"/>
          <w:color w:val="000000"/>
          <w:szCs w:val="22"/>
          <w:u w:val="single"/>
          <w:shd w:val="clear" w:color="auto" w:fill="00FFFF"/>
        </w:rPr>
        <w:t>we are dependent upon them</w:t>
      </w:r>
      <w:r w:rsidRPr="00AB745C">
        <w:rPr>
          <w:rFonts w:eastAsia="Times New Roman" w:cs="Calibri"/>
          <w:color w:val="000000"/>
          <w:szCs w:val="22"/>
          <w:u w:val="single"/>
        </w:rPr>
        <w:t xml:space="preserve"> simply </w:t>
      </w:r>
      <w:r w:rsidRPr="00AB745C">
        <w:rPr>
          <w:rFonts w:eastAsia="Times New Roman" w:cs="Calibri"/>
          <w:color w:val="000000"/>
          <w:sz w:val="24"/>
          <w:u w:val="single"/>
          <w:shd w:val="clear" w:color="auto" w:fill="00FFFF"/>
        </w:rPr>
        <w:t>because they offer capabilities that are simply unavailable</w:t>
      </w:r>
      <w:r w:rsidRPr="00AB745C">
        <w:rPr>
          <w:rFonts w:eastAsia="Times New Roman" w:cs="Calibri"/>
          <w:color w:val="000000"/>
          <w:sz w:val="24"/>
          <w:u w:val="single"/>
        </w:rPr>
        <w:t xml:space="preserve"> any other way</w:t>
      </w:r>
      <w:r w:rsidRPr="00AB745C">
        <w:rPr>
          <w:rFonts w:eastAsia="Times New Roman" w:cs="Calibri"/>
          <w:color w:val="000000"/>
          <w:sz w:val="12"/>
          <w:szCs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AB745C">
        <w:rPr>
          <w:rFonts w:eastAsia="Times New Roman" w:cs="Calibri"/>
          <w:color w:val="000000"/>
          <w:sz w:val="12"/>
          <w:szCs w:val="12"/>
        </w:rPr>
        <w:t>these spacecraft</w:t>
      </w:r>
      <w:proofErr w:type="gramEnd"/>
      <w:r w:rsidRPr="00AB745C">
        <w:rPr>
          <w:rFonts w:eastAsia="Times New Roman" w:cs="Calibri"/>
          <w:color w:val="000000"/>
          <w:sz w:val="12"/>
          <w:szCs w:val="12"/>
        </w:rPr>
        <w:t xml:space="preserve"> provide and many are dependent upon them. </w:t>
      </w:r>
      <w:r w:rsidRPr="00AB745C">
        <w:rPr>
          <w:rFonts w:eastAsia="Times New Roman" w:cs="Calibri"/>
          <w:color w:val="000000"/>
          <w:szCs w:val="22"/>
          <w:u w:val="single"/>
        </w:rPr>
        <w:t xml:space="preserve">Commercial aviation, shipping, emergency services, vehicle fleet tracking, financial transactions, and agriculture are areas of the economy that are increasingly reliant on space. </w:t>
      </w:r>
      <w:proofErr w:type="spellStart"/>
      <w:r w:rsidRPr="00AB745C">
        <w:rPr>
          <w:rFonts w:eastAsia="Times New Roman" w:cs="Calibri"/>
          <w:color w:val="000000"/>
          <w:sz w:val="12"/>
          <w:szCs w:val="12"/>
        </w:rPr>
        <w:t>Telestar</w:t>
      </w:r>
      <w:proofErr w:type="spellEnd"/>
      <w:r w:rsidRPr="00AB745C">
        <w:rPr>
          <w:rFonts w:eastAsia="Times New Roman" w:cs="Calibri"/>
          <w:color w:val="000000"/>
          <w:sz w:val="12"/>
          <w:szCs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AB745C">
        <w:rPr>
          <w:rFonts w:eastAsia="Times New Roman" w:cs="Calibri"/>
          <w:color w:val="000000"/>
          <w:sz w:val="12"/>
          <w:szCs w:val="12"/>
        </w:rPr>
        <w:t>ali</w:t>
      </w:r>
      <w:proofErr w:type="spellEnd"/>
      <w:r w:rsidRPr="00AB745C">
        <w:rPr>
          <w:rFonts w:eastAsia="Times New Roman" w:cs="Calibri"/>
          <w:color w:val="000000"/>
          <w:sz w:val="12"/>
          <w:szCs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AB745C">
        <w:rPr>
          <w:rFonts w:eastAsia="Times New Roman" w:cs="Calibri"/>
          <w:color w:val="000000"/>
          <w:sz w:val="12"/>
          <w:szCs w:val="12"/>
        </w:rPr>
        <w:t>a large number of</w:t>
      </w:r>
      <w:proofErr w:type="gramEnd"/>
      <w:r w:rsidRPr="00AB745C">
        <w:rPr>
          <w:rFonts w:eastAsia="Times New Roman" w:cs="Calibri"/>
          <w:color w:val="000000"/>
          <w:sz w:val="12"/>
          <w:szCs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AB745C">
        <w:rPr>
          <w:rFonts w:eastAsia="Times New Roman" w:cs="Calibri"/>
          <w:color w:val="000000"/>
          <w:sz w:val="12"/>
          <w:szCs w:val="12"/>
        </w:rPr>
        <w:t>days</w:t>
      </w:r>
      <w:proofErr w:type="gramEnd"/>
      <w:r w:rsidRPr="00AB745C">
        <w:rPr>
          <w:rFonts w:eastAsia="Times New Roman" w:cs="Calibri"/>
          <w:color w:val="000000"/>
          <w:sz w:val="12"/>
          <w:szCs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AB745C">
        <w:rPr>
          <w:rFonts w:eastAsia="Times New Roman" w:cs="Calibri"/>
          <w:color w:val="000000"/>
          <w:sz w:val="12"/>
          <w:szCs w:val="12"/>
        </w:rPr>
        <w:t>Figure !</w:t>
      </w:r>
      <w:proofErr w:type="gramEnd"/>
      <w:r w:rsidRPr="00AB745C">
        <w:rPr>
          <w:rFonts w:eastAsia="Times New Roman" w:cs="Calibri"/>
          <w:color w:val="000000"/>
          <w:sz w:val="12"/>
          <w:szCs w:val="12"/>
        </w:rPr>
        <w:t xml:space="preserve">.1 shows a satellite image of Hurricane Ivan approaching the Alabama Gulf coast in 2004. Without this type of information, evacuation warnings would have to be given more generally, resulting in needless </w:t>
      </w:r>
      <w:proofErr w:type="gramStart"/>
      <w:r w:rsidRPr="00AB745C">
        <w:rPr>
          <w:rFonts w:eastAsia="Times New Roman" w:cs="Calibri"/>
          <w:color w:val="000000"/>
          <w:sz w:val="12"/>
          <w:szCs w:val="12"/>
        </w:rPr>
        <w:t>evacuations</w:t>
      </w:r>
      <w:proofErr w:type="gramEnd"/>
      <w:r w:rsidRPr="00AB745C">
        <w:rPr>
          <w:rFonts w:eastAsia="Times New Roman" w:cs="Calibri"/>
          <w:color w:val="000000"/>
          <w:sz w:val="12"/>
          <w:szCs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AB745C">
        <w:rPr>
          <w:rFonts w:eastAsia="Times New Roman" w:cs="Calibri"/>
          <w:color w:val="000000"/>
          <w:szCs w:val="22"/>
          <w:u w:val="single"/>
        </w:rPr>
        <w:t>Satellite information is critical to all aspects of US intelligence and military planning.</w:t>
      </w:r>
      <w:r w:rsidRPr="00AB745C">
        <w:rPr>
          <w:rFonts w:eastAsia="Times New Roman" w:cs="Calibri"/>
          <w:color w:val="000000"/>
          <w:sz w:val="24"/>
          <w:u w:val="single"/>
          <w:shd w:val="clear" w:color="auto" w:fill="00FFFF"/>
        </w:rPr>
        <w:t xml:space="preserve"> Spy satellites are used to monitor compliance with international arms treaties and to assess the military activities of countries</w:t>
      </w:r>
      <w:r w:rsidRPr="00AB745C">
        <w:rPr>
          <w:rFonts w:eastAsia="Times New Roman" w:cs="Calibri"/>
          <w:color w:val="000000"/>
          <w:sz w:val="24"/>
          <w:u w:val="single"/>
        </w:rPr>
        <w:t xml:space="preserve"> such as China, Russia, Iran, and North Korea</w:t>
      </w:r>
      <w:r w:rsidRPr="00AB745C">
        <w:rPr>
          <w:rFonts w:eastAsia="Times New Roman" w:cs="Calibri"/>
          <w:color w:val="000000"/>
          <w:sz w:val="12"/>
          <w:szCs w:val="12"/>
        </w:rPr>
        <w:t xml:space="preserve">. Figure 1.2 shows the capability of modem unclassified space-based imaging. </w:t>
      </w:r>
      <w:proofErr w:type="spellStart"/>
      <w:r w:rsidRPr="00AB745C">
        <w:rPr>
          <w:rFonts w:eastAsia="Times New Roman" w:cs="Calibri"/>
          <w:color w:val="000000"/>
          <w:sz w:val="12"/>
          <w:szCs w:val="12"/>
        </w:rPr>
        <w:t>Thecapability</w:t>
      </w:r>
      <w:proofErr w:type="spellEnd"/>
      <w:r w:rsidRPr="00AB745C">
        <w:rPr>
          <w:rFonts w:eastAsia="Times New Roman" w:cs="Calibri"/>
          <w:color w:val="000000"/>
          <w:sz w:val="12"/>
          <w:szCs w:val="12"/>
        </w:rPr>
        <w:t xml:space="preserve"> of the </w:t>
      </w:r>
      <w:r w:rsidRPr="00AB745C">
        <w:rPr>
          <w:rFonts w:eastAsia="Times New Roman" w:cs="Calibri"/>
          <w:color w:val="000000"/>
          <w:sz w:val="12"/>
          <w:szCs w:val="12"/>
        </w:rPr>
        <w:lastRenderedPageBreak/>
        <w:t>classified systems is presumed to be significantly better, providing much more detail.</w:t>
      </w:r>
      <w:r w:rsidRPr="00AB745C">
        <w:rPr>
          <w:rFonts w:eastAsia="Times New Roman" w:cs="Calibri"/>
          <w:color w:val="000000"/>
          <w:sz w:val="24"/>
          <w:shd w:val="clear" w:color="auto" w:fill="00FFFF"/>
        </w:rPr>
        <w:t xml:space="preserve"> </w:t>
      </w:r>
      <w:r w:rsidRPr="00AB745C">
        <w:rPr>
          <w:rFonts w:eastAsia="Times New Roman" w:cs="Calibri"/>
          <w:color w:val="000000"/>
          <w:sz w:val="24"/>
          <w:u w:val="single"/>
        </w:rPr>
        <w:t>Losing these satellites would place global militaries on high alert</w:t>
      </w:r>
      <w:r w:rsidRPr="00AB745C">
        <w:rPr>
          <w:rFonts w:eastAsia="Times New Roman" w:cs="Calibri"/>
          <w:color w:val="000000"/>
          <w:sz w:val="12"/>
          <w:szCs w:val="12"/>
        </w:rPr>
        <w:t xml:space="preserve"> and have them operating, literally, in the blind. </w:t>
      </w:r>
      <w:r w:rsidRPr="00AB745C">
        <w:rPr>
          <w:rFonts w:eastAsia="Times New Roman" w:cs="Calibri"/>
          <w:color w:val="000000"/>
          <w:szCs w:val="22"/>
          <w:u w:val="single"/>
        </w:rPr>
        <w:t>Our military would suddenly become vulnerable in other areas as well. GPS</w:t>
      </w:r>
      <w:r w:rsidRPr="00AB745C">
        <w:rPr>
          <w:rFonts w:eastAsia="Times New Roman" w:cs="Calibri"/>
          <w:color w:val="000000"/>
          <w:sz w:val="12"/>
          <w:szCs w:val="12"/>
        </w:rPr>
        <w:t xml:space="preserve">, a network of 24-32 satellites in medium-Earth orbit, </w:t>
      </w:r>
      <w:r w:rsidRPr="00AB745C">
        <w:rPr>
          <w:rFonts w:eastAsia="Times New Roman" w:cs="Calibri"/>
          <w:color w:val="000000"/>
          <w:szCs w:val="22"/>
          <w:u w:val="single"/>
        </w:rPr>
        <w:t>was developed to provide precise position information to the military, and it is now in common use by individuals and industry. The network</w:t>
      </w:r>
      <w:r w:rsidRPr="00AB745C">
        <w:rPr>
          <w:rFonts w:eastAsia="Times New Roman" w:cs="Calibri"/>
          <w:color w:val="000000"/>
          <w:sz w:val="12"/>
          <w:szCs w:val="12"/>
        </w:rPr>
        <w:t xml:space="preserve">, which became fully operational in 1993, </w:t>
      </w:r>
      <w:r w:rsidRPr="00AB745C">
        <w:rPr>
          <w:rFonts w:eastAsia="Times New Roman" w:cs="Calibri"/>
          <w:color w:val="000000"/>
          <w:szCs w:val="22"/>
          <w:u w:val="single"/>
        </w:rPr>
        <w:t>allows</w:t>
      </w:r>
      <w:r w:rsidRPr="00AB745C">
        <w:rPr>
          <w:rFonts w:eastAsia="Times New Roman" w:cs="Calibri"/>
          <w:color w:val="000000"/>
          <w:sz w:val="12"/>
          <w:szCs w:val="12"/>
        </w:rPr>
        <w:t xml:space="preserve"> our </w:t>
      </w:r>
      <w:r w:rsidRPr="00AB745C">
        <w:rPr>
          <w:rFonts w:eastAsia="Times New Roman" w:cs="Calibri"/>
          <w:color w:val="000000"/>
          <w:szCs w:val="22"/>
          <w:u w:val="single"/>
        </w:rPr>
        <w:t>armed forces to know their exact locations anywhere in the world. It is used to guide bombs to</w:t>
      </w:r>
      <w:r w:rsidRPr="00AB745C">
        <w:rPr>
          <w:rFonts w:eastAsia="Times New Roman" w:cs="Calibri"/>
          <w:color w:val="000000"/>
          <w:sz w:val="12"/>
          <w:szCs w:val="12"/>
        </w:rPr>
        <w:t xml:space="preserve"> their </w:t>
      </w:r>
      <w:r w:rsidRPr="00AB745C">
        <w:rPr>
          <w:rFonts w:eastAsia="Times New Roman" w:cs="Calibri"/>
          <w:color w:val="000000"/>
          <w:szCs w:val="22"/>
          <w:u w:val="single"/>
        </w:rPr>
        <w:t>targets with unprecedented accuracy</w:t>
      </w:r>
      <w:r w:rsidRPr="00AB745C">
        <w:rPr>
          <w:rFonts w:eastAsia="Times New Roman" w:cs="Calibri"/>
          <w:color w:val="000000"/>
          <w:sz w:val="12"/>
          <w:szCs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AB745C">
        <w:rPr>
          <w:rFonts w:eastAsia="Times New Roman" w:cs="Calibri"/>
          <w:color w:val="000000"/>
          <w:szCs w:val="22"/>
          <w:u w:val="single"/>
        </w:rPr>
        <w:t xml:space="preserve">It allows soldiers to navigate in the dark or in adverse weather or sandstorms. </w:t>
      </w:r>
      <w:r w:rsidRPr="00AB745C">
        <w:rPr>
          <w:rFonts w:eastAsia="Times New Roman" w:cs="Calibri"/>
          <w:color w:val="000000"/>
          <w:sz w:val="24"/>
          <w:u w:val="single"/>
          <w:shd w:val="clear" w:color="auto" w:fill="00FFFF"/>
        </w:rPr>
        <w:t>Without GPS, our military advantage over</w:t>
      </w:r>
      <w:r w:rsidRPr="00AB745C">
        <w:rPr>
          <w:rFonts w:eastAsia="Times New Roman" w:cs="Calibri"/>
          <w:color w:val="000000"/>
          <w:sz w:val="12"/>
          <w:szCs w:val="12"/>
        </w:rPr>
        <w:t xml:space="preserve"> </w:t>
      </w:r>
      <w:proofErr w:type="spellStart"/>
      <w:r w:rsidRPr="00AB745C">
        <w:rPr>
          <w:rFonts w:eastAsia="Times New Roman" w:cs="Calibri"/>
          <w:color w:val="000000"/>
          <w:sz w:val="12"/>
          <w:szCs w:val="12"/>
        </w:rPr>
        <w:t>potential</w:t>
      </w:r>
      <w:r w:rsidRPr="00AB745C">
        <w:rPr>
          <w:rFonts w:eastAsia="Times New Roman" w:cs="Calibri"/>
          <w:color w:val="000000"/>
          <w:szCs w:val="22"/>
          <w:u w:val="single"/>
          <w:shd w:val="clear" w:color="auto" w:fill="00FFFF"/>
        </w:rPr>
        <w:t>adversaries</w:t>
      </w:r>
      <w:proofErr w:type="spellEnd"/>
      <w:r w:rsidRPr="00AB745C">
        <w:rPr>
          <w:rFonts w:eastAsia="Times New Roman" w:cs="Calibri"/>
          <w:color w:val="000000"/>
          <w:szCs w:val="22"/>
          <w:u w:val="single"/>
          <w:shd w:val="clear" w:color="auto" w:fill="00FFFF"/>
        </w:rPr>
        <w:t xml:space="preserve"> would be</w:t>
      </w:r>
      <w:r w:rsidRPr="00AB745C">
        <w:rPr>
          <w:rFonts w:eastAsia="Times New Roman" w:cs="Calibri"/>
          <w:color w:val="000000"/>
          <w:sz w:val="12"/>
          <w:szCs w:val="12"/>
        </w:rPr>
        <w:t xml:space="preserve"> dramatically reduced or </w:t>
      </w:r>
      <w:r w:rsidRPr="00AB745C">
        <w:rPr>
          <w:rFonts w:eastAsia="Times New Roman" w:cs="Calibri"/>
          <w:color w:val="000000"/>
          <w:szCs w:val="22"/>
          <w:u w:val="single"/>
          <w:shd w:val="clear" w:color="auto" w:fill="00FFFF"/>
        </w:rPr>
        <w:t>eliminated</w:t>
      </w:r>
      <w:r w:rsidRPr="00AB745C">
        <w:rPr>
          <w:rFonts w:eastAsia="Times New Roman" w:cs="Calibri"/>
          <w:color w:val="000000"/>
          <w:sz w:val="12"/>
          <w:szCs w:val="12"/>
        </w:rPr>
        <w:t>.</w:t>
      </w:r>
    </w:p>
    <w:p w14:paraId="58CFA12B" w14:textId="77777777" w:rsidR="00AB745C" w:rsidRPr="00AB745C" w:rsidRDefault="00AB745C" w:rsidP="00AB745C">
      <w:pPr>
        <w:spacing w:line="240" w:lineRule="auto"/>
        <w:outlineLvl w:val="1"/>
        <w:rPr>
          <w:rFonts w:ascii="Times New Roman" w:eastAsia="Times New Roman" w:hAnsi="Times New Roman" w:cs="Times New Roman"/>
          <w:b/>
          <w:bCs/>
          <w:sz w:val="36"/>
          <w:szCs w:val="36"/>
        </w:rPr>
      </w:pPr>
      <w:r w:rsidRPr="00AB745C">
        <w:rPr>
          <w:rFonts w:eastAsia="Times New Roman" w:cs="Calibri"/>
          <w:color w:val="000000"/>
          <w:szCs w:val="22"/>
        </w:rPr>
        <w:t> </w:t>
      </w:r>
    </w:p>
    <w:p w14:paraId="3066E622" w14:textId="20235642" w:rsidR="00AB745C" w:rsidRPr="00AB745C" w:rsidRDefault="00AB745C" w:rsidP="00AB745C">
      <w:pPr>
        <w:spacing w:before="360" w:after="80" w:line="240" w:lineRule="auto"/>
        <w:jc w:val="center"/>
        <w:outlineLvl w:val="1"/>
        <w:rPr>
          <w:rFonts w:ascii="Times New Roman" w:eastAsia="Times New Roman" w:hAnsi="Times New Roman" w:cs="Times New Roman"/>
          <w:b/>
          <w:bCs/>
          <w:sz w:val="36"/>
          <w:szCs w:val="36"/>
        </w:rPr>
      </w:pPr>
      <w:r w:rsidRPr="00AB745C">
        <w:rPr>
          <w:rFonts w:eastAsia="Times New Roman" w:cs="Calibri"/>
          <w:b/>
          <w:bCs/>
          <w:color w:val="000000"/>
          <w:sz w:val="44"/>
          <w:szCs w:val="44"/>
          <w:u w:val="single"/>
        </w:rPr>
        <w:t xml:space="preserve">Contention </w:t>
      </w:r>
      <w:r w:rsidR="00CD7DF3">
        <w:rPr>
          <w:rFonts w:eastAsia="Times New Roman" w:cs="Calibri"/>
          <w:b/>
          <w:bCs/>
          <w:color w:val="000000"/>
          <w:sz w:val="44"/>
          <w:szCs w:val="44"/>
          <w:u w:val="single"/>
        </w:rPr>
        <w:t xml:space="preserve">3 </w:t>
      </w:r>
      <w:r w:rsidRPr="00AB745C">
        <w:rPr>
          <w:rFonts w:eastAsia="Times New Roman" w:cs="Calibri"/>
          <w:b/>
          <w:bCs/>
          <w:color w:val="000000"/>
          <w:sz w:val="44"/>
          <w:szCs w:val="44"/>
          <w:u w:val="single"/>
        </w:rPr>
        <w:t>- Cooperation</w:t>
      </w:r>
    </w:p>
    <w:p w14:paraId="76977553"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eastAsia="Times New Roman" w:cs="Calibri"/>
          <w:b/>
          <w:bCs/>
          <w:color w:val="4B535D"/>
          <w:sz w:val="24"/>
        </w:rPr>
        <w:t>Cooperation allows extreme advancement in space technology.</w:t>
      </w:r>
    </w:p>
    <w:p w14:paraId="2B7CDC3A"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color w:val="000000"/>
          <w:szCs w:val="22"/>
        </w:rPr>
        <w:t> </w:t>
      </w:r>
    </w:p>
    <w:p w14:paraId="70196646"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eastAsia="Times New Roman" w:cs="Calibri"/>
          <w:b/>
          <w:bCs/>
          <w:color w:val="4B535D"/>
          <w:sz w:val="24"/>
          <w:u w:val="single"/>
          <w:shd w:val="clear" w:color="auto" w:fill="00FFFF"/>
        </w:rPr>
        <w:t>Patrick</w:t>
      </w:r>
      <w:r w:rsidRPr="00AB745C">
        <w:rPr>
          <w:rFonts w:eastAsia="Times New Roman" w:cs="Calibri"/>
          <w:color w:val="4B535D"/>
          <w:sz w:val="16"/>
          <w:szCs w:val="16"/>
        </w:rPr>
        <w:t xml:space="preserve">, Stewart. “A New Space Age Demands International Cooperation, Not Competition or Dominance | Council on Foreign Relations.” </w:t>
      </w:r>
      <w:r w:rsidRPr="00AB745C">
        <w:rPr>
          <w:rFonts w:eastAsia="Times New Roman" w:cs="Calibri"/>
          <w:i/>
          <w:iCs/>
          <w:color w:val="4B535D"/>
          <w:sz w:val="16"/>
          <w:szCs w:val="16"/>
        </w:rPr>
        <w:t>Council on Foreign Relations</w:t>
      </w:r>
      <w:r w:rsidRPr="00AB745C">
        <w:rPr>
          <w:rFonts w:eastAsia="Times New Roman" w:cs="Calibri"/>
          <w:color w:val="4B535D"/>
          <w:sz w:val="16"/>
          <w:szCs w:val="16"/>
        </w:rPr>
        <w:t>, 20 May 20</w:t>
      </w:r>
      <w:r w:rsidRPr="00AB745C">
        <w:rPr>
          <w:rFonts w:eastAsia="Times New Roman" w:cs="Calibri"/>
          <w:b/>
          <w:bCs/>
          <w:color w:val="4B535D"/>
          <w:sz w:val="24"/>
          <w:u w:val="single"/>
          <w:shd w:val="clear" w:color="auto" w:fill="00FFFF"/>
        </w:rPr>
        <w:t>19</w:t>
      </w:r>
      <w:r w:rsidRPr="00AB745C">
        <w:rPr>
          <w:rFonts w:eastAsia="Times New Roman" w:cs="Calibri"/>
          <w:color w:val="4B535D"/>
          <w:sz w:val="16"/>
          <w:szCs w:val="16"/>
        </w:rPr>
        <w:t>, https://www.cfr.org/blog/new-space-age-demands-international-cooperation-not-competition-or-dominance.</w:t>
      </w:r>
    </w:p>
    <w:p w14:paraId="19757708"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color w:val="000000"/>
          <w:szCs w:val="22"/>
        </w:rPr>
        <w:t> </w:t>
      </w:r>
    </w:p>
    <w:p w14:paraId="4A641B16" w14:textId="77777777" w:rsidR="00AB745C" w:rsidRPr="00AB745C" w:rsidRDefault="00AB745C" w:rsidP="00AB745C">
      <w:pPr>
        <w:spacing w:after="0" w:line="240" w:lineRule="auto"/>
        <w:rPr>
          <w:rFonts w:ascii="Times New Roman" w:eastAsia="Times New Roman" w:hAnsi="Times New Roman" w:cs="Times New Roman"/>
          <w:sz w:val="24"/>
        </w:rPr>
      </w:pPr>
      <w:r w:rsidRPr="00AB745C">
        <w:rPr>
          <w:rFonts w:eastAsia="Times New Roman" w:cs="Calibri"/>
          <w:color w:val="4B535D"/>
          <w:sz w:val="16"/>
          <w:szCs w:val="16"/>
        </w:rPr>
        <w:t xml:space="preserve">Fifty years after Apollo 11 astronauts first walked on the moon, </w:t>
      </w:r>
      <w:r w:rsidRPr="00AB745C">
        <w:rPr>
          <w:rFonts w:eastAsia="Times New Roman" w:cs="Calibri"/>
          <w:b/>
          <w:bCs/>
          <w:color w:val="4B535D"/>
          <w:sz w:val="24"/>
          <w:u w:val="single"/>
        </w:rPr>
        <w:t>the world is entering a new Space Age</w:t>
      </w:r>
      <w:r w:rsidRPr="00AB745C">
        <w:rPr>
          <w:rFonts w:eastAsia="Times New Roman" w:cs="Calibri"/>
          <w:color w:val="4B535D"/>
          <w:sz w:val="16"/>
          <w:szCs w:val="16"/>
        </w:rPr>
        <w:t>. Outer space, a domain once reserved for the great powers, is democratizing. New “</w:t>
      </w:r>
      <w:r w:rsidRPr="00AB745C">
        <w:rPr>
          <w:rFonts w:eastAsia="Times New Roman" w:cs="Calibri"/>
          <w:b/>
          <w:bCs/>
          <w:color w:val="4B535D"/>
          <w:sz w:val="24"/>
          <w:u w:val="single"/>
        </w:rPr>
        <w:t xml:space="preserve">space-faring” </w:t>
      </w:r>
      <w:r w:rsidRPr="00AB745C">
        <w:rPr>
          <w:rFonts w:eastAsia="Times New Roman" w:cs="Calibri"/>
          <w:b/>
          <w:bCs/>
          <w:color w:val="4B535D"/>
          <w:sz w:val="24"/>
          <w:u w:val="single"/>
          <w:shd w:val="clear" w:color="auto" w:fill="00FFFF"/>
        </w:rPr>
        <w:t>nations</w:t>
      </w:r>
      <w:r w:rsidRPr="00AB745C">
        <w:rPr>
          <w:rFonts w:eastAsia="Times New Roman" w:cs="Calibri"/>
          <w:b/>
          <w:bCs/>
          <w:color w:val="4B535D"/>
          <w:sz w:val="24"/>
          <w:u w:val="single"/>
        </w:rPr>
        <w:t xml:space="preserve"> and private corporations </w:t>
      </w:r>
      <w:r w:rsidRPr="00AB745C">
        <w:rPr>
          <w:rFonts w:eastAsia="Times New Roman" w:cs="Calibri"/>
          <w:b/>
          <w:bCs/>
          <w:color w:val="4B535D"/>
          <w:sz w:val="24"/>
          <w:u w:val="single"/>
          <w:shd w:val="clear" w:color="auto" w:fill="00FFFF"/>
        </w:rPr>
        <w:t>are entering the final frontier, taking advantage of breakthrough technologies and lower financial barriers.</w:t>
      </w:r>
      <w:r w:rsidRPr="00AB745C">
        <w:rPr>
          <w:rFonts w:eastAsia="Times New Roman" w:cs="Calibri"/>
          <w:b/>
          <w:bCs/>
          <w:color w:val="4B535D"/>
          <w:sz w:val="24"/>
          <w:u w:val="single"/>
        </w:rPr>
        <w:t xml:space="preserve"> The possibilities for humanity are immense. </w:t>
      </w:r>
      <w:r w:rsidRPr="00AB745C">
        <w:rPr>
          <w:rFonts w:eastAsia="Times New Roman" w:cs="Calibri"/>
          <w:b/>
          <w:bCs/>
          <w:color w:val="4B535D"/>
          <w:sz w:val="24"/>
          <w:u w:val="single"/>
          <w:shd w:val="clear" w:color="auto" w:fill="00FFFF"/>
        </w:rPr>
        <w:t>They include new opportunities for</w:t>
      </w:r>
      <w:r w:rsidRPr="00AB745C">
        <w:rPr>
          <w:rFonts w:eastAsia="Times New Roman" w:cs="Calibri"/>
          <w:b/>
          <w:bCs/>
          <w:color w:val="4B535D"/>
          <w:sz w:val="24"/>
          <w:u w:val="single"/>
        </w:rPr>
        <w:t xml:space="preserve"> communication, for observing and understanding the Earth’s natural systems, for </w:t>
      </w:r>
      <w:r w:rsidRPr="00AB745C">
        <w:rPr>
          <w:rFonts w:eastAsia="Times New Roman" w:cs="Calibri"/>
          <w:b/>
          <w:bCs/>
          <w:color w:val="4B535D"/>
          <w:sz w:val="24"/>
          <w:u w:val="single"/>
          <w:shd w:val="clear" w:color="auto" w:fill="00FFFF"/>
        </w:rPr>
        <w:t>exploring the solar system and the heavens beyond, for exploiting space-based resources, and for constructing planetary defense systems to protect the planet from catastrophic collisions with near-Earth objects</w:t>
      </w:r>
      <w:r w:rsidRPr="00AB745C">
        <w:rPr>
          <w:rFonts w:eastAsia="Times New Roman" w:cs="Calibri"/>
          <w:color w:val="4B535D"/>
          <w:sz w:val="16"/>
          <w:szCs w:val="16"/>
        </w:rPr>
        <w:t>—asteroids, comets—and other celestial hazards. </w:t>
      </w:r>
    </w:p>
    <w:p w14:paraId="7D700922"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color w:val="000000"/>
          <w:szCs w:val="22"/>
        </w:rPr>
        <w:t> </w:t>
      </w:r>
    </w:p>
    <w:p w14:paraId="4E1B5E01" w14:textId="77777777" w:rsidR="00AB745C" w:rsidRPr="00AB745C" w:rsidRDefault="00AB745C" w:rsidP="00AB745C">
      <w:pPr>
        <w:spacing w:after="460" w:line="240" w:lineRule="auto"/>
        <w:rPr>
          <w:rFonts w:ascii="Times New Roman" w:eastAsia="Times New Roman" w:hAnsi="Times New Roman" w:cs="Times New Roman"/>
          <w:sz w:val="24"/>
        </w:rPr>
      </w:pPr>
      <w:r w:rsidRPr="00AB745C">
        <w:rPr>
          <w:rFonts w:eastAsia="Times New Roman" w:cs="Calibri"/>
          <w:b/>
          <w:bCs/>
          <w:color w:val="555555"/>
          <w:sz w:val="24"/>
        </w:rPr>
        <w:t>Innovation is important for an economy – which prevents economic recession</w:t>
      </w:r>
    </w:p>
    <w:p w14:paraId="0AF2218F" w14:textId="77777777" w:rsidR="00AB745C" w:rsidRPr="00AB745C" w:rsidRDefault="00AB745C" w:rsidP="00AB745C">
      <w:pPr>
        <w:spacing w:after="460" w:line="240" w:lineRule="auto"/>
        <w:rPr>
          <w:rFonts w:ascii="Times New Roman" w:eastAsia="Times New Roman" w:hAnsi="Times New Roman" w:cs="Times New Roman"/>
          <w:sz w:val="24"/>
        </w:rPr>
      </w:pPr>
      <w:r w:rsidRPr="00AB745C">
        <w:rPr>
          <w:rFonts w:eastAsia="Times New Roman" w:cs="Calibri"/>
          <w:b/>
          <w:bCs/>
          <w:color w:val="555555"/>
          <w:sz w:val="24"/>
          <w:u w:val="single"/>
          <w:shd w:val="clear" w:color="auto" w:fill="00FFFF"/>
        </w:rPr>
        <w:t>ECB 21</w:t>
      </w:r>
      <w:r w:rsidRPr="00AB745C">
        <w:rPr>
          <w:rFonts w:eastAsia="Times New Roman" w:cs="Calibri"/>
          <w:color w:val="555555"/>
          <w:sz w:val="16"/>
          <w:szCs w:val="16"/>
        </w:rPr>
        <w:t xml:space="preserve">Bank, European Central. “How Does Innovation Lead to Growth?” </w:t>
      </w:r>
      <w:r w:rsidRPr="00AB745C">
        <w:rPr>
          <w:rFonts w:eastAsia="Times New Roman" w:cs="Calibri"/>
          <w:i/>
          <w:iCs/>
          <w:color w:val="555555"/>
          <w:sz w:val="16"/>
          <w:szCs w:val="16"/>
        </w:rPr>
        <w:t>European Central Bank</w:t>
      </w:r>
      <w:r w:rsidRPr="00AB745C">
        <w:rPr>
          <w:rFonts w:eastAsia="Times New Roman" w:cs="Calibri"/>
          <w:color w:val="555555"/>
          <w:sz w:val="16"/>
          <w:szCs w:val="16"/>
        </w:rPr>
        <w:t>, 18 Nov. 2021, https://www.ecb.europa.eu/ecb/educational/explainers/tell-me-more/html/growth.en.html.</w:t>
      </w:r>
    </w:p>
    <w:p w14:paraId="05FE3296" w14:textId="77777777" w:rsidR="00AB745C" w:rsidRPr="00AB745C" w:rsidRDefault="00AB745C" w:rsidP="00AB745C">
      <w:pPr>
        <w:spacing w:after="460" w:line="240" w:lineRule="auto"/>
        <w:rPr>
          <w:rFonts w:ascii="Times New Roman" w:eastAsia="Times New Roman" w:hAnsi="Times New Roman" w:cs="Times New Roman"/>
          <w:sz w:val="24"/>
        </w:rPr>
      </w:pPr>
      <w:r w:rsidRPr="00AB745C">
        <w:rPr>
          <w:rFonts w:eastAsia="Times New Roman" w:cs="Calibri"/>
          <w:b/>
          <w:bCs/>
          <w:color w:val="555555"/>
          <w:sz w:val="24"/>
          <w:u w:val="single"/>
          <w:shd w:val="clear" w:color="auto" w:fill="00FFFF"/>
        </w:rPr>
        <w:t xml:space="preserve">Innovation is an essential driver of economic progress that benefits consumers, </w:t>
      </w:r>
      <w:proofErr w:type="gramStart"/>
      <w:r w:rsidRPr="00AB745C">
        <w:rPr>
          <w:rFonts w:eastAsia="Times New Roman" w:cs="Calibri"/>
          <w:b/>
          <w:bCs/>
          <w:color w:val="555555"/>
          <w:sz w:val="24"/>
          <w:u w:val="single"/>
          <w:shd w:val="clear" w:color="auto" w:fill="00FFFF"/>
        </w:rPr>
        <w:t>businesses</w:t>
      </w:r>
      <w:proofErr w:type="gramEnd"/>
      <w:r w:rsidRPr="00AB745C">
        <w:rPr>
          <w:rFonts w:eastAsia="Times New Roman" w:cs="Calibri"/>
          <w:b/>
          <w:bCs/>
          <w:color w:val="555555"/>
          <w:sz w:val="24"/>
          <w:u w:val="single"/>
          <w:shd w:val="clear" w:color="auto" w:fill="00FFFF"/>
        </w:rPr>
        <w:t xml:space="preserve"> and the economy as a whole</w:t>
      </w:r>
      <w:r w:rsidRPr="00AB745C">
        <w:rPr>
          <w:rFonts w:eastAsia="Times New Roman" w:cs="Calibri"/>
          <w:b/>
          <w:bCs/>
          <w:color w:val="555555"/>
          <w:sz w:val="24"/>
          <w:u w:val="single"/>
        </w:rPr>
        <w:t>.</w:t>
      </w:r>
      <w:r w:rsidRPr="00AB745C">
        <w:rPr>
          <w:rFonts w:eastAsia="Times New Roman" w:cs="Calibri"/>
          <w:color w:val="555555"/>
          <w:sz w:val="16"/>
          <w:szCs w:val="16"/>
        </w:rPr>
        <w:t xml:space="preserve"> How does it play that role, how does it contribute to economic growth and what can be done to promote it?</w:t>
      </w:r>
      <w:r w:rsidRPr="00AB745C">
        <w:rPr>
          <w:rFonts w:eastAsia="Times New Roman" w:cs="Calibri"/>
          <w:b/>
          <w:bCs/>
          <w:color w:val="555555"/>
          <w:sz w:val="24"/>
          <w:u w:val="single"/>
        </w:rPr>
        <w:t xml:space="preserve"> In economic terms, </w:t>
      </w:r>
      <w:r w:rsidRPr="00AB745C">
        <w:rPr>
          <w:rFonts w:eastAsia="Times New Roman" w:cs="Calibri"/>
          <w:b/>
          <w:bCs/>
          <w:color w:val="555555"/>
          <w:sz w:val="24"/>
          <w:u w:val="single"/>
          <w:shd w:val="clear" w:color="auto" w:fill="00FFFF"/>
        </w:rPr>
        <w:t>innovation describes the development and application of ideas and technologies that improve goods and services</w:t>
      </w:r>
      <w:r w:rsidRPr="00AB745C">
        <w:rPr>
          <w:rFonts w:eastAsia="Times New Roman" w:cs="Calibri"/>
          <w:b/>
          <w:bCs/>
          <w:color w:val="555555"/>
          <w:sz w:val="24"/>
          <w:u w:val="single"/>
        </w:rPr>
        <w:t xml:space="preserve"> or make their production more efficient</w:t>
      </w:r>
      <w:r w:rsidRPr="00AB745C">
        <w:rPr>
          <w:rFonts w:eastAsia="Times New Roman" w:cs="Calibri"/>
          <w:color w:val="555555"/>
          <w:sz w:val="16"/>
          <w:szCs w:val="16"/>
        </w:rPr>
        <w:t xml:space="preserve">. A classic example of innovation is the development of steam engine technology in the 18th century. Steam engines could be </w:t>
      </w:r>
      <w:proofErr w:type="gramStart"/>
      <w:r w:rsidRPr="00AB745C">
        <w:rPr>
          <w:rFonts w:eastAsia="Times New Roman" w:cs="Calibri"/>
          <w:color w:val="555555"/>
          <w:sz w:val="16"/>
          <w:szCs w:val="16"/>
        </w:rPr>
        <w:t>put to use</w:t>
      </w:r>
      <w:proofErr w:type="gramEnd"/>
      <w:r w:rsidRPr="00AB745C">
        <w:rPr>
          <w:rFonts w:eastAsia="Times New Roman" w:cs="Calibri"/>
          <w:color w:val="555555"/>
          <w:sz w:val="16"/>
          <w:szCs w:val="16"/>
        </w:rPr>
        <w:t xml:space="preserve"> in factories, enabling mass production, and they revolutionized transport with the railways. More recently, information technology transformed the way companies produce and sell their goods and services, while </w:t>
      </w:r>
      <w:proofErr w:type="gramStart"/>
      <w:r w:rsidRPr="00AB745C">
        <w:rPr>
          <w:rFonts w:eastAsia="Times New Roman" w:cs="Calibri"/>
          <w:color w:val="555555"/>
          <w:sz w:val="16"/>
          <w:szCs w:val="16"/>
        </w:rPr>
        <w:t>opening up</w:t>
      </w:r>
      <w:proofErr w:type="gramEnd"/>
      <w:r w:rsidRPr="00AB745C">
        <w:rPr>
          <w:rFonts w:eastAsia="Times New Roman" w:cs="Calibri"/>
          <w:color w:val="555555"/>
          <w:sz w:val="16"/>
          <w:szCs w:val="16"/>
        </w:rPr>
        <w:t xml:space="preserve"> new markets and new business models.</w:t>
      </w:r>
    </w:p>
    <w:p w14:paraId="03E74A7C" w14:textId="77777777" w:rsidR="00AB745C" w:rsidRPr="00AB745C" w:rsidRDefault="00AB745C" w:rsidP="00AB745C">
      <w:pPr>
        <w:spacing w:before="240" w:after="40" w:line="240" w:lineRule="auto"/>
        <w:outlineLvl w:val="3"/>
        <w:rPr>
          <w:rFonts w:ascii="Times New Roman" w:eastAsia="Times New Roman" w:hAnsi="Times New Roman" w:cs="Times New Roman"/>
          <w:b/>
          <w:bCs/>
          <w:sz w:val="24"/>
        </w:rPr>
      </w:pPr>
      <w:r w:rsidRPr="00AB745C">
        <w:rPr>
          <w:rFonts w:eastAsia="Times New Roman" w:cs="Calibri"/>
          <w:b/>
          <w:bCs/>
          <w:color w:val="000000"/>
          <w:sz w:val="26"/>
          <w:szCs w:val="26"/>
        </w:rPr>
        <w:lastRenderedPageBreak/>
        <w:t xml:space="preserve">Econ </w:t>
      </w:r>
      <w:r w:rsidRPr="00AB745C">
        <w:rPr>
          <w:rFonts w:eastAsia="Times New Roman" w:cs="Calibri"/>
          <w:b/>
          <w:bCs/>
          <w:color w:val="000000"/>
          <w:sz w:val="26"/>
          <w:szCs w:val="26"/>
          <w:u w:val="single"/>
        </w:rPr>
        <w:t>decline</w:t>
      </w:r>
      <w:r w:rsidRPr="00AB745C">
        <w:rPr>
          <w:rFonts w:eastAsia="Times New Roman" w:cs="Calibri"/>
          <w:b/>
          <w:bCs/>
          <w:color w:val="000000"/>
          <w:sz w:val="26"/>
          <w:szCs w:val="26"/>
        </w:rPr>
        <w:t xml:space="preserve"> causes </w:t>
      </w:r>
      <w:r w:rsidRPr="00AB745C">
        <w:rPr>
          <w:rFonts w:eastAsia="Times New Roman" w:cs="Calibri"/>
          <w:b/>
          <w:bCs/>
          <w:color w:val="000000"/>
          <w:sz w:val="26"/>
          <w:szCs w:val="26"/>
          <w:u w:val="single"/>
        </w:rPr>
        <w:t>world war</w:t>
      </w:r>
      <w:r w:rsidRPr="00AB745C">
        <w:rPr>
          <w:rFonts w:eastAsia="Times New Roman" w:cs="Calibri"/>
          <w:b/>
          <w:bCs/>
          <w:color w:val="000000"/>
          <w:sz w:val="26"/>
          <w:szCs w:val="26"/>
        </w:rPr>
        <w:t>.</w:t>
      </w:r>
    </w:p>
    <w:p w14:paraId="5B212E0B"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b/>
          <w:bCs/>
          <w:color w:val="000000"/>
          <w:sz w:val="24"/>
          <w:u w:val="single"/>
          <w:shd w:val="clear" w:color="auto" w:fill="00FFFF"/>
        </w:rPr>
        <w:t>Sundaram and Popov 19</w:t>
      </w:r>
      <w:r w:rsidRPr="00AB745C">
        <w:rPr>
          <w:rFonts w:eastAsia="Times New Roman" w:cs="Calibri"/>
          <w:b/>
          <w:bCs/>
          <w:color w:val="000000"/>
          <w:sz w:val="14"/>
          <w:szCs w:val="14"/>
        </w:rPr>
        <w:t xml:space="preserve"> [Jomo Kwame Sundaram, a former economics professor, was United Nations Assistant Secretary-General for Economic Development, and received the Wassily Leontief Prize for Advancing the Frontiers of Economic Thought in 2007. Vladimir Popov, a former senior economics researcher in the Soviet Union, </w:t>
      </w:r>
      <w:proofErr w:type="gramStart"/>
      <w:r w:rsidRPr="00AB745C">
        <w:rPr>
          <w:rFonts w:eastAsia="Times New Roman" w:cs="Calibri"/>
          <w:b/>
          <w:bCs/>
          <w:color w:val="000000"/>
          <w:sz w:val="14"/>
          <w:szCs w:val="14"/>
        </w:rPr>
        <w:t>Russia</w:t>
      </w:r>
      <w:proofErr w:type="gramEnd"/>
      <w:r w:rsidRPr="00AB745C">
        <w:rPr>
          <w:rFonts w:eastAsia="Times New Roman" w:cs="Calibri"/>
          <w:b/>
          <w:bCs/>
          <w:color w:val="000000"/>
          <w:sz w:val="14"/>
          <w:szCs w:val="14"/>
        </w:rPr>
        <w:t xml:space="preserve"> and the United Nations Secretariat, is now Research Director at the Dialogue of Civilizations Research Institute in Berlin. Economic Crisis Can Trigger World War. February 12, 2019. www.ipsnews.net/2019/02/economic-crisis-can-trigger-world-war/]</w:t>
      </w:r>
    </w:p>
    <w:p w14:paraId="22F04246"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b/>
          <w:bCs/>
          <w:color w:val="000000"/>
          <w:sz w:val="14"/>
          <w:szCs w:val="14"/>
        </w:rPr>
        <w:t>KUALA LUMPUR and BERLIN, Feb 12</w:t>
      </w:r>
      <w:proofErr w:type="gramStart"/>
      <w:r w:rsidRPr="00AB745C">
        <w:rPr>
          <w:rFonts w:eastAsia="Times New Roman" w:cs="Calibri"/>
          <w:b/>
          <w:bCs/>
          <w:color w:val="000000"/>
          <w:sz w:val="14"/>
          <w:szCs w:val="14"/>
        </w:rPr>
        <w:t xml:space="preserve"> 2019</w:t>
      </w:r>
      <w:proofErr w:type="gramEnd"/>
      <w:r w:rsidRPr="00AB745C">
        <w:rPr>
          <w:rFonts w:eastAsia="Times New Roman" w:cs="Calibri"/>
          <w:b/>
          <w:bCs/>
          <w:color w:val="000000"/>
          <w:sz w:val="14"/>
          <w:szCs w:val="14"/>
        </w:rPr>
        <w:t xml:space="preserve"> (IPS) - </w:t>
      </w:r>
      <w:r w:rsidRPr="00AB745C">
        <w:rPr>
          <w:rFonts w:eastAsia="Times New Roman" w:cs="Calibri"/>
          <w:b/>
          <w:bCs/>
          <w:color w:val="000000"/>
          <w:sz w:val="20"/>
          <w:szCs w:val="20"/>
          <w:u w:val="single"/>
        </w:rPr>
        <w:t>Economic recovery</w:t>
      </w:r>
      <w:r w:rsidRPr="00AB745C">
        <w:rPr>
          <w:rFonts w:eastAsia="Times New Roman" w:cs="Calibri"/>
          <w:b/>
          <w:bCs/>
          <w:color w:val="000000"/>
          <w:sz w:val="14"/>
          <w:szCs w:val="14"/>
        </w:rPr>
        <w:t xml:space="preserve"> efforts </w:t>
      </w:r>
      <w:r w:rsidRPr="00AB745C">
        <w:rPr>
          <w:rFonts w:eastAsia="Times New Roman" w:cs="Calibri"/>
          <w:b/>
          <w:bCs/>
          <w:color w:val="000000"/>
          <w:sz w:val="20"/>
          <w:szCs w:val="20"/>
          <w:u w:val="single"/>
        </w:rPr>
        <w:t>since</w:t>
      </w:r>
      <w:r w:rsidRPr="00AB745C">
        <w:rPr>
          <w:rFonts w:eastAsia="Times New Roman" w:cs="Calibri"/>
          <w:b/>
          <w:bCs/>
          <w:color w:val="000000"/>
          <w:sz w:val="14"/>
          <w:szCs w:val="14"/>
        </w:rPr>
        <w:t xml:space="preserve"> the 20</w:t>
      </w:r>
      <w:r w:rsidRPr="00AB745C">
        <w:rPr>
          <w:rFonts w:eastAsia="Times New Roman" w:cs="Calibri"/>
          <w:b/>
          <w:bCs/>
          <w:color w:val="000000"/>
          <w:sz w:val="24"/>
          <w:u w:val="single"/>
        </w:rPr>
        <w:t>08</w:t>
      </w:r>
      <w:r w:rsidRPr="00AB745C">
        <w:rPr>
          <w:rFonts w:eastAsia="Times New Roman" w:cs="Calibri"/>
          <w:b/>
          <w:bCs/>
          <w:color w:val="000000"/>
          <w:sz w:val="14"/>
          <w:szCs w:val="14"/>
        </w:rPr>
        <w:t xml:space="preserve">-2009 global financial crisis </w:t>
      </w:r>
      <w:r w:rsidRPr="00AB745C">
        <w:rPr>
          <w:rFonts w:eastAsia="Times New Roman" w:cs="Calibri"/>
          <w:b/>
          <w:bCs/>
          <w:color w:val="000000"/>
          <w:sz w:val="20"/>
          <w:szCs w:val="20"/>
          <w:u w:val="single"/>
        </w:rPr>
        <w:t>have</w:t>
      </w:r>
      <w:r w:rsidRPr="00AB745C">
        <w:rPr>
          <w:rFonts w:eastAsia="Times New Roman" w:cs="Calibri"/>
          <w:b/>
          <w:bCs/>
          <w:color w:val="000000"/>
          <w:sz w:val="14"/>
          <w:szCs w:val="14"/>
        </w:rPr>
        <w:t xml:space="preserve"> mainly </w:t>
      </w:r>
      <w:r w:rsidRPr="00AB745C">
        <w:rPr>
          <w:rFonts w:eastAsia="Times New Roman" w:cs="Calibri"/>
          <w:b/>
          <w:bCs/>
          <w:color w:val="000000"/>
          <w:sz w:val="20"/>
          <w:szCs w:val="20"/>
          <w:u w:val="single"/>
        </w:rPr>
        <w:t xml:space="preserve">depended on </w:t>
      </w:r>
      <w:r w:rsidRPr="00AB745C">
        <w:rPr>
          <w:rFonts w:eastAsia="Times New Roman" w:cs="Calibri"/>
          <w:b/>
          <w:bCs/>
          <w:color w:val="000000"/>
          <w:sz w:val="24"/>
          <w:u w:val="single"/>
        </w:rPr>
        <w:t>unconventional</w:t>
      </w:r>
      <w:r w:rsidRPr="00AB745C">
        <w:rPr>
          <w:rFonts w:eastAsia="Times New Roman" w:cs="Calibri"/>
          <w:b/>
          <w:bCs/>
          <w:color w:val="000000"/>
          <w:sz w:val="20"/>
          <w:szCs w:val="20"/>
          <w:u w:val="single"/>
        </w:rPr>
        <w:t xml:space="preserve"> monetary </w:t>
      </w:r>
      <w:r w:rsidRPr="00AB745C">
        <w:rPr>
          <w:rFonts w:eastAsia="Times New Roman" w:cs="Calibri"/>
          <w:b/>
          <w:bCs/>
          <w:color w:val="000000"/>
          <w:sz w:val="24"/>
          <w:u w:val="single"/>
        </w:rPr>
        <w:t>policies</w:t>
      </w:r>
      <w:r w:rsidRPr="00AB745C">
        <w:rPr>
          <w:rFonts w:eastAsia="Times New Roman" w:cs="Calibri"/>
          <w:b/>
          <w:bCs/>
          <w:color w:val="000000"/>
          <w:sz w:val="14"/>
          <w:szCs w:val="14"/>
        </w:rPr>
        <w:t xml:space="preserve">. </w:t>
      </w:r>
      <w:r w:rsidRPr="00AB745C">
        <w:rPr>
          <w:rFonts w:eastAsia="Times New Roman" w:cs="Calibri"/>
          <w:b/>
          <w:bCs/>
          <w:color w:val="000000"/>
          <w:sz w:val="20"/>
          <w:szCs w:val="20"/>
          <w:u w:val="single"/>
        </w:rPr>
        <w:t>As fears rise of</w:t>
      </w:r>
      <w:r w:rsidRPr="00AB745C">
        <w:rPr>
          <w:rFonts w:eastAsia="Times New Roman" w:cs="Calibri"/>
          <w:b/>
          <w:bCs/>
          <w:color w:val="000000"/>
          <w:sz w:val="14"/>
          <w:szCs w:val="14"/>
        </w:rPr>
        <w:t xml:space="preserve"> yet </w:t>
      </w:r>
      <w:r w:rsidRPr="00AB745C">
        <w:rPr>
          <w:rFonts w:eastAsia="Times New Roman" w:cs="Calibri"/>
          <w:b/>
          <w:bCs/>
          <w:color w:val="000000"/>
          <w:sz w:val="20"/>
          <w:szCs w:val="20"/>
          <w:u w:val="single"/>
        </w:rPr>
        <w:t>another</w:t>
      </w:r>
      <w:r w:rsidRPr="00AB745C">
        <w:rPr>
          <w:rFonts w:eastAsia="Times New Roman" w:cs="Calibri"/>
          <w:b/>
          <w:bCs/>
          <w:color w:val="000000"/>
          <w:sz w:val="14"/>
          <w:szCs w:val="14"/>
        </w:rPr>
        <w:t xml:space="preserve"> international </w:t>
      </w:r>
      <w:r w:rsidRPr="00AB745C">
        <w:rPr>
          <w:rFonts w:eastAsia="Times New Roman" w:cs="Calibri"/>
          <w:b/>
          <w:bCs/>
          <w:color w:val="000000"/>
          <w:sz w:val="20"/>
          <w:szCs w:val="20"/>
          <w:u w:val="single"/>
        </w:rPr>
        <w:t>financial crisis</w:t>
      </w:r>
      <w:r w:rsidRPr="00AB745C">
        <w:rPr>
          <w:rFonts w:eastAsia="Times New Roman" w:cs="Calibri"/>
          <w:b/>
          <w:bCs/>
          <w:color w:val="000000"/>
          <w:sz w:val="14"/>
          <w:szCs w:val="14"/>
        </w:rPr>
        <w:t xml:space="preserve">, </w:t>
      </w:r>
      <w:r w:rsidRPr="00AB745C">
        <w:rPr>
          <w:rFonts w:eastAsia="Times New Roman" w:cs="Calibri"/>
          <w:b/>
          <w:bCs/>
          <w:color w:val="000000"/>
          <w:sz w:val="20"/>
          <w:szCs w:val="20"/>
          <w:u w:val="single"/>
        </w:rPr>
        <w:t>there are</w:t>
      </w:r>
      <w:r w:rsidRPr="00AB745C">
        <w:rPr>
          <w:rFonts w:eastAsia="Times New Roman" w:cs="Calibri"/>
          <w:b/>
          <w:bCs/>
          <w:color w:val="000000"/>
          <w:sz w:val="14"/>
          <w:szCs w:val="14"/>
        </w:rPr>
        <w:t xml:space="preserve"> growing </w:t>
      </w:r>
      <w:r w:rsidRPr="00AB745C">
        <w:rPr>
          <w:rFonts w:eastAsia="Times New Roman" w:cs="Calibri"/>
          <w:b/>
          <w:bCs/>
          <w:color w:val="000000"/>
          <w:sz w:val="24"/>
          <w:u w:val="single"/>
        </w:rPr>
        <w:t>concerns</w:t>
      </w:r>
      <w:r w:rsidRPr="00AB745C">
        <w:rPr>
          <w:rFonts w:eastAsia="Times New Roman" w:cs="Calibri"/>
          <w:b/>
          <w:bCs/>
          <w:color w:val="000000"/>
          <w:sz w:val="14"/>
          <w:szCs w:val="14"/>
        </w:rPr>
        <w:t xml:space="preserve"> </w:t>
      </w:r>
      <w:r w:rsidRPr="00AB745C">
        <w:rPr>
          <w:rFonts w:eastAsia="Times New Roman" w:cs="Calibri"/>
          <w:b/>
          <w:bCs/>
          <w:color w:val="000000"/>
          <w:sz w:val="20"/>
          <w:szCs w:val="20"/>
          <w:u w:val="single"/>
        </w:rPr>
        <w:t>about</w:t>
      </w:r>
      <w:r w:rsidRPr="00AB745C">
        <w:rPr>
          <w:rFonts w:eastAsia="Times New Roman" w:cs="Calibri"/>
          <w:b/>
          <w:bCs/>
          <w:color w:val="000000"/>
          <w:sz w:val="14"/>
          <w:szCs w:val="14"/>
        </w:rPr>
        <w:t xml:space="preserve"> the increased </w:t>
      </w:r>
      <w:r w:rsidRPr="00AB745C">
        <w:rPr>
          <w:rFonts w:eastAsia="Times New Roman" w:cs="Calibri"/>
          <w:b/>
          <w:bCs/>
          <w:color w:val="000000"/>
          <w:sz w:val="20"/>
          <w:szCs w:val="20"/>
          <w:u w:val="single"/>
        </w:rPr>
        <w:t xml:space="preserve">possibility of </w:t>
      </w:r>
      <w:r w:rsidRPr="00AB745C">
        <w:rPr>
          <w:rFonts w:eastAsia="Times New Roman" w:cs="Calibri"/>
          <w:b/>
          <w:bCs/>
          <w:color w:val="000000"/>
          <w:sz w:val="24"/>
          <w:u w:val="single"/>
        </w:rPr>
        <w:t>large-scale military conflict</w:t>
      </w:r>
      <w:r w:rsidRPr="00AB745C">
        <w:rPr>
          <w:rFonts w:eastAsia="Times New Roman" w:cs="Calibri"/>
          <w:b/>
          <w:bCs/>
          <w:color w:val="000000"/>
          <w:sz w:val="14"/>
          <w:szCs w:val="14"/>
        </w:rPr>
        <w:t xml:space="preserve">. More worryingly, </w:t>
      </w:r>
      <w:r w:rsidRPr="00AB745C">
        <w:rPr>
          <w:rFonts w:eastAsia="Times New Roman" w:cs="Calibri"/>
          <w:b/>
          <w:bCs/>
          <w:color w:val="000000"/>
          <w:sz w:val="20"/>
          <w:szCs w:val="20"/>
          <w:u w:val="single"/>
        </w:rPr>
        <w:t xml:space="preserve">in the </w:t>
      </w:r>
      <w:r w:rsidRPr="00AB745C">
        <w:rPr>
          <w:rFonts w:eastAsia="Times New Roman" w:cs="Calibri"/>
          <w:b/>
          <w:bCs/>
          <w:color w:val="000000"/>
          <w:sz w:val="24"/>
          <w:u w:val="single"/>
        </w:rPr>
        <w:t>current political landscape</w:t>
      </w:r>
      <w:r w:rsidRPr="00AB745C">
        <w:rPr>
          <w:rFonts w:eastAsia="Times New Roman" w:cs="Calibri"/>
          <w:b/>
          <w:bCs/>
          <w:color w:val="000000"/>
          <w:sz w:val="14"/>
          <w:szCs w:val="14"/>
        </w:rPr>
        <w:t xml:space="preserve">, prolonged </w:t>
      </w:r>
      <w:r w:rsidRPr="00AB745C">
        <w:rPr>
          <w:rFonts w:eastAsia="Times New Roman" w:cs="Calibri"/>
          <w:b/>
          <w:bCs/>
          <w:color w:val="000000"/>
          <w:sz w:val="24"/>
          <w:u w:val="single"/>
          <w:shd w:val="clear" w:color="auto" w:fill="00FFFF"/>
        </w:rPr>
        <w:t>economic crisis</w:t>
      </w:r>
      <w:r w:rsidRPr="00AB745C">
        <w:rPr>
          <w:rFonts w:eastAsia="Times New Roman" w:cs="Calibri"/>
          <w:b/>
          <w:bCs/>
          <w:color w:val="000000"/>
          <w:sz w:val="14"/>
          <w:szCs w:val="14"/>
          <w:shd w:val="clear" w:color="auto" w:fill="00FFFF"/>
        </w:rPr>
        <w:t xml:space="preserve">, </w:t>
      </w:r>
      <w:r w:rsidRPr="00AB745C">
        <w:rPr>
          <w:rFonts w:eastAsia="Times New Roman" w:cs="Calibri"/>
          <w:b/>
          <w:bCs/>
          <w:color w:val="000000"/>
          <w:sz w:val="20"/>
          <w:szCs w:val="20"/>
          <w:u w:val="single"/>
          <w:shd w:val="clear" w:color="auto" w:fill="00FFFF"/>
        </w:rPr>
        <w:t>combined with</w:t>
      </w:r>
      <w:r w:rsidRPr="00AB745C">
        <w:rPr>
          <w:rFonts w:eastAsia="Times New Roman" w:cs="Calibri"/>
          <w:b/>
          <w:bCs/>
          <w:color w:val="000000"/>
          <w:sz w:val="14"/>
          <w:szCs w:val="14"/>
        </w:rPr>
        <w:t xml:space="preserve"> rising economic </w:t>
      </w:r>
      <w:r w:rsidRPr="00AB745C">
        <w:rPr>
          <w:rFonts w:eastAsia="Times New Roman" w:cs="Calibri"/>
          <w:b/>
          <w:bCs/>
          <w:color w:val="000000"/>
          <w:sz w:val="20"/>
          <w:szCs w:val="20"/>
          <w:u w:val="single"/>
        </w:rPr>
        <w:t>inequality</w:t>
      </w:r>
      <w:r w:rsidRPr="00AB745C">
        <w:rPr>
          <w:rFonts w:eastAsia="Times New Roman" w:cs="Calibri"/>
          <w:b/>
          <w:bCs/>
          <w:color w:val="000000"/>
          <w:sz w:val="14"/>
          <w:szCs w:val="14"/>
        </w:rPr>
        <w:t xml:space="preserve">, chauvinistic </w:t>
      </w:r>
      <w:r w:rsidRPr="00AB745C">
        <w:rPr>
          <w:rFonts w:eastAsia="Times New Roman" w:cs="Calibri"/>
          <w:b/>
          <w:bCs/>
          <w:color w:val="000000"/>
          <w:sz w:val="24"/>
          <w:u w:val="single"/>
        </w:rPr>
        <w:t>ethno-</w:t>
      </w:r>
      <w:r w:rsidRPr="00AB745C">
        <w:rPr>
          <w:rFonts w:eastAsia="Times New Roman" w:cs="Calibri"/>
          <w:b/>
          <w:bCs/>
          <w:color w:val="000000"/>
          <w:sz w:val="24"/>
          <w:u w:val="single"/>
          <w:shd w:val="clear" w:color="auto" w:fill="00FFFF"/>
        </w:rPr>
        <w:t>populism</w:t>
      </w:r>
      <w:r w:rsidRPr="00AB745C">
        <w:rPr>
          <w:rFonts w:eastAsia="Times New Roman" w:cs="Calibri"/>
          <w:b/>
          <w:bCs/>
          <w:color w:val="000000"/>
          <w:sz w:val="14"/>
          <w:szCs w:val="14"/>
        </w:rPr>
        <w:t xml:space="preserve"> </w:t>
      </w:r>
      <w:r w:rsidRPr="00AB745C">
        <w:rPr>
          <w:rFonts w:eastAsia="Times New Roman" w:cs="Calibri"/>
          <w:b/>
          <w:bCs/>
          <w:color w:val="000000"/>
          <w:sz w:val="20"/>
          <w:szCs w:val="20"/>
          <w:u w:val="single"/>
        </w:rPr>
        <w:t>as well as</w:t>
      </w:r>
      <w:r w:rsidRPr="00AB745C">
        <w:rPr>
          <w:rFonts w:eastAsia="Times New Roman" w:cs="Calibri"/>
          <w:b/>
          <w:bCs/>
          <w:color w:val="000000"/>
          <w:sz w:val="14"/>
          <w:szCs w:val="14"/>
        </w:rPr>
        <w:t xml:space="preserve"> aggressive </w:t>
      </w:r>
      <w:r w:rsidRPr="00AB745C">
        <w:rPr>
          <w:rFonts w:eastAsia="Times New Roman" w:cs="Calibri"/>
          <w:b/>
          <w:bCs/>
          <w:color w:val="000000"/>
          <w:sz w:val="24"/>
          <w:u w:val="single"/>
        </w:rPr>
        <w:t>jingoist rhetoric</w:t>
      </w:r>
      <w:r w:rsidRPr="00AB745C">
        <w:rPr>
          <w:rFonts w:eastAsia="Times New Roman" w:cs="Calibri"/>
          <w:b/>
          <w:bCs/>
          <w:color w:val="000000"/>
          <w:sz w:val="14"/>
          <w:szCs w:val="14"/>
        </w:rPr>
        <w:t xml:space="preserve">, </w:t>
      </w:r>
      <w:r w:rsidRPr="00AB745C">
        <w:rPr>
          <w:rFonts w:eastAsia="Times New Roman" w:cs="Calibri"/>
          <w:b/>
          <w:bCs/>
          <w:color w:val="000000"/>
          <w:sz w:val="20"/>
          <w:szCs w:val="20"/>
          <w:u w:val="single"/>
        </w:rPr>
        <w:t xml:space="preserve">including </w:t>
      </w:r>
      <w:r w:rsidRPr="00AB745C">
        <w:rPr>
          <w:rFonts w:eastAsia="Times New Roman" w:cs="Calibri"/>
          <w:b/>
          <w:bCs/>
          <w:color w:val="000000"/>
          <w:sz w:val="24"/>
          <w:u w:val="single"/>
        </w:rPr>
        <w:t>threats</w:t>
      </w:r>
      <w:r w:rsidRPr="00AB745C">
        <w:rPr>
          <w:rFonts w:eastAsia="Times New Roman" w:cs="Calibri"/>
          <w:b/>
          <w:bCs/>
          <w:color w:val="000000"/>
          <w:sz w:val="14"/>
          <w:szCs w:val="14"/>
        </w:rPr>
        <w:t xml:space="preserve">, </w:t>
      </w:r>
      <w:r w:rsidRPr="00AB745C">
        <w:rPr>
          <w:rFonts w:eastAsia="Times New Roman" w:cs="Calibri"/>
          <w:b/>
          <w:bCs/>
          <w:color w:val="000000"/>
          <w:sz w:val="20"/>
          <w:szCs w:val="20"/>
          <w:u w:val="single"/>
          <w:shd w:val="clear" w:color="auto" w:fill="00FFFF"/>
        </w:rPr>
        <w:t>could</w:t>
      </w:r>
      <w:r w:rsidRPr="00AB745C">
        <w:rPr>
          <w:rFonts w:eastAsia="Times New Roman" w:cs="Calibri"/>
          <w:b/>
          <w:bCs/>
          <w:color w:val="000000"/>
          <w:sz w:val="20"/>
          <w:szCs w:val="20"/>
          <w:u w:val="single"/>
        </w:rPr>
        <w:t xml:space="preserve"> easily </w:t>
      </w:r>
      <w:r w:rsidRPr="00AB745C">
        <w:rPr>
          <w:rFonts w:eastAsia="Times New Roman" w:cs="Calibri"/>
          <w:b/>
          <w:bCs/>
          <w:color w:val="000000"/>
          <w:sz w:val="24"/>
          <w:u w:val="single"/>
          <w:shd w:val="clear" w:color="auto" w:fill="00FFFF"/>
        </w:rPr>
        <w:t>spin out of control</w:t>
      </w:r>
      <w:r w:rsidRPr="00AB745C">
        <w:rPr>
          <w:rFonts w:eastAsia="Times New Roman" w:cs="Calibri"/>
          <w:b/>
          <w:bCs/>
          <w:color w:val="000000"/>
          <w:sz w:val="20"/>
          <w:szCs w:val="20"/>
          <w:u w:val="single"/>
        </w:rPr>
        <w:t xml:space="preserve"> and ‘morph’ </w:t>
      </w:r>
      <w:r w:rsidRPr="00AB745C">
        <w:rPr>
          <w:rFonts w:eastAsia="Times New Roman" w:cs="Calibri"/>
          <w:b/>
          <w:bCs/>
          <w:color w:val="000000"/>
          <w:sz w:val="20"/>
          <w:szCs w:val="20"/>
          <w:u w:val="single"/>
          <w:shd w:val="clear" w:color="auto" w:fill="00FFFF"/>
        </w:rPr>
        <w:t>into</w:t>
      </w:r>
      <w:r w:rsidRPr="00AB745C">
        <w:rPr>
          <w:rFonts w:eastAsia="Times New Roman" w:cs="Calibri"/>
          <w:b/>
          <w:bCs/>
          <w:color w:val="000000"/>
          <w:sz w:val="14"/>
          <w:szCs w:val="14"/>
        </w:rPr>
        <w:t xml:space="preserve"> military conflict, and worse</w:t>
      </w:r>
      <w:r w:rsidRPr="00AB745C">
        <w:rPr>
          <w:rFonts w:eastAsia="Times New Roman" w:cs="Calibri"/>
          <w:b/>
          <w:bCs/>
          <w:color w:val="000000"/>
          <w:sz w:val="14"/>
          <w:szCs w:val="14"/>
          <w:shd w:val="clear" w:color="auto" w:fill="00FFFF"/>
        </w:rPr>
        <w:t xml:space="preserve">, </w:t>
      </w:r>
      <w:r w:rsidRPr="00AB745C">
        <w:rPr>
          <w:rFonts w:eastAsia="Times New Roman" w:cs="Calibri"/>
          <w:b/>
          <w:bCs/>
          <w:color w:val="000000"/>
          <w:sz w:val="24"/>
          <w:u w:val="single"/>
          <w:shd w:val="clear" w:color="auto" w:fill="00FFFF"/>
        </w:rPr>
        <w:t>world war</w:t>
      </w:r>
      <w:r w:rsidRPr="00AB745C">
        <w:rPr>
          <w:rFonts w:eastAsia="Times New Roman" w:cs="Calibri"/>
          <w:b/>
          <w:bCs/>
          <w:color w:val="000000"/>
          <w:sz w:val="14"/>
          <w:szCs w:val="14"/>
        </w:rPr>
        <w:t xml:space="preserve">. Crisis responses limited </w:t>
      </w:r>
      <w:proofErr w:type="gramStart"/>
      <w:r w:rsidRPr="00AB745C">
        <w:rPr>
          <w:rFonts w:eastAsia="Times New Roman" w:cs="Calibri"/>
          <w:b/>
          <w:bCs/>
          <w:color w:val="000000"/>
          <w:sz w:val="14"/>
          <w:szCs w:val="14"/>
        </w:rPr>
        <w:t>The</w:t>
      </w:r>
      <w:proofErr w:type="gramEnd"/>
      <w:r w:rsidRPr="00AB745C">
        <w:rPr>
          <w:rFonts w:eastAsia="Times New Roman" w:cs="Calibri"/>
          <w:b/>
          <w:bCs/>
          <w:color w:val="000000"/>
          <w:sz w:val="14"/>
          <w:szCs w:val="14"/>
        </w:rPr>
        <w:t xml:space="preserv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 But while these </w:t>
      </w:r>
      <w:r w:rsidRPr="00AB745C">
        <w:rPr>
          <w:rFonts w:eastAsia="Times New Roman" w:cs="Calibri"/>
          <w:b/>
          <w:bCs/>
          <w:color w:val="000000"/>
          <w:sz w:val="20"/>
          <w:szCs w:val="20"/>
          <w:u w:val="single"/>
        </w:rPr>
        <w:t xml:space="preserve">monetary </w:t>
      </w:r>
      <w:r w:rsidRPr="00AB745C">
        <w:rPr>
          <w:rFonts w:eastAsia="Times New Roman" w:cs="Calibri"/>
          <w:b/>
          <w:bCs/>
          <w:color w:val="000000"/>
          <w:sz w:val="20"/>
          <w:szCs w:val="20"/>
          <w:u w:val="single"/>
          <w:shd w:val="clear" w:color="auto" w:fill="00FFFF"/>
        </w:rPr>
        <w:t>interventions</w:t>
      </w:r>
      <w:r w:rsidRPr="00AB745C">
        <w:rPr>
          <w:rFonts w:eastAsia="Times New Roman" w:cs="Calibri"/>
          <w:b/>
          <w:bCs/>
          <w:color w:val="000000"/>
          <w:sz w:val="14"/>
          <w:szCs w:val="14"/>
        </w:rPr>
        <w:t xml:space="preserve"> averted realization of the worst fears at the time by turning the US economy around, they </w:t>
      </w:r>
      <w:r w:rsidRPr="00AB745C">
        <w:rPr>
          <w:rFonts w:eastAsia="Times New Roman" w:cs="Calibri"/>
          <w:b/>
          <w:bCs/>
          <w:color w:val="000000"/>
          <w:sz w:val="20"/>
          <w:szCs w:val="20"/>
          <w:u w:val="single"/>
          <w:shd w:val="clear" w:color="auto" w:fill="00FFFF"/>
        </w:rPr>
        <w:t xml:space="preserve">did little to address </w:t>
      </w:r>
      <w:r w:rsidRPr="00AB745C">
        <w:rPr>
          <w:rFonts w:eastAsia="Times New Roman" w:cs="Calibri"/>
          <w:b/>
          <w:bCs/>
          <w:color w:val="000000"/>
          <w:sz w:val="24"/>
          <w:u w:val="single"/>
          <w:shd w:val="clear" w:color="auto" w:fill="00FFFF"/>
        </w:rPr>
        <w:t>underlying</w:t>
      </w:r>
      <w:r w:rsidRPr="00AB745C">
        <w:rPr>
          <w:rFonts w:eastAsia="Times New Roman" w:cs="Calibri"/>
          <w:b/>
          <w:bCs/>
          <w:color w:val="000000"/>
          <w:sz w:val="20"/>
          <w:szCs w:val="20"/>
          <w:u w:val="single"/>
        </w:rPr>
        <w:t xml:space="preserve"> economic </w:t>
      </w:r>
      <w:r w:rsidRPr="00AB745C">
        <w:rPr>
          <w:rFonts w:eastAsia="Times New Roman" w:cs="Calibri"/>
          <w:b/>
          <w:bCs/>
          <w:color w:val="000000"/>
          <w:sz w:val="24"/>
          <w:u w:val="single"/>
          <w:shd w:val="clear" w:color="auto" w:fill="00FFFF"/>
        </w:rPr>
        <w:t>weaknesses</w:t>
      </w:r>
      <w:r w:rsidRPr="00AB745C">
        <w:rPr>
          <w:rFonts w:eastAsia="Times New Roman" w:cs="Calibri"/>
          <w:b/>
          <w:bCs/>
          <w:color w:val="000000"/>
          <w:sz w:val="14"/>
          <w:szCs w:val="14"/>
        </w:rPr>
        <w:t xml:space="preserve">, largely due to the ascendance of finance in recent decades at the expense of the real economy. Since then, despite promising to do so, policymakers have not seriously pursued, let alone achieved, such needed reforms. Instead, ostensible structural reformers have taken advantage of the crisis to pursue largely irrelevant efforts to further ‘casualize’ </w:t>
      </w:r>
      <w:proofErr w:type="spellStart"/>
      <w:r w:rsidRPr="00AB745C">
        <w:rPr>
          <w:rFonts w:eastAsia="Times New Roman" w:cs="Calibri"/>
          <w:b/>
          <w:bCs/>
          <w:color w:val="000000"/>
          <w:sz w:val="14"/>
          <w:szCs w:val="14"/>
        </w:rPr>
        <w:t>labour</w:t>
      </w:r>
      <w:proofErr w:type="spellEnd"/>
      <w:r w:rsidRPr="00AB745C">
        <w:rPr>
          <w:rFonts w:eastAsia="Times New Roman" w:cs="Calibri"/>
          <w:b/>
          <w:bCs/>
          <w:color w:val="000000"/>
          <w:sz w:val="14"/>
          <w:szCs w:val="14"/>
        </w:rPr>
        <w:t xml:space="preserve"> markets. This </w:t>
      </w:r>
      <w:r w:rsidRPr="00AB745C">
        <w:rPr>
          <w:rFonts w:eastAsia="Times New Roman" w:cs="Calibri"/>
          <w:b/>
          <w:bCs/>
          <w:color w:val="000000"/>
          <w:sz w:val="20"/>
          <w:szCs w:val="20"/>
          <w:u w:val="single"/>
        </w:rPr>
        <w:t xml:space="preserve">lack of </w:t>
      </w:r>
      <w:r w:rsidRPr="00AB745C">
        <w:rPr>
          <w:rFonts w:eastAsia="Times New Roman" w:cs="Calibri"/>
          <w:b/>
          <w:bCs/>
          <w:color w:val="000000"/>
          <w:sz w:val="24"/>
          <w:u w:val="single"/>
        </w:rPr>
        <w:t>structural reform</w:t>
      </w:r>
      <w:r w:rsidRPr="00AB745C">
        <w:rPr>
          <w:rFonts w:eastAsia="Times New Roman" w:cs="Calibri"/>
          <w:b/>
          <w:bCs/>
          <w:color w:val="000000"/>
          <w:sz w:val="14"/>
          <w:szCs w:val="14"/>
        </w:rPr>
        <w:t xml:space="preserve"> </w:t>
      </w:r>
      <w:r w:rsidRPr="00AB745C">
        <w:rPr>
          <w:rFonts w:eastAsia="Times New Roman" w:cs="Calibri"/>
          <w:b/>
          <w:bCs/>
          <w:color w:val="000000"/>
          <w:sz w:val="20"/>
          <w:szCs w:val="20"/>
          <w:u w:val="single"/>
        </w:rPr>
        <w:t>has meant</w:t>
      </w:r>
      <w:r w:rsidRPr="00AB745C">
        <w:rPr>
          <w:rFonts w:eastAsia="Times New Roman" w:cs="Calibri"/>
          <w:b/>
          <w:bCs/>
          <w:color w:val="000000"/>
          <w:sz w:val="14"/>
          <w:szCs w:val="14"/>
        </w:rPr>
        <w:t xml:space="preserve"> that the </w:t>
      </w:r>
      <w:r w:rsidRPr="00AB745C">
        <w:rPr>
          <w:rFonts w:eastAsia="Times New Roman" w:cs="Calibri"/>
          <w:b/>
          <w:bCs/>
          <w:color w:val="000000"/>
          <w:sz w:val="20"/>
          <w:szCs w:val="20"/>
          <w:u w:val="single"/>
        </w:rPr>
        <w:t xml:space="preserve">unprecedented </w:t>
      </w:r>
      <w:r w:rsidRPr="00AB745C">
        <w:rPr>
          <w:rFonts w:eastAsia="Times New Roman" w:cs="Calibri"/>
          <w:b/>
          <w:bCs/>
          <w:color w:val="000000"/>
          <w:sz w:val="24"/>
          <w:u w:val="single"/>
        </w:rPr>
        <w:t>liquidity</w:t>
      </w:r>
      <w:r w:rsidRPr="00AB745C">
        <w:rPr>
          <w:rFonts w:eastAsia="Times New Roman" w:cs="Calibri"/>
          <w:b/>
          <w:bCs/>
          <w:color w:val="000000"/>
          <w:sz w:val="20"/>
          <w:szCs w:val="20"/>
          <w:u w:val="single"/>
        </w:rPr>
        <w:t xml:space="preserve"> central banks injected into economies has </w:t>
      </w:r>
      <w:r w:rsidRPr="00AB745C">
        <w:rPr>
          <w:rFonts w:eastAsia="Times New Roman" w:cs="Calibri"/>
          <w:b/>
          <w:bCs/>
          <w:color w:val="000000"/>
          <w:sz w:val="24"/>
          <w:u w:val="single"/>
        </w:rPr>
        <w:t>not been well allocated</w:t>
      </w:r>
      <w:r w:rsidRPr="00AB745C">
        <w:rPr>
          <w:rFonts w:eastAsia="Times New Roman" w:cs="Calibri"/>
          <w:b/>
          <w:bCs/>
          <w:color w:val="000000"/>
          <w:sz w:val="14"/>
          <w:szCs w:val="14"/>
        </w:rPr>
        <w:t xml:space="preserve"> to stimulate resurgence of the real economy. From bust to bubble 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 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w:t>
      </w:r>
      <w:r w:rsidRPr="00AB745C">
        <w:rPr>
          <w:rFonts w:eastAsia="Times New Roman" w:cs="Calibri"/>
          <w:b/>
          <w:bCs/>
          <w:color w:val="000000"/>
          <w:sz w:val="20"/>
          <w:szCs w:val="20"/>
          <w:u w:val="single"/>
        </w:rPr>
        <w:t xml:space="preserve">another round of </w:t>
      </w:r>
      <w:r w:rsidRPr="00AB745C">
        <w:rPr>
          <w:rFonts w:eastAsia="Times New Roman" w:cs="Calibri"/>
          <w:b/>
          <w:bCs/>
          <w:color w:val="000000"/>
          <w:sz w:val="20"/>
          <w:szCs w:val="20"/>
          <w:u w:val="single"/>
          <w:shd w:val="clear" w:color="auto" w:fill="00FFFF"/>
        </w:rPr>
        <w:t xml:space="preserve">economic stress </w:t>
      </w:r>
      <w:r w:rsidRPr="00AB745C">
        <w:rPr>
          <w:rFonts w:eastAsia="Times New Roman" w:cs="Calibri"/>
          <w:b/>
          <w:bCs/>
          <w:color w:val="000000"/>
          <w:sz w:val="20"/>
          <w:szCs w:val="20"/>
          <w:u w:val="single"/>
        </w:rPr>
        <w:t xml:space="preserve">is deemed likely to </w:t>
      </w:r>
      <w:r w:rsidRPr="00AB745C">
        <w:rPr>
          <w:rFonts w:eastAsia="Times New Roman" w:cs="Calibri"/>
          <w:b/>
          <w:bCs/>
          <w:color w:val="000000"/>
          <w:sz w:val="20"/>
          <w:szCs w:val="20"/>
          <w:u w:val="single"/>
          <w:shd w:val="clear" w:color="auto" w:fill="00FFFF"/>
        </w:rPr>
        <w:t xml:space="preserve">foment </w:t>
      </w:r>
      <w:r w:rsidRPr="00AB745C">
        <w:rPr>
          <w:rFonts w:eastAsia="Times New Roman" w:cs="Calibri"/>
          <w:b/>
          <w:bCs/>
          <w:color w:val="000000"/>
          <w:sz w:val="24"/>
          <w:u w:val="single"/>
          <w:shd w:val="clear" w:color="auto" w:fill="00FFFF"/>
        </w:rPr>
        <w:t>unrest</w:t>
      </w:r>
      <w:r w:rsidRPr="00AB745C">
        <w:rPr>
          <w:rFonts w:eastAsia="Times New Roman" w:cs="Calibri"/>
          <w:b/>
          <w:bCs/>
          <w:color w:val="000000"/>
          <w:sz w:val="20"/>
          <w:szCs w:val="20"/>
          <w:u w:val="single"/>
          <w:shd w:val="clear" w:color="auto" w:fill="00FFFF"/>
        </w:rPr>
        <w:t xml:space="preserve">, </w:t>
      </w:r>
      <w:r w:rsidRPr="00AB745C">
        <w:rPr>
          <w:rFonts w:eastAsia="Times New Roman" w:cs="Calibri"/>
          <w:b/>
          <w:bCs/>
          <w:color w:val="000000"/>
          <w:sz w:val="24"/>
          <w:u w:val="single"/>
          <w:shd w:val="clear" w:color="auto" w:fill="00FFFF"/>
        </w:rPr>
        <w:t>conflict</w:t>
      </w:r>
      <w:r w:rsidRPr="00AB745C">
        <w:rPr>
          <w:rFonts w:eastAsia="Times New Roman" w:cs="Calibri"/>
          <w:b/>
          <w:bCs/>
          <w:color w:val="000000"/>
          <w:sz w:val="20"/>
          <w:szCs w:val="20"/>
          <w:u w:val="single"/>
          <w:shd w:val="clear" w:color="auto" w:fill="00FFFF"/>
        </w:rPr>
        <w:t xml:space="preserve">, even </w:t>
      </w:r>
      <w:r w:rsidRPr="00AB745C">
        <w:rPr>
          <w:rFonts w:eastAsia="Times New Roman" w:cs="Calibri"/>
          <w:b/>
          <w:bCs/>
          <w:color w:val="000000"/>
          <w:sz w:val="24"/>
          <w:u w:val="single"/>
          <w:shd w:val="clear" w:color="auto" w:fill="00FFFF"/>
        </w:rPr>
        <w:t>war</w:t>
      </w:r>
      <w:r w:rsidRPr="00AB745C">
        <w:rPr>
          <w:rFonts w:eastAsia="Times New Roman" w:cs="Calibri"/>
          <w:b/>
          <w:bCs/>
          <w:color w:val="000000"/>
          <w:sz w:val="20"/>
          <w:szCs w:val="20"/>
          <w:u w:val="single"/>
        </w:rPr>
        <w:t xml:space="preserve"> as it is </w:t>
      </w:r>
      <w:r w:rsidRPr="00AB745C">
        <w:rPr>
          <w:rFonts w:eastAsia="Times New Roman" w:cs="Calibri"/>
          <w:b/>
          <w:bCs/>
          <w:color w:val="000000"/>
          <w:sz w:val="24"/>
          <w:u w:val="single"/>
        </w:rPr>
        <w:t>blamed</w:t>
      </w:r>
      <w:r w:rsidRPr="00AB745C">
        <w:rPr>
          <w:rFonts w:eastAsia="Times New Roman" w:cs="Calibri"/>
          <w:b/>
          <w:bCs/>
          <w:color w:val="000000"/>
          <w:sz w:val="20"/>
          <w:szCs w:val="20"/>
          <w:u w:val="single"/>
        </w:rPr>
        <w:t xml:space="preserve"> on the </w:t>
      </w:r>
      <w:r w:rsidRPr="00AB745C">
        <w:rPr>
          <w:rFonts w:eastAsia="Times New Roman" w:cs="Calibri"/>
          <w:b/>
          <w:bCs/>
          <w:color w:val="000000"/>
          <w:sz w:val="24"/>
          <w:u w:val="single"/>
        </w:rPr>
        <w:t>foreign</w:t>
      </w:r>
      <w:r w:rsidRPr="00AB745C">
        <w:rPr>
          <w:rFonts w:eastAsia="Times New Roman" w:cs="Calibri"/>
          <w:b/>
          <w:bCs/>
          <w:color w:val="000000"/>
          <w:sz w:val="14"/>
          <w:szCs w:val="14"/>
        </w:rPr>
        <w:t xml:space="preserve">. International trade shrank by two-thirds within half a decade after the US passed the Smoot-Hawley Tariff Act in 1930, at the start of the Great Depression, ostensibly to protect American workers and farmers from foreign competition! Liberalization’s discontents Rising </w:t>
      </w:r>
      <w:r w:rsidRPr="00AB745C">
        <w:rPr>
          <w:rFonts w:eastAsia="Times New Roman" w:cs="Calibri"/>
          <w:b/>
          <w:bCs/>
          <w:color w:val="000000"/>
          <w:sz w:val="20"/>
          <w:szCs w:val="20"/>
          <w:u w:val="single"/>
        </w:rPr>
        <w:t xml:space="preserve">economic insecurity, inequalities and deprivation are expected to strengthen ethno-populist and jingoistic nationalist sentiments, and </w:t>
      </w:r>
      <w:r w:rsidRPr="00AB745C">
        <w:rPr>
          <w:rFonts w:eastAsia="Times New Roman" w:cs="Calibri"/>
          <w:b/>
          <w:bCs/>
          <w:color w:val="000000"/>
          <w:sz w:val="24"/>
          <w:u w:val="single"/>
        </w:rPr>
        <w:t>increase</w:t>
      </w:r>
      <w:r w:rsidRPr="00AB745C">
        <w:rPr>
          <w:rFonts w:eastAsia="Times New Roman" w:cs="Calibri"/>
          <w:b/>
          <w:bCs/>
          <w:color w:val="000000"/>
          <w:sz w:val="14"/>
          <w:szCs w:val="14"/>
        </w:rPr>
        <w:t xml:space="preserve"> social </w:t>
      </w:r>
      <w:r w:rsidRPr="00AB745C">
        <w:rPr>
          <w:rFonts w:eastAsia="Times New Roman" w:cs="Calibri"/>
          <w:b/>
          <w:bCs/>
          <w:color w:val="000000"/>
          <w:sz w:val="24"/>
          <w:u w:val="single"/>
        </w:rPr>
        <w:t>tensions</w:t>
      </w:r>
      <w:r w:rsidRPr="00AB745C">
        <w:rPr>
          <w:rFonts w:eastAsia="Times New Roman" w:cs="Calibri"/>
          <w:b/>
          <w:bCs/>
          <w:color w:val="000000"/>
          <w:sz w:val="14"/>
          <w:szCs w:val="14"/>
        </w:rPr>
        <w:t xml:space="preserve"> and turmoil, especially among the growing precariat and others who feel vulnerable or threatened. Thus, </w:t>
      </w:r>
      <w:r w:rsidRPr="00AB745C">
        <w:rPr>
          <w:rFonts w:eastAsia="Times New Roman" w:cs="Calibri"/>
          <w:b/>
          <w:bCs/>
          <w:color w:val="000000"/>
          <w:sz w:val="20"/>
          <w:szCs w:val="20"/>
          <w:u w:val="single"/>
        </w:rPr>
        <w:t xml:space="preserve">ethno-populist inspired chauvinistic </w:t>
      </w:r>
      <w:r w:rsidRPr="00AB745C">
        <w:rPr>
          <w:rFonts w:eastAsia="Times New Roman" w:cs="Calibri"/>
          <w:b/>
          <w:bCs/>
          <w:color w:val="000000"/>
          <w:sz w:val="24"/>
          <w:u w:val="single"/>
          <w:shd w:val="clear" w:color="auto" w:fill="00FFFF"/>
        </w:rPr>
        <w:t>nationalism</w:t>
      </w:r>
      <w:r w:rsidRPr="00AB745C">
        <w:rPr>
          <w:rFonts w:eastAsia="Times New Roman" w:cs="Calibri"/>
          <w:b/>
          <w:bCs/>
          <w:color w:val="000000"/>
          <w:sz w:val="20"/>
          <w:szCs w:val="20"/>
          <w:u w:val="single"/>
          <w:shd w:val="clear" w:color="auto" w:fill="00FFFF"/>
        </w:rPr>
        <w:t xml:space="preserve"> </w:t>
      </w:r>
      <w:r w:rsidRPr="00AB745C">
        <w:rPr>
          <w:rFonts w:eastAsia="Times New Roman" w:cs="Calibri"/>
          <w:b/>
          <w:bCs/>
          <w:color w:val="000000"/>
          <w:sz w:val="20"/>
          <w:szCs w:val="20"/>
          <w:u w:val="single"/>
        </w:rPr>
        <w:t xml:space="preserve">may </w:t>
      </w:r>
      <w:r w:rsidRPr="00AB745C">
        <w:rPr>
          <w:rFonts w:eastAsia="Times New Roman" w:cs="Calibri"/>
          <w:b/>
          <w:bCs/>
          <w:color w:val="000000"/>
          <w:sz w:val="20"/>
          <w:szCs w:val="20"/>
          <w:u w:val="single"/>
          <w:shd w:val="clear" w:color="auto" w:fill="00FFFF"/>
        </w:rPr>
        <w:t xml:space="preserve">exacerbate tensions, leading to </w:t>
      </w:r>
      <w:r w:rsidRPr="00AB745C">
        <w:rPr>
          <w:rFonts w:eastAsia="Times New Roman" w:cs="Calibri"/>
          <w:b/>
          <w:bCs/>
          <w:color w:val="000000"/>
          <w:sz w:val="24"/>
          <w:u w:val="single"/>
          <w:shd w:val="clear" w:color="auto" w:fill="00FFFF"/>
        </w:rPr>
        <w:t>conflicts</w:t>
      </w:r>
      <w:r w:rsidRPr="00AB745C">
        <w:rPr>
          <w:rFonts w:eastAsia="Times New Roman" w:cs="Calibri"/>
          <w:b/>
          <w:bCs/>
          <w:color w:val="000000"/>
          <w:sz w:val="14"/>
          <w:szCs w:val="14"/>
        </w:rPr>
        <w:t xml:space="preserve"> and tensions </w:t>
      </w:r>
      <w:r w:rsidRPr="00AB745C">
        <w:rPr>
          <w:rFonts w:eastAsia="Times New Roman" w:cs="Calibri"/>
          <w:b/>
          <w:bCs/>
          <w:color w:val="000000"/>
          <w:sz w:val="20"/>
          <w:szCs w:val="20"/>
          <w:u w:val="single"/>
        </w:rPr>
        <w:t>among countries, as in the</w:t>
      </w:r>
      <w:r w:rsidRPr="00AB745C">
        <w:rPr>
          <w:rFonts w:eastAsia="Times New Roman" w:cs="Calibri"/>
          <w:b/>
          <w:bCs/>
          <w:color w:val="000000"/>
          <w:sz w:val="14"/>
          <w:szCs w:val="14"/>
        </w:rPr>
        <w:t xml:space="preserve"> </w:t>
      </w:r>
      <w:r w:rsidRPr="00AB745C">
        <w:rPr>
          <w:rFonts w:eastAsia="Times New Roman" w:cs="Calibri"/>
          <w:b/>
          <w:bCs/>
          <w:color w:val="000000"/>
          <w:sz w:val="24"/>
          <w:u w:val="single"/>
        </w:rPr>
        <w:t>1930s</w:t>
      </w:r>
      <w:r w:rsidRPr="00AB745C">
        <w:rPr>
          <w:rFonts w:eastAsia="Times New Roman" w:cs="Calibri"/>
          <w:b/>
          <w:bCs/>
          <w:color w:val="000000"/>
          <w:sz w:val="14"/>
          <w:szCs w:val="14"/>
        </w:rPr>
        <w:t xml:space="preserve">. </w:t>
      </w:r>
      <w:r w:rsidRPr="00AB745C">
        <w:rPr>
          <w:rFonts w:eastAsia="Times New Roman" w:cs="Calibri"/>
          <w:b/>
          <w:bCs/>
          <w:color w:val="000000"/>
          <w:sz w:val="24"/>
          <w:u w:val="single"/>
        </w:rPr>
        <w:t>Opportunistic leaders</w:t>
      </w:r>
      <w:r w:rsidRPr="00AB745C">
        <w:rPr>
          <w:rFonts w:eastAsia="Times New Roman" w:cs="Calibri"/>
          <w:b/>
          <w:bCs/>
          <w:color w:val="000000"/>
          <w:sz w:val="20"/>
          <w:szCs w:val="20"/>
          <w:u w:val="single"/>
        </w:rPr>
        <w:t xml:space="preserve"> have been </w:t>
      </w:r>
      <w:r w:rsidRPr="00AB745C">
        <w:rPr>
          <w:rFonts w:eastAsia="Times New Roman" w:cs="Calibri"/>
          <w:b/>
          <w:bCs/>
          <w:color w:val="000000"/>
          <w:sz w:val="24"/>
          <w:u w:val="single"/>
          <w:shd w:val="clear" w:color="auto" w:fill="00FFFF"/>
        </w:rPr>
        <w:t>blaming</w:t>
      </w:r>
      <w:r w:rsidRPr="00AB745C">
        <w:rPr>
          <w:rFonts w:eastAsia="Times New Roman" w:cs="Calibri"/>
          <w:b/>
          <w:bCs/>
          <w:color w:val="000000"/>
          <w:sz w:val="20"/>
          <w:szCs w:val="20"/>
          <w:u w:val="single"/>
        </w:rPr>
        <w:t xml:space="preserve"> such </w:t>
      </w:r>
      <w:r w:rsidRPr="00AB745C">
        <w:rPr>
          <w:rFonts w:eastAsia="Times New Roman" w:cs="Calibri"/>
          <w:b/>
          <w:bCs/>
          <w:color w:val="000000"/>
          <w:sz w:val="24"/>
          <w:u w:val="single"/>
          <w:shd w:val="clear" w:color="auto" w:fill="00FFFF"/>
        </w:rPr>
        <w:t>misfortunes</w:t>
      </w:r>
      <w:r w:rsidRPr="00AB745C">
        <w:rPr>
          <w:rFonts w:eastAsia="Times New Roman" w:cs="Calibri"/>
          <w:b/>
          <w:bCs/>
          <w:color w:val="000000"/>
          <w:sz w:val="20"/>
          <w:szCs w:val="20"/>
          <w:u w:val="single"/>
          <w:shd w:val="clear" w:color="auto" w:fill="00FFFF"/>
        </w:rPr>
        <w:t xml:space="preserve"> on </w:t>
      </w:r>
      <w:r w:rsidRPr="00AB745C">
        <w:rPr>
          <w:rFonts w:eastAsia="Times New Roman" w:cs="Calibri"/>
          <w:b/>
          <w:bCs/>
          <w:color w:val="000000"/>
          <w:sz w:val="24"/>
          <w:u w:val="single"/>
          <w:shd w:val="clear" w:color="auto" w:fill="00FFFF"/>
        </w:rPr>
        <w:t>outsiders</w:t>
      </w:r>
      <w:r w:rsidRPr="00AB745C">
        <w:rPr>
          <w:rFonts w:eastAsia="Times New Roman" w:cs="Calibri"/>
          <w:b/>
          <w:bCs/>
          <w:color w:val="000000"/>
          <w:sz w:val="14"/>
          <w:szCs w:val="14"/>
        </w:rPr>
        <w:t xml:space="preserve"> and may seek to reverse policies associated with the perceived causes, such as ‘globalist’ economic liberalization. 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 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 Insecurity, populism, conflict Thomas Piketty has argued that a </w:t>
      </w:r>
      <w:r w:rsidRPr="00AB745C">
        <w:rPr>
          <w:rFonts w:eastAsia="Times New Roman" w:cs="Calibri"/>
          <w:b/>
          <w:bCs/>
          <w:color w:val="000000"/>
          <w:sz w:val="24"/>
          <w:u w:val="single"/>
        </w:rPr>
        <w:t>sudden increase</w:t>
      </w:r>
      <w:r w:rsidRPr="00AB745C">
        <w:rPr>
          <w:rFonts w:eastAsia="Times New Roman" w:cs="Calibri"/>
          <w:b/>
          <w:bCs/>
          <w:color w:val="000000"/>
          <w:sz w:val="20"/>
          <w:szCs w:val="20"/>
          <w:u w:val="single"/>
        </w:rPr>
        <w:t xml:space="preserve"> in income </w:t>
      </w:r>
      <w:r w:rsidRPr="00AB745C">
        <w:rPr>
          <w:rFonts w:eastAsia="Times New Roman" w:cs="Calibri"/>
          <w:b/>
          <w:bCs/>
          <w:color w:val="000000"/>
          <w:sz w:val="24"/>
          <w:u w:val="single"/>
        </w:rPr>
        <w:t>inequality</w:t>
      </w:r>
      <w:r w:rsidRPr="00AB745C">
        <w:rPr>
          <w:rFonts w:eastAsia="Times New Roman" w:cs="Calibri"/>
          <w:b/>
          <w:bCs/>
          <w:color w:val="000000"/>
          <w:sz w:val="20"/>
          <w:szCs w:val="20"/>
          <w:u w:val="single"/>
        </w:rPr>
        <w:t xml:space="preserve"> is often followed by a </w:t>
      </w:r>
      <w:r w:rsidRPr="00AB745C">
        <w:rPr>
          <w:rFonts w:eastAsia="Times New Roman" w:cs="Calibri"/>
          <w:b/>
          <w:bCs/>
          <w:color w:val="000000"/>
          <w:sz w:val="24"/>
          <w:u w:val="single"/>
        </w:rPr>
        <w:t>great crisis</w:t>
      </w:r>
      <w:r w:rsidRPr="00AB745C">
        <w:rPr>
          <w:rFonts w:eastAsia="Times New Roman" w:cs="Calibri"/>
          <w:b/>
          <w:bCs/>
          <w:color w:val="000000"/>
          <w:sz w:val="14"/>
          <w:szCs w:val="14"/>
        </w:rPr>
        <w:t xml:space="preserve">. Although causality is difficult to prove, with wealth and income inequality now at historical highs, this should give cause for concern. Of course, other factors also contribute to or exacerbate civil and international tensions, with some due to policies intended for other purposes. Nevertheless, even if unintended, </w:t>
      </w:r>
      <w:r w:rsidRPr="00AB745C">
        <w:rPr>
          <w:rFonts w:eastAsia="Times New Roman" w:cs="Calibri"/>
          <w:b/>
          <w:bCs/>
          <w:color w:val="000000"/>
          <w:sz w:val="20"/>
          <w:szCs w:val="20"/>
          <w:u w:val="single"/>
        </w:rPr>
        <w:t xml:space="preserve">such developments could </w:t>
      </w:r>
      <w:r w:rsidRPr="00AB745C">
        <w:rPr>
          <w:rFonts w:eastAsia="Times New Roman" w:cs="Calibri"/>
          <w:b/>
          <w:bCs/>
          <w:color w:val="000000"/>
          <w:sz w:val="24"/>
          <w:u w:val="single"/>
        </w:rPr>
        <w:t xml:space="preserve">inadvertently </w:t>
      </w:r>
      <w:proofErr w:type="spellStart"/>
      <w:r w:rsidRPr="00AB745C">
        <w:rPr>
          <w:rFonts w:eastAsia="Times New Roman" w:cs="Calibri"/>
          <w:b/>
          <w:bCs/>
          <w:color w:val="000000"/>
          <w:sz w:val="24"/>
          <w:u w:val="single"/>
        </w:rPr>
        <w:t>catalyse</w:t>
      </w:r>
      <w:proofErr w:type="spellEnd"/>
      <w:r w:rsidRPr="00AB745C">
        <w:rPr>
          <w:rFonts w:eastAsia="Times New Roman" w:cs="Calibri"/>
          <w:b/>
          <w:bCs/>
          <w:color w:val="000000"/>
          <w:sz w:val="20"/>
          <w:szCs w:val="20"/>
          <w:u w:val="single"/>
        </w:rPr>
        <w:t xml:space="preserve"> </w:t>
      </w:r>
      <w:r w:rsidRPr="00AB745C">
        <w:rPr>
          <w:rFonts w:eastAsia="Times New Roman" w:cs="Calibri"/>
          <w:b/>
          <w:bCs/>
          <w:color w:val="000000"/>
          <w:sz w:val="24"/>
          <w:u w:val="single"/>
        </w:rPr>
        <w:t>future</w:t>
      </w:r>
      <w:r w:rsidRPr="00AB745C">
        <w:rPr>
          <w:rFonts w:eastAsia="Times New Roman" w:cs="Calibri"/>
          <w:b/>
          <w:bCs/>
          <w:color w:val="000000"/>
          <w:sz w:val="20"/>
          <w:szCs w:val="20"/>
          <w:u w:val="single"/>
        </w:rPr>
        <w:t xml:space="preserve"> crises and </w:t>
      </w:r>
      <w:r w:rsidRPr="00AB745C">
        <w:rPr>
          <w:rFonts w:eastAsia="Times New Roman" w:cs="Calibri"/>
          <w:b/>
          <w:bCs/>
          <w:color w:val="000000"/>
          <w:sz w:val="24"/>
          <w:u w:val="single"/>
        </w:rPr>
        <w:t>conflicts</w:t>
      </w:r>
      <w:r w:rsidRPr="00AB745C">
        <w:rPr>
          <w:rFonts w:eastAsia="Times New Roman" w:cs="Calibri"/>
          <w:b/>
          <w:bCs/>
          <w:color w:val="000000"/>
          <w:sz w:val="14"/>
          <w:szCs w:val="14"/>
        </w:rPr>
        <w:t xml:space="preserve">. Publics often have good reason to be restless, if not angry, but the emotional appeals of ethno-populism and jingoistic nationalism are leading to chauvinistic policy measures which only make things worse. At the international level, despite the world’s unprecedented and still growing interconnectedness, multilateralism is increasingly being eschewed as the US increasingly resorts to unilateral, sovereigntist policies without bothering to even build coalitions with its usual allies. Avoiding Thucydides’ iceberg Thus, protracted economic distress, economic conflicts or </w:t>
      </w:r>
      <w:r w:rsidRPr="00AB745C">
        <w:rPr>
          <w:rFonts w:eastAsia="Times New Roman" w:cs="Calibri"/>
          <w:b/>
          <w:bCs/>
          <w:color w:val="000000"/>
          <w:sz w:val="24"/>
          <w:u w:val="single"/>
          <w:shd w:val="clear" w:color="auto" w:fill="00FFFF"/>
        </w:rPr>
        <w:t>another financial crisis</w:t>
      </w:r>
      <w:r w:rsidRPr="00AB745C">
        <w:rPr>
          <w:rFonts w:eastAsia="Times New Roman" w:cs="Calibri"/>
          <w:b/>
          <w:bCs/>
          <w:color w:val="000000"/>
          <w:sz w:val="14"/>
          <w:szCs w:val="14"/>
          <w:shd w:val="clear" w:color="auto" w:fill="00FFFF"/>
        </w:rPr>
        <w:t xml:space="preserve"> </w:t>
      </w:r>
      <w:r w:rsidRPr="00AB745C">
        <w:rPr>
          <w:rFonts w:eastAsia="Times New Roman" w:cs="Calibri"/>
          <w:b/>
          <w:bCs/>
          <w:color w:val="000000"/>
          <w:sz w:val="20"/>
          <w:szCs w:val="20"/>
          <w:u w:val="single"/>
          <w:shd w:val="clear" w:color="auto" w:fill="00FFFF"/>
        </w:rPr>
        <w:t xml:space="preserve">could lead to </w:t>
      </w:r>
      <w:r w:rsidRPr="00AB745C">
        <w:rPr>
          <w:rFonts w:eastAsia="Times New Roman" w:cs="Calibri"/>
          <w:b/>
          <w:bCs/>
          <w:color w:val="000000"/>
          <w:sz w:val="24"/>
          <w:u w:val="single"/>
          <w:shd w:val="clear" w:color="auto" w:fill="00FFFF"/>
        </w:rPr>
        <w:t>military confrontation</w:t>
      </w:r>
      <w:r w:rsidRPr="00AB745C">
        <w:rPr>
          <w:rFonts w:eastAsia="Times New Roman" w:cs="Calibri"/>
          <w:b/>
          <w:bCs/>
          <w:color w:val="000000"/>
          <w:sz w:val="14"/>
          <w:szCs w:val="14"/>
        </w:rPr>
        <w:t xml:space="preserve"> by the protagonists, </w:t>
      </w:r>
      <w:r w:rsidRPr="00AB745C">
        <w:rPr>
          <w:rFonts w:eastAsia="Times New Roman" w:cs="Calibri"/>
          <w:b/>
          <w:bCs/>
          <w:color w:val="000000"/>
          <w:sz w:val="20"/>
          <w:szCs w:val="20"/>
          <w:u w:val="single"/>
          <w:shd w:val="clear" w:color="auto" w:fill="00FFFF"/>
        </w:rPr>
        <w:t xml:space="preserve">even if </w:t>
      </w:r>
      <w:r w:rsidRPr="00AB745C">
        <w:rPr>
          <w:rFonts w:eastAsia="Times New Roman" w:cs="Calibri"/>
          <w:b/>
          <w:bCs/>
          <w:color w:val="000000"/>
          <w:sz w:val="24"/>
          <w:u w:val="single"/>
          <w:shd w:val="clear" w:color="auto" w:fill="00FFFF"/>
        </w:rPr>
        <w:t>unintended</w:t>
      </w:r>
      <w:r w:rsidRPr="00AB745C">
        <w:rPr>
          <w:rFonts w:eastAsia="Times New Roman" w:cs="Calibri"/>
          <w:b/>
          <w:bCs/>
          <w:color w:val="000000"/>
          <w:sz w:val="14"/>
          <w:szCs w:val="14"/>
        </w:rPr>
        <w:t>. Less than a decade after the Great Depression started, the Second World War had begun as the Axis powers challenged the earlier entrenched colonial powers.</w:t>
      </w:r>
    </w:p>
    <w:p w14:paraId="762B4EF1"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color w:val="000000"/>
          <w:szCs w:val="22"/>
        </w:rPr>
        <w:t> </w:t>
      </w:r>
    </w:p>
    <w:p w14:paraId="768079BF" w14:textId="105C1925" w:rsidR="00AB745C" w:rsidRPr="00AB745C" w:rsidRDefault="00AB745C" w:rsidP="00AB745C">
      <w:pPr>
        <w:spacing w:before="360" w:after="80" w:line="240" w:lineRule="auto"/>
        <w:jc w:val="center"/>
        <w:outlineLvl w:val="1"/>
        <w:rPr>
          <w:rFonts w:ascii="Times New Roman" w:eastAsia="Times New Roman" w:hAnsi="Times New Roman" w:cs="Times New Roman"/>
          <w:b/>
          <w:bCs/>
          <w:sz w:val="36"/>
          <w:szCs w:val="36"/>
        </w:rPr>
      </w:pPr>
      <w:r w:rsidRPr="00AB745C">
        <w:rPr>
          <w:rFonts w:eastAsia="Times New Roman" w:cs="Calibri"/>
          <w:b/>
          <w:bCs/>
          <w:color w:val="000000"/>
          <w:sz w:val="44"/>
          <w:szCs w:val="44"/>
          <w:u w:val="single"/>
        </w:rPr>
        <w:lastRenderedPageBreak/>
        <w:t>Contention</w:t>
      </w:r>
      <w:r w:rsidR="00CD7DF3">
        <w:rPr>
          <w:rFonts w:eastAsia="Times New Roman" w:cs="Calibri"/>
          <w:b/>
          <w:bCs/>
          <w:color w:val="000000"/>
          <w:sz w:val="44"/>
          <w:szCs w:val="44"/>
          <w:u w:val="single"/>
        </w:rPr>
        <w:t xml:space="preserve"> 4</w:t>
      </w:r>
      <w:r w:rsidRPr="00AB745C">
        <w:rPr>
          <w:rFonts w:eastAsia="Times New Roman" w:cs="Calibri"/>
          <w:b/>
          <w:bCs/>
          <w:color w:val="000000"/>
          <w:sz w:val="44"/>
          <w:szCs w:val="44"/>
          <w:u w:val="single"/>
        </w:rPr>
        <w:t xml:space="preserve"> </w:t>
      </w:r>
      <w:r w:rsidR="00CD7DF3">
        <w:rPr>
          <w:rFonts w:eastAsia="Times New Roman" w:cs="Calibri"/>
          <w:b/>
          <w:bCs/>
          <w:color w:val="000000"/>
          <w:sz w:val="44"/>
          <w:szCs w:val="44"/>
          <w:u w:val="single"/>
        </w:rPr>
        <w:t>–</w:t>
      </w:r>
      <w:r w:rsidRPr="00AB745C">
        <w:rPr>
          <w:rFonts w:eastAsia="Times New Roman" w:cs="Calibri"/>
          <w:b/>
          <w:bCs/>
          <w:color w:val="000000"/>
          <w:sz w:val="44"/>
          <w:szCs w:val="44"/>
          <w:u w:val="single"/>
        </w:rPr>
        <w:t xml:space="preserve"> China</w:t>
      </w:r>
      <w:r w:rsidR="00CD7DF3">
        <w:rPr>
          <w:rFonts w:eastAsia="Times New Roman" w:cs="Calibri"/>
          <w:b/>
          <w:bCs/>
          <w:color w:val="000000"/>
          <w:sz w:val="44"/>
          <w:szCs w:val="44"/>
          <w:u w:val="single"/>
        </w:rPr>
        <w:t xml:space="preserve"> Domination</w:t>
      </w:r>
      <w:r w:rsidRPr="00AB745C">
        <w:rPr>
          <w:rFonts w:eastAsia="Times New Roman" w:cs="Calibri"/>
          <w:b/>
          <w:bCs/>
          <w:color w:val="000000"/>
          <w:sz w:val="44"/>
          <w:szCs w:val="44"/>
          <w:u w:val="single"/>
        </w:rPr>
        <w:t> </w:t>
      </w:r>
    </w:p>
    <w:p w14:paraId="39CB7A84" w14:textId="77777777" w:rsidR="00AB745C" w:rsidRPr="00AB745C" w:rsidRDefault="00AB745C" w:rsidP="00AB745C">
      <w:pPr>
        <w:spacing w:before="360" w:after="80" w:line="240" w:lineRule="auto"/>
        <w:outlineLvl w:val="1"/>
        <w:rPr>
          <w:rFonts w:ascii="Times New Roman" w:eastAsia="Times New Roman" w:hAnsi="Times New Roman" w:cs="Times New Roman"/>
          <w:b/>
          <w:bCs/>
          <w:sz w:val="36"/>
          <w:szCs w:val="36"/>
        </w:rPr>
      </w:pPr>
      <w:r w:rsidRPr="00AB745C">
        <w:rPr>
          <w:rFonts w:eastAsia="Times New Roman" w:cs="Calibri"/>
          <w:b/>
          <w:bCs/>
          <w:color w:val="000000"/>
          <w:sz w:val="26"/>
          <w:szCs w:val="26"/>
        </w:rPr>
        <w:t>Surging commercial space industry in China ready to overcome US lead – manufacturing and international collaboration locks in national power.</w:t>
      </w:r>
    </w:p>
    <w:p w14:paraId="4E27E39B"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b/>
          <w:bCs/>
          <w:color w:val="000000"/>
          <w:sz w:val="26"/>
          <w:szCs w:val="26"/>
          <w:u w:val="single"/>
          <w:shd w:val="clear" w:color="auto" w:fill="00FFFF"/>
        </w:rPr>
        <w:t>Patel 21</w:t>
      </w:r>
      <w:r w:rsidRPr="00AB745C">
        <w:rPr>
          <w:rFonts w:eastAsia="Times New Roman" w:cs="Calibri"/>
          <w:b/>
          <w:bCs/>
          <w:color w:val="000000"/>
          <w:sz w:val="16"/>
          <w:szCs w:val="16"/>
          <w:u w:val="single"/>
        </w:rP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w:t>
      </w:r>
      <w:r w:rsidRPr="00AB745C">
        <w:rPr>
          <w:rFonts w:eastAsia="Times New Roman" w:cs="Calibri"/>
          <w:b/>
          <w:bCs/>
          <w:color w:val="000000"/>
          <w:szCs w:val="22"/>
          <w:u w:val="single"/>
          <w:shd w:val="clear" w:color="auto" w:fill="00FFFF"/>
        </w:rPr>
        <w:t>China's Surging Private Space</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Industry Is out to Challenge the US</w:t>
      </w:r>
      <w:r w:rsidRPr="00AB745C">
        <w:rPr>
          <w:rFonts w:eastAsia="Times New Roman" w:cs="Calibri"/>
          <w:b/>
          <w:bCs/>
          <w:color w:val="000000"/>
          <w:sz w:val="16"/>
          <w:szCs w:val="16"/>
          <w:u w:val="single"/>
        </w:rPr>
        <w:t>.” MIT Technology Review, MIT Technology Review, 28 Jan. 2021, https://www.technologyreview.com/2021/01/21/1016513/china-private-commercial-space-industry-dominance/. //JQ</w:t>
      </w:r>
    </w:p>
    <w:p w14:paraId="6B53A05A"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b/>
          <w:bCs/>
          <w:color w:val="000000"/>
          <w:szCs w:val="22"/>
          <w:u w:val="single"/>
        </w:rPr>
        <w:t xml:space="preserve">The </w:t>
      </w:r>
      <w:r w:rsidRPr="00AB745C">
        <w:rPr>
          <w:rFonts w:eastAsia="Times New Roman" w:cs="Calibri"/>
          <w:b/>
          <w:bCs/>
          <w:color w:val="000000"/>
          <w:szCs w:val="22"/>
          <w:u w:val="single"/>
          <w:shd w:val="clear" w:color="auto" w:fill="00FFFF"/>
        </w:rPr>
        <w:t>rivalry between the US and China</w:t>
      </w:r>
      <w:r w:rsidRPr="00AB745C">
        <w:rPr>
          <w:rFonts w:eastAsia="Times New Roman" w:cs="Calibri"/>
          <w:b/>
          <w:bCs/>
          <w:color w:val="000000"/>
          <w:szCs w:val="22"/>
          <w:u w:val="single"/>
        </w:rPr>
        <w:t xml:space="preserve">, whose space program has </w:t>
      </w:r>
      <w:r w:rsidRPr="00AB745C">
        <w:rPr>
          <w:rFonts w:eastAsia="Times New Roman" w:cs="Calibri"/>
          <w:b/>
          <w:bCs/>
          <w:color w:val="000000"/>
          <w:szCs w:val="22"/>
          <w:u w:val="single"/>
          <w:shd w:val="clear" w:color="auto" w:fill="00FFFF"/>
        </w:rPr>
        <w:t>surged</w:t>
      </w:r>
      <w:r w:rsidRPr="00AB745C">
        <w:rPr>
          <w:rFonts w:eastAsia="Times New Roman" w:cs="Calibri"/>
          <w:b/>
          <w:bCs/>
          <w:color w:val="000000"/>
          <w:szCs w:val="22"/>
          <w:u w:val="single"/>
        </w:rPr>
        <w:t xml:space="preserve"> over the last two decades, is what most people mean when they refer to the 21st-century's space race.</w:t>
      </w:r>
      <w:r w:rsidRPr="00AB745C">
        <w:rPr>
          <w:rFonts w:eastAsia="Times New Roman" w:cs="Calibri"/>
          <w:b/>
          <w:bCs/>
          <w:color w:val="000000"/>
          <w:sz w:val="16"/>
          <w:szCs w:val="16"/>
          <w:u w:val="single"/>
        </w:rPr>
        <w:t xml:space="preserve"> China is set to build a new space station later this year and will likely attempt to send its taikonauts to the moon before the decade ends. But these big-picture projects represent just one aspect of the country’s space ambitions. Increasingly, the focus is now on the commercial space industry as well. </w:t>
      </w:r>
      <w:r w:rsidRPr="00AB745C">
        <w:rPr>
          <w:rFonts w:eastAsia="Times New Roman" w:cs="Calibri"/>
          <w:b/>
          <w:bCs/>
          <w:color w:val="000000"/>
          <w:szCs w:val="22"/>
          <w:u w:val="single"/>
        </w:rPr>
        <w:t xml:space="preserve">The nation's </w:t>
      </w:r>
      <w:r w:rsidRPr="00AB745C">
        <w:rPr>
          <w:rFonts w:eastAsia="Times New Roman" w:cs="Calibri"/>
          <w:b/>
          <w:bCs/>
          <w:color w:val="000000"/>
          <w:szCs w:val="22"/>
          <w:u w:val="single"/>
          <w:shd w:val="clear" w:color="auto" w:fill="00FFFF"/>
        </w:rPr>
        <w:t>growing private</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space business is</w:t>
      </w:r>
      <w:r w:rsidRPr="00AB745C">
        <w:rPr>
          <w:rFonts w:eastAsia="Times New Roman" w:cs="Calibri"/>
          <w:b/>
          <w:bCs/>
          <w:color w:val="000000"/>
          <w:sz w:val="16"/>
          <w:szCs w:val="16"/>
          <w:u w:val="single"/>
          <w:shd w:val="clear" w:color="auto" w:fill="00FFFF"/>
        </w:rPr>
        <w:t xml:space="preserve"> </w:t>
      </w:r>
      <w:r w:rsidRPr="00AB745C">
        <w:rPr>
          <w:rFonts w:eastAsia="Times New Roman" w:cs="Calibri"/>
          <w:b/>
          <w:bCs/>
          <w:color w:val="000000"/>
          <w:sz w:val="16"/>
          <w:szCs w:val="16"/>
          <w:u w:val="single"/>
        </w:rPr>
        <w:t xml:space="preserve">less focused on bringing prestige and glory to the nation and </w:t>
      </w:r>
      <w:r w:rsidRPr="00AB745C">
        <w:rPr>
          <w:rFonts w:eastAsia="Times New Roman" w:cs="Calibri"/>
          <w:b/>
          <w:bCs/>
          <w:color w:val="000000"/>
          <w:szCs w:val="22"/>
          <w:u w:val="single"/>
        </w:rPr>
        <w:t xml:space="preserve">more concerned with reducing the cost of spaceflight, </w:t>
      </w:r>
      <w:r w:rsidRPr="00AB745C">
        <w:rPr>
          <w:rFonts w:eastAsia="Times New Roman" w:cs="Calibri"/>
          <w:b/>
          <w:bCs/>
          <w:color w:val="000000"/>
          <w:szCs w:val="22"/>
          <w:u w:val="single"/>
          <w:shd w:val="clear" w:color="auto" w:fill="00FFFF"/>
        </w:rPr>
        <w:t>increasing</w:t>
      </w:r>
      <w:r w:rsidRPr="00AB745C">
        <w:rPr>
          <w:rFonts w:eastAsia="Times New Roman" w:cs="Calibri"/>
          <w:b/>
          <w:bCs/>
          <w:color w:val="000000"/>
          <w:szCs w:val="22"/>
          <w:u w:val="single"/>
        </w:rPr>
        <w:t xml:space="preserve"> its </w:t>
      </w:r>
      <w:r w:rsidRPr="00AB745C">
        <w:rPr>
          <w:rFonts w:eastAsia="Times New Roman" w:cs="Calibri"/>
          <w:b/>
          <w:bCs/>
          <w:color w:val="000000"/>
          <w:szCs w:val="22"/>
          <w:u w:val="single"/>
          <w:shd w:val="clear" w:color="auto" w:fill="00FFFF"/>
        </w:rPr>
        <w:t>international influence</w:t>
      </w:r>
      <w:r w:rsidRPr="00AB745C">
        <w:rPr>
          <w:rFonts w:eastAsia="Times New Roman" w:cs="Calibri"/>
          <w:b/>
          <w:bCs/>
          <w:color w:val="000000"/>
          <w:szCs w:val="22"/>
          <w:u w:val="single"/>
        </w:rPr>
        <w:t xml:space="preserve">—and making money. </w:t>
      </w:r>
      <w:r w:rsidRPr="00AB745C">
        <w:rPr>
          <w:rFonts w:eastAsia="Times New Roman" w:cs="Calibri"/>
          <w:b/>
          <w:bCs/>
          <w:color w:val="000000"/>
          <w:sz w:val="16"/>
          <w:szCs w:val="16"/>
          <w:u w:val="single"/>
        </w:rPr>
        <w:t xml:space="preserve">“The state is really great at large, ambitious projects like going to the moon or developing a large reconnaissance satellite,” says Lincoln Hines, a Cornell University researcher who focuses on Chinese foreign policy. “But it’s not responsive to meeting market needs”—one big way to encourage rapid technological growth and innovation. “I think </w:t>
      </w:r>
      <w:r w:rsidRPr="00AB745C">
        <w:rPr>
          <w:rFonts w:eastAsia="Times New Roman" w:cs="Calibri"/>
          <w:b/>
          <w:bCs/>
          <w:color w:val="000000"/>
          <w:szCs w:val="22"/>
          <w:u w:val="single"/>
        </w:rPr>
        <w:t xml:space="preserve">the government thinks its commercial space </w:t>
      </w:r>
      <w:r w:rsidRPr="00AB745C">
        <w:rPr>
          <w:rFonts w:eastAsia="Times New Roman" w:cs="Calibri"/>
          <w:b/>
          <w:bCs/>
          <w:color w:val="000000"/>
          <w:szCs w:val="22"/>
          <w:u w:val="single"/>
          <w:shd w:val="clear" w:color="auto" w:fill="00FFFF"/>
        </w:rPr>
        <w:t>sector</w:t>
      </w:r>
      <w:r w:rsidRPr="00AB745C">
        <w:rPr>
          <w:rFonts w:eastAsia="Times New Roman" w:cs="Calibri"/>
          <w:b/>
          <w:bCs/>
          <w:color w:val="000000"/>
          <w:szCs w:val="22"/>
          <w:u w:val="single"/>
        </w:rPr>
        <w:t xml:space="preserve"> can be </w:t>
      </w:r>
      <w:r w:rsidRPr="00AB745C">
        <w:rPr>
          <w:rFonts w:eastAsia="Times New Roman" w:cs="Calibri"/>
          <w:b/>
          <w:bCs/>
          <w:color w:val="000000"/>
          <w:szCs w:val="22"/>
          <w:u w:val="single"/>
          <w:shd w:val="clear" w:color="auto" w:fill="00FFFF"/>
        </w:rPr>
        <w:t>complementary to the state</w:t>
      </w:r>
      <w:r w:rsidRPr="00AB745C">
        <w:rPr>
          <w:rFonts w:eastAsia="Times New Roman" w:cs="Calibri"/>
          <w:b/>
          <w:bCs/>
          <w:color w:val="000000"/>
          <w:sz w:val="16"/>
          <w:szCs w:val="16"/>
          <w:u w:val="single"/>
        </w:rPr>
        <w:t xml:space="preserve">,” he says. What </w:t>
      </w:r>
      <w:proofErr w:type="gramStart"/>
      <w:r w:rsidRPr="00AB745C">
        <w:rPr>
          <w:rFonts w:eastAsia="Times New Roman" w:cs="Calibri"/>
          <w:b/>
          <w:bCs/>
          <w:color w:val="000000"/>
          <w:sz w:val="16"/>
          <w:szCs w:val="16"/>
          <w:u w:val="single"/>
        </w:rPr>
        <w:t>are</w:t>
      </w:r>
      <w:proofErr w:type="gramEnd"/>
      <w:r w:rsidRPr="00AB745C">
        <w:rPr>
          <w:rFonts w:eastAsia="Times New Roman" w:cs="Calibri"/>
          <w:b/>
          <w:bCs/>
          <w:color w:val="000000"/>
          <w:sz w:val="16"/>
          <w:szCs w:val="16"/>
          <w:u w:val="single"/>
        </w:rPr>
        <w:t xml:space="preserve"> the market needs that Hines is referring to? Satellites, and rockets that can launch them into orbit. </w:t>
      </w:r>
      <w:r w:rsidRPr="00AB745C">
        <w:rPr>
          <w:rFonts w:eastAsia="Times New Roman" w:cs="Calibri"/>
          <w:b/>
          <w:bCs/>
          <w:color w:val="000000"/>
          <w:szCs w:val="22"/>
          <w:u w:val="single"/>
        </w:rPr>
        <w:t xml:space="preserve">The space </w:t>
      </w:r>
      <w:r w:rsidRPr="00AB745C">
        <w:rPr>
          <w:rFonts w:eastAsia="Times New Roman" w:cs="Calibri"/>
          <w:b/>
          <w:bCs/>
          <w:color w:val="000000"/>
          <w:szCs w:val="22"/>
          <w:u w:val="single"/>
          <w:shd w:val="clear" w:color="auto" w:fill="00FFFF"/>
        </w:rPr>
        <w:t>industry</w:t>
      </w:r>
      <w:r w:rsidRPr="00AB745C">
        <w:rPr>
          <w:rFonts w:eastAsia="Times New Roman" w:cs="Calibri"/>
          <w:b/>
          <w:bCs/>
          <w:color w:val="000000"/>
          <w:szCs w:val="22"/>
          <w:u w:val="single"/>
        </w:rPr>
        <w:t xml:space="preserve"> is </w:t>
      </w:r>
      <w:r w:rsidRPr="00AB745C">
        <w:rPr>
          <w:rFonts w:eastAsia="Times New Roman" w:cs="Calibri"/>
          <w:b/>
          <w:bCs/>
          <w:color w:val="000000"/>
          <w:szCs w:val="22"/>
          <w:u w:val="single"/>
          <w:shd w:val="clear" w:color="auto" w:fill="00FFFF"/>
        </w:rPr>
        <w:t>undergoing</w:t>
      </w:r>
      <w:r w:rsidRPr="00AB745C">
        <w:rPr>
          <w:rFonts w:eastAsia="Times New Roman" w:cs="Calibri"/>
          <w:b/>
          <w:bCs/>
          <w:color w:val="000000"/>
          <w:szCs w:val="22"/>
          <w:u w:val="single"/>
        </w:rPr>
        <w:t xml:space="preserve"> a </w:t>
      </w:r>
      <w:r w:rsidRPr="00AB745C">
        <w:rPr>
          <w:rFonts w:eastAsia="Times New Roman" w:cs="Calibri"/>
          <w:b/>
          <w:bCs/>
          <w:color w:val="000000"/>
          <w:szCs w:val="22"/>
          <w:u w:val="single"/>
          <w:shd w:val="clear" w:color="auto" w:fill="00FFFF"/>
        </w:rPr>
        <w:t>renaissance thanks to</w:t>
      </w:r>
      <w:r w:rsidRPr="00AB745C">
        <w:rPr>
          <w:rFonts w:eastAsia="Times New Roman" w:cs="Calibri"/>
          <w:b/>
          <w:bCs/>
          <w:color w:val="000000"/>
          <w:szCs w:val="22"/>
          <w:u w:val="single"/>
        </w:rPr>
        <w:t xml:space="preserve"> two big trends spurred by the </w:t>
      </w:r>
      <w:r w:rsidRPr="00AB745C">
        <w:rPr>
          <w:rFonts w:eastAsia="Times New Roman" w:cs="Calibri"/>
          <w:b/>
          <w:bCs/>
          <w:color w:val="000000"/>
          <w:szCs w:val="22"/>
          <w:u w:val="single"/>
          <w:shd w:val="clear" w:color="auto" w:fill="00FFFF"/>
        </w:rPr>
        <w:t>commercial industry</w:t>
      </w:r>
      <w:r w:rsidRPr="00AB745C">
        <w:rPr>
          <w:rFonts w:eastAsia="Times New Roman" w:cs="Calibri"/>
          <w:b/>
          <w:bCs/>
          <w:color w:val="000000"/>
          <w:szCs w:val="22"/>
          <w:u w:val="single"/>
        </w:rPr>
        <w:t xml:space="preserve">: we can make </w:t>
      </w:r>
      <w:r w:rsidRPr="00AB745C">
        <w:rPr>
          <w:rFonts w:eastAsia="Times New Roman" w:cs="Calibri"/>
          <w:b/>
          <w:bCs/>
          <w:color w:val="000000"/>
          <w:szCs w:val="22"/>
          <w:u w:val="single"/>
          <w:shd w:val="clear" w:color="auto" w:fill="00FFFF"/>
        </w:rPr>
        <w:t xml:space="preserve">satellites </w:t>
      </w:r>
      <w:r w:rsidRPr="00AB745C">
        <w:rPr>
          <w:rFonts w:eastAsia="Times New Roman" w:cs="Calibri"/>
          <w:b/>
          <w:bCs/>
          <w:color w:val="000000"/>
          <w:szCs w:val="22"/>
          <w:u w:val="single"/>
        </w:rPr>
        <w:t xml:space="preserve">for less money by making them smaller and using off-the-shelf hardware; </w:t>
      </w:r>
      <w:r w:rsidRPr="00AB745C">
        <w:rPr>
          <w:rFonts w:eastAsia="Times New Roman" w:cs="Calibri"/>
          <w:b/>
          <w:bCs/>
          <w:color w:val="000000"/>
          <w:szCs w:val="22"/>
          <w:u w:val="single"/>
          <w:shd w:val="clear" w:color="auto" w:fill="00FFFF"/>
        </w:rPr>
        <w:t>and</w:t>
      </w:r>
      <w:r w:rsidRPr="00AB745C">
        <w:rPr>
          <w:rFonts w:eastAsia="Times New Roman" w:cs="Calibri"/>
          <w:b/>
          <w:bCs/>
          <w:color w:val="000000"/>
          <w:szCs w:val="22"/>
          <w:u w:val="single"/>
        </w:rPr>
        <w:t xml:space="preserve"> we can also make </w:t>
      </w:r>
      <w:r w:rsidRPr="00AB745C">
        <w:rPr>
          <w:rFonts w:eastAsia="Times New Roman" w:cs="Calibri"/>
          <w:b/>
          <w:bCs/>
          <w:color w:val="000000"/>
          <w:szCs w:val="22"/>
          <w:u w:val="single"/>
          <w:shd w:val="clear" w:color="auto" w:fill="00FFFF"/>
        </w:rPr>
        <w:t>rockets for less</w:t>
      </w:r>
      <w:r w:rsidRPr="00AB745C">
        <w:rPr>
          <w:rFonts w:eastAsia="Times New Roman" w:cs="Calibri"/>
          <w:b/>
          <w:bCs/>
          <w:color w:val="000000"/>
          <w:szCs w:val="22"/>
          <w:u w:val="single"/>
        </w:rPr>
        <w:t xml:space="preserve"> money, by using less costly materials or reusing boosters </w:t>
      </w:r>
      <w:r w:rsidRPr="00AB745C">
        <w:rPr>
          <w:rFonts w:eastAsia="Times New Roman" w:cs="Calibri"/>
          <w:b/>
          <w:bCs/>
          <w:color w:val="000000"/>
          <w:sz w:val="16"/>
          <w:szCs w:val="16"/>
          <w:u w:val="single"/>
        </w:rPr>
        <w:t xml:space="preserve">after they’ve already flown (which SpaceX pioneered with its Falcon 9). </w:t>
      </w:r>
      <w:r w:rsidRPr="00AB745C">
        <w:rPr>
          <w:rFonts w:eastAsia="Times New Roman" w:cs="Calibri"/>
          <w:b/>
          <w:bCs/>
          <w:color w:val="000000"/>
          <w:szCs w:val="22"/>
          <w:u w:val="single"/>
        </w:rPr>
        <w:t xml:space="preserve">These trends mean it is now cheaper to send stuff into space, and the services and data that satellites can offer have come down in price accordingly.  </w:t>
      </w:r>
      <w:r w:rsidRPr="00AB745C">
        <w:rPr>
          <w:rFonts w:eastAsia="Times New Roman" w:cs="Calibri"/>
          <w:b/>
          <w:bCs/>
          <w:color w:val="000000"/>
          <w:sz w:val="16"/>
          <w:szCs w:val="16"/>
          <w:u w:val="single"/>
        </w:rPr>
        <w:t xml:space="preserve">China has seen an opportunity. A </w:t>
      </w:r>
      <w:hyperlink r:id="rId20" w:history="1">
        <w:r w:rsidRPr="00AB745C">
          <w:rPr>
            <w:rFonts w:eastAsia="Times New Roman" w:cs="Calibri"/>
            <w:b/>
            <w:bCs/>
            <w:color w:val="1155CC"/>
            <w:sz w:val="16"/>
            <w:szCs w:val="16"/>
            <w:u w:val="single"/>
          </w:rPr>
          <w:t>2017 report by Bank of America Merrill Lynch</w:t>
        </w:r>
      </w:hyperlink>
      <w:r w:rsidRPr="00AB745C">
        <w:rPr>
          <w:rFonts w:eastAsia="Times New Roman" w:cs="Calibri"/>
          <w:b/>
          <w:bCs/>
          <w:color w:val="000000"/>
          <w:sz w:val="16"/>
          <w:szCs w:val="16"/>
          <w:u w:val="single"/>
        </w:rPr>
        <w:t xml:space="preserve"> estimates that the space industry could be worth up to $2.7 trillion by 2030. </w:t>
      </w:r>
      <w:r w:rsidRPr="00AB745C">
        <w:rPr>
          <w:rFonts w:eastAsia="Times New Roman" w:cs="Calibri"/>
          <w:b/>
          <w:bCs/>
          <w:color w:val="000000"/>
          <w:szCs w:val="22"/>
          <w:u w:val="single"/>
        </w:rPr>
        <w:t xml:space="preserve">Setting foot on the moon and </w:t>
      </w:r>
      <w:r w:rsidRPr="00AB745C">
        <w:rPr>
          <w:rFonts w:eastAsia="Times New Roman" w:cs="Calibri"/>
          <w:b/>
          <w:bCs/>
          <w:color w:val="000000"/>
          <w:szCs w:val="22"/>
          <w:u w:val="single"/>
          <w:shd w:val="clear" w:color="auto" w:fill="00FFFF"/>
        </w:rPr>
        <w:t>establishing a lunar colony</w:t>
      </w:r>
      <w:r w:rsidRPr="00AB745C">
        <w:rPr>
          <w:rFonts w:eastAsia="Times New Roman" w:cs="Calibri"/>
          <w:b/>
          <w:bCs/>
          <w:color w:val="000000"/>
          <w:szCs w:val="22"/>
          <w:u w:val="single"/>
        </w:rPr>
        <w:t xml:space="preserve"> might be a </w:t>
      </w:r>
      <w:r w:rsidRPr="00AB745C">
        <w:rPr>
          <w:rFonts w:eastAsia="Times New Roman" w:cs="Calibri"/>
          <w:b/>
          <w:bCs/>
          <w:color w:val="000000"/>
          <w:szCs w:val="22"/>
          <w:u w:val="single"/>
          <w:shd w:val="clear" w:color="auto" w:fill="00FFFF"/>
        </w:rPr>
        <w:t xml:space="preserve">statement of national </w:t>
      </w:r>
      <w:proofErr w:type="gramStart"/>
      <w:r w:rsidRPr="00AB745C">
        <w:rPr>
          <w:rFonts w:eastAsia="Times New Roman" w:cs="Calibri"/>
          <w:b/>
          <w:bCs/>
          <w:color w:val="000000"/>
          <w:szCs w:val="22"/>
          <w:u w:val="single"/>
          <w:shd w:val="clear" w:color="auto" w:fill="00FFFF"/>
        </w:rPr>
        <w:t>power</w:t>
      </w:r>
      <w:r w:rsidRPr="00AB745C">
        <w:rPr>
          <w:rFonts w:eastAsia="Times New Roman" w:cs="Calibri"/>
          <w:b/>
          <w:bCs/>
          <w:color w:val="000000"/>
          <w:szCs w:val="22"/>
          <w:u w:val="single"/>
        </w:rPr>
        <w:t>, but</w:t>
      </w:r>
      <w:proofErr w:type="gramEnd"/>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securing</w:t>
      </w:r>
      <w:r w:rsidRPr="00AB745C">
        <w:rPr>
          <w:rFonts w:eastAsia="Times New Roman" w:cs="Calibri"/>
          <w:b/>
          <w:bCs/>
          <w:color w:val="000000"/>
          <w:szCs w:val="22"/>
          <w:u w:val="single"/>
        </w:rPr>
        <w:t xml:space="preserve"> a share of such a </w:t>
      </w:r>
      <w:r w:rsidRPr="00AB745C">
        <w:rPr>
          <w:rFonts w:eastAsia="Times New Roman" w:cs="Calibri"/>
          <w:b/>
          <w:bCs/>
          <w:color w:val="000000"/>
          <w:szCs w:val="22"/>
          <w:u w:val="single"/>
          <w:shd w:val="clear" w:color="auto" w:fill="00FFFF"/>
        </w:rPr>
        <w:t>highly lucrative</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business</w:t>
      </w:r>
      <w:r w:rsidRPr="00AB745C">
        <w:rPr>
          <w:rFonts w:eastAsia="Times New Roman" w:cs="Calibri"/>
          <w:b/>
          <w:bCs/>
          <w:color w:val="000000"/>
          <w:szCs w:val="22"/>
          <w:u w:val="single"/>
        </w:rPr>
        <w:t xml:space="preserve"> is perhaps even </w:t>
      </w:r>
      <w:r w:rsidRPr="00AB745C">
        <w:rPr>
          <w:rFonts w:eastAsia="Times New Roman" w:cs="Calibri"/>
          <w:b/>
          <w:bCs/>
          <w:color w:val="000000"/>
          <w:szCs w:val="22"/>
          <w:u w:val="single"/>
          <w:shd w:val="clear" w:color="auto" w:fill="00FFFF"/>
        </w:rPr>
        <w:t>more important</w:t>
      </w:r>
      <w:r w:rsidRPr="00AB745C">
        <w:rPr>
          <w:rFonts w:eastAsia="Times New Roman" w:cs="Calibri"/>
          <w:b/>
          <w:bCs/>
          <w:color w:val="000000"/>
          <w:szCs w:val="22"/>
          <w:u w:val="single"/>
        </w:rPr>
        <w:t xml:space="preserve"> to the country’s future.  </w:t>
      </w:r>
      <w:r w:rsidRPr="00AB745C">
        <w:rPr>
          <w:rFonts w:eastAsia="Times New Roman" w:cs="Calibri"/>
          <w:b/>
          <w:bCs/>
          <w:color w:val="000000"/>
          <w:sz w:val="16"/>
          <w:szCs w:val="16"/>
          <w:u w:val="single"/>
        </w:rPr>
        <w:t xml:space="preserve">“In the future, there will be tens of thousands of satellites waiting to launch, which is a major opportunity for Galactic Energy” says Wu Yue, a company spokesperson. The problem is, China </w:t>
      </w:r>
      <w:proofErr w:type="gramStart"/>
      <w:r w:rsidRPr="00AB745C">
        <w:rPr>
          <w:rFonts w:eastAsia="Times New Roman" w:cs="Calibri"/>
          <w:b/>
          <w:bCs/>
          <w:color w:val="000000"/>
          <w:sz w:val="16"/>
          <w:szCs w:val="16"/>
          <w:u w:val="single"/>
        </w:rPr>
        <w:t>has to</w:t>
      </w:r>
      <w:proofErr w:type="gramEnd"/>
      <w:r w:rsidRPr="00AB745C">
        <w:rPr>
          <w:rFonts w:eastAsia="Times New Roman" w:cs="Calibri"/>
          <w:b/>
          <w:bCs/>
          <w:color w:val="000000"/>
          <w:sz w:val="16"/>
          <w:szCs w:val="16"/>
          <w:u w:val="single"/>
        </w:rPr>
        <w:t xml:space="preserve"> make up decades’ worth of ground lost to the West. How did China get here—and </w:t>
      </w:r>
      <w:proofErr w:type="spellStart"/>
      <w:proofErr w:type="gramStart"/>
      <w:r w:rsidRPr="00AB745C">
        <w:rPr>
          <w:rFonts w:eastAsia="Times New Roman" w:cs="Calibri"/>
          <w:b/>
          <w:bCs/>
          <w:color w:val="000000"/>
          <w:sz w:val="16"/>
          <w:szCs w:val="16"/>
          <w:u w:val="single"/>
        </w:rPr>
        <w:t>why?Until</w:t>
      </w:r>
      <w:proofErr w:type="spellEnd"/>
      <w:proofErr w:type="gramEnd"/>
      <w:r w:rsidRPr="00AB745C">
        <w:rPr>
          <w:rFonts w:eastAsia="Times New Roman" w:cs="Calibri"/>
          <w:b/>
          <w:bCs/>
          <w:color w:val="000000"/>
          <w:sz w:val="16"/>
          <w:szCs w:val="16"/>
          <w:u w:val="single"/>
        </w:rPr>
        <w:t xml:space="preserve"> recently, </w:t>
      </w:r>
      <w:r w:rsidRPr="00AB745C">
        <w:rPr>
          <w:rFonts w:eastAsia="Times New Roman" w:cs="Calibri"/>
          <w:b/>
          <w:bCs/>
          <w:color w:val="000000"/>
          <w:szCs w:val="22"/>
          <w:u w:val="single"/>
        </w:rPr>
        <w:t>China’s space activity has been overwhelmingly dominated by two state-owned enterprises</w:t>
      </w:r>
      <w:r w:rsidRPr="00AB745C">
        <w:rPr>
          <w:rFonts w:eastAsia="Times New Roman" w:cs="Calibri"/>
          <w:b/>
          <w:bCs/>
          <w:color w:val="000000"/>
          <w:sz w:val="16"/>
          <w:szCs w:val="16"/>
          <w:u w:val="single"/>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AB745C">
        <w:rPr>
          <w:rFonts w:eastAsia="Times New Roman" w:cs="Calibri"/>
          <w:b/>
          <w:bCs/>
          <w:color w:val="000000"/>
          <w:sz w:val="16"/>
          <w:szCs w:val="16"/>
          <w:u w:val="single"/>
        </w:rPr>
        <w:t>in reality a</w:t>
      </w:r>
      <w:proofErr w:type="gramEnd"/>
      <w:r w:rsidRPr="00AB745C">
        <w:rPr>
          <w:rFonts w:eastAsia="Times New Roman" w:cs="Calibri"/>
          <w:b/>
          <w:bCs/>
          <w:color w:val="000000"/>
          <w:sz w:val="16"/>
          <w:szCs w:val="16"/>
          <w:u w:val="single"/>
        </w:rPr>
        <w:t xml:space="preserve"> subsidiary of CASC), which has provided commercial launches since it was established in 1980. But for the most part, </w:t>
      </w:r>
      <w:r w:rsidRPr="00AB745C">
        <w:rPr>
          <w:rFonts w:eastAsia="Times New Roman" w:cs="Calibri"/>
          <w:b/>
          <w:bCs/>
          <w:color w:val="000000"/>
          <w:szCs w:val="22"/>
          <w:u w:val="single"/>
          <w:shd w:val="clear" w:color="auto" w:fill="00FFFF"/>
        </w:rPr>
        <w:t>China’s commercial space industry has</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been nonexistent</w:t>
      </w:r>
      <w:r w:rsidRPr="00AB745C">
        <w:rPr>
          <w:rFonts w:eastAsia="Times New Roman" w:cs="Calibri"/>
          <w:b/>
          <w:bCs/>
          <w:color w:val="000000"/>
          <w:szCs w:val="22"/>
          <w:u w:val="single"/>
        </w:rPr>
        <w:t xml:space="preserve">. Satellites were expensive to build and launch, and they were too heavy and large for anything but the biggest rockets to </w:t>
      </w:r>
      <w:proofErr w:type="gramStart"/>
      <w:r w:rsidRPr="00AB745C">
        <w:rPr>
          <w:rFonts w:eastAsia="Times New Roman" w:cs="Calibri"/>
          <w:b/>
          <w:bCs/>
          <w:color w:val="000000"/>
          <w:szCs w:val="22"/>
          <w:u w:val="single"/>
        </w:rPr>
        <w:t>actually deliver</w:t>
      </w:r>
      <w:proofErr w:type="gramEnd"/>
      <w:r w:rsidRPr="00AB745C">
        <w:rPr>
          <w:rFonts w:eastAsia="Times New Roman" w:cs="Calibri"/>
          <w:b/>
          <w:bCs/>
          <w:color w:val="000000"/>
          <w:szCs w:val="22"/>
          <w:u w:val="single"/>
        </w:rPr>
        <w:t xml:space="preserve"> to orbit. The costs involved were too much for anything but national budgets to </w:t>
      </w:r>
      <w:proofErr w:type="spellStart"/>
      <w:proofErr w:type="gramStart"/>
      <w:r w:rsidRPr="00AB745C">
        <w:rPr>
          <w:rFonts w:eastAsia="Times New Roman" w:cs="Calibri"/>
          <w:b/>
          <w:bCs/>
          <w:color w:val="000000"/>
          <w:szCs w:val="22"/>
          <w:u w:val="single"/>
        </w:rPr>
        <w:t>handle.</w:t>
      </w:r>
      <w:r w:rsidRPr="00AB745C">
        <w:rPr>
          <w:rFonts w:eastAsia="Times New Roman" w:cs="Calibri"/>
          <w:b/>
          <w:bCs/>
          <w:color w:val="000000"/>
          <w:szCs w:val="22"/>
          <w:u w:val="single"/>
          <w:shd w:val="clear" w:color="auto" w:fill="00FFFF"/>
        </w:rPr>
        <w:t>That</w:t>
      </w:r>
      <w:proofErr w:type="spellEnd"/>
      <w:proofErr w:type="gramEnd"/>
      <w:r w:rsidRPr="00AB745C">
        <w:rPr>
          <w:rFonts w:eastAsia="Times New Roman" w:cs="Calibri"/>
          <w:b/>
          <w:bCs/>
          <w:color w:val="000000"/>
          <w:szCs w:val="22"/>
          <w:u w:val="single"/>
        </w:rPr>
        <w:t xml:space="preserve"> all </w:t>
      </w:r>
      <w:r w:rsidRPr="00AB745C">
        <w:rPr>
          <w:rFonts w:eastAsia="Times New Roman" w:cs="Calibri"/>
          <w:b/>
          <w:bCs/>
          <w:color w:val="000000"/>
          <w:szCs w:val="22"/>
          <w:u w:val="single"/>
          <w:shd w:val="clear" w:color="auto" w:fill="00FFFF"/>
        </w:rPr>
        <w:t>changed this past decade</w:t>
      </w:r>
      <w:r w:rsidRPr="00AB745C">
        <w:rPr>
          <w:rFonts w:eastAsia="Times New Roman" w:cs="Calibri"/>
          <w:b/>
          <w:bCs/>
          <w:color w:val="000000"/>
          <w:szCs w:val="22"/>
          <w:u w:val="single"/>
        </w:rPr>
        <w:t xml:space="preserve"> as the costs of making satellites and launching rockets plunged.</w:t>
      </w:r>
      <w:r w:rsidRPr="00AB745C">
        <w:rPr>
          <w:rFonts w:eastAsia="Times New Roman" w:cs="Calibri"/>
          <w:b/>
          <w:bCs/>
          <w:color w:val="000000"/>
          <w:sz w:val="16"/>
          <w:szCs w:val="16"/>
          <w:u w:val="single"/>
        </w:rPr>
        <w:t xml:space="preserve"> In 2014, a year after Xi Jinping took over as the new leader of China, the Chinese government decided to treat civil space development as a key area of innovation, as it had already begun doing with AI and solar power. </w:t>
      </w:r>
      <w:r w:rsidRPr="00AB745C">
        <w:rPr>
          <w:rFonts w:eastAsia="Times New Roman" w:cs="Calibri"/>
          <w:b/>
          <w:bCs/>
          <w:color w:val="000000"/>
          <w:szCs w:val="22"/>
          <w:u w:val="single"/>
        </w:rPr>
        <w:t xml:space="preserve">It issued a policy directive called </w:t>
      </w:r>
      <w:hyperlink r:id="rId21" w:history="1">
        <w:r w:rsidRPr="00AB745C">
          <w:rPr>
            <w:rFonts w:eastAsia="Times New Roman" w:cs="Calibri"/>
            <w:b/>
            <w:bCs/>
            <w:color w:val="1155CC"/>
            <w:szCs w:val="22"/>
            <w:u w:val="single"/>
          </w:rPr>
          <w:t>Document 60</w:t>
        </w:r>
      </w:hyperlink>
      <w:r w:rsidRPr="00AB745C">
        <w:rPr>
          <w:rFonts w:eastAsia="Times New Roman" w:cs="Calibri"/>
          <w:b/>
          <w:bCs/>
          <w:color w:val="000000"/>
          <w:szCs w:val="22"/>
          <w:u w:val="single"/>
        </w:rPr>
        <w:t xml:space="preserve"> that year to </w:t>
      </w:r>
      <w:r w:rsidRPr="00AB745C">
        <w:rPr>
          <w:rFonts w:eastAsia="Times New Roman" w:cs="Calibri"/>
          <w:b/>
          <w:bCs/>
          <w:color w:val="000000"/>
          <w:szCs w:val="22"/>
          <w:u w:val="single"/>
          <w:shd w:val="clear" w:color="auto" w:fill="00FFFF"/>
        </w:rPr>
        <w:t>enable large private investment</w:t>
      </w:r>
      <w:r w:rsidRPr="00AB745C">
        <w:rPr>
          <w:rFonts w:eastAsia="Times New Roman" w:cs="Calibri"/>
          <w:b/>
          <w:bCs/>
          <w:color w:val="000000"/>
          <w:szCs w:val="22"/>
          <w:u w:val="single"/>
        </w:rPr>
        <w:t xml:space="preserve"> in companies interested in participating </w:t>
      </w:r>
      <w:r w:rsidRPr="00AB745C">
        <w:rPr>
          <w:rFonts w:eastAsia="Times New Roman" w:cs="Calibri"/>
          <w:b/>
          <w:bCs/>
          <w:color w:val="000000"/>
          <w:szCs w:val="22"/>
          <w:u w:val="single"/>
          <w:shd w:val="clear" w:color="auto" w:fill="00FFFF"/>
        </w:rPr>
        <w:t>in</w:t>
      </w:r>
      <w:r w:rsidRPr="00AB745C">
        <w:rPr>
          <w:rFonts w:eastAsia="Times New Roman" w:cs="Calibri"/>
          <w:b/>
          <w:bCs/>
          <w:color w:val="000000"/>
          <w:szCs w:val="22"/>
          <w:u w:val="single"/>
        </w:rPr>
        <w:t xml:space="preserve"> the </w:t>
      </w:r>
      <w:r w:rsidRPr="00AB745C">
        <w:rPr>
          <w:rFonts w:eastAsia="Times New Roman" w:cs="Calibri"/>
          <w:b/>
          <w:bCs/>
          <w:color w:val="000000"/>
          <w:szCs w:val="22"/>
          <w:u w:val="single"/>
          <w:shd w:val="clear" w:color="auto" w:fill="00FFFF"/>
        </w:rPr>
        <w:t>space industry.</w:t>
      </w:r>
      <w:r w:rsidRPr="00AB745C">
        <w:rPr>
          <w:rFonts w:eastAsia="Times New Roman" w:cs="Calibri"/>
          <w:b/>
          <w:bCs/>
          <w:color w:val="000000"/>
          <w:szCs w:val="22"/>
          <w:u w:val="single"/>
        </w:rPr>
        <w:t xml:space="preserve"> </w:t>
      </w:r>
      <w:r w:rsidRPr="00AB745C">
        <w:rPr>
          <w:rFonts w:eastAsia="Times New Roman" w:cs="Calibri"/>
          <w:b/>
          <w:bCs/>
          <w:color w:val="000000"/>
          <w:sz w:val="16"/>
          <w:szCs w:val="16"/>
          <w:u w:val="single"/>
        </w:rPr>
        <w:t>“</w:t>
      </w:r>
      <w:r w:rsidRPr="00AB745C">
        <w:rPr>
          <w:rFonts w:eastAsia="Times New Roman" w:cs="Calibri"/>
          <w:b/>
          <w:bCs/>
          <w:color w:val="000000"/>
          <w:szCs w:val="22"/>
          <w:u w:val="single"/>
        </w:rPr>
        <w:t xml:space="preserve">Xi’s goal was that if </w:t>
      </w:r>
      <w:r w:rsidRPr="00AB745C">
        <w:rPr>
          <w:rFonts w:eastAsia="Times New Roman" w:cs="Calibri"/>
          <w:b/>
          <w:bCs/>
          <w:color w:val="000000"/>
          <w:szCs w:val="22"/>
          <w:u w:val="single"/>
          <w:shd w:val="clear" w:color="auto" w:fill="00FFFF"/>
        </w:rPr>
        <w:t>China</w:t>
      </w:r>
      <w:r w:rsidRPr="00AB745C">
        <w:rPr>
          <w:rFonts w:eastAsia="Times New Roman" w:cs="Calibri"/>
          <w:b/>
          <w:bCs/>
          <w:color w:val="000000"/>
          <w:szCs w:val="22"/>
          <w:u w:val="single"/>
        </w:rPr>
        <w:t xml:space="preserve"> has </w:t>
      </w:r>
      <w:r w:rsidRPr="00AB745C">
        <w:rPr>
          <w:rFonts w:eastAsia="Times New Roman" w:cs="Calibri"/>
          <w:b/>
          <w:bCs/>
          <w:color w:val="000000"/>
          <w:szCs w:val="22"/>
          <w:u w:val="single"/>
          <w:shd w:val="clear" w:color="auto" w:fill="00FFFF"/>
        </w:rPr>
        <w:t>to become a critical player in</w:t>
      </w:r>
      <w:r w:rsidRPr="00AB745C">
        <w:rPr>
          <w:rFonts w:eastAsia="Times New Roman" w:cs="Calibri"/>
          <w:b/>
          <w:bCs/>
          <w:color w:val="000000"/>
          <w:szCs w:val="22"/>
          <w:u w:val="single"/>
        </w:rPr>
        <w:t xml:space="preserve"> technology, including in civil space and </w:t>
      </w:r>
      <w:r w:rsidRPr="00AB745C">
        <w:rPr>
          <w:rFonts w:eastAsia="Times New Roman" w:cs="Calibri"/>
          <w:b/>
          <w:bCs/>
          <w:color w:val="000000"/>
          <w:szCs w:val="22"/>
          <w:u w:val="single"/>
          <w:shd w:val="clear" w:color="auto" w:fill="00FFFF"/>
        </w:rPr>
        <w:t>aerospace</w:t>
      </w:r>
      <w:r w:rsidRPr="00AB745C">
        <w:rPr>
          <w:rFonts w:eastAsia="Times New Roman" w:cs="Calibri"/>
          <w:b/>
          <w:bCs/>
          <w:color w:val="000000"/>
          <w:szCs w:val="22"/>
          <w:u w:val="single"/>
        </w:rPr>
        <w:t xml:space="preserve">, it was </w:t>
      </w:r>
      <w:r w:rsidRPr="00AB745C">
        <w:rPr>
          <w:rFonts w:eastAsia="Times New Roman" w:cs="Calibri"/>
          <w:b/>
          <w:bCs/>
          <w:color w:val="000000"/>
          <w:szCs w:val="22"/>
          <w:u w:val="single"/>
          <w:shd w:val="clear" w:color="auto" w:fill="00FFFF"/>
        </w:rPr>
        <w:t>critical to develop</w:t>
      </w:r>
      <w:r w:rsidRPr="00AB745C">
        <w:rPr>
          <w:rFonts w:eastAsia="Times New Roman" w:cs="Calibri"/>
          <w:b/>
          <w:bCs/>
          <w:color w:val="000000"/>
          <w:szCs w:val="22"/>
          <w:u w:val="single"/>
        </w:rPr>
        <w:t xml:space="preserve"> a space ecosystem that includes the </w:t>
      </w:r>
      <w:r w:rsidRPr="00AB745C">
        <w:rPr>
          <w:rFonts w:eastAsia="Times New Roman" w:cs="Calibri"/>
          <w:b/>
          <w:bCs/>
          <w:color w:val="000000"/>
          <w:szCs w:val="22"/>
          <w:u w:val="single"/>
          <w:shd w:val="clear" w:color="auto" w:fill="00FFFF"/>
        </w:rPr>
        <w:t>private sector</w:t>
      </w:r>
      <w:r w:rsidRPr="00AB745C">
        <w:rPr>
          <w:rFonts w:eastAsia="Times New Roman" w:cs="Calibri"/>
          <w:b/>
          <w:bCs/>
          <w:color w:val="000000"/>
          <w:sz w:val="16"/>
          <w:szCs w:val="16"/>
          <w:u w:val="single"/>
        </w:rPr>
        <w:t>,” says Namrata Goswami, a geopolitics expert based in Montgomery, Alabama, who’s been studying China’s space program for many years. “</w:t>
      </w:r>
      <w:r w:rsidRPr="00AB745C">
        <w:rPr>
          <w:rFonts w:eastAsia="Times New Roman" w:cs="Calibri"/>
          <w:b/>
          <w:bCs/>
          <w:color w:val="000000"/>
          <w:szCs w:val="22"/>
          <w:u w:val="single"/>
        </w:rPr>
        <w:t xml:space="preserve">He was taking a cue from the </w:t>
      </w:r>
      <w:r w:rsidRPr="00AB745C">
        <w:rPr>
          <w:rFonts w:eastAsia="Times New Roman" w:cs="Calibri"/>
          <w:b/>
          <w:bCs/>
          <w:color w:val="000000"/>
          <w:szCs w:val="22"/>
          <w:u w:val="single"/>
        </w:rPr>
        <w:lastRenderedPageBreak/>
        <w:t xml:space="preserve">American private sector to encourage innovation from a talent pool that extended beyond state-funded </w:t>
      </w:r>
      <w:proofErr w:type="spellStart"/>
      <w:r w:rsidRPr="00AB745C">
        <w:rPr>
          <w:rFonts w:eastAsia="Times New Roman" w:cs="Calibri"/>
          <w:b/>
          <w:bCs/>
          <w:color w:val="000000"/>
          <w:szCs w:val="22"/>
          <w:u w:val="single"/>
        </w:rPr>
        <w:t>organizations</w:t>
      </w:r>
      <w:r w:rsidRPr="00AB745C">
        <w:rPr>
          <w:rFonts w:eastAsia="Times New Roman" w:cs="Calibri"/>
          <w:b/>
          <w:bCs/>
          <w:color w:val="000000"/>
          <w:sz w:val="16"/>
          <w:szCs w:val="16"/>
          <w:u w:val="single"/>
        </w:rPr>
        <w:t>.”As</w:t>
      </w:r>
      <w:proofErr w:type="spellEnd"/>
      <w:r w:rsidRPr="00AB745C">
        <w:rPr>
          <w:rFonts w:eastAsia="Times New Roman" w:cs="Calibri"/>
          <w:b/>
          <w:bCs/>
          <w:color w:val="000000"/>
          <w:sz w:val="16"/>
          <w:szCs w:val="16"/>
          <w:u w:val="single"/>
        </w:rPr>
        <w:t xml:space="preserve"> a result, there are now 78 commercial space companies operating in China, according to a</w:t>
      </w:r>
      <w:hyperlink r:id="rId22" w:history="1">
        <w:r w:rsidRPr="00AB745C">
          <w:rPr>
            <w:rFonts w:eastAsia="Times New Roman" w:cs="Calibri"/>
            <w:b/>
            <w:bCs/>
            <w:color w:val="1155CC"/>
            <w:sz w:val="16"/>
            <w:szCs w:val="16"/>
            <w:u w:val="single"/>
          </w:rPr>
          <w:t xml:space="preserve"> 2019 report by the Institute for Defense Analyses</w:t>
        </w:r>
      </w:hyperlink>
      <w:r w:rsidRPr="00AB745C">
        <w:rPr>
          <w:rFonts w:eastAsia="Times New Roman" w:cs="Calibri"/>
          <w:b/>
          <w:bCs/>
          <w:color w:val="000000"/>
          <w:sz w:val="16"/>
          <w:szCs w:val="16"/>
          <w:u w:val="single"/>
        </w:rPr>
        <w:t xml:space="preserve">. More than half have been founded since 2014, and the vast majority focus on satellite manufacturing and launch </w:t>
      </w:r>
      <w:proofErr w:type="spellStart"/>
      <w:proofErr w:type="gramStart"/>
      <w:r w:rsidRPr="00AB745C">
        <w:rPr>
          <w:rFonts w:eastAsia="Times New Roman" w:cs="Calibri"/>
          <w:b/>
          <w:bCs/>
          <w:color w:val="000000"/>
          <w:sz w:val="16"/>
          <w:szCs w:val="16"/>
          <w:u w:val="single"/>
        </w:rPr>
        <w:t>services.For</w:t>
      </w:r>
      <w:proofErr w:type="spellEnd"/>
      <w:proofErr w:type="gramEnd"/>
      <w:r w:rsidRPr="00AB745C">
        <w:rPr>
          <w:rFonts w:eastAsia="Times New Roman" w:cs="Calibri"/>
          <w:b/>
          <w:bCs/>
          <w:color w:val="000000"/>
          <w:sz w:val="16"/>
          <w:szCs w:val="16"/>
          <w:u w:val="single"/>
        </w:rPr>
        <w:t xml:space="preserve"> example, Galactic Energy, founded in February 2018, is building its Ceres rocket to offer rapid launch service for single payloads, while its Pallas rocket is being built to deploy entire constellations. Rival company </w:t>
      </w:r>
      <w:proofErr w:type="spellStart"/>
      <w:r w:rsidRPr="00AB745C">
        <w:rPr>
          <w:rFonts w:eastAsia="Times New Roman" w:cs="Calibri"/>
          <w:b/>
          <w:bCs/>
          <w:color w:val="000000"/>
          <w:sz w:val="16"/>
          <w:szCs w:val="16"/>
          <w:u w:val="single"/>
        </w:rPr>
        <w:t>i</w:t>
      </w:r>
      <w:proofErr w:type="spellEnd"/>
      <w:r w:rsidRPr="00AB745C">
        <w:rPr>
          <w:rFonts w:eastAsia="Times New Roman" w:cs="Calibri"/>
          <w:b/>
          <w:bCs/>
          <w:color w:val="000000"/>
          <w:sz w:val="16"/>
          <w:szCs w:val="16"/>
          <w:u w:val="single"/>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AB745C">
        <w:rPr>
          <w:rFonts w:eastAsia="Times New Roman" w:cs="Calibri"/>
          <w:b/>
          <w:bCs/>
          <w:color w:val="000000"/>
          <w:sz w:val="16"/>
          <w:szCs w:val="16"/>
          <w:u w:val="single"/>
        </w:rPr>
        <w:t>LinkSpace</w:t>
      </w:r>
      <w:proofErr w:type="spellEnd"/>
      <w:r w:rsidRPr="00AB745C">
        <w:rPr>
          <w:rFonts w:eastAsia="Times New Roman" w:cs="Calibri"/>
          <w:b/>
          <w:bCs/>
          <w:color w:val="000000"/>
          <w:sz w:val="16"/>
          <w:szCs w:val="16"/>
          <w:u w:val="single"/>
        </w:rPr>
        <w:t xml:space="preserve"> (founded in 2014), although it also hopes to use rockets to deliver packages from one terrestrial location to another. </w:t>
      </w:r>
      <w:proofErr w:type="spellStart"/>
      <w:r w:rsidRPr="00AB745C">
        <w:rPr>
          <w:rFonts w:eastAsia="Times New Roman" w:cs="Calibri"/>
          <w:b/>
          <w:bCs/>
          <w:color w:val="000000"/>
          <w:sz w:val="16"/>
          <w:szCs w:val="16"/>
          <w:u w:val="single"/>
        </w:rPr>
        <w:t>Spacety</w:t>
      </w:r>
      <w:proofErr w:type="spellEnd"/>
      <w:r w:rsidRPr="00AB745C">
        <w:rPr>
          <w:rFonts w:eastAsia="Times New Roman" w:cs="Calibri"/>
          <w:b/>
          <w:bCs/>
          <w:color w:val="000000"/>
          <w:sz w:val="16"/>
          <w:szCs w:val="16"/>
          <w:u w:val="single"/>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3" w:history="1">
        <w:r w:rsidRPr="00AB745C">
          <w:rPr>
            <w:rFonts w:eastAsia="Times New Roman" w:cs="Calibri"/>
            <w:b/>
            <w:bCs/>
            <w:color w:val="1155CC"/>
            <w:sz w:val="16"/>
            <w:szCs w:val="16"/>
            <w:u w:val="single"/>
          </w:rPr>
          <w:t>released the first images taken by the satellite</w:t>
        </w:r>
      </w:hyperlink>
      <w:r w:rsidRPr="00AB745C">
        <w:rPr>
          <w:rFonts w:eastAsia="Times New Roman" w:cs="Calibri"/>
          <w:b/>
          <w:bCs/>
          <w:color w:val="000000"/>
          <w:sz w:val="16"/>
          <w:szCs w:val="16"/>
          <w:u w:val="single"/>
        </w:rPr>
        <w:t xml:space="preserve">, Hisea-1, featuring three-meter resolution. </w:t>
      </w:r>
      <w:proofErr w:type="spellStart"/>
      <w:r w:rsidRPr="00AB745C">
        <w:rPr>
          <w:rFonts w:eastAsia="Times New Roman" w:cs="Calibri"/>
          <w:b/>
          <w:bCs/>
          <w:color w:val="000000"/>
          <w:sz w:val="16"/>
          <w:szCs w:val="16"/>
          <w:u w:val="single"/>
        </w:rPr>
        <w:t>Spacety</w:t>
      </w:r>
      <w:proofErr w:type="spellEnd"/>
      <w:r w:rsidRPr="00AB745C">
        <w:rPr>
          <w:rFonts w:eastAsia="Times New Roman" w:cs="Calibri"/>
          <w:b/>
          <w:bCs/>
          <w:color w:val="000000"/>
          <w:sz w:val="16"/>
          <w:szCs w:val="16"/>
          <w:u w:val="single"/>
        </w:rPr>
        <w:t xml:space="preserve"> wants to launch a constellation of these satellites to offer high-quality imaging at low cost.  </w:t>
      </w:r>
      <w:r w:rsidRPr="00AB745C">
        <w:rPr>
          <w:rFonts w:eastAsia="Times New Roman" w:cs="Calibri"/>
          <w:b/>
          <w:bCs/>
          <w:color w:val="000000"/>
          <w:szCs w:val="22"/>
          <w:u w:val="single"/>
        </w:rPr>
        <w:t xml:space="preserve">To a large extent, </w:t>
      </w:r>
      <w:r w:rsidRPr="00AB745C">
        <w:rPr>
          <w:rFonts w:eastAsia="Times New Roman" w:cs="Calibri"/>
          <w:b/>
          <w:bCs/>
          <w:color w:val="000000"/>
          <w:szCs w:val="22"/>
          <w:u w:val="single"/>
          <w:shd w:val="clear" w:color="auto" w:fill="00FFFF"/>
        </w:rPr>
        <w:t>China</w:t>
      </w:r>
      <w:r w:rsidRPr="00AB745C">
        <w:rPr>
          <w:rFonts w:eastAsia="Times New Roman" w:cs="Calibri"/>
          <w:b/>
          <w:bCs/>
          <w:color w:val="000000"/>
          <w:szCs w:val="22"/>
          <w:u w:val="single"/>
        </w:rPr>
        <w:t xml:space="preserve"> is following the same blueprint drawn up by the US: </w:t>
      </w:r>
      <w:r w:rsidRPr="00AB745C">
        <w:rPr>
          <w:rFonts w:eastAsia="Times New Roman" w:cs="Calibri"/>
          <w:b/>
          <w:bCs/>
          <w:color w:val="000000"/>
          <w:szCs w:val="22"/>
          <w:u w:val="single"/>
          <w:shd w:val="clear" w:color="auto" w:fill="00FFFF"/>
        </w:rPr>
        <w:t>using</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government contracts</w:t>
      </w:r>
      <w:r w:rsidRPr="00AB745C">
        <w:rPr>
          <w:rFonts w:eastAsia="Times New Roman" w:cs="Calibri"/>
          <w:b/>
          <w:bCs/>
          <w:color w:val="000000"/>
          <w:szCs w:val="22"/>
          <w:u w:val="single"/>
        </w:rPr>
        <w:t xml:space="preserve"> and subsidies </w:t>
      </w:r>
      <w:r w:rsidRPr="00AB745C">
        <w:rPr>
          <w:rFonts w:eastAsia="Times New Roman" w:cs="Calibri"/>
          <w:b/>
          <w:bCs/>
          <w:color w:val="000000"/>
          <w:szCs w:val="22"/>
          <w:u w:val="single"/>
          <w:shd w:val="clear" w:color="auto" w:fill="00FFFF"/>
        </w:rPr>
        <w:t>to give</w:t>
      </w:r>
      <w:r w:rsidRPr="00AB745C">
        <w:rPr>
          <w:rFonts w:eastAsia="Times New Roman" w:cs="Calibri"/>
          <w:b/>
          <w:bCs/>
          <w:color w:val="000000"/>
          <w:szCs w:val="22"/>
          <w:u w:val="single"/>
        </w:rPr>
        <w:t xml:space="preserve"> these </w:t>
      </w:r>
      <w:r w:rsidRPr="00AB745C">
        <w:rPr>
          <w:rFonts w:eastAsia="Times New Roman" w:cs="Calibri"/>
          <w:b/>
          <w:bCs/>
          <w:color w:val="000000"/>
          <w:szCs w:val="22"/>
          <w:u w:val="single"/>
          <w:shd w:val="clear" w:color="auto" w:fill="00FFFF"/>
        </w:rPr>
        <w:t>companies a foot up</w:t>
      </w:r>
      <w:r w:rsidRPr="00AB745C">
        <w:rPr>
          <w:rFonts w:eastAsia="Times New Roman" w:cs="Calibri"/>
          <w:b/>
          <w:bCs/>
          <w:color w:val="000000"/>
          <w:sz w:val="16"/>
          <w:szCs w:val="16"/>
          <w:u w:val="single"/>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funding for Chinese space companies was up to $516 million in 2018—far shy of the $2.2 billion American companies raised, but nothing to scoff at for an industry that </w:t>
      </w:r>
      <w:proofErr w:type="gramStart"/>
      <w:r w:rsidRPr="00AB745C">
        <w:rPr>
          <w:rFonts w:eastAsia="Times New Roman" w:cs="Calibri"/>
          <w:b/>
          <w:bCs/>
          <w:color w:val="000000"/>
          <w:sz w:val="16"/>
          <w:szCs w:val="16"/>
          <w:u w:val="single"/>
        </w:rPr>
        <w:t>really only</w:t>
      </w:r>
      <w:proofErr w:type="gramEnd"/>
      <w:r w:rsidRPr="00AB745C">
        <w:rPr>
          <w:rFonts w:eastAsia="Times New Roman" w:cs="Calibri"/>
          <w:b/>
          <w:bCs/>
          <w:color w:val="000000"/>
          <w:sz w:val="16"/>
          <w:szCs w:val="16"/>
          <w:u w:val="single"/>
        </w:rPr>
        <w:t xml:space="preserve"> began seven years ago. At least 42 companies had no known government funding. </w:t>
      </w:r>
      <w:r w:rsidRPr="00AB745C">
        <w:rPr>
          <w:rFonts w:eastAsia="Times New Roman" w:cs="Calibri"/>
          <w:b/>
          <w:bCs/>
          <w:color w:val="000000"/>
          <w:szCs w:val="22"/>
          <w:u w:val="single"/>
        </w:rPr>
        <w:t>And much of the government support these companies do receive doesn’t have a federal origin, but a provincial one. “[These companies] are drawing high-tech development to these local communities,” says Hines. “And in return, they’re given more autonomy</w:t>
      </w:r>
      <w:r w:rsidRPr="00AB745C">
        <w:rPr>
          <w:rFonts w:eastAsia="Times New Roman" w:cs="Calibri"/>
          <w:b/>
          <w:bCs/>
          <w:color w:val="000000"/>
          <w:sz w:val="16"/>
          <w:szCs w:val="16"/>
          <w:u w:val="single"/>
        </w:rPr>
        <w:t xml:space="preserve"> by the local government.” While most have headquarters in Beijing, many keep facilities in Shenzhen, Chongqing, and other areas that might draw talent from local universities. </w:t>
      </w:r>
      <w:r w:rsidRPr="00AB745C">
        <w:rPr>
          <w:rFonts w:eastAsia="Times New Roman" w:cs="Calibri"/>
          <w:b/>
          <w:bCs/>
          <w:color w:val="000000"/>
          <w:szCs w:val="22"/>
          <w:u w:val="single"/>
        </w:rPr>
        <w:t xml:space="preserve">There’s also one </w:t>
      </w:r>
      <w:r w:rsidRPr="00AB745C">
        <w:rPr>
          <w:rFonts w:eastAsia="Times New Roman" w:cs="Calibri"/>
          <w:b/>
          <w:bCs/>
          <w:color w:val="000000"/>
          <w:szCs w:val="22"/>
          <w:u w:val="single"/>
          <w:shd w:val="clear" w:color="auto" w:fill="00FFFF"/>
        </w:rPr>
        <w:t>advantage specific to China: manufacturing</w:t>
      </w:r>
      <w:r w:rsidRPr="00AB745C">
        <w:rPr>
          <w:rFonts w:eastAsia="Times New Roman" w:cs="Calibri"/>
          <w:b/>
          <w:bCs/>
          <w:color w:val="000000"/>
          <w:sz w:val="16"/>
          <w:szCs w:val="16"/>
          <w:u w:val="single"/>
        </w:rPr>
        <w:t xml:space="preserve">. “What is the best country to trust for manufacturing needs?” asks James Zheng, the CEO of </w:t>
      </w:r>
      <w:proofErr w:type="spellStart"/>
      <w:r w:rsidRPr="00AB745C">
        <w:rPr>
          <w:rFonts w:eastAsia="Times New Roman" w:cs="Calibri"/>
          <w:b/>
          <w:bCs/>
          <w:color w:val="000000"/>
          <w:sz w:val="16"/>
          <w:szCs w:val="16"/>
          <w:u w:val="single"/>
        </w:rPr>
        <w:t>Spacety’s</w:t>
      </w:r>
      <w:proofErr w:type="spellEnd"/>
      <w:r w:rsidRPr="00AB745C">
        <w:rPr>
          <w:rFonts w:eastAsia="Times New Roman" w:cs="Calibri"/>
          <w:b/>
          <w:bCs/>
          <w:color w:val="000000"/>
          <w:sz w:val="16"/>
          <w:szCs w:val="16"/>
          <w:u w:val="single"/>
        </w:rPr>
        <w:t xml:space="preserve"> Luxembourg headquarters. “</w:t>
      </w:r>
      <w:r w:rsidRPr="00AB745C">
        <w:rPr>
          <w:rFonts w:eastAsia="Times New Roman" w:cs="Calibri"/>
          <w:b/>
          <w:bCs/>
          <w:color w:val="000000"/>
          <w:szCs w:val="22"/>
          <w:u w:val="single"/>
        </w:rPr>
        <w:t xml:space="preserve">It’s China. It’s the manufacturing center of the world.” Zheng believes the </w:t>
      </w:r>
      <w:r w:rsidRPr="00AB745C">
        <w:rPr>
          <w:rFonts w:eastAsia="Times New Roman" w:cs="Calibri"/>
          <w:b/>
          <w:bCs/>
          <w:color w:val="000000"/>
          <w:szCs w:val="22"/>
          <w:u w:val="single"/>
          <w:shd w:val="clear" w:color="auto" w:fill="00FFFF"/>
        </w:rPr>
        <w:t>country</w:t>
      </w:r>
      <w:r w:rsidRPr="00AB745C">
        <w:rPr>
          <w:rFonts w:eastAsia="Times New Roman" w:cs="Calibri"/>
          <w:b/>
          <w:bCs/>
          <w:color w:val="000000"/>
          <w:szCs w:val="22"/>
          <w:u w:val="single"/>
        </w:rPr>
        <w:t xml:space="preserve"> is </w:t>
      </w:r>
      <w:r w:rsidRPr="00AB745C">
        <w:rPr>
          <w:rFonts w:eastAsia="Times New Roman" w:cs="Calibri"/>
          <w:b/>
          <w:bCs/>
          <w:color w:val="000000"/>
          <w:szCs w:val="22"/>
          <w:u w:val="single"/>
          <w:shd w:val="clear" w:color="auto" w:fill="00FFFF"/>
        </w:rPr>
        <w:t>in a better</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position than any other to take advantage of the space industry’s</w:t>
      </w:r>
      <w:r w:rsidRPr="00AB745C">
        <w:rPr>
          <w:rFonts w:eastAsia="Times New Roman" w:cs="Calibri"/>
          <w:b/>
          <w:bCs/>
          <w:color w:val="000000"/>
          <w:szCs w:val="22"/>
          <w:u w:val="single"/>
        </w:rPr>
        <w:t xml:space="preserve"> new </w:t>
      </w:r>
      <w:r w:rsidRPr="00AB745C">
        <w:rPr>
          <w:rFonts w:eastAsia="Times New Roman" w:cs="Calibri"/>
          <w:b/>
          <w:bCs/>
          <w:color w:val="000000"/>
          <w:szCs w:val="22"/>
          <w:u w:val="single"/>
          <w:shd w:val="clear" w:color="auto" w:fill="00FFFF"/>
        </w:rPr>
        <w:t>need for</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mass production</w:t>
      </w:r>
      <w:r w:rsidRPr="00AB745C">
        <w:rPr>
          <w:rFonts w:eastAsia="Times New Roman" w:cs="Calibri"/>
          <w:b/>
          <w:bCs/>
          <w:color w:val="000000"/>
          <w:szCs w:val="22"/>
          <w:u w:val="single"/>
        </w:rPr>
        <w:t xml:space="preserve"> of satellites and rockets alike. The most </w:t>
      </w:r>
      <w:r w:rsidRPr="00AB745C">
        <w:rPr>
          <w:rFonts w:eastAsia="Times New Roman" w:cs="Calibri"/>
          <w:b/>
          <w:bCs/>
          <w:color w:val="000000"/>
          <w:szCs w:val="22"/>
          <w:u w:val="single"/>
          <w:shd w:val="clear" w:color="auto" w:fill="00FFFF"/>
        </w:rPr>
        <w:t>critical strategic reason</w:t>
      </w:r>
      <w:r w:rsidRPr="00AB745C">
        <w:rPr>
          <w:rFonts w:eastAsia="Times New Roman" w:cs="Calibri"/>
          <w:b/>
          <w:bCs/>
          <w:color w:val="000000"/>
          <w:szCs w:val="22"/>
          <w:u w:val="single"/>
        </w:rPr>
        <w:t xml:space="preserve"> to encourage a private space sector </w:t>
      </w:r>
      <w:r w:rsidRPr="00AB745C">
        <w:rPr>
          <w:rFonts w:eastAsia="Times New Roman" w:cs="Calibri"/>
          <w:b/>
          <w:bCs/>
          <w:color w:val="000000"/>
          <w:szCs w:val="22"/>
          <w:u w:val="single"/>
          <w:shd w:val="clear" w:color="auto" w:fill="00FFFF"/>
        </w:rPr>
        <w:t>is to create</w:t>
      </w:r>
      <w:r w:rsidRPr="00AB745C">
        <w:rPr>
          <w:rFonts w:eastAsia="Times New Roman" w:cs="Calibri"/>
          <w:b/>
          <w:bCs/>
          <w:color w:val="000000"/>
          <w:szCs w:val="22"/>
          <w:u w:val="single"/>
        </w:rPr>
        <w:t xml:space="preserve"> opportunities for </w:t>
      </w:r>
      <w:r w:rsidRPr="00AB745C">
        <w:rPr>
          <w:rFonts w:eastAsia="Times New Roman" w:cs="Calibri"/>
          <w:b/>
          <w:bCs/>
          <w:color w:val="000000"/>
          <w:szCs w:val="22"/>
          <w:u w:val="single"/>
          <w:shd w:val="clear" w:color="auto" w:fill="00FFFF"/>
        </w:rPr>
        <w:t>international collaboration</w:t>
      </w:r>
      <w:r w:rsidRPr="00AB745C">
        <w:rPr>
          <w:rFonts w:eastAsia="Times New Roman" w:cs="Calibri"/>
          <w:b/>
          <w:bCs/>
          <w:color w:val="000000"/>
          <w:sz w:val="16"/>
          <w:szCs w:val="16"/>
          <w:u w:val="single"/>
        </w:rPr>
        <w:t xml:space="preserve">—particularly to attract customers wary of being seen to mix with the Chinese government. (US agencies and government contractors, for example, are barred from working with any groups the regime funds.) Document 60 and others issued by China’s National </w:t>
      </w:r>
      <w:r w:rsidRPr="00AB745C">
        <w:rPr>
          <w:rFonts w:eastAsia="Times New Roman" w:cs="Calibri"/>
          <w:b/>
          <w:bCs/>
          <w:color w:val="000000"/>
          <w:szCs w:val="22"/>
          <w:u w:val="single"/>
        </w:rPr>
        <w:t xml:space="preserve">Development and Reform Commission were aimed not just at promoting technological innovation, but also at </w:t>
      </w:r>
      <w:r w:rsidRPr="00AB745C">
        <w:rPr>
          <w:rFonts w:eastAsia="Times New Roman" w:cs="Calibri"/>
          <w:b/>
          <w:bCs/>
          <w:color w:val="000000"/>
          <w:szCs w:val="22"/>
          <w:u w:val="single"/>
          <w:shd w:val="clear" w:color="auto" w:fill="00FFFF"/>
        </w:rPr>
        <w:t>drawing in</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foreign investment</w:t>
      </w:r>
      <w:r w:rsidRPr="00AB745C">
        <w:rPr>
          <w:rFonts w:eastAsia="Times New Roman" w:cs="Calibri"/>
          <w:b/>
          <w:bCs/>
          <w:color w:val="000000"/>
          <w:szCs w:val="22"/>
          <w:u w:val="single"/>
        </w:rPr>
        <w:t xml:space="preserve"> and maximizing a customer base </w:t>
      </w:r>
      <w:r w:rsidRPr="00AB745C">
        <w:rPr>
          <w:rFonts w:eastAsia="Times New Roman" w:cs="Calibri"/>
          <w:b/>
          <w:bCs/>
          <w:color w:val="000000"/>
          <w:szCs w:val="22"/>
          <w:u w:val="single"/>
          <w:shd w:val="clear" w:color="auto" w:fill="00FFFF"/>
        </w:rPr>
        <w:t>beyond</w:t>
      </w:r>
      <w:r w:rsidRPr="00AB745C">
        <w:rPr>
          <w:rFonts w:eastAsia="Times New Roman" w:cs="Calibri"/>
          <w:b/>
          <w:bCs/>
          <w:color w:val="000000"/>
          <w:szCs w:val="22"/>
          <w:u w:val="single"/>
        </w:rPr>
        <w:t xml:space="preserve"> Chinese </w:t>
      </w:r>
      <w:r w:rsidRPr="00AB745C">
        <w:rPr>
          <w:rFonts w:eastAsia="Times New Roman" w:cs="Calibri"/>
          <w:b/>
          <w:bCs/>
          <w:color w:val="000000"/>
          <w:szCs w:val="22"/>
          <w:u w:val="single"/>
          <w:shd w:val="clear" w:color="auto" w:fill="00FFFF"/>
        </w:rPr>
        <w:t>borders.</w:t>
      </w:r>
      <w:r w:rsidRPr="00AB745C">
        <w:rPr>
          <w:rFonts w:eastAsia="Times New Roman" w:cs="Calibri"/>
          <w:b/>
          <w:bCs/>
          <w:color w:val="000000"/>
          <w:szCs w:val="22"/>
          <w:u w:val="single"/>
        </w:rPr>
        <w:t xml:space="preserve"> </w:t>
      </w:r>
      <w:r w:rsidRPr="00AB745C">
        <w:rPr>
          <w:rFonts w:eastAsia="Times New Roman" w:cs="Calibri"/>
          <w:b/>
          <w:bCs/>
          <w:color w:val="000000"/>
          <w:sz w:val="16"/>
          <w:szCs w:val="16"/>
          <w:u w:val="single"/>
        </w:rPr>
        <w:t xml:space="preserve">“China realizes there are certain things they cannot get on their own,” says Frans von der Dunk, a space policy expert at the University of Nebraska–Lincoln. </w:t>
      </w:r>
      <w:r w:rsidRPr="00AB745C">
        <w:rPr>
          <w:rFonts w:eastAsia="Times New Roman" w:cs="Calibri"/>
          <w:b/>
          <w:bCs/>
          <w:color w:val="000000"/>
          <w:szCs w:val="22"/>
          <w:u w:val="single"/>
        </w:rPr>
        <w:t xml:space="preserve">Chinese companies like </w:t>
      </w:r>
      <w:proofErr w:type="spellStart"/>
      <w:r w:rsidRPr="00AB745C">
        <w:rPr>
          <w:rFonts w:eastAsia="Times New Roman" w:cs="Calibri"/>
          <w:b/>
          <w:bCs/>
          <w:color w:val="000000"/>
          <w:szCs w:val="22"/>
          <w:u w:val="single"/>
        </w:rPr>
        <w:t>LandSpace</w:t>
      </w:r>
      <w:proofErr w:type="spellEnd"/>
      <w:r w:rsidRPr="00AB745C">
        <w:rPr>
          <w:rFonts w:eastAsia="Times New Roman" w:cs="Calibri"/>
          <w:b/>
          <w:bCs/>
          <w:color w:val="000000"/>
          <w:szCs w:val="22"/>
          <w:u w:val="single"/>
        </w:rPr>
        <w:t xml:space="preserve"> and </w:t>
      </w:r>
      <w:proofErr w:type="spellStart"/>
      <w:r w:rsidRPr="00AB745C">
        <w:rPr>
          <w:rFonts w:eastAsia="Times New Roman" w:cs="Calibri"/>
          <w:b/>
          <w:bCs/>
          <w:color w:val="000000"/>
          <w:szCs w:val="22"/>
          <w:u w:val="single"/>
        </w:rPr>
        <w:t>MinoSpace</w:t>
      </w:r>
      <w:proofErr w:type="spellEnd"/>
      <w:r w:rsidRPr="00AB745C">
        <w:rPr>
          <w:rFonts w:eastAsia="Times New Roman" w:cs="Calibri"/>
          <w:b/>
          <w:bCs/>
          <w:color w:val="000000"/>
          <w:szCs w:val="22"/>
          <w:u w:val="single"/>
        </w:rPr>
        <w:t xml:space="preserve"> have worked to accrue funding through foreign investment, escaping dependence on state subsidies</w:t>
      </w:r>
      <w:r w:rsidRPr="00AB745C">
        <w:rPr>
          <w:rFonts w:eastAsia="Times New Roman" w:cs="Calibri"/>
          <w:b/>
          <w:bCs/>
          <w:color w:val="000000"/>
          <w:sz w:val="16"/>
          <w:szCs w:val="16"/>
          <w:u w:val="single"/>
        </w:rPr>
        <w:t xml:space="preserve">. And by avoiding state funding, a company can also avoid an array of restrictions on what it can and can’t do (such as constraints on talking with the media). </w:t>
      </w:r>
      <w:r w:rsidRPr="00AB745C">
        <w:rPr>
          <w:rFonts w:eastAsia="Times New Roman" w:cs="Calibri"/>
          <w:b/>
          <w:bCs/>
          <w:color w:val="000000"/>
          <w:szCs w:val="22"/>
          <w:u w:val="single"/>
        </w:rPr>
        <w:t xml:space="preserve">Foreign investment also </w:t>
      </w:r>
      <w:r w:rsidRPr="00AB745C">
        <w:rPr>
          <w:rFonts w:eastAsia="Times New Roman" w:cs="Calibri"/>
          <w:b/>
          <w:bCs/>
          <w:color w:val="000000"/>
          <w:szCs w:val="22"/>
          <w:u w:val="single"/>
          <w:shd w:val="clear" w:color="auto" w:fill="00FFFF"/>
        </w:rPr>
        <w:t>makes it easier to compete</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on a global scale</w:t>
      </w:r>
      <w:r w:rsidRPr="00AB745C">
        <w:rPr>
          <w:rFonts w:eastAsia="Times New Roman" w:cs="Calibri"/>
          <w:b/>
          <w:bCs/>
          <w:color w:val="000000"/>
          <w:szCs w:val="22"/>
          <w:u w:val="single"/>
        </w:rPr>
        <w:t>: you’re taking on clients around the world, launching from other countries, and bringing talent from outside China. </w:t>
      </w:r>
    </w:p>
    <w:p w14:paraId="023B7DE2"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b/>
          <w:bCs/>
          <w:color w:val="000000"/>
          <w:szCs w:val="22"/>
          <w:u w:val="single"/>
        </w:rPr>
        <w:t> </w:t>
      </w:r>
    </w:p>
    <w:p w14:paraId="3F58EAD8" w14:textId="77777777" w:rsidR="00AB745C" w:rsidRPr="00AB745C" w:rsidRDefault="00AB745C" w:rsidP="00AB745C">
      <w:pPr>
        <w:spacing w:before="240" w:after="40" w:line="240" w:lineRule="auto"/>
        <w:outlineLvl w:val="3"/>
        <w:rPr>
          <w:rFonts w:ascii="Times New Roman" w:eastAsia="Times New Roman" w:hAnsi="Times New Roman" w:cs="Times New Roman"/>
          <w:b/>
          <w:bCs/>
          <w:sz w:val="24"/>
        </w:rPr>
      </w:pPr>
      <w:r w:rsidRPr="00AB745C">
        <w:rPr>
          <w:rFonts w:eastAsia="Times New Roman" w:cs="Calibri"/>
          <w:b/>
          <w:bCs/>
          <w:color w:val="000000"/>
          <w:sz w:val="26"/>
          <w:szCs w:val="26"/>
        </w:rPr>
        <w:t>China’s private space industry is key to tighten the grip on mining of space resources – reinforces lead on REE extraction and space domination over the US.</w:t>
      </w:r>
    </w:p>
    <w:p w14:paraId="51362C99"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b/>
          <w:bCs/>
          <w:color w:val="000000"/>
          <w:sz w:val="26"/>
          <w:szCs w:val="26"/>
          <w:u w:val="single"/>
          <w:shd w:val="clear" w:color="auto" w:fill="00FFFF"/>
        </w:rPr>
        <w:t>Cohen 21</w:t>
      </w:r>
      <w:r w:rsidRPr="00AB745C">
        <w:rPr>
          <w:rFonts w:eastAsia="Times New Roman" w:cs="Calibri"/>
          <w:b/>
          <w:bCs/>
          <w:color w:val="000000"/>
          <w:sz w:val="16"/>
          <w:szCs w:val="16"/>
          <w:u w:val="single"/>
        </w:rPr>
        <w:t xml:space="preserve">, </w:t>
      </w:r>
      <w:r w:rsidRPr="00AB745C">
        <w:rPr>
          <w:rFonts w:eastAsia="Times New Roman" w:cs="Calibri"/>
          <w:color w:val="000000"/>
          <w:sz w:val="16"/>
          <w:szCs w:val="16"/>
        </w:rPr>
        <w:t xml:space="preserve">Ariel. (I am a Senior Fellow at the Atlantic Council and the Founding Principal of International Market Analysis, a Washington, D.C.-based global risk advisory boutique. I advise law firms and corporations, and once helped to get a famous Russian oligarch out of Putin’s jail. I am also a Senior Fellow with the International Tax and Investment Center (ITIC) where I direct their Energy, Growth, and Security Program (EGS). For 22 years, I was the Heritage Foundation’s leading Russia/Eurasia and international energy expert. My consultancy focuses on political risk, national security, and energy policy, especially in Russia/Europe/Eurasia, and the Middle East. The firm’s interventions span international security, economics, law, politics, terrorism, and crime and corruption. In addition to consulting for both the public and private sectors, I testify regularly before the U.S. Congress, and appear on Bloomberg, CNN, FOX, BBC, Al Jazeera, and other TV channels.) “China's Space Mining Industry Is Prepping for Launch – but What </w:t>
      </w:r>
      <w:r w:rsidRPr="00AB745C">
        <w:rPr>
          <w:rFonts w:eastAsia="Times New Roman" w:cs="Calibri"/>
          <w:color w:val="000000"/>
          <w:sz w:val="16"/>
          <w:szCs w:val="16"/>
        </w:rPr>
        <w:lastRenderedPageBreak/>
        <w:t>about the US?” Forbes, Forbes Magazine, 26 Oct. 2021, https://www.forbes.com/sites/arielcohen/2021/10/26/chinas-space-mining-industry-is-prepping-for-launch--but-what-about-the-us/?sh=7587281c2ae0. //JQ </w:t>
      </w:r>
    </w:p>
    <w:p w14:paraId="2659C90B"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b/>
          <w:bCs/>
          <w:color w:val="000000"/>
          <w:szCs w:val="22"/>
          <w:u w:val="single"/>
        </w:rPr>
        <w:t xml:space="preserve">A slew of activities amongst </w:t>
      </w:r>
      <w:r w:rsidRPr="00AB745C">
        <w:rPr>
          <w:rFonts w:eastAsia="Times New Roman" w:cs="Calibri"/>
          <w:b/>
          <w:bCs/>
          <w:color w:val="000000"/>
          <w:szCs w:val="22"/>
          <w:u w:val="single"/>
          <w:shd w:val="clear" w:color="auto" w:fill="00FFFF"/>
        </w:rPr>
        <w:t>China’s private</w:t>
      </w:r>
      <w:r w:rsidRPr="00AB745C">
        <w:rPr>
          <w:rFonts w:eastAsia="Times New Roman" w:cs="Calibri"/>
          <w:b/>
          <w:bCs/>
          <w:color w:val="000000"/>
          <w:sz w:val="16"/>
          <w:szCs w:val="16"/>
          <w:u w:val="single"/>
        </w:rPr>
        <w:t xml:space="preserve"> and state-owned </w:t>
      </w:r>
      <w:r w:rsidRPr="00AB745C">
        <w:rPr>
          <w:rFonts w:eastAsia="Times New Roman" w:cs="Calibri"/>
          <w:b/>
          <w:bCs/>
          <w:color w:val="000000"/>
          <w:szCs w:val="22"/>
          <w:u w:val="single"/>
          <w:shd w:val="clear" w:color="auto" w:fill="00FFFF"/>
        </w:rPr>
        <w:t>aerospace companies</w:t>
      </w:r>
      <w:r w:rsidRPr="00AB745C">
        <w:rPr>
          <w:rFonts w:eastAsia="Times New Roman" w:cs="Calibri"/>
          <w:b/>
          <w:bCs/>
          <w:color w:val="000000"/>
          <w:szCs w:val="22"/>
          <w:u w:val="single"/>
        </w:rPr>
        <w:t xml:space="preserve"> this year are a </w:t>
      </w:r>
      <w:r w:rsidRPr="00AB745C">
        <w:rPr>
          <w:rFonts w:eastAsia="Times New Roman" w:cs="Calibri"/>
          <w:b/>
          <w:bCs/>
          <w:color w:val="000000"/>
          <w:szCs w:val="22"/>
          <w:u w:val="single"/>
          <w:shd w:val="clear" w:color="auto" w:fill="00FFFF"/>
        </w:rPr>
        <w:t xml:space="preserve">testament to China’s growing ambitions for economic and </w:t>
      </w:r>
      <w:hyperlink r:id="rId24" w:history="1">
        <w:r w:rsidRPr="00AB745C">
          <w:rPr>
            <w:rFonts w:eastAsia="Times New Roman" w:cs="Calibri"/>
            <w:b/>
            <w:bCs/>
            <w:color w:val="1155CC"/>
            <w:szCs w:val="22"/>
            <w:u w:val="single"/>
            <w:shd w:val="clear" w:color="auto" w:fill="00FFFF"/>
          </w:rPr>
          <w:t>military domination</w:t>
        </w:r>
      </w:hyperlink>
      <w:r w:rsidRPr="00AB745C">
        <w:rPr>
          <w:rFonts w:eastAsia="Times New Roman" w:cs="Calibri"/>
          <w:b/>
          <w:bCs/>
          <w:color w:val="000000"/>
          <w:szCs w:val="22"/>
          <w:u w:val="single"/>
          <w:shd w:val="clear" w:color="auto" w:fill="00FFFF"/>
        </w:rPr>
        <w:t xml:space="preserve"> of space</w:t>
      </w:r>
      <w:r w:rsidRPr="00AB745C">
        <w:rPr>
          <w:rFonts w:eastAsia="Times New Roman" w:cs="Calibri"/>
          <w:b/>
          <w:bCs/>
          <w:color w:val="000000"/>
          <w:sz w:val="16"/>
          <w:szCs w:val="16"/>
          <w:u w:val="single"/>
        </w:rPr>
        <w:t xml:space="preserve">. On October 19, the Academy of Aerospace Solid Propulsion Technology (AASPT) – which belongs to the China Aerospace Science and Technology Corporation (CASC) – test fired “the </w:t>
      </w:r>
      <w:hyperlink r:id="rId25" w:history="1">
        <w:r w:rsidRPr="00AB745C">
          <w:rPr>
            <w:rFonts w:eastAsia="Times New Roman" w:cs="Calibri"/>
            <w:b/>
            <w:bCs/>
            <w:color w:val="1155CC"/>
            <w:sz w:val="16"/>
            <w:szCs w:val="16"/>
            <w:u w:val="single"/>
          </w:rPr>
          <w:t>most powerful solid rocket motor</w:t>
        </w:r>
      </w:hyperlink>
      <w:r w:rsidRPr="00AB745C">
        <w:rPr>
          <w:rFonts w:eastAsia="Times New Roman" w:cs="Calibri"/>
          <w:b/>
          <w:bCs/>
          <w:color w:val="000000"/>
          <w:sz w:val="16"/>
          <w:szCs w:val="16"/>
          <w:u w:val="single"/>
        </w:rPr>
        <w:t xml:space="preserve"> with the largest thrust in the world so far.” </w:t>
      </w:r>
      <w:r w:rsidRPr="00AB745C">
        <w:rPr>
          <w:rFonts w:eastAsia="Times New Roman" w:cs="Calibri"/>
          <w:b/>
          <w:bCs/>
          <w:color w:val="000000"/>
          <w:szCs w:val="22"/>
          <w:u w:val="single"/>
        </w:rPr>
        <w:t xml:space="preserve">The 500 tons of thrust is designed to propel the next iteration of China’s heavy-lift </w:t>
      </w:r>
      <w:r w:rsidRPr="00AB745C">
        <w:rPr>
          <w:rFonts w:eastAsia="Times New Roman" w:cs="Calibri"/>
          <w:b/>
          <w:bCs/>
          <w:color w:val="000000"/>
          <w:szCs w:val="22"/>
          <w:u w:val="single"/>
          <w:shd w:val="clear" w:color="auto" w:fill="00FFFF"/>
        </w:rPr>
        <w:t>rockets</w:t>
      </w:r>
      <w:r w:rsidRPr="00AB745C">
        <w:rPr>
          <w:rFonts w:eastAsia="Times New Roman" w:cs="Calibri"/>
          <w:b/>
          <w:bCs/>
          <w:color w:val="000000"/>
          <w:szCs w:val="22"/>
          <w:u w:val="single"/>
        </w:rPr>
        <w:t xml:space="preserve">, which would </w:t>
      </w:r>
      <w:r w:rsidRPr="00AB745C">
        <w:rPr>
          <w:rFonts w:eastAsia="Times New Roman" w:cs="Calibri"/>
          <w:b/>
          <w:bCs/>
          <w:color w:val="000000"/>
          <w:szCs w:val="22"/>
          <w:u w:val="single"/>
          <w:shd w:val="clear" w:color="auto" w:fill="00FFFF"/>
        </w:rPr>
        <w:t>meet</w:t>
      </w:r>
      <w:r w:rsidRPr="00AB745C">
        <w:rPr>
          <w:rFonts w:eastAsia="Times New Roman" w:cs="Calibri"/>
          <w:b/>
          <w:bCs/>
          <w:color w:val="000000"/>
          <w:szCs w:val="22"/>
          <w:u w:val="single"/>
        </w:rPr>
        <w:t xml:space="preserve"> various </w:t>
      </w:r>
      <w:r w:rsidRPr="00AB745C">
        <w:rPr>
          <w:rFonts w:eastAsia="Times New Roman" w:cs="Calibri"/>
          <w:b/>
          <w:bCs/>
          <w:color w:val="000000"/>
          <w:szCs w:val="22"/>
          <w:u w:val="single"/>
          <w:shd w:val="clear" w:color="auto" w:fill="00FFFF"/>
        </w:rPr>
        <w:t>demands for</w:t>
      </w:r>
      <w:r w:rsidRPr="00AB745C">
        <w:rPr>
          <w:rFonts w:eastAsia="Times New Roman" w:cs="Calibri"/>
          <w:b/>
          <w:bCs/>
          <w:color w:val="000000"/>
          <w:szCs w:val="22"/>
          <w:u w:val="single"/>
        </w:rPr>
        <w:t xml:space="preserve"> space missions like crewed </w:t>
      </w:r>
      <w:r w:rsidRPr="00AB745C">
        <w:rPr>
          <w:rFonts w:eastAsia="Times New Roman" w:cs="Calibri"/>
          <w:b/>
          <w:bCs/>
          <w:color w:val="000000"/>
          <w:szCs w:val="22"/>
          <w:u w:val="single"/>
          <w:shd w:val="clear" w:color="auto" w:fill="00FFFF"/>
        </w:rPr>
        <w:t>Moon landings</w:t>
      </w:r>
      <w:r w:rsidRPr="00AB745C">
        <w:rPr>
          <w:rFonts w:eastAsia="Times New Roman" w:cs="Calibri"/>
          <w:b/>
          <w:bCs/>
          <w:color w:val="000000"/>
          <w:szCs w:val="22"/>
          <w:u w:val="single"/>
        </w:rPr>
        <w:t xml:space="preserve">, deep space </w:t>
      </w:r>
      <w:r w:rsidRPr="00AB745C">
        <w:rPr>
          <w:rFonts w:eastAsia="Times New Roman" w:cs="Calibri"/>
          <w:b/>
          <w:bCs/>
          <w:color w:val="000000"/>
          <w:szCs w:val="22"/>
          <w:u w:val="single"/>
          <w:shd w:val="clear" w:color="auto" w:fill="00FFFF"/>
        </w:rPr>
        <w:t>exploration, and</w:t>
      </w:r>
      <w:r w:rsidRPr="00AB745C">
        <w:rPr>
          <w:rFonts w:eastAsia="Times New Roman" w:cs="Calibri"/>
          <w:b/>
          <w:bCs/>
          <w:color w:val="000000"/>
          <w:szCs w:val="22"/>
          <w:u w:val="single"/>
        </w:rPr>
        <w:t xml:space="preserve"> off-world </w:t>
      </w:r>
      <w:r w:rsidRPr="00AB745C">
        <w:rPr>
          <w:rFonts w:eastAsia="Times New Roman" w:cs="Calibri"/>
          <w:b/>
          <w:bCs/>
          <w:color w:val="000000"/>
          <w:szCs w:val="22"/>
          <w:u w:val="single"/>
          <w:shd w:val="clear" w:color="auto" w:fill="00FFFF"/>
        </w:rPr>
        <w:t xml:space="preserve">resource extraction. </w:t>
      </w:r>
      <w:r w:rsidRPr="00AB745C">
        <w:rPr>
          <w:rFonts w:eastAsia="Times New Roman" w:cs="Calibri"/>
          <w:b/>
          <w:bCs/>
          <w:color w:val="000000"/>
          <w:sz w:val="16"/>
          <w:szCs w:val="16"/>
          <w:u w:val="single"/>
        </w:rPr>
        <w:t xml:space="preserve">Exploration of space-based natural resources are on the Chinese policy makers’ mind. The question is, what Joe Biden thinks? In April of this year, </w:t>
      </w:r>
      <w:r w:rsidRPr="00AB745C">
        <w:rPr>
          <w:rFonts w:eastAsia="Times New Roman" w:cs="Calibri"/>
          <w:b/>
          <w:bCs/>
          <w:color w:val="000000"/>
          <w:szCs w:val="22"/>
          <w:u w:val="single"/>
          <w:shd w:val="clear" w:color="auto" w:fill="00FFFF"/>
        </w:rPr>
        <w:t>China</w:t>
      </w:r>
      <w:r w:rsidRPr="00AB745C">
        <w:rPr>
          <w:rFonts w:eastAsia="Times New Roman" w:cs="Calibri"/>
          <w:b/>
          <w:bCs/>
          <w:color w:val="000000"/>
          <w:szCs w:val="22"/>
          <w:u w:val="single"/>
        </w:rPr>
        <w:t xml:space="preserve">’s </w:t>
      </w:r>
      <w:proofErr w:type="spellStart"/>
      <w:r w:rsidRPr="00AB745C">
        <w:rPr>
          <w:rFonts w:eastAsia="Times New Roman" w:cs="Calibri"/>
          <w:b/>
          <w:bCs/>
          <w:color w:val="000000"/>
          <w:szCs w:val="22"/>
          <w:u w:val="single"/>
        </w:rPr>
        <w:t>Shenzen</w:t>
      </w:r>
      <w:proofErr w:type="spellEnd"/>
      <w:r w:rsidRPr="00AB745C">
        <w:rPr>
          <w:rFonts w:eastAsia="Times New Roman" w:cs="Calibri"/>
          <w:b/>
          <w:bCs/>
          <w:color w:val="000000"/>
          <w:szCs w:val="22"/>
          <w:u w:val="single"/>
        </w:rPr>
        <w:t xml:space="preserve"> </w:t>
      </w:r>
      <w:hyperlink r:id="rId26" w:history="1">
        <w:r w:rsidRPr="00AB745C">
          <w:rPr>
            <w:rFonts w:eastAsia="Times New Roman" w:cs="Calibri"/>
            <w:b/>
            <w:bCs/>
            <w:color w:val="1155CC"/>
            <w:szCs w:val="22"/>
            <w:u w:val="single"/>
          </w:rPr>
          <w:t>Origin Space</w:t>
        </w:r>
      </w:hyperlink>
      <w:r w:rsidRPr="00AB745C">
        <w:rPr>
          <w:rFonts w:eastAsia="Times New Roman" w:cs="Calibri"/>
          <w:b/>
          <w:bCs/>
          <w:color w:val="000000"/>
          <w:szCs w:val="22"/>
          <w:u w:val="single"/>
        </w:rPr>
        <w:t xml:space="preserve"> Technology Co. Ltd. </w:t>
      </w:r>
      <w:hyperlink r:id="rId27" w:anchor="/detail?id=27" w:history="1">
        <w:r w:rsidRPr="00AB745C">
          <w:rPr>
            <w:rFonts w:eastAsia="Times New Roman" w:cs="Calibri"/>
            <w:b/>
            <w:bCs/>
            <w:color w:val="1155CC"/>
            <w:szCs w:val="22"/>
            <w:u w:val="single"/>
            <w:shd w:val="clear" w:color="auto" w:fill="00FFFF"/>
          </w:rPr>
          <w:t>launched</w:t>
        </w:r>
        <w:r w:rsidRPr="00AB745C">
          <w:rPr>
            <w:rFonts w:eastAsia="Times New Roman" w:cs="Calibri"/>
            <w:b/>
            <w:bCs/>
            <w:color w:val="1155CC"/>
            <w:szCs w:val="22"/>
            <w:u w:val="single"/>
          </w:rPr>
          <w:t xml:space="preserve"> the NEO-1</w:t>
        </w:r>
      </w:hyperlink>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the first commercial spacecraft dedicated to the mining of space resources</w:t>
      </w:r>
      <w:r w:rsidRPr="00AB745C">
        <w:rPr>
          <w:rFonts w:eastAsia="Times New Roman" w:cs="Calibri"/>
          <w:b/>
          <w:bCs/>
          <w:color w:val="000000"/>
          <w:szCs w:val="22"/>
          <w:u w:val="single"/>
        </w:rPr>
        <w:t xml:space="preserve"> – from asteroids to the lunar </w:t>
      </w:r>
      <w:proofErr w:type="spellStart"/>
      <w:r w:rsidRPr="00AB745C">
        <w:rPr>
          <w:rFonts w:eastAsia="Times New Roman" w:cs="Calibri"/>
          <w:b/>
          <w:bCs/>
          <w:color w:val="000000"/>
          <w:szCs w:val="22"/>
          <w:u w:val="single"/>
        </w:rPr>
        <w:t>surface.Falling</w:t>
      </w:r>
      <w:proofErr w:type="spellEnd"/>
      <w:r w:rsidRPr="00AB745C">
        <w:rPr>
          <w:rFonts w:eastAsia="Times New Roman" w:cs="Calibri"/>
          <w:b/>
          <w:bCs/>
          <w:color w:val="000000"/>
          <w:szCs w:val="22"/>
          <w:u w:val="single"/>
        </w:rPr>
        <w:t xml:space="preserve"> costs of space launches and spacecraft technology alongside existing infrastructure provides a unique opportunity to explore extraterrestrial resource extraction. </w:t>
      </w:r>
      <w:r w:rsidRPr="00AB745C">
        <w:rPr>
          <w:rFonts w:eastAsia="Times New Roman" w:cs="Calibri"/>
          <w:b/>
          <w:bCs/>
          <w:color w:val="000000"/>
          <w:sz w:val="16"/>
          <w:szCs w:val="16"/>
          <w:u w:val="single"/>
        </w:rPr>
        <w:t xml:space="preserve">Current technologies are equipped to analyze and categorize asteroids within our solar system with a limited degree of certainty. One of the accompanying payloads to the NEO-1 was the Yuanwang-1, or “little </w:t>
      </w:r>
      <w:proofErr w:type="spellStart"/>
      <w:r w:rsidRPr="00AB745C">
        <w:rPr>
          <w:rFonts w:eastAsia="Times New Roman" w:cs="Calibri"/>
          <w:b/>
          <w:bCs/>
          <w:color w:val="000000"/>
          <w:sz w:val="16"/>
          <w:szCs w:val="16"/>
          <w:u w:val="single"/>
        </w:rPr>
        <w:t>hubble</w:t>
      </w:r>
      <w:proofErr w:type="spellEnd"/>
      <w:r w:rsidRPr="00AB745C">
        <w:rPr>
          <w:rFonts w:eastAsia="Times New Roman" w:cs="Calibri"/>
          <w:b/>
          <w:bCs/>
          <w:color w:val="000000"/>
          <w:sz w:val="16"/>
          <w:szCs w:val="16"/>
          <w:u w:val="single"/>
        </w:rPr>
        <w:t xml:space="preserve">” satellite, which searches the stars for possible asteroid mining targets. The NEO-1 launch marks another milestone in private satellite development, adding a new player to space based companies which include Japan’s </w:t>
      </w:r>
      <w:hyperlink r:id="rId28" w:history="1">
        <w:proofErr w:type="spellStart"/>
        <w:r w:rsidRPr="00AB745C">
          <w:rPr>
            <w:rFonts w:eastAsia="Times New Roman" w:cs="Calibri"/>
            <w:b/>
            <w:bCs/>
            <w:color w:val="1155CC"/>
            <w:sz w:val="16"/>
            <w:szCs w:val="16"/>
            <w:u w:val="single"/>
          </w:rPr>
          <w:t>Astroscale</w:t>
        </w:r>
        <w:proofErr w:type="spellEnd"/>
      </w:hyperlink>
      <w:r w:rsidRPr="00AB745C">
        <w:rPr>
          <w:rFonts w:eastAsia="Times New Roman" w:cs="Calibri"/>
          <w:b/>
          <w:bCs/>
          <w:color w:val="000000"/>
          <w:sz w:val="16"/>
          <w:szCs w:val="16"/>
          <w:u w:val="single"/>
        </w:rPr>
        <w:t xml:space="preserve">. Private asteroid identification via the Sentinel Space Telescope was </w:t>
      </w:r>
      <w:hyperlink r:id="rId29" w:history="1">
        <w:r w:rsidRPr="00AB745C">
          <w:rPr>
            <w:rFonts w:eastAsia="Times New Roman" w:cs="Calibri"/>
            <w:b/>
            <w:bCs/>
            <w:color w:val="1155CC"/>
            <w:sz w:val="16"/>
            <w:szCs w:val="16"/>
            <w:u w:val="single"/>
          </w:rPr>
          <w:t>supported by NASA until 2015</w:t>
        </w:r>
      </w:hyperlink>
      <w:r w:rsidRPr="00AB745C">
        <w:rPr>
          <w:rFonts w:eastAsia="Times New Roman" w:cs="Calibri"/>
          <w:b/>
          <w:bCs/>
          <w:color w:val="000000"/>
          <w:sz w:val="16"/>
          <w:szCs w:val="16"/>
          <w:u w:val="single"/>
        </w:rPr>
        <w:t>. As private investment in space grows, the end goal is to be capable of harvesting resources to bring to Earth.</w:t>
      </w:r>
    </w:p>
    <w:p w14:paraId="5D826E35"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b/>
          <w:bCs/>
          <w:color w:val="000000"/>
          <w:sz w:val="16"/>
          <w:szCs w:val="16"/>
          <w:u w:val="single"/>
        </w:rPr>
        <w:t xml:space="preserve">According to </w:t>
      </w:r>
      <w:proofErr w:type="spellStart"/>
      <w:r w:rsidRPr="00AB745C">
        <w:rPr>
          <w:rFonts w:eastAsia="Times New Roman" w:cs="Calibri"/>
          <w:b/>
          <w:bCs/>
          <w:color w:val="000000"/>
          <w:sz w:val="16"/>
          <w:szCs w:val="16"/>
          <w:u w:val="single"/>
        </w:rPr>
        <w:t>Shenzen</w:t>
      </w:r>
      <w:proofErr w:type="spellEnd"/>
      <w:r w:rsidRPr="00AB745C">
        <w:rPr>
          <w:rFonts w:eastAsia="Times New Roman" w:cs="Calibri"/>
          <w:b/>
          <w:bCs/>
          <w:color w:val="000000"/>
          <w:sz w:val="16"/>
          <w:szCs w:val="16"/>
          <w:u w:val="single"/>
        </w:rPr>
        <w:t xml:space="preserve"> </w:t>
      </w:r>
      <w:hyperlink r:id="rId30" w:history="1">
        <w:r w:rsidRPr="00AB745C">
          <w:rPr>
            <w:rFonts w:eastAsia="Times New Roman" w:cs="Calibri"/>
            <w:b/>
            <w:bCs/>
            <w:color w:val="1155CC"/>
            <w:sz w:val="16"/>
            <w:szCs w:val="16"/>
            <w:u w:val="single"/>
          </w:rPr>
          <w:t>Origin Space</w:t>
        </w:r>
      </w:hyperlink>
      <w:r w:rsidRPr="00AB745C">
        <w:rPr>
          <w:rFonts w:eastAsia="Times New Roman" w:cs="Calibri"/>
          <w:b/>
          <w:bCs/>
          <w:color w:val="000000"/>
          <w:sz w:val="16"/>
          <w:szCs w:val="16"/>
          <w:u w:val="single"/>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w:t>
      </w:r>
      <w:proofErr w:type="spellStart"/>
      <w:proofErr w:type="gramStart"/>
      <w:r w:rsidRPr="00AB745C">
        <w:rPr>
          <w:rFonts w:eastAsia="Times New Roman" w:cs="Calibri"/>
          <w:b/>
          <w:bCs/>
          <w:color w:val="000000"/>
          <w:sz w:val="16"/>
          <w:szCs w:val="16"/>
          <w:u w:val="single"/>
        </w:rPr>
        <w:t>down.</w:t>
      </w:r>
      <w:r w:rsidRPr="00AB745C">
        <w:rPr>
          <w:rFonts w:eastAsia="Times New Roman" w:cs="Calibri"/>
          <w:b/>
          <w:bCs/>
          <w:color w:val="000000"/>
          <w:szCs w:val="22"/>
          <w:u w:val="single"/>
        </w:rPr>
        <w:t>The</w:t>
      </w:r>
      <w:proofErr w:type="spellEnd"/>
      <w:proofErr w:type="gramEnd"/>
      <w:r w:rsidRPr="00AB745C">
        <w:rPr>
          <w:rFonts w:eastAsia="Times New Roman" w:cs="Calibri"/>
          <w:b/>
          <w:bCs/>
          <w:color w:val="000000"/>
          <w:szCs w:val="22"/>
          <w:u w:val="single"/>
        </w:rPr>
        <w:t xml:space="preserve"> April launch demonstrates that </w:t>
      </w:r>
      <w:r w:rsidRPr="00AB745C">
        <w:rPr>
          <w:rFonts w:eastAsia="Times New Roman" w:cs="Calibri"/>
          <w:b/>
          <w:bCs/>
          <w:color w:val="000000"/>
          <w:szCs w:val="22"/>
          <w:u w:val="single"/>
          <w:shd w:val="clear" w:color="auto" w:fill="00FFFF"/>
        </w:rPr>
        <w:t>China</w:t>
      </w:r>
      <w:r w:rsidRPr="00AB745C">
        <w:rPr>
          <w:rFonts w:eastAsia="Times New Roman" w:cs="Calibri"/>
          <w:b/>
          <w:bCs/>
          <w:color w:val="000000"/>
          <w:szCs w:val="22"/>
          <w:u w:val="single"/>
        </w:rPr>
        <w:t xml:space="preserve"> is already </w:t>
      </w:r>
      <w:r w:rsidRPr="00AB745C">
        <w:rPr>
          <w:rFonts w:eastAsia="Times New Roman" w:cs="Calibri"/>
          <w:b/>
          <w:bCs/>
          <w:color w:val="000000"/>
          <w:szCs w:val="22"/>
          <w:u w:val="single"/>
          <w:shd w:val="clear" w:color="auto" w:fill="00FFFF"/>
        </w:rPr>
        <w:t>succeeding while the West is</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spinning its wheels</w:t>
      </w:r>
      <w:r w:rsidRPr="00AB745C">
        <w:rPr>
          <w:rFonts w:eastAsia="Times New Roman" w:cs="Calibri"/>
          <w:b/>
          <w:bCs/>
          <w:color w:val="000000"/>
          <w:sz w:val="16"/>
          <w:szCs w:val="16"/>
          <w:u w:val="single"/>
        </w:rPr>
        <w:t xml:space="preserve">. The much touted Planetary Resources and Deep Space Industries (DSI) </w:t>
      </w:r>
      <w:hyperlink r:id="rId31" w:history="1">
        <w:r w:rsidRPr="00AB745C">
          <w:rPr>
            <w:rFonts w:eastAsia="Times New Roman" w:cs="Calibri"/>
            <w:b/>
            <w:bCs/>
            <w:color w:val="1155CC"/>
            <w:sz w:val="16"/>
            <w:szCs w:val="16"/>
            <w:u w:val="single"/>
          </w:rPr>
          <w:t>DSI</w:t>
        </w:r>
      </w:hyperlink>
      <w:r w:rsidRPr="00AB745C">
        <w:rPr>
          <w:rFonts w:eastAsia="Times New Roman" w:cs="Calibri"/>
          <w:b/>
          <w:bCs/>
          <w:color w:val="000000"/>
          <w:sz w:val="16"/>
          <w:szCs w:val="16"/>
          <w:u w:val="single"/>
        </w:rPr>
        <w:t xml:space="preserve"> </w:t>
      </w:r>
      <w:hyperlink r:id="rId32" w:history="1">
        <w:r w:rsidRPr="00AB745C">
          <w:rPr>
            <w:rFonts w:eastAsia="Times New Roman" w:cs="Calibri"/>
            <w:b/>
            <w:bCs/>
            <w:color w:val="1155CC"/>
            <w:sz w:val="16"/>
            <w:szCs w:val="16"/>
            <w:u w:val="single"/>
          </w:rPr>
          <w:t>+0.1%</w:t>
        </w:r>
      </w:hyperlink>
      <w:r w:rsidRPr="00AB745C">
        <w:rPr>
          <w:rFonts w:eastAsia="Times New Roman" w:cs="Calibri"/>
          <w:b/>
          <w:bCs/>
          <w:color w:val="000000"/>
          <w:sz w:val="16"/>
          <w:szCs w:val="16"/>
          <w:u w:val="single"/>
        </w:rPr>
        <w:t xml:space="preserve">were </w:t>
      </w:r>
      <w:hyperlink r:id="rId33" w:history="1">
        <w:r w:rsidRPr="00AB745C">
          <w:rPr>
            <w:rFonts w:eastAsia="Times New Roman" w:cs="Calibri"/>
            <w:b/>
            <w:bCs/>
            <w:color w:val="1155CC"/>
            <w:sz w:val="16"/>
            <w:szCs w:val="16"/>
            <w:u w:val="single"/>
          </w:rPr>
          <w:t>supposed to be</w:t>
        </w:r>
      </w:hyperlink>
      <w:r w:rsidRPr="00AB745C">
        <w:rPr>
          <w:rFonts w:eastAsia="Times New Roman" w:cs="Calibri"/>
          <w:b/>
          <w:bCs/>
          <w:color w:val="000000"/>
          <w:sz w:val="16"/>
          <w:szCs w:val="16"/>
          <w:u w:val="single"/>
        </w:rPr>
        <w:t xml:space="preserve"> the vanguard of extra-terrestrial resource acquisition with major backers including Google’s </w:t>
      </w:r>
      <w:hyperlink r:id="rId34" w:history="1">
        <w:r w:rsidRPr="00AB745C">
          <w:rPr>
            <w:rFonts w:eastAsia="Times New Roman" w:cs="Calibri"/>
            <w:b/>
            <w:bCs/>
            <w:color w:val="1155CC"/>
            <w:sz w:val="16"/>
            <w:szCs w:val="16"/>
            <w:u w:val="single"/>
          </w:rPr>
          <w:t>GOOG</w:t>
        </w:r>
      </w:hyperlink>
      <w:r w:rsidRPr="00AB745C">
        <w:rPr>
          <w:rFonts w:eastAsia="Times New Roman" w:cs="Calibri"/>
          <w:b/>
          <w:bCs/>
          <w:color w:val="000000"/>
          <w:sz w:val="16"/>
          <w:szCs w:val="16"/>
          <w:u w:val="single"/>
        </w:rPr>
        <w:t xml:space="preserve"> </w:t>
      </w:r>
      <w:hyperlink r:id="rId35" w:history="1">
        <w:r w:rsidRPr="00AB745C">
          <w:rPr>
            <w:rFonts w:eastAsia="Times New Roman" w:cs="Calibri"/>
            <w:b/>
            <w:bCs/>
            <w:color w:val="1155CC"/>
            <w:sz w:val="16"/>
            <w:szCs w:val="16"/>
            <w:u w:val="single"/>
          </w:rPr>
          <w:t>+0.3%</w:t>
        </w:r>
      </w:hyperlink>
      <w:r w:rsidRPr="00AB745C">
        <w:rPr>
          <w:rFonts w:eastAsia="Times New Roman" w:cs="Calibri"/>
          <w:b/>
          <w:bCs/>
          <w:color w:val="000000"/>
          <w:sz w:val="16"/>
          <w:szCs w:val="16"/>
          <w:u w:val="single"/>
        </w:rPr>
        <w:t xml:space="preserve">Larry Page. But both have since been acquired, the former by block chain company </w:t>
      </w:r>
      <w:hyperlink r:id="rId36" w:history="1">
        <w:proofErr w:type="spellStart"/>
        <w:r w:rsidRPr="00AB745C">
          <w:rPr>
            <w:rFonts w:eastAsia="Times New Roman" w:cs="Calibri"/>
            <w:b/>
            <w:bCs/>
            <w:color w:val="1155CC"/>
            <w:sz w:val="16"/>
            <w:szCs w:val="16"/>
            <w:u w:val="single"/>
          </w:rPr>
          <w:t>ConsenSys</w:t>
        </w:r>
        <w:proofErr w:type="spellEnd"/>
      </w:hyperlink>
      <w:r w:rsidRPr="00AB745C">
        <w:rPr>
          <w:rFonts w:eastAsia="Times New Roman" w:cs="Calibri"/>
          <w:b/>
          <w:bCs/>
          <w:color w:val="000000"/>
          <w:sz w:val="16"/>
          <w:szCs w:val="16"/>
          <w:u w:val="single"/>
        </w:rPr>
        <w:t xml:space="preserve"> and the latter by </w:t>
      </w:r>
      <w:hyperlink r:id="rId37" w:history="1">
        <w:r w:rsidRPr="00AB745C">
          <w:rPr>
            <w:rFonts w:eastAsia="Times New Roman" w:cs="Calibri"/>
            <w:b/>
            <w:bCs/>
            <w:color w:val="1155CC"/>
            <w:sz w:val="16"/>
            <w:szCs w:val="16"/>
            <w:u w:val="single"/>
          </w:rPr>
          <w:t>Bradford Space</w:t>
        </w:r>
      </w:hyperlink>
      <w:r w:rsidRPr="00AB745C">
        <w:rPr>
          <w:rFonts w:eastAsia="Times New Roman" w:cs="Calibri"/>
          <w:b/>
          <w:bCs/>
          <w:color w:val="000000"/>
          <w:sz w:val="16"/>
          <w:szCs w:val="16"/>
          <w:u w:val="single"/>
        </w:rPr>
        <w:t xml:space="preserve">, neither of which are prioritizing asteroid </w:t>
      </w:r>
      <w:proofErr w:type="spellStart"/>
      <w:r w:rsidRPr="00AB745C">
        <w:rPr>
          <w:rFonts w:eastAsia="Times New Roman" w:cs="Calibri"/>
          <w:b/>
          <w:bCs/>
          <w:color w:val="000000"/>
          <w:sz w:val="16"/>
          <w:szCs w:val="16"/>
          <w:u w:val="single"/>
        </w:rPr>
        <w:t>mining.This</w:t>
      </w:r>
      <w:proofErr w:type="spellEnd"/>
      <w:r w:rsidRPr="00AB745C">
        <w:rPr>
          <w:rFonts w:eastAsia="Times New Roman" w:cs="Calibri"/>
          <w:b/>
          <w:bCs/>
          <w:color w:val="000000"/>
          <w:sz w:val="16"/>
          <w:szCs w:val="16"/>
          <w:u w:val="single"/>
        </w:rPr>
        <w:t xml:space="preserve"> is too bad, given that that supply chain crunches here on Earth – coupled with the global green energy transition – are spiking demand for strategic minerals that are increasingly hard to come by on our environmentally stressed planet. </w:t>
      </w:r>
      <w:r w:rsidRPr="00AB745C">
        <w:rPr>
          <w:rFonts w:eastAsia="Times New Roman" w:cs="Calibri"/>
          <w:b/>
          <w:bCs/>
          <w:color w:val="000000"/>
          <w:szCs w:val="22"/>
          <w:u w:val="single"/>
        </w:rPr>
        <w:t xml:space="preserve">And here </w:t>
      </w:r>
      <w:r w:rsidRPr="00AB745C">
        <w:rPr>
          <w:rFonts w:eastAsia="Times New Roman" w:cs="Calibri"/>
          <w:b/>
          <w:bCs/>
          <w:color w:val="000000"/>
          <w:szCs w:val="22"/>
          <w:u w:val="single"/>
          <w:shd w:val="clear" w:color="auto" w:fill="00FFFF"/>
        </w:rPr>
        <w:t>China</w:t>
      </w:r>
      <w:r w:rsidRPr="00AB745C">
        <w:rPr>
          <w:rFonts w:eastAsia="Times New Roman" w:cs="Calibri"/>
          <w:b/>
          <w:bCs/>
          <w:color w:val="000000"/>
          <w:szCs w:val="22"/>
          <w:u w:val="single"/>
        </w:rPr>
        <w:t xml:space="preserve"> currently </w:t>
      </w:r>
      <w:hyperlink r:id="rId38" w:history="1">
        <w:r w:rsidRPr="00AB745C">
          <w:rPr>
            <w:rFonts w:eastAsia="Times New Roman" w:cs="Calibri"/>
            <w:b/>
            <w:bCs/>
            <w:color w:val="1155CC"/>
            <w:szCs w:val="22"/>
            <w:u w:val="single"/>
            <w:shd w:val="clear" w:color="auto" w:fill="00FFFF"/>
          </w:rPr>
          <w:t>holds a monopoly</w:t>
        </w:r>
      </w:hyperlink>
      <w:r w:rsidRPr="00AB745C">
        <w:rPr>
          <w:rFonts w:eastAsia="Times New Roman" w:cs="Calibri"/>
          <w:b/>
          <w:bCs/>
          <w:color w:val="000000"/>
          <w:szCs w:val="22"/>
          <w:u w:val="single"/>
          <w:shd w:val="clear" w:color="auto" w:fill="00FFFF"/>
        </w:rPr>
        <w:t xml:space="preserve"> on</w:t>
      </w:r>
      <w:r w:rsidRPr="00AB745C">
        <w:rPr>
          <w:rFonts w:eastAsia="Times New Roman" w:cs="Calibri"/>
          <w:b/>
          <w:bCs/>
          <w:color w:val="000000"/>
          <w:szCs w:val="22"/>
          <w:u w:val="single"/>
        </w:rPr>
        <w:t xml:space="preserve"> rare earth element (</w:t>
      </w:r>
      <w:r w:rsidRPr="00AB745C">
        <w:rPr>
          <w:rFonts w:eastAsia="Times New Roman" w:cs="Calibri"/>
          <w:b/>
          <w:bCs/>
          <w:color w:val="000000"/>
          <w:szCs w:val="22"/>
          <w:u w:val="single"/>
          <w:shd w:val="clear" w:color="auto" w:fill="00FFFF"/>
        </w:rPr>
        <w:t>REE</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extraction</w:t>
      </w:r>
      <w:r w:rsidRPr="00AB745C">
        <w:rPr>
          <w:rFonts w:eastAsia="Times New Roman" w:cs="Calibri"/>
          <w:b/>
          <w:bCs/>
          <w:color w:val="000000"/>
          <w:szCs w:val="22"/>
          <w:u w:val="single"/>
        </w:rPr>
        <w:t xml:space="preserve">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w:t>
      </w:r>
      <w:hyperlink r:id="rId39" w:history="1">
        <w:r w:rsidRPr="00AB745C">
          <w:rPr>
            <w:rFonts w:eastAsia="Times New Roman" w:cs="Calibri"/>
            <w:b/>
            <w:bCs/>
            <w:color w:val="1155CC"/>
            <w:szCs w:val="22"/>
            <w:u w:val="single"/>
          </w:rPr>
          <w:t>I’ve written before</w:t>
        </w:r>
      </w:hyperlink>
      <w:r w:rsidRPr="00AB745C">
        <w:rPr>
          <w:rFonts w:eastAsia="Times New Roman" w:cs="Calibri"/>
          <w:b/>
          <w:bCs/>
          <w:color w:val="000000"/>
          <w:szCs w:val="22"/>
          <w:u w:val="single"/>
        </w:rPr>
        <w:t>, the Chinese hold of upstream and downstream markets is staggering.</w:t>
      </w:r>
      <w:r w:rsidRPr="00AB745C">
        <w:rPr>
          <w:rFonts w:eastAsia="Times New Roman" w:cs="Calibri"/>
          <w:b/>
          <w:bCs/>
          <w:color w:val="000000"/>
          <w:sz w:val="16"/>
          <w:szCs w:val="16"/>
          <w:u w:val="single"/>
        </w:rPr>
        <w:t xml:space="preserve"> Possessing 30% of the global mined ore, 80% of the global processing facilities, and an </w:t>
      </w:r>
      <w:proofErr w:type="gramStart"/>
      <w:r w:rsidRPr="00AB745C">
        <w:rPr>
          <w:rFonts w:eastAsia="Times New Roman" w:cs="Calibri"/>
          <w:b/>
          <w:bCs/>
          <w:color w:val="000000"/>
          <w:sz w:val="16"/>
          <w:szCs w:val="16"/>
          <w:u w:val="single"/>
        </w:rPr>
        <w:t>ever increasing</w:t>
      </w:r>
      <w:proofErr w:type="gramEnd"/>
      <w:r w:rsidRPr="00AB745C">
        <w:rPr>
          <w:rFonts w:eastAsia="Times New Roman" w:cs="Calibri"/>
          <w:b/>
          <w:bCs/>
          <w:color w:val="000000"/>
          <w:sz w:val="16"/>
          <w:szCs w:val="16"/>
          <w:u w:val="single"/>
        </w:rPr>
        <w:t xml:space="preserve"> list of high dollar investments around the world, China boasts over $36 billion invested in mining projects in Africa alone. Beijing’s space program clearly indicates that the </w:t>
      </w:r>
      <w:r w:rsidRPr="00AB745C">
        <w:rPr>
          <w:rFonts w:eastAsia="Times New Roman" w:cs="Calibri"/>
          <w:b/>
          <w:bCs/>
          <w:color w:val="000000"/>
          <w:szCs w:val="22"/>
          <w:u w:val="single"/>
          <w:shd w:val="clear" w:color="auto" w:fill="00FFFF"/>
        </w:rPr>
        <w:t>Chinese</w:t>
      </w:r>
      <w:r w:rsidRPr="00AB745C">
        <w:rPr>
          <w:rFonts w:eastAsia="Times New Roman" w:cs="Calibri"/>
          <w:b/>
          <w:bCs/>
          <w:color w:val="000000"/>
          <w:szCs w:val="22"/>
          <w:u w:val="single"/>
        </w:rPr>
        <w:t xml:space="preserve"> would also like to </w:t>
      </w:r>
      <w:r w:rsidRPr="00AB745C">
        <w:rPr>
          <w:rFonts w:eastAsia="Times New Roman" w:cs="Calibri"/>
          <w:b/>
          <w:bCs/>
          <w:color w:val="000000"/>
          <w:szCs w:val="22"/>
          <w:u w:val="single"/>
          <w:shd w:val="clear" w:color="auto" w:fill="00FFFF"/>
        </w:rPr>
        <w:t>tighten</w:t>
      </w:r>
      <w:r w:rsidRPr="00AB745C">
        <w:rPr>
          <w:rFonts w:eastAsia="Times New Roman" w:cs="Calibri"/>
          <w:b/>
          <w:bCs/>
          <w:color w:val="000000"/>
          <w:szCs w:val="22"/>
          <w:u w:val="single"/>
        </w:rPr>
        <w:t xml:space="preserve"> their </w:t>
      </w:r>
      <w:r w:rsidRPr="00AB745C">
        <w:rPr>
          <w:rFonts w:eastAsia="Times New Roman" w:cs="Calibri"/>
          <w:b/>
          <w:bCs/>
          <w:color w:val="000000"/>
          <w:szCs w:val="22"/>
          <w:u w:val="single"/>
          <w:shd w:val="clear" w:color="auto" w:fill="00FFFF"/>
        </w:rPr>
        <w:t>grip on</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space-based resources</w:t>
      </w:r>
      <w:r w:rsidRPr="00AB745C">
        <w:rPr>
          <w:rFonts w:eastAsia="Times New Roman" w:cs="Calibri"/>
          <w:b/>
          <w:bCs/>
          <w:color w:val="000000"/>
          <w:szCs w:val="22"/>
          <w:u w:val="single"/>
        </w:rPr>
        <w:t xml:space="preserve"> as well. According to research, it is estimated that a small asteroid roughly 200 meters in length that is rich in platinum could be worth up to $300 million. Merrill Lynch predicts the space industry — including extraterrestrial mining industry – to value </w:t>
      </w:r>
      <w:hyperlink r:id="rId40" w:history="1">
        <w:r w:rsidRPr="00AB745C">
          <w:rPr>
            <w:rFonts w:eastAsia="Times New Roman" w:cs="Calibri"/>
            <w:b/>
            <w:bCs/>
            <w:color w:val="1155CC"/>
            <w:szCs w:val="22"/>
            <w:u w:val="single"/>
          </w:rPr>
          <w:t>$2.7 trillion</w:t>
        </w:r>
      </w:hyperlink>
      <w:r w:rsidRPr="00AB745C">
        <w:rPr>
          <w:rFonts w:eastAsia="Times New Roman" w:cs="Calibri"/>
          <w:b/>
          <w:bCs/>
          <w:color w:val="000000"/>
          <w:szCs w:val="22"/>
          <w:u w:val="single"/>
        </w:rPr>
        <w:t xml:space="preserve"> in the next three decades. </w:t>
      </w:r>
      <w:r w:rsidRPr="00AB745C">
        <w:rPr>
          <w:rFonts w:eastAsia="Times New Roman" w:cs="Calibri"/>
          <w:b/>
          <w:bCs/>
          <w:color w:val="000000"/>
          <w:szCs w:val="22"/>
          <w:u w:val="single"/>
          <w:shd w:val="clear" w:color="auto" w:fill="00FFFF"/>
        </w:rPr>
        <w:t>REEs</w:t>
      </w:r>
      <w:r w:rsidRPr="00AB745C">
        <w:rPr>
          <w:rFonts w:eastAsia="Times New Roman" w:cs="Calibri"/>
          <w:b/>
          <w:bCs/>
          <w:color w:val="000000"/>
          <w:szCs w:val="22"/>
          <w:u w:val="single"/>
        </w:rPr>
        <w:t xml:space="preserve"> are </w:t>
      </w:r>
      <w:proofErr w:type="gramStart"/>
      <w:r w:rsidRPr="00AB745C">
        <w:rPr>
          <w:rFonts w:eastAsia="Times New Roman" w:cs="Calibri"/>
          <w:b/>
          <w:bCs/>
          <w:color w:val="000000"/>
          <w:szCs w:val="22"/>
          <w:u w:val="single"/>
        </w:rPr>
        <w:t xml:space="preserve">fairly </w:t>
      </w:r>
      <w:r w:rsidRPr="00AB745C">
        <w:rPr>
          <w:rFonts w:eastAsia="Times New Roman" w:cs="Calibri"/>
          <w:b/>
          <w:bCs/>
          <w:color w:val="000000"/>
          <w:szCs w:val="22"/>
          <w:u w:val="single"/>
          <w:shd w:val="clear" w:color="auto" w:fill="00FFFF"/>
        </w:rPr>
        <w:t>common</w:t>
      </w:r>
      <w:proofErr w:type="gramEnd"/>
      <w:r w:rsidRPr="00AB745C">
        <w:rPr>
          <w:rFonts w:eastAsia="Times New Roman" w:cs="Calibri"/>
          <w:b/>
          <w:bCs/>
          <w:color w:val="000000"/>
          <w:szCs w:val="22"/>
          <w:u w:val="single"/>
          <w:shd w:val="clear" w:color="auto" w:fill="00FFFF"/>
        </w:rPr>
        <w:t xml:space="preserve"> in the solar</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system</w:t>
      </w:r>
      <w:r w:rsidRPr="00AB745C">
        <w:rPr>
          <w:rFonts w:eastAsia="Times New Roman" w:cs="Calibri"/>
          <w:b/>
          <w:bCs/>
          <w:color w:val="000000"/>
          <w:szCs w:val="22"/>
          <w:u w:val="single"/>
        </w:rPr>
        <w:t xml:space="preserve">, but to what degree remains unknown. The most sought after are M-type asteroids which are mostly metal and hundreds of cubic meters. While these are not the most common, the 27,115 Near Earth asteroids are bound to contain a few. </w:t>
      </w:r>
      <w:r w:rsidRPr="00AB745C">
        <w:rPr>
          <w:rFonts w:eastAsia="Times New Roman" w:cs="Calibri"/>
          <w:b/>
          <w:bCs/>
          <w:color w:val="000000"/>
          <w:szCs w:val="22"/>
          <w:u w:val="single"/>
          <w:shd w:val="clear" w:color="auto" w:fill="00FFFF"/>
        </w:rPr>
        <w:t>This</w:t>
      </w:r>
      <w:r w:rsidRPr="00AB745C">
        <w:rPr>
          <w:rFonts w:eastAsia="Times New Roman" w:cs="Calibri"/>
          <w:b/>
          <w:bCs/>
          <w:color w:val="000000"/>
          <w:szCs w:val="22"/>
          <w:u w:val="single"/>
        </w:rPr>
        <w:t xml:space="preserve"> – </w:t>
      </w:r>
      <w:r w:rsidRPr="00AB745C">
        <w:rPr>
          <w:rFonts w:eastAsia="Times New Roman" w:cs="Calibri"/>
          <w:b/>
          <w:bCs/>
          <w:color w:val="000000"/>
          <w:szCs w:val="22"/>
          <w:u w:val="single"/>
          <w:shd w:val="clear" w:color="auto" w:fill="00FFFF"/>
        </w:rPr>
        <w:t>and military applications</w:t>
      </w:r>
      <w:r w:rsidRPr="00AB745C">
        <w:rPr>
          <w:rFonts w:eastAsia="Times New Roman" w:cs="Calibri"/>
          <w:b/>
          <w:bCs/>
          <w:color w:val="000000"/>
          <w:szCs w:val="22"/>
          <w:u w:val="single"/>
        </w:rPr>
        <w:t xml:space="preserve"> – </w:t>
      </w:r>
      <w:r w:rsidRPr="00AB745C">
        <w:rPr>
          <w:rFonts w:eastAsia="Times New Roman" w:cs="Calibri"/>
          <w:b/>
          <w:bCs/>
          <w:color w:val="000000"/>
          <w:szCs w:val="22"/>
          <w:u w:val="single"/>
          <w:shd w:val="clear" w:color="auto" w:fill="00FFFF"/>
        </w:rPr>
        <w:t>are</w:t>
      </w:r>
      <w:r w:rsidRPr="00AB745C">
        <w:rPr>
          <w:rFonts w:eastAsia="Times New Roman" w:cs="Calibri"/>
          <w:b/>
          <w:bCs/>
          <w:color w:val="000000"/>
          <w:szCs w:val="22"/>
          <w:u w:val="single"/>
        </w:rPr>
        <w:t xml:space="preserve"> no doubt </w:t>
      </w:r>
      <w:r w:rsidRPr="00AB745C">
        <w:rPr>
          <w:rFonts w:eastAsia="Times New Roman" w:cs="Calibri"/>
          <w:b/>
          <w:bCs/>
          <w:color w:val="000000"/>
          <w:szCs w:val="22"/>
          <w:u w:val="single"/>
          <w:shd w:val="clear" w:color="auto" w:fill="00FFFF"/>
        </w:rPr>
        <w:t>a driving factor of China’s</w:t>
      </w:r>
      <w:r w:rsidRPr="00AB745C">
        <w:rPr>
          <w:rFonts w:eastAsia="Times New Roman" w:cs="Calibri"/>
          <w:b/>
          <w:bCs/>
          <w:color w:val="000000"/>
          <w:szCs w:val="22"/>
          <w:u w:val="single"/>
        </w:rPr>
        <w:t xml:space="preserve"> ever increasing </w:t>
      </w:r>
      <w:r w:rsidRPr="00AB745C">
        <w:rPr>
          <w:rFonts w:eastAsia="Times New Roman" w:cs="Calibri"/>
          <w:b/>
          <w:bCs/>
          <w:color w:val="000000"/>
          <w:szCs w:val="22"/>
          <w:u w:val="single"/>
          <w:shd w:val="clear" w:color="auto" w:fill="00FFFF"/>
        </w:rPr>
        <w:t xml:space="preserve">space </w:t>
      </w:r>
      <w:proofErr w:type="spellStart"/>
      <w:proofErr w:type="gramStart"/>
      <w:r w:rsidRPr="00AB745C">
        <w:rPr>
          <w:rFonts w:eastAsia="Times New Roman" w:cs="Calibri"/>
          <w:b/>
          <w:bCs/>
          <w:color w:val="000000"/>
          <w:szCs w:val="22"/>
          <w:u w:val="single"/>
          <w:shd w:val="clear" w:color="auto" w:fill="00FFFF"/>
        </w:rPr>
        <w:t>ambitions.</w:t>
      </w:r>
      <w:r w:rsidRPr="00AB745C">
        <w:rPr>
          <w:rFonts w:eastAsia="Times New Roman" w:cs="Calibri"/>
          <w:b/>
          <w:bCs/>
          <w:color w:val="000000"/>
          <w:szCs w:val="22"/>
          <w:u w:val="single"/>
        </w:rPr>
        <w:t>A</w:t>
      </w:r>
      <w:proofErr w:type="spellEnd"/>
      <w:proofErr w:type="gramEnd"/>
      <w:r w:rsidRPr="00AB745C">
        <w:rPr>
          <w:rFonts w:eastAsia="Times New Roman" w:cs="Calibri"/>
          <w:b/>
          <w:bCs/>
          <w:color w:val="000000"/>
          <w:szCs w:val="22"/>
          <w:u w:val="single"/>
        </w:rPr>
        <w:t xml:space="preserve"> new goldrush in space based resource extraction has sparked a new age of miners looking to find their fortunes. </w:t>
      </w:r>
      <w:proofErr w:type="gramStart"/>
      <w:r w:rsidRPr="00AB745C">
        <w:rPr>
          <w:rFonts w:eastAsia="Times New Roman" w:cs="Calibri"/>
          <w:b/>
          <w:bCs/>
          <w:color w:val="000000"/>
          <w:szCs w:val="22"/>
          <w:u w:val="single"/>
        </w:rPr>
        <w:t>In reality, the</w:t>
      </w:r>
      <w:proofErr w:type="gramEnd"/>
      <w:r w:rsidRPr="00AB745C">
        <w:rPr>
          <w:rFonts w:eastAsia="Times New Roman" w:cs="Calibri"/>
          <w:b/>
          <w:bCs/>
          <w:color w:val="000000"/>
          <w:szCs w:val="22"/>
          <w:u w:val="single"/>
        </w:rPr>
        <w:t xml:space="preserve"> industry cannot get off the ground without further innovation in deep space observation, on-board power, extraction processes, and logistical support in low earth and high earth orbit. </w:t>
      </w:r>
      <w:r w:rsidRPr="00AB745C">
        <w:rPr>
          <w:rFonts w:eastAsia="Times New Roman" w:cs="Calibri"/>
          <w:b/>
          <w:bCs/>
          <w:color w:val="000000"/>
          <w:sz w:val="16"/>
          <w:szCs w:val="16"/>
          <w:u w:val="single"/>
        </w:rPr>
        <w:t xml:space="preserve">As Uberization of space looms closer, the prices of space launches are falling rapidly. </w:t>
      </w:r>
      <w:r w:rsidRPr="00AB745C">
        <w:rPr>
          <w:rFonts w:eastAsia="Times New Roman" w:cs="Calibri"/>
          <w:b/>
          <w:bCs/>
          <w:color w:val="000000"/>
          <w:szCs w:val="22"/>
          <w:u w:val="single"/>
          <w:shd w:val="clear" w:color="auto" w:fill="00FFFF"/>
        </w:rPr>
        <w:t>Privately funded satellites</w:t>
      </w:r>
      <w:r w:rsidRPr="00AB745C">
        <w:rPr>
          <w:rFonts w:eastAsia="Times New Roman" w:cs="Calibri"/>
          <w:b/>
          <w:bCs/>
          <w:color w:val="000000"/>
          <w:szCs w:val="22"/>
          <w:u w:val="single"/>
        </w:rPr>
        <w:t xml:space="preserve"> like the NEO-1 or Sentinel are the first of many novel economic ventures </w:t>
      </w:r>
      <w:r w:rsidRPr="00AB745C">
        <w:rPr>
          <w:rFonts w:eastAsia="Times New Roman" w:cs="Calibri"/>
          <w:b/>
          <w:bCs/>
          <w:color w:val="000000"/>
          <w:szCs w:val="22"/>
          <w:u w:val="single"/>
          <w:shd w:val="clear" w:color="auto" w:fill="00FFFF"/>
        </w:rPr>
        <w:t>deploying technologies essential to</w:t>
      </w:r>
      <w:r w:rsidRPr="00AB745C">
        <w:rPr>
          <w:rFonts w:eastAsia="Times New Roman" w:cs="Calibri"/>
          <w:b/>
          <w:bCs/>
          <w:color w:val="000000"/>
          <w:szCs w:val="22"/>
          <w:u w:val="single"/>
        </w:rPr>
        <w:t xml:space="preserve"> the viability of solar system </w:t>
      </w:r>
      <w:r w:rsidRPr="00AB745C">
        <w:rPr>
          <w:rFonts w:eastAsia="Times New Roman" w:cs="Calibri"/>
          <w:b/>
          <w:bCs/>
          <w:color w:val="000000"/>
          <w:szCs w:val="22"/>
          <w:u w:val="single"/>
          <w:shd w:val="clear" w:color="auto" w:fill="00FFFF"/>
        </w:rPr>
        <w:t xml:space="preserve">mining </w:t>
      </w:r>
      <w:r w:rsidRPr="00AB745C">
        <w:rPr>
          <w:rFonts w:eastAsia="Times New Roman" w:cs="Calibri"/>
          <w:b/>
          <w:bCs/>
          <w:color w:val="000000"/>
          <w:szCs w:val="22"/>
          <w:u w:val="single"/>
          <w:shd w:val="clear" w:color="auto" w:fill="00FFFF"/>
        </w:rPr>
        <w:lastRenderedPageBreak/>
        <w:t>projects</w:t>
      </w:r>
      <w:r w:rsidRPr="00AB745C">
        <w:rPr>
          <w:rFonts w:eastAsia="Times New Roman" w:cs="Calibri"/>
          <w:b/>
          <w:bCs/>
          <w:color w:val="000000"/>
          <w:sz w:val="16"/>
          <w:szCs w:val="16"/>
          <w:u w:val="single"/>
          <w:shd w:val="clear" w:color="auto" w:fill="00FFFF"/>
        </w:rPr>
        <w:t>.</w:t>
      </w:r>
      <w:r w:rsidRPr="00AB745C">
        <w:rPr>
          <w:rFonts w:eastAsia="Times New Roman" w:cs="Calibri"/>
          <w:b/>
          <w:bCs/>
          <w:color w:val="000000"/>
          <w:sz w:val="16"/>
          <w:szCs w:val="16"/>
          <w:u w:val="single"/>
        </w:rPr>
        <w:t xml:space="preserve"> Private launches by </w:t>
      </w:r>
      <w:hyperlink r:id="rId41" w:history="1">
        <w:r w:rsidRPr="00AB745C">
          <w:rPr>
            <w:rFonts w:eastAsia="Times New Roman" w:cs="Calibri"/>
            <w:b/>
            <w:bCs/>
            <w:color w:val="1155CC"/>
            <w:sz w:val="16"/>
            <w:szCs w:val="16"/>
            <w:u w:val="single"/>
          </w:rPr>
          <w:t>SpaceX</w:t>
        </w:r>
      </w:hyperlink>
      <w:r w:rsidRPr="00AB745C">
        <w:rPr>
          <w:rFonts w:eastAsia="Times New Roman" w:cs="Calibri"/>
          <w:b/>
          <w:bCs/>
          <w:color w:val="000000"/>
          <w:sz w:val="16"/>
          <w:szCs w:val="16"/>
          <w:u w:val="single"/>
        </w:rPr>
        <w:t xml:space="preserve"> and </w:t>
      </w:r>
      <w:hyperlink r:id="rId42" w:history="1">
        <w:r w:rsidRPr="00AB745C">
          <w:rPr>
            <w:rFonts w:eastAsia="Times New Roman" w:cs="Calibri"/>
            <w:b/>
            <w:bCs/>
            <w:color w:val="1155CC"/>
            <w:sz w:val="16"/>
            <w:szCs w:val="16"/>
            <w:u w:val="single"/>
          </w:rPr>
          <w:t xml:space="preserve">Blue </w:t>
        </w:r>
        <w:proofErr w:type="spellStart"/>
        <w:r w:rsidRPr="00AB745C">
          <w:rPr>
            <w:rFonts w:eastAsia="Times New Roman" w:cs="Calibri"/>
            <w:b/>
            <w:bCs/>
            <w:color w:val="1155CC"/>
            <w:sz w:val="16"/>
            <w:szCs w:val="16"/>
            <w:u w:val="single"/>
          </w:rPr>
          <w:t>Origin</w:t>
        </w:r>
      </w:hyperlink>
      <w:r w:rsidRPr="00AB745C">
        <w:rPr>
          <w:rFonts w:eastAsia="Times New Roman" w:cs="Calibri"/>
          <w:b/>
          <w:bCs/>
          <w:color w:val="000000"/>
          <w:sz w:val="16"/>
          <w:szCs w:val="16"/>
          <w:u w:val="single"/>
        </w:rPr>
        <w:t>will</w:t>
      </w:r>
      <w:proofErr w:type="spellEnd"/>
      <w:r w:rsidRPr="00AB745C">
        <w:rPr>
          <w:rFonts w:eastAsia="Times New Roman" w:cs="Calibri"/>
          <w:b/>
          <w:bCs/>
          <w:color w:val="000000"/>
          <w:sz w:val="16"/>
          <w:szCs w:val="16"/>
          <w:u w:val="single"/>
        </w:rPr>
        <w:t xml:space="preserve"> provide low cost satellite deployment for further testing craft and classification </w:t>
      </w:r>
      <w:proofErr w:type="spellStart"/>
      <w:r w:rsidRPr="00AB745C">
        <w:rPr>
          <w:rFonts w:eastAsia="Times New Roman" w:cs="Calibri"/>
          <w:b/>
          <w:bCs/>
          <w:color w:val="000000"/>
          <w:sz w:val="16"/>
          <w:szCs w:val="16"/>
          <w:u w:val="single"/>
        </w:rPr>
        <w:t>telescopes.Right</w:t>
      </w:r>
      <w:proofErr w:type="spellEnd"/>
      <w:r w:rsidRPr="00AB745C">
        <w:rPr>
          <w:rFonts w:eastAsia="Times New Roman" w:cs="Calibri"/>
          <w:b/>
          <w:bCs/>
          <w:color w:val="000000"/>
          <w:sz w:val="16"/>
          <w:szCs w:val="16"/>
          <w:u w:val="single"/>
        </w:rPr>
        <w:t xml:space="preserve"> now, the cost to capture and process asteroids is far greater than traditional mining techniques. This is changing, but like in traditional mining and rare earths refining, </w:t>
      </w:r>
      <w:r w:rsidRPr="00AB745C">
        <w:rPr>
          <w:rFonts w:eastAsia="Times New Roman" w:cs="Calibri"/>
          <w:b/>
          <w:bCs/>
          <w:color w:val="000000"/>
          <w:szCs w:val="22"/>
          <w:u w:val="single"/>
          <w:shd w:val="clear" w:color="auto" w:fill="00FFFF"/>
        </w:rPr>
        <w:t>China is far ahead of the U.S. in terms of industrial</w:t>
      </w:r>
      <w:r w:rsidRPr="00AB745C">
        <w:rPr>
          <w:rFonts w:eastAsia="Times New Roman" w:cs="Calibri"/>
          <w:b/>
          <w:bCs/>
          <w:color w:val="000000"/>
          <w:szCs w:val="22"/>
          <w:u w:val="single"/>
        </w:rPr>
        <w:t xml:space="preserve"> policy and new </w:t>
      </w:r>
      <w:r w:rsidRPr="00AB745C">
        <w:rPr>
          <w:rFonts w:eastAsia="Times New Roman" w:cs="Calibri"/>
          <w:b/>
          <w:bCs/>
          <w:color w:val="000000"/>
          <w:szCs w:val="22"/>
          <w:u w:val="single"/>
          <w:shd w:val="clear" w:color="auto" w:fill="00FFFF"/>
        </w:rPr>
        <w:t>investments</w:t>
      </w:r>
      <w:r w:rsidRPr="00AB745C">
        <w:rPr>
          <w:rFonts w:eastAsia="Times New Roman" w:cs="Calibri"/>
          <w:b/>
          <w:bCs/>
          <w:color w:val="000000"/>
          <w:szCs w:val="22"/>
          <w:u w:val="single"/>
        </w:rPr>
        <w:t xml:space="preserve">. China is cognizant of the riches in space, while the </w:t>
      </w:r>
      <w:r w:rsidRPr="00AB745C">
        <w:rPr>
          <w:rFonts w:eastAsia="Times New Roman" w:cs="Calibri"/>
          <w:b/>
          <w:bCs/>
          <w:color w:val="000000"/>
          <w:szCs w:val="22"/>
          <w:u w:val="single"/>
          <w:shd w:val="clear" w:color="auto" w:fill="00FFFF"/>
        </w:rPr>
        <w:t>U.S. fails to support</w:t>
      </w:r>
      <w:r w:rsidRPr="00AB745C">
        <w:rPr>
          <w:rFonts w:eastAsia="Times New Roman" w:cs="Calibri"/>
          <w:b/>
          <w:bCs/>
          <w:color w:val="000000"/>
          <w:szCs w:val="22"/>
          <w:u w:val="single"/>
        </w:rPr>
        <w:t xml:space="preserve"> both their public and </w:t>
      </w:r>
      <w:r w:rsidRPr="00AB745C">
        <w:rPr>
          <w:rFonts w:eastAsia="Times New Roman" w:cs="Calibri"/>
          <w:b/>
          <w:bCs/>
          <w:color w:val="000000"/>
          <w:szCs w:val="22"/>
          <w:u w:val="single"/>
          <w:shd w:val="clear" w:color="auto" w:fill="00FFFF"/>
        </w:rPr>
        <w:t>private space missions. The United</w:t>
      </w:r>
      <w:r w:rsidRPr="00AB745C">
        <w:rPr>
          <w:rFonts w:eastAsia="Times New Roman" w:cs="Calibri"/>
          <w:b/>
          <w:bCs/>
          <w:color w:val="000000"/>
          <w:szCs w:val="22"/>
          <w:u w:val="single"/>
        </w:rPr>
        <w:t xml:space="preserve"> </w:t>
      </w:r>
      <w:r w:rsidRPr="00AB745C">
        <w:rPr>
          <w:rFonts w:eastAsia="Times New Roman" w:cs="Calibri"/>
          <w:b/>
          <w:bCs/>
          <w:color w:val="000000"/>
          <w:szCs w:val="22"/>
          <w:u w:val="single"/>
          <w:shd w:val="clear" w:color="auto" w:fill="00FFFF"/>
        </w:rPr>
        <w:t>States cannot afford to cede this industry</w:t>
      </w:r>
      <w:r w:rsidRPr="00AB745C">
        <w:rPr>
          <w:rFonts w:eastAsia="Times New Roman" w:cs="Calibri"/>
          <w:b/>
          <w:bCs/>
          <w:color w:val="000000"/>
          <w:szCs w:val="22"/>
          <w:u w:val="single"/>
        </w:rPr>
        <w:t xml:space="preserve"> – like it has so many others – to its peer competitors. If we do, the joke is on U.S., and it will not be funny.  </w:t>
      </w:r>
    </w:p>
    <w:p w14:paraId="6FCABE78" w14:textId="77777777" w:rsidR="00AB745C" w:rsidRPr="00AB745C" w:rsidRDefault="00AB745C" w:rsidP="00AB745C">
      <w:pPr>
        <w:spacing w:before="240" w:after="40" w:line="240" w:lineRule="auto"/>
        <w:outlineLvl w:val="3"/>
        <w:rPr>
          <w:rFonts w:ascii="Times New Roman" w:eastAsia="Times New Roman" w:hAnsi="Times New Roman" w:cs="Times New Roman"/>
          <w:b/>
          <w:bCs/>
          <w:sz w:val="24"/>
        </w:rPr>
      </w:pPr>
      <w:r w:rsidRPr="00AB745C">
        <w:rPr>
          <w:rFonts w:eastAsia="Times New Roman" w:cs="Calibri"/>
          <w:b/>
          <w:bCs/>
          <w:color w:val="000000"/>
          <w:sz w:val="26"/>
          <w:szCs w:val="26"/>
        </w:rPr>
        <w:t>Precedent of success in key sectors like space reinforces China rise - causes nuclear war and destabilizing expansion.</w:t>
      </w:r>
    </w:p>
    <w:p w14:paraId="4FF9EBEB"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b/>
          <w:bCs/>
          <w:color w:val="000000"/>
          <w:sz w:val="16"/>
          <w:szCs w:val="16"/>
          <w:u w:val="single"/>
        </w:rPr>
        <w:t xml:space="preserve">Bradley A. </w:t>
      </w:r>
      <w:r w:rsidRPr="00AB745C">
        <w:rPr>
          <w:rFonts w:eastAsia="Times New Roman" w:cs="Calibri"/>
          <w:b/>
          <w:bCs/>
          <w:color w:val="000000"/>
          <w:sz w:val="26"/>
          <w:szCs w:val="26"/>
          <w:u w:val="single"/>
          <w:shd w:val="clear" w:color="auto" w:fill="00FFFF"/>
        </w:rPr>
        <w:t>Thayer</w:t>
      </w:r>
      <w:r w:rsidRPr="00AB745C">
        <w:rPr>
          <w:rFonts w:eastAsia="Times New Roman" w:cs="Calibri"/>
          <w:b/>
          <w:bCs/>
          <w:color w:val="000000"/>
          <w:szCs w:val="22"/>
          <w:u w:val="single"/>
          <w:shd w:val="clear" w:color="auto" w:fill="00FFFF"/>
        </w:rPr>
        <w:t xml:space="preserve"> </w:t>
      </w:r>
      <w:r w:rsidRPr="00AB745C">
        <w:rPr>
          <w:rFonts w:eastAsia="Times New Roman" w:cs="Calibri"/>
          <w:b/>
          <w:bCs/>
          <w:color w:val="000000"/>
          <w:sz w:val="26"/>
          <w:szCs w:val="26"/>
          <w:u w:val="single"/>
          <w:shd w:val="clear" w:color="auto" w:fill="00FFFF"/>
        </w:rPr>
        <w:t>&amp;</w:t>
      </w:r>
      <w:r w:rsidRPr="00AB745C">
        <w:rPr>
          <w:rFonts w:eastAsia="Times New Roman" w:cs="Calibri"/>
          <w:b/>
          <w:bCs/>
          <w:color w:val="000000"/>
          <w:sz w:val="16"/>
          <w:szCs w:val="16"/>
          <w:u w:val="single"/>
          <w:shd w:val="clear" w:color="auto" w:fill="00FFFF"/>
        </w:rPr>
        <w:t xml:space="preserve"> </w:t>
      </w:r>
      <w:proofErr w:type="spellStart"/>
      <w:r w:rsidRPr="00AB745C">
        <w:rPr>
          <w:rFonts w:eastAsia="Times New Roman" w:cs="Calibri"/>
          <w:b/>
          <w:bCs/>
          <w:color w:val="000000"/>
          <w:sz w:val="16"/>
          <w:szCs w:val="16"/>
          <w:u w:val="single"/>
        </w:rPr>
        <w:t>Lianchao</w:t>
      </w:r>
      <w:proofErr w:type="spellEnd"/>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shd w:val="clear" w:color="auto" w:fill="00FFFF"/>
        </w:rPr>
        <w:t>Han 19</w:t>
      </w:r>
      <w:r w:rsidRPr="00AB745C">
        <w:rPr>
          <w:rFonts w:eastAsia="Times New Roman" w:cs="Calibri"/>
          <w:b/>
          <w:bCs/>
          <w:color w:val="000000"/>
          <w:sz w:val="16"/>
          <w:szCs w:val="16"/>
          <w:u w:val="single"/>
          <w:shd w:val="clear" w:color="auto" w:fill="00FFFF"/>
        </w:rPr>
        <w:t>.</w:t>
      </w:r>
      <w:r w:rsidRPr="00AB745C">
        <w:rPr>
          <w:rFonts w:eastAsia="Times New Roman" w:cs="Calibri"/>
          <w:b/>
          <w:bCs/>
          <w:color w:val="000000"/>
          <w:sz w:val="16"/>
          <w:szCs w:val="16"/>
          <w:u w:val="single"/>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w:t>
      </w:r>
      <w:hyperlink r:id="rId43" w:history="1">
        <w:r w:rsidRPr="00AB745C">
          <w:rPr>
            <w:rFonts w:eastAsia="Times New Roman" w:cs="Calibri"/>
            <w:b/>
            <w:bCs/>
            <w:color w:val="000000"/>
            <w:sz w:val="16"/>
            <w:szCs w:val="16"/>
            <w:u w:val="single"/>
          </w:rPr>
          <w:t xml:space="preserve"> </w:t>
        </w:r>
        <w:r w:rsidRPr="00AB745C">
          <w:rPr>
            <w:rFonts w:eastAsia="Times New Roman" w:cs="Calibri"/>
            <w:b/>
            <w:bCs/>
            <w:color w:val="1155CC"/>
            <w:sz w:val="16"/>
            <w:szCs w:val="16"/>
            <w:u w:val="single"/>
          </w:rPr>
          <w:t>https://nationalinterest.org/feature/%E2%80%98xi-doctrine%E2%80%99-proclaiming-and-rationalizing-china%E2%80%99s-aggression-62402</w:t>
        </w:r>
      </w:hyperlink>
    </w:p>
    <w:p w14:paraId="41DC669F" w14:textId="77777777" w:rsidR="00AB745C" w:rsidRPr="00AB745C" w:rsidRDefault="00AB745C" w:rsidP="00AB745C">
      <w:pPr>
        <w:spacing w:line="240" w:lineRule="auto"/>
        <w:rPr>
          <w:rFonts w:ascii="Times New Roman" w:eastAsia="Times New Roman" w:hAnsi="Times New Roman" w:cs="Times New Roman"/>
          <w:sz w:val="24"/>
        </w:rPr>
      </w:pPr>
      <w:r w:rsidRPr="00AB745C">
        <w:rPr>
          <w:rFonts w:eastAsia="Times New Roman" w:cs="Calibri"/>
          <w:b/>
          <w:bCs/>
          <w:color w:val="000000"/>
          <w:sz w:val="16"/>
          <w:szCs w:val="16"/>
          <w:u w:val="single"/>
        </w:rPr>
        <w:t xml:space="preserve">Using the occasion of the Shangri-La Dialogue in Singapore this month, Chinese Minister of National Defense and State Councilor Gen. Wei </w:t>
      </w:r>
      <w:proofErr w:type="spellStart"/>
      <w:r w:rsidRPr="00AB745C">
        <w:rPr>
          <w:rFonts w:eastAsia="Times New Roman" w:cs="Calibri"/>
          <w:b/>
          <w:bCs/>
          <w:color w:val="000000"/>
          <w:sz w:val="16"/>
          <w:szCs w:val="16"/>
          <w:u w:val="single"/>
        </w:rPr>
        <w:t>Fenghe</w:t>
      </w:r>
      <w:proofErr w:type="spellEnd"/>
      <w:r w:rsidRPr="00AB745C">
        <w:rPr>
          <w:rFonts w:eastAsia="Times New Roman" w:cs="Calibri"/>
          <w:b/>
          <w:bCs/>
          <w:color w:val="000000"/>
          <w:sz w:val="16"/>
          <w:szCs w:val="16"/>
          <w:u w:val="single"/>
        </w:rPr>
        <w:t xml:space="preserve">, delivered a sharp message to the United States, which may be termed the “Xi Doctrine” on China’s use of force, after Chinese premier Xi Jinping. Wei </w:t>
      </w:r>
      <w:r w:rsidRPr="00AB745C">
        <w:rPr>
          <w:rFonts w:eastAsia="Times New Roman" w:cs="Calibri"/>
          <w:b/>
          <w:bCs/>
          <w:color w:val="000000"/>
          <w:sz w:val="26"/>
          <w:szCs w:val="26"/>
          <w:u w:val="single"/>
        </w:rPr>
        <w:t>declaring both China’s resolve to aggress to advance its interests and a rationalization for the use of force</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Wei’s</w:t>
      </w:r>
      <w:r w:rsidRPr="00AB745C">
        <w:rPr>
          <w:rFonts w:eastAsia="Times New Roman" w:cs="Calibri"/>
          <w:b/>
          <w:bCs/>
          <w:color w:val="000000"/>
          <w:sz w:val="16"/>
          <w:szCs w:val="16"/>
          <w:u w:val="single"/>
        </w:rPr>
        <w:t xml:space="preserve"> de facto </w:t>
      </w:r>
      <w:r w:rsidRPr="00AB745C">
        <w:rPr>
          <w:rFonts w:eastAsia="Times New Roman" w:cs="Calibri"/>
          <w:b/>
          <w:bCs/>
          <w:color w:val="000000"/>
          <w:sz w:val="26"/>
          <w:szCs w:val="26"/>
          <w:u w:val="single"/>
        </w:rPr>
        <w:t>threat of war should not be lost in</w:t>
      </w:r>
      <w:r w:rsidRPr="00AB745C">
        <w:rPr>
          <w:rFonts w:eastAsia="Times New Roman" w:cs="Calibri"/>
          <w:b/>
          <w:bCs/>
          <w:color w:val="000000"/>
          <w:sz w:val="16"/>
          <w:szCs w:val="16"/>
          <w:u w:val="single"/>
        </w:rPr>
        <w:t xml:space="preserve"> his nuances, deliberate </w:t>
      </w:r>
      <w:r w:rsidRPr="00AB745C">
        <w:rPr>
          <w:rFonts w:eastAsia="Times New Roman" w:cs="Calibri"/>
          <w:b/>
          <w:bCs/>
          <w:color w:val="000000"/>
          <w:sz w:val="26"/>
          <w:szCs w:val="26"/>
          <w:u w:val="single"/>
        </w:rPr>
        <w:t>ambiguity</w:t>
      </w:r>
      <w:r w:rsidRPr="00AB745C">
        <w:rPr>
          <w:rFonts w:eastAsia="Times New Roman" w:cs="Calibri"/>
          <w:b/>
          <w:bCs/>
          <w:color w:val="000000"/>
          <w:sz w:val="16"/>
          <w:szCs w:val="16"/>
          <w:u w:val="single"/>
        </w:rPr>
        <w:t xml:space="preserve">, or in translation. His remarks were so bellicose that the world has noticed, as was certainly intended by the leadership of the Chinese Communist Party (CCP). </w:t>
      </w:r>
      <w:r w:rsidRPr="00AB745C">
        <w:rPr>
          <w:rFonts w:eastAsia="Times New Roman" w:cs="Calibri"/>
          <w:b/>
          <w:bCs/>
          <w:color w:val="000000"/>
          <w:sz w:val="26"/>
          <w:szCs w:val="26"/>
          <w:u w:val="single"/>
        </w:rPr>
        <w:t>Empirical evidence of China’s aggression is increasingly common</w:t>
      </w:r>
      <w:r w:rsidRPr="00AB745C">
        <w:rPr>
          <w:rFonts w:eastAsia="Times New Roman" w:cs="Calibri"/>
          <w:b/>
          <w:bCs/>
          <w:color w:val="000000"/>
          <w:sz w:val="16"/>
          <w:szCs w:val="16"/>
          <w:u w:val="single"/>
        </w:rPr>
        <w:t xml:space="preserve">, from its attempt to dominate the South China Sea, the neo-imperialist effort to gain control of states through the Belt and Road Initiative, to its technological imperialism to control 5G and artificial intelligence technologies. </w:t>
      </w:r>
      <w:r w:rsidRPr="00AB745C">
        <w:rPr>
          <w:rFonts w:eastAsia="Times New Roman" w:cs="Calibri"/>
          <w:b/>
          <w:bCs/>
          <w:color w:val="000000"/>
          <w:sz w:val="26"/>
          <w:szCs w:val="26"/>
          <w:u w:val="single"/>
        </w:rPr>
        <w:t>What is</w:t>
      </w:r>
      <w:r w:rsidRPr="00AB745C">
        <w:rPr>
          <w:rFonts w:eastAsia="Times New Roman" w:cs="Calibri"/>
          <w:b/>
          <w:bCs/>
          <w:color w:val="000000"/>
          <w:sz w:val="16"/>
          <w:szCs w:val="16"/>
          <w:u w:val="single"/>
        </w:rPr>
        <w:t xml:space="preserve"> rather </w:t>
      </w:r>
      <w:r w:rsidRPr="00AB745C">
        <w:rPr>
          <w:rFonts w:eastAsia="Times New Roman" w:cs="Calibri"/>
          <w:b/>
          <w:bCs/>
          <w:color w:val="000000"/>
          <w:sz w:val="26"/>
          <w:szCs w:val="26"/>
          <w:u w:val="single"/>
        </w:rPr>
        <w:t>less frequent are</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statements</w:t>
      </w:r>
      <w:r w:rsidRPr="00AB745C">
        <w:rPr>
          <w:rFonts w:eastAsia="Times New Roman" w:cs="Calibri"/>
          <w:b/>
          <w:bCs/>
          <w:color w:val="000000"/>
          <w:sz w:val="16"/>
          <w:szCs w:val="16"/>
          <w:u w:val="single"/>
        </w:rPr>
        <w:t xml:space="preserve"> from high-level </w:t>
      </w:r>
      <w:r w:rsidRPr="00AB745C">
        <w:rPr>
          <w:rFonts w:eastAsia="Times New Roman" w:cs="Calibri"/>
          <w:b/>
          <w:bCs/>
          <w:color w:val="000000"/>
          <w:sz w:val="26"/>
          <w:szCs w:val="26"/>
          <w:u w:val="single"/>
        </w:rPr>
        <w:t>Chinese officials</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proclaiming the country’s intent to be aggressive</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 xml:space="preserve">and offering an attempted legitimizing principle justifying that aggression. </w:t>
      </w:r>
      <w:r w:rsidRPr="00AB745C">
        <w:rPr>
          <w:rFonts w:eastAsia="Times New Roman" w:cs="Calibri"/>
          <w:b/>
          <w:bCs/>
          <w:color w:val="000000"/>
          <w:sz w:val="16"/>
          <w:szCs w:val="16"/>
          <w:u w:val="single"/>
        </w:rPr>
        <w:t xml:space="preserve">While much of the content of Wei’s remarks were in keeping with the gossamer pronouncements on China’s peaceful intentions, as well as a paean to Xi Jinping’s leadership, they still conveyed that </w:t>
      </w:r>
      <w:r w:rsidRPr="00AB745C">
        <w:rPr>
          <w:rFonts w:eastAsia="Times New Roman" w:cs="Calibri"/>
          <w:b/>
          <w:bCs/>
          <w:color w:val="000000"/>
          <w:sz w:val="26"/>
          <w:szCs w:val="26"/>
          <w:u w:val="single"/>
          <w:shd w:val="clear" w:color="auto" w:fill="00FFFF"/>
        </w:rPr>
        <w:t>China is</w:t>
      </w:r>
      <w:r w:rsidRPr="00AB745C">
        <w:rPr>
          <w:rFonts w:eastAsia="Times New Roman" w:cs="Calibri"/>
          <w:b/>
          <w:bCs/>
          <w:color w:val="000000"/>
          <w:sz w:val="26"/>
          <w:szCs w:val="26"/>
          <w:u w:val="single"/>
        </w:rPr>
        <w:t xml:space="preserve"> ready and </w:t>
      </w:r>
      <w:r w:rsidRPr="00AB745C">
        <w:rPr>
          <w:rFonts w:eastAsia="Times New Roman" w:cs="Calibri"/>
          <w:b/>
          <w:bCs/>
          <w:color w:val="000000"/>
          <w:sz w:val="26"/>
          <w:szCs w:val="26"/>
          <w:u w:val="single"/>
          <w:shd w:val="clear" w:color="auto" w:fill="00FFFF"/>
        </w:rPr>
        <w:t>willing to resort to war</w:t>
      </w:r>
      <w:r w:rsidRPr="00AB745C">
        <w:rPr>
          <w:rFonts w:eastAsia="Times New Roman" w:cs="Calibri"/>
          <w:b/>
          <w:bCs/>
          <w:color w:val="000000"/>
          <w:sz w:val="16"/>
          <w:szCs w:val="16"/>
          <w:u w:val="single"/>
          <w:shd w:val="clear" w:color="auto" w:fill="00FFFF"/>
        </w:rPr>
        <w:t xml:space="preserve"> </w:t>
      </w:r>
      <w:r w:rsidRPr="00AB745C">
        <w:rPr>
          <w:rFonts w:eastAsia="Times New Roman" w:cs="Calibri"/>
          <w:b/>
          <w:bCs/>
          <w:color w:val="000000"/>
          <w:sz w:val="26"/>
          <w:szCs w:val="26"/>
          <w:u w:val="single"/>
        </w:rPr>
        <w:t>if the</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U</w:t>
      </w:r>
      <w:r w:rsidRPr="00AB745C">
        <w:rPr>
          <w:rFonts w:eastAsia="Times New Roman" w:cs="Calibri"/>
          <w:b/>
          <w:bCs/>
          <w:color w:val="000000"/>
          <w:sz w:val="16"/>
          <w:szCs w:val="16"/>
          <w:u w:val="single"/>
        </w:rPr>
        <w:t xml:space="preserve">nited </w:t>
      </w:r>
      <w:r w:rsidRPr="00AB745C">
        <w:rPr>
          <w:rFonts w:eastAsia="Times New Roman" w:cs="Calibri"/>
          <w:b/>
          <w:bCs/>
          <w:color w:val="000000"/>
          <w:sz w:val="26"/>
          <w:szCs w:val="26"/>
          <w:u w:val="single"/>
        </w:rPr>
        <w:t>S</w:t>
      </w:r>
      <w:r w:rsidRPr="00AB745C">
        <w:rPr>
          <w:rFonts w:eastAsia="Times New Roman" w:cs="Calibri"/>
          <w:b/>
          <w:bCs/>
          <w:color w:val="000000"/>
          <w:sz w:val="16"/>
          <w:szCs w:val="16"/>
          <w:u w:val="single"/>
        </w:rPr>
        <w:t xml:space="preserve">tates </w:t>
      </w:r>
      <w:r w:rsidRPr="00AB745C">
        <w:rPr>
          <w:rFonts w:eastAsia="Times New Roman" w:cs="Calibri"/>
          <w:b/>
          <w:bCs/>
          <w:color w:val="000000"/>
          <w:sz w:val="26"/>
          <w:szCs w:val="26"/>
          <w:u w:val="single"/>
        </w:rPr>
        <w:t xml:space="preserve">stands </w:t>
      </w:r>
      <w:r w:rsidRPr="00AB745C">
        <w:rPr>
          <w:rFonts w:eastAsia="Times New Roman" w:cs="Calibri"/>
          <w:b/>
          <w:bCs/>
          <w:color w:val="000000"/>
          <w:sz w:val="26"/>
          <w:szCs w:val="26"/>
          <w:u w:val="single"/>
          <w:shd w:val="clear" w:color="auto" w:fill="00FFFF"/>
        </w:rPr>
        <w:t>in</w:t>
      </w:r>
      <w:r w:rsidRPr="00AB745C">
        <w:rPr>
          <w:rFonts w:eastAsia="Times New Roman" w:cs="Calibri"/>
          <w:b/>
          <w:bCs/>
          <w:color w:val="000000"/>
          <w:sz w:val="26"/>
          <w:szCs w:val="26"/>
          <w:u w:val="single"/>
        </w:rPr>
        <w:t xml:space="preserve"> its way of </w:t>
      </w:r>
      <w:r w:rsidRPr="00AB745C">
        <w:rPr>
          <w:rFonts w:eastAsia="Times New Roman" w:cs="Calibri"/>
          <w:b/>
          <w:bCs/>
          <w:color w:val="000000"/>
          <w:sz w:val="26"/>
          <w:szCs w:val="26"/>
          <w:u w:val="single"/>
          <w:shd w:val="clear" w:color="auto" w:fill="00FFFF"/>
        </w:rPr>
        <w:t>global expansion</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and</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they made clear</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that China must go to war</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or</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shd w:val="clear" w:color="auto" w:fill="00FFFF"/>
        </w:rPr>
        <w:t>even a nuclear war</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shd w:val="clear" w:color="auto" w:fill="00FFFF"/>
        </w:rPr>
        <w:t>to occupy Taiwan.</w:t>
      </w:r>
      <w:r w:rsidRPr="00AB745C">
        <w:rPr>
          <w:rFonts w:eastAsia="Times New Roman" w:cs="Calibri"/>
          <w:b/>
          <w:bCs/>
          <w:color w:val="000000"/>
          <w:sz w:val="16"/>
          <w:szCs w:val="16"/>
          <w:u w:val="single"/>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t>
      </w:r>
      <w:proofErr w:type="gramStart"/>
      <w:r w:rsidRPr="00AB745C">
        <w:rPr>
          <w:rFonts w:eastAsia="Times New Roman" w:cs="Calibri"/>
          <w:b/>
          <w:bCs/>
          <w:color w:val="000000"/>
          <w:sz w:val="16"/>
          <w:szCs w:val="16"/>
          <w:u w:val="single"/>
        </w:rPr>
        <w:t>war, and</w:t>
      </w:r>
      <w:proofErr w:type="gramEnd"/>
      <w:r w:rsidRPr="00AB745C">
        <w:rPr>
          <w:rFonts w:eastAsia="Times New Roman" w:cs="Calibri"/>
          <w:b/>
          <w:bCs/>
          <w:color w:val="000000"/>
          <w:sz w:val="16"/>
          <w:szCs w:val="16"/>
          <w:u w:val="single"/>
        </w:rPr>
        <w:t xml:space="preserve"> must fight for the reunification of the motherland at all costs.” “At all </w:t>
      </w:r>
      <w:proofErr w:type="gramStart"/>
      <w:r w:rsidRPr="00AB745C">
        <w:rPr>
          <w:rFonts w:eastAsia="Times New Roman" w:cs="Calibri"/>
          <w:b/>
          <w:bCs/>
          <w:color w:val="000000"/>
          <w:sz w:val="16"/>
          <w:szCs w:val="16"/>
          <w:u w:val="single"/>
        </w:rPr>
        <w:t>cost</w:t>
      </w:r>
      <w:proofErr w:type="gramEnd"/>
      <w:r w:rsidRPr="00AB745C">
        <w:rPr>
          <w:rFonts w:eastAsia="Times New Roman" w:cs="Calibri"/>
          <w:b/>
          <w:bCs/>
          <w:color w:val="000000"/>
          <w:sz w:val="16"/>
          <w:szCs w:val="16"/>
          <w:u w:val="single"/>
        </w:rPr>
        <w:t xml:space="preserve">” means that China will not hesitate to use nuclear weapons or launching another Pearl Harbor to take over Taiwan. This is a clear warning of an invasion. Second, </w:t>
      </w:r>
      <w:r w:rsidRPr="00AB745C">
        <w:rPr>
          <w:rFonts w:eastAsia="Times New Roman" w:cs="Calibri"/>
          <w:b/>
          <w:bCs/>
          <w:color w:val="000000"/>
          <w:sz w:val="26"/>
          <w:szCs w:val="26"/>
          <w:u w:val="single"/>
          <w:shd w:val="clear" w:color="auto" w:fill="00FFFF"/>
        </w:rPr>
        <w:t>the Xi Doctrine</w:t>
      </w:r>
      <w:r w:rsidRPr="00AB745C">
        <w:rPr>
          <w:rFonts w:eastAsia="Times New Roman" w:cs="Calibri"/>
          <w:b/>
          <w:bCs/>
          <w:color w:val="000000"/>
          <w:sz w:val="16"/>
          <w:szCs w:val="16"/>
          <w:u w:val="single"/>
          <w:shd w:val="clear" w:color="auto" w:fill="00FFFF"/>
        </w:rPr>
        <w:t xml:space="preserve"> </w:t>
      </w:r>
      <w:r w:rsidRPr="00AB745C">
        <w:rPr>
          <w:rFonts w:eastAsia="Times New Roman" w:cs="Calibri"/>
          <w:b/>
          <w:bCs/>
          <w:color w:val="000000"/>
          <w:sz w:val="26"/>
          <w:szCs w:val="26"/>
          <w:u w:val="single"/>
          <w:shd w:val="clear" w:color="auto" w:fill="00FFFF"/>
        </w:rPr>
        <w:t>legitimizes territorial expansion</w:t>
      </w:r>
      <w:r w:rsidRPr="00AB745C">
        <w:rPr>
          <w:rFonts w:eastAsia="Times New Roman" w:cs="Calibri"/>
          <w:b/>
          <w:bCs/>
          <w:color w:val="000000"/>
          <w:sz w:val="16"/>
          <w:szCs w:val="16"/>
          <w:u w:val="single"/>
        </w:rPr>
        <w:t xml:space="preserve">. Through his remarks, Wei sought to convince the rest of the world that </w:t>
      </w:r>
      <w:r w:rsidRPr="00AB745C">
        <w:rPr>
          <w:rFonts w:eastAsia="Times New Roman" w:cs="Calibri"/>
          <w:b/>
          <w:bCs/>
          <w:color w:val="000000"/>
          <w:sz w:val="26"/>
          <w:szCs w:val="26"/>
          <w:u w:val="single"/>
        </w:rPr>
        <w:t>China’s seizure of</w:t>
      </w:r>
      <w:r w:rsidRPr="00AB745C">
        <w:rPr>
          <w:rFonts w:eastAsia="Times New Roman" w:cs="Calibri"/>
          <w:b/>
          <w:bCs/>
          <w:color w:val="000000"/>
          <w:sz w:val="16"/>
          <w:szCs w:val="16"/>
          <w:u w:val="single"/>
        </w:rPr>
        <w:t xml:space="preserve"> most of </w:t>
      </w:r>
      <w:r w:rsidRPr="00AB745C">
        <w:rPr>
          <w:rFonts w:eastAsia="Times New Roman" w:cs="Calibri"/>
          <w:b/>
          <w:bCs/>
          <w:color w:val="000000"/>
          <w:sz w:val="26"/>
          <w:szCs w:val="26"/>
          <w:u w:val="single"/>
        </w:rPr>
        <w:t>the S</w:t>
      </w:r>
      <w:r w:rsidRPr="00AB745C">
        <w:rPr>
          <w:rFonts w:eastAsia="Times New Roman" w:cs="Calibri"/>
          <w:b/>
          <w:bCs/>
          <w:color w:val="000000"/>
          <w:sz w:val="16"/>
          <w:szCs w:val="16"/>
          <w:u w:val="single"/>
        </w:rPr>
        <w:t xml:space="preserve">outh </w:t>
      </w:r>
      <w:r w:rsidRPr="00AB745C">
        <w:rPr>
          <w:rFonts w:eastAsia="Times New Roman" w:cs="Calibri"/>
          <w:b/>
          <w:bCs/>
          <w:color w:val="000000"/>
          <w:sz w:val="26"/>
          <w:szCs w:val="26"/>
          <w:u w:val="single"/>
        </w:rPr>
        <w:t>C</w:t>
      </w:r>
      <w:r w:rsidRPr="00AB745C">
        <w:rPr>
          <w:rFonts w:eastAsia="Times New Roman" w:cs="Calibri"/>
          <w:b/>
          <w:bCs/>
          <w:color w:val="000000"/>
          <w:sz w:val="16"/>
          <w:szCs w:val="16"/>
          <w:u w:val="single"/>
        </w:rPr>
        <w:t xml:space="preserve">hina </w:t>
      </w:r>
      <w:r w:rsidRPr="00AB745C">
        <w:rPr>
          <w:rFonts w:eastAsia="Times New Roman" w:cs="Calibri"/>
          <w:b/>
          <w:bCs/>
          <w:color w:val="000000"/>
          <w:sz w:val="26"/>
          <w:szCs w:val="26"/>
          <w:u w:val="single"/>
        </w:rPr>
        <w:t>S</w:t>
      </w:r>
      <w:r w:rsidRPr="00AB745C">
        <w:rPr>
          <w:rFonts w:eastAsia="Times New Roman" w:cs="Calibri"/>
          <w:b/>
          <w:bCs/>
          <w:color w:val="000000"/>
          <w:sz w:val="16"/>
          <w:szCs w:val="16"/>
          <w:u w:val="single"/>
        </w:rPr>
        <w:t xml:space="preserve">ea </w:t>
      </w:r>
      <w:r w:rsidRPr="00AB745C">
        <w:rPr>
          <w:rFonts w:eastAsia="Times New Roman" w:cs="Calibri"/>
          <w:b/>
          <w:bCs/>
          <w:color w:val="000000"/>
          <w:sz w:val="26"/>
          <w:szCs w:val="26"/>
          <w:u w:val="single"/>
        </w:rPr>
        <w:t>is an</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accomplished fact that cannot be overturned</w:t>
      </w:r>
      <w:r w:rsidRPr="00AB745C">
        <w:rPr>
          <w:rFonts w:eastAsia="Times New Roman" w:cs="Calibri"/>
          <w:b/>
          <w:bCs/>
          <w:color w:val="000000"/>
          <w:sz w:val="16"/>
          <w:szCs w:val="16"/>
          <w:u w:val="single"/>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AB745C">
        <w:rPr>
          <w:rFonts w:eastAsia="Times New Roman" w:cs="Calibri"/>
          <w:b/>
          <w:bCs/>
          <w:color w:val="000000"/>
          <w:sz w:val="26"/>
          <w:szCs w:val="26"/>
          <w:u w:val="single"/>
        </w:rPr>
        <w:t>Xi</w:t>
      </w:r>
      <w:r w:rsidRPr="00AB745C">
        <w:rPr>
          <w:rFonts w:eastAsia="Times New Roman" w:cs="Calibri"/>
          <w:b/>
          <w:bCs/>
          <w:color w:val="000000"/>
          <w:sz w:val="16"/>
          <w:szCs w:val="16"/>
          <w:u w:val="single"/>
        </w:rPr>
        <w:t xml:space="preserve"> Doctrine </w:t>
      </w:r>
      <w:r w:rsidRPr="00AB745C">
        <w:rPr>
          <w:rFonts w:eastAsia="Times New Roman" w:cs="Calibri"/>
          <w:b/>
          <w:bCs/>
          <w:color w:val="000000"/>
          <w:sz w:val="26"/>
          <w:szCs w:val="26"/>
          <w:u w:val="single"/>
        </w:rPr>
        <w:t xml:space="preserve">will set </w:t>
      </w:r>
      <w:r w:rsidRPr="00AB745C">
        <w:rPr>
          <w:rFonts w:eastAsia="Times New Roman" w:cs="Calibri"/>
          <w:b/>
          <w:bCs/>
          <w:color w:val="000000"/>
          <w:sz w:val="26"/>
          <w:szCs w:val="26"/>
          <w:u w:val="single"/>
          <w:shd w:val="clear" w:color="auto" w:fill="00FFFF"/>
        </w:rPr>
        <w:t>a</w:t>
      </w:r>
      <w:r w:rsidRPr="00AB745C">
        <w:rPr>
          <w:rFonts w:eastAsia="Times New Roman" w:cs="Calibri"/>
          <w:b/>
          <w:bCs/>
          <w:color w:val="000000"/>
          <w:sz w:val="16"/>
          <w:szCs w:val="16"/>
          <w:u w:val="single"/>
        </w:rPr>
        <w:t xml:space="preserve"> perilous </w:t>
      </w:r>
      <w:r w:rsidRPr="00AB745C">
        <w:rPr>
          <w:rFonts w:eastAsia="Times New Roman" w:cs="Calibri"/>
          <w:b/>
          <w:bCs/>
          <w:color w:val="000000"/>
          <w:sz w:val="26"/>
          <w:szCs w:val="26"/>
          <w:u w:val="single"/>
          <w:shd w:val="clear" w:color="auto" w:fill="00FFFF"/>
        </w:rPr>
        <w:t>precedent</w:t>
      </w:r>
      <w:r w:rsidRPr="00AB745C">
        <w:rPr>
          <w:rFonts w:eastAsia="Times New Roman" w:cs="Calibri"/>
          <w:b/>
          <w:bCs/>
          <w:color w:val="000000"/>
          <w:sz w:val="26"/>
          <w:szCs w:val="26"/>
          <w:u w:val="single"/>
        </w:rPr>
        <w:t xml:space="preserve"> </w:t>
      </w:r>
      <w:r w:rsidRPr="00AB745C">
        <w:rPr>
          <w:rFonts w:eastAsia="Times New Roman" w:cs="Calibri"/>
          <w:b/>
          <w:bCs/>
          <w:color w:val="000000"/>
          <w:sz w:val="26"/>
          <w:szCs w:val="26"/>
          <w:u w:val="single"/>
          <w:shd w:val="clear" w:color="auto" w:fill="00FFFF"/>
        </w:rPr>
        <w:t>of success</w:t>
      </w:r>
      <w:r w:rsidRPr="00AB745C">
        <w:rPr>
          <w:rFonts w:eastAsia="Times New Roman" w:cs="Calibri"/>
          <w:b/>
          <w:bCs/>
          <w:color w:val="000000"/>
          <w:sz w:val="26"/>
          <w:szCs w:val="26"/>
          <w:u w:val="single"/>
        </w:rPr>
        <w:t>ful territorial</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expansion</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 xml:space="preserve">which </w:t>
      </w:r>
      <w:r w:rsidRPr="00AB745C">
        <w:rPr>
          <w:rFonts w:eastAsia="Times New Roman" w:cs="Calibri"/>
          <w:b/>
          <w:bCs/>
          <w:color w:val="000000"/>
          <w:sz w:val="26"/>
          <w:szCs w:val="26"/>
          <w:u w:val="single"/>
          <w:shd w:val="clear" w:color="auto" w:fill="00FFFF"/>
        </w:rPr>
        <w:t>will</w:t>
      </w:r>
      <w:r w:rsidRPr="00AB745C">
        <w:rPr>
          <w:rFonts w:eastAsia="Times New Roman" w:cs="Calibri"/>
          <w:b/>
          <w:bCs/>
          <w:color w:val="000000"/>
          <w:sz w:val="16"/>
          <w:szCs w:val="16"/>
          <w:u w:val="single"/>
          <w:shd w:val="clear" w:color="auto" w:fill="00FFFF"/>
        </w:rPr>
        <w:t xml:space="preserve"> </w:t>
      </w:r>
      <w:r w:rsidRPr="00AB745C">
        <w:rPr>
          <w:rFonts w:eastAsia="Times New Roman" w:cs="Calibri"/>
          <w:b/>
          <w:bCs/>
          <w:color w:val="000000"/>
          <w:sz w:val="26"/>
          <w:szCs w:val="26"/>
          <w:u w:val="single"/>
          <w:shd w:val="clear" w:color="auto" w:fill="00FFFF"/>
        </w:rPr>
        <w:t xml:space="preserve">further entice China </w:t>
      </w:r>
      <w:r w:rsidRPr="00AB745C">
        <w:rPr>
          <w:rFonts w:eastAsia="Times New Roman" w:cs="Calibri"/>
          <w:b/>
          <w:bCs/>
          <w:color w:val="000000"/>
          <w:sz w:val="26"/>
          <w:szCs w:val="26"/>
          <w:u w:val="single"/>
        </w:rPr>
        <w:t>and jeopardize the peace of the region</w:t>
      </w:r>
      <w:r w:rsidRPr="00AB745C">
        <w:rPr>
          <w:rFonts w:eastAsia="Times New Roman" w:cs="Calibri"/>
          <w:b/>
          <w:bCs/>
          <w:color w:val="000000"/>
          <w:sz w:val="16"/>
          <w:szCs w:val="16"/>
          <w:u w:val="single"/>
        </w:rPr>
        <w:t xml:space="preserve">. Third, </w:t>
      </w:r>
      <w:r w:rsidRPr="00AB745C">
        <w:rPr>
          <w:rFonts w:eastAsia="Times New Roman" w:cs="Calibri"/>
          <w:b/>
          <w:bCs/>
          <w:color w:val="000000"/>
          <w:sz w:val="26"/>
          <w:szCs w:val="26"/>
          <w:u w:val="single"/>
        </w:rPr>
        <w:t>the doctrine targets the U</w:t>
      </w:r>
      <w:r w:rsidRPr="00AB745C">
        <w:rPr>
          <w:rFonts w:eastAsia="Times New Roman" w:cs="Calibri"/>
          <w:b/>
          <w:bCs/>
          <w:color w:val="000000"/>
          <w:sz w:val="16"/>
          <w:szCs w:val="16"/>
          <w:u w:val="single"/>
        </w:rPr>
        <w:t xml:space="preserve">nited </w:t>
      </w:r>
      <w:r w:rsidRPr="00AB745C">
        <w:rPr>
          <w:rFonts w:eastAsia="Times New Roman" w:cs="Calibri"/>
          <w:b/>
          <w:bCs/>
          <w:color w:val="000000"/>
          <w:sz w:val="26"/>
          <w:szCs w:val="26"/>
          <w:u w:val="single"/>
        </w:rPr>
        <w:t>S</w:t>
      </w:r>
      <w:r w:rsidRPr="00AB745C">
        <w:rPr>
          <w:rFonts w:eastAsia="Times New Roman" w:cs="Calibri"/>
          <w:b/>
          <w:bCs/>
          <w:color w:val="000000"/>
          <w:sz w:val="16"/>
          <w:szCs w:val="16"/>
          <w:u w:val="single"/>
        </w:rPr>
        <w:t xml:space="preserve">tates </w:t>
      </w:r>
      <w:r w:rsidRPr="00AB745C">
        <w:rPr>
          <w:rFonts w:eastAsia="Times New Roman" w:cs="Calibri"/>
          <w:b/>
          <w:bCs/>
          <w:color w:val="000000"/>
          <w:sz w:val="26"/>
          <w:szCs w:val="26"/>
          <w:u w:val="single"/>
        </w:rPr>
        <w:t>as a cause of the world’s major problems and</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envisions a powerful China</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evicting the United States from the region</w:t>
      </w:r>
      <w:r w:rsidRPr="00AB745C">
        <w:rPr>
          <w:rFonts w:eastAsia="Times New Roman" w:cs="Calibri"/>
          <w:b/>
          <w:bCs/>
          <w:color w:val="000000"/>
          <w:sz w:val="16"/>
          <w:szCs w:val="16"/>
          <w:u w:val="single"/>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w:t>
      </w:r>
      <w:r w:rsidRPr="00AB745C">
        <w:rPr>
          <w:rFonts w:eastAsia="Times New Roman" w:cs="Calibri"/>
          <w:b/>
          <w:bCs/>
          <w:color w:val="000000"/>
          <w:sz w:val="16"/>
          <w:szCs w:val="16"/>
          <w:u w:val="single"/>
        </w:rPr>
        <w:lastRenderedPageBreak/>
        <w:t xml:space="preserve">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caused by its successful seizure of territory. In fact, the SCS is far less stable </w:t>
      </w:r>
      <w:proofErr w:type="gramStart"/>
      <w:r w:rsidRPr="00AB745C">
        <w:rPr>
          <w:rFonts w:eastAsia="Times New Roman" w:cs="Calibri"/>
          <w:b/>
          <w:bCs/>
          <w:color w:val="000000"/>
          <w:sz w:val="16"/>
          <w:szCs w:val="16"/>
          <w:u w:val="single"/>
        </w:rPr>
        <w:t>as a result of</w:t>
      </w:r>
      <w:proofErr w:type="gramEnd"/>
      <w:r w:rsidRPr="00AB745C">
        <w:rPr>
          <w:rFonts w:eastAsia="Times New Roman" w:cs="Calibri"/>
          <w:b/>
          <w:bCs/>
          <w:color w:val="000000"/>
          <w:sz w:val="16"/>
          <w:szCs w:val="16"/>
          <w:u w:val="single"/>
        </w:rPr>
        <w:t xml:space="preserve">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AB745C">
        <w:rPr>
          <w:rFonts w:eastAsia="Times New Roman" w:cs="Calibri"/>
          <w:b/>
          <w:bCs/>
          <w:color w:val="000000"/>
          <w:sz w:val="26"/>
          <w:szCs w:val="26"/>
          <w:u w:val="single"/>
        </w:rPr>
        <w:t>Trump</w:t>
      </w:r>
      <w:r w:rsidRPr="00AB745C">
        <w:rPr>
          <w:rFonts w:eastAsia="Times New Roman" w:cs="Calibri"/>
          <w:b/>
          <w:bCs/>
          <w:color w:val="000000"/>
          <w:sz w:val="16"/>
          <w:szCs w:val="16"/>
          <w:u w:val="single"/>
        </w:rPr>
        <w:t xml:space="preserve"> administration </w:t>
      </w:r>
      <w:r w:rsidRPr="00AB745C">
        <w:rPr>
          <w:rFonts w:eastAsia="Times New Roman" w:cs="Calibri"/>
          <w:b/>
          <w:bCs/>
          <w:color w:val="000000"/>
          <w:sz w:val="26"/>
          <w:szCs w:val="26"/>
          <w:u w:val="single"/>
        </w:rPr>
        <w:t>has</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shocked the CCP with</w:t>
      </w:r>
      <w:r w:rsidRPr="00AB745C">
        <w:rPr>
          <w:rFonts w:eastAsia="Times New Roman" w:cs="Calibri"/>
          <w:b/>
          <w:bCs/>
          <w:color w:val="000000"/>
          <w:sz w:val="16"/>
          <w:szCs w:val="16"/>
          <w:u w:val="single"/>
        </w:rPr>
        <w:t xml:space="preserve"> the </w:t>
      </w:r>
      <w:r w:rsidRPr="00AB745C">
        <w:rPr>
          <w:rFonts w:eastAsia="Times New Roman" w:cs="Calibri"/>
          <w:b/>
          <w:bCs/>
          <w:color w:val="000000"/>
          <w:sz w:val="26"/>
          <w:szCs w:val="26"/>
          <w:u w:val="single"/>
        </w:rPr>
        <w:t>three major steps</w:t>
      </w:r>
      <w:r w:rsidRPr="00AB745C">
        <w:rPr>
          <w:rFonts w:eastAsia="Times New Roman" w:cs="Calibri"/>
          <w:b/>
          <w:bCs/>
          <w:color w:val="000000"/>
          <w:sz w:val="16"/>
          <w:szCs w:val="16"/>
          <w:u w:val="single"/>
        </w:rPr>
        <w:t xml:space="preserve"> it has taken. First, </w:t>
      </w:r>
      <w:r w:rsidRPr="00AB745C">
        <w:rPr>
          <w:rFonts w:eastAsia="Times New Roman" w:cs="Calibri"/>
          <w:b/>
          <w:bCs/>
          <w:color w:val="000000"/>
          <w:sz w:val="26"/>
          <w:szCs w:val="26"/>
          <w:u w:val="single"/>
        </w:rPr>
        <w:t>it has shifted the focus of the U.S. national-security strategy</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and</w:t>
      </w:r>
      <w:r w:rsidRPr="00AB745C">
        <w:rPr>
          <w:rFonts w:eastAsia="Times New Roman" w:cs="Calibri"/>
          <w:b/>
          <w:bCs/>
          <w:color w:val="000000"/>
          <w:sz w:val="16"/>
          <w:szCs w:val="16"/>
          <w:u w:val="single"/>
        </w:rPr>
        <w:t xml:space="preserve"> now </w:t>
      </w:r>
      <w:r w:rsidRPr="00AB745C">
        <w:rPr>
          <w:rFonts w:eastAsia="Times New Roman" w:cs="Calibri"/>
          <w:b/>
          <w:bCs/>
          <w:color w:val="000000"/>
          <w:sz w:val="26"/>
          <w:szCs w:val="26"/>
          <w:u w:val="single"/>
        </w:rPr>
        <w:t>identifies</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China explicitly as its primary rival</w:t>
      </w:r>
      <w:r w:rsidRPr="00AB745C">
        <w:rPr>
          <w:rFonts w:eastAsia="Times New Roman" w:cs="Calibri"/>
          <w:b/>
          <w:bCs/>
          <w:color w:val="000000"/>
          <w:sz w:val="16"/>
          <w:szCs w:val="16"/>
          <w:u w:val="single"/>
        </w:rPr>
        <w:t xml:space="preserve">—abandoning the far more muted policies of previous administrations. Second, </w:t>
      </w:r>
      <w:r w:rsidRPr="00AB745C">
        <w:rPr>
          <w:rFonts w:eastAsia="Times New Roman" w:cs="Calibri"/>
          <w:b/>
          <w:bCs/>
          <w:color w:val="000000"/>
          <w:sz w:val="26"/>
          <w:szCs w:val="26"/>
          <w:u w:val="single"/>
        </w:rPr>
        <w:t>Trump has</w:t>
      </w:r>
      <w:r w:rsidRPr="00AB745C">
        <w:rPr>
          <w:rFonts w:eastAsia="Times New Roman" w:cs="Calibri"/>
          <w:b/>
          <w:bCs/>
          <w:color w:val="000000"/>
          <w:sz w:val="16"/>
          <w:szCs w:val="16"/>
          <w:u w:val="single"/>
        </w:rPr>
        <w:t xml:space="preserve"> acted on this peer competitive threat by </w:t>
      </w:r>
      <w:r w:rsidRPr="00AB745C">
        <w:rPr>
          <w:rFonts w:eastAsia="Times New Roman" w:cs="Calibri"/>
          <w:b/>
          <w:bCs/>
          <w:color w:val="000000"/>
          <w:sz w:val="26"/>
          <w:szCs w:val="26"/>
          <w:u w:val="single"/>
        </w:rPr>
        <w:t>advancing tangible measures, such as arms sales to allies</w:t>
      </w:r>
      <w:r w:rsidRPr="00AB745C">
        <w:rPr>
          <w:rFonts w:eastAsia="Times New Roman" w:cs="Calibri"/>
          <w:b/>
          <w:bCs/>
          <w:color w:val="000000"/>
          <w:sz w:val="16"/>
          <w:szCs w:val="16"/>
          <w:u w:val="single"/>
        </w:rPr>
        <w:t xml:space="preserve"> and the ban of Huawei. </w:t>
      </w:r>
      <w:r w:rsidRPr="00AB745C">
        <w:rPr>
          <w:rFonts w:eastAsia="Times New Roman" w:cs="Calibri"/>
          <w:b/>
          <w:bCs/>
          <w:color w:val="000000"/>
          <w:sz w:val="26"/>
          <w:szCs w:val="26"/>
          <w:u w:val="single"/>
        </w:rPr>
        <w:t>Third, the administration has</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made credible commitments</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to</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assure</w:t>
      </w:r>
      <w:r w:rsidRPr="00AB745C">
        <w:rPr>
          <w:rFonts w:eastAsia="Times New Roman" w:cs="Calibri"/>
          <w:b/>
          <w:bCs/>
          <w:color w:val="000000"/>
          <w:sz w:val="16"/>
          <w:szCs w:val="16"/>
          <w:u w:val="single"/>
        </w:rPr>
        <w:t xml:space="preserve"> partners and </w:t>
      </w:r>
      <w:r w:rsidRPr="00AB745C">
        <w:rPr>
          <w:rFonts w:eastAsia="Times New Roman" w:cs="Calibri"/>
          <w:b/>
          <w:bCs/>
          <w:color w:val="000000"/>
          <w:sz w:val="26"/>
          <w:szCs w:val="26"/>
          <w:u w:val="single"/>
        </w:rPr>
        <w:t xml:space="preserve">allies to counter China’s aggression </w:t>
      </w:r>
      <w:r w:rsidRPr="00AB745C">
        <w:rPr>
          <w:rFonts w:eastAsia="Times New Roman" w:cs="Calibri"/>
          <w:b/>
          <w:bCs/>
          <w:color w:val="000000"/>
          <w:sz w:val="16"/>
          <w:szCs w:val="16"/>
          <w:u w:val="single"/>
        </w:rPr>
        <w:t xml:space="preserve">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AB745C">
        <w:rPr>
          <w:rFonts w:eastAsia="Times New Roman" w:cs="Calibri"/>
          <w:b/>
          <w:bCs/>
          <w:color w:val="000000"/>
          <w:sz w:val="26"/>
          <w:szCs w:val="26"/>
          <w:u w:val="single"/>
        </w:rPr>
        <w:t>the nationalistic fervor</w:t>
      </w:r>
      <w:r w:rsidRPr="00AB745C">
        <w:rPr>
          <w:rFonts w:eastAsia="Times New Roman" w:cs="Calibri"/>
          <w:b/>
          <w:bCs/>
          <w:color w:val="000000"/>
          <w:sz w:val="16"/>
          <w:szCs w:val="16"/>
          <w:u w:val="single"/>
        </w:rPr>
        <w:t xml:space="preserve"> advanced by the CCP’s propaganda </w:t>
      </w:r>
      <w:r w:rsidRPr="00AB745C">
        <w:rPr>
          <w:rFonts w:eastAsia="Times New Roman" w:cs="Calibri"/>
          <w:b/>
          <w:bCs/>
          <w:color w:val="000000"/>
          <w:sz w:val="26"/>
          <w:szCs w:val="26"/>
          <w:u w:val="single"/>
        </w:rPr>
        <w:t>and</w:t>
      </w:r>
      <w:r w:rsidRPr="00AB745C">
        <w:rPr>
          <w:rFonts w:eastAsia="Times New Roman" w:cs="Calibri"/>
          <w:b/>
          <w:bCs/>
          <w:color w:val="000000"/>
          <w:sz w:val="16"/>
          <w:szCs w:val="16"/>
          <w:u w:val="single"/>
        </w:rPr>
        <w:t xml:space="preserve"> by the </w:t>
      </w:r>
      <w:r w:rsidRPr="00AB745C">
        <w:rPr>
          <w:rFonts w:eastAsia="Times New Roman" w:cs="Calibri"/>
          <w:b/>
          <w:bCs/>
          <w:color w:val="000000"/>
          <w:sz w:val="26"/>
          <w:szCs w:val="26"/>
          <w:u w:val="single"/>
        </w:rPr>
        <w:t>rapid military modernization have made many young militant officers in the PLA overconfident</w:t>
      </w:r>
      <w:r w:rsidRPr="00AB745C">
        <w:rPr>
          <w:rFonts w:eastAsia="Times New Roman" w:cs="Calibri"/>
          <w:b/>
          <w:bCs/>
          <w:color w:val="000000"/>
          <w:sz w:val="16"/>
          <w:szCs w:val="16"/>
          <w:u w:val="single"/>
        </w:rPr>
        <w:t xml:space="preserve">. This is infrequently noticed in the West. </w:t>
      </w:r>
      <w:r w:rsidRPr="00AB745C">
        <w:rPr>
          <w:rFonts w:eastAsia="Times New Roman" w:cs="Calibri"/>
          <w:b/>
          <w:bCs/>
          <w:color w:val="000000"/>
          <w:sz w:val="26"/>
          <w:szCs w:val="26"/>
          <w:u w:val="single"/>
        </w:rPr>
        <w:t xml:space="preserve">They can hardly wait to fight an ultimate war to defeat the </w:t>
      </w:r>
      <w:proofErr w:type="gramStart"/>
      <w:r w:rsidRPr="00AB745C">
        <w:rPr>
          <w:rFonts w:eastAsia="Times New Roman" w:cs="Calibri"/>
          <w:b/>
          <w:bCs/>
          <w:color w:val="000000"/>
          <w:sz w:val="26"/>
          <w:szCs w:val="26"/>
          <w:u w:val="single"/>
        </w:rPr>
        <w:t>arch-enemy</w:t>
      </w:r>
      <w:proofErr w:type="gramEnd"/>
      <w:r w:rsidRPr="00AB745C">
        <w:rPr>
          <w:rFonts w:eastAsia="Times New Roman" w:cs="Calibri"/>
          <w:b/>
          <w:bCs/>
          <w:color w:val="000000"/>
          <w:sz w:val="16"/>
          <w:szCs w:val="16"/>
          <w:u w:val="single"/>
        </w:rPr>
        <w:t xml:space="preserve">. This plainly dangerous mentality echoes the Japanese military’s beliefs before Pearl Harbor. </w:t>
      </w:r>
      <w:r w:rsidRPr="00AB745C">
        <w:rPr>
          <w:rFonts w:eastAsia="Times New Roman" w:cs="Calibri"/>
          <w:b/>
          <w:bCs/>
          <w:color w:val="000000"/>
          <w:sz w:val="26"/>
          <w:szCs w:val="26"/>
          <w:u w:val="single"/>
        </w:rPr>
        <w:t xml:space="preserve">The bellicosity </w:t>
      </w:r>
      <w:r w:rsidRPr="00AB745C">
        <w:rPr>
          <w:rFonts w:eastAsia="Times New Roman" w:cs="Calibri"/>
          <w:b/>
          <w:bCs/>
          <w:color w:val="000000"/>
          <w:sz w:val="16"/>
          <w:szCs w:val="16"/>
          <w:u w:val="single"/>
        </w:rPr>
        <w:t xml:space="preserve">evinced in Wei’s speech </w:t>
      </w:r>
      <w:r w:rsidRPr="00AB745C">
        <w:rPr>
          <w:rFonts w:eastAsia="Times New Roman" w:cs="Calibri"/>
          <w:b/>
          <w:bCs/>
          <w:color w:val="000000"/>
          <w:sz w:val="26"/>
          <w:szCs w:val="26"/>
          <w:u w:val="single"/>
        </w:rPr>
        <w:t>is serious</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and</w:t>
      </w:r>
      <w:r w:rsidRPr="00AB745C">
        <w:rPr>
          <w:rFonts w:eastAsia="Times New Roman" w:cs="Calibri"/>
          <w:b/>
          <w:bCs/>
          <w:color w:val="000000"/>
          <w:sz w:val="16"/>
          <w:szCs w:val="16"/>
          <w:u w:val="single"/>
        </w:rPr>
        <w:t xml:space="preserve"> is </w:t>
      </w:r>
      <w:r w:rsidRPr="00AB745C">
        <w:rPr>
          <w:rFonts w:eastAsia="Times New Roman" w:cs="Calibri"/>
          <w:b/>
          <w:bCs/>
          <w:color w:val="000000"/>
          <w:sz w:val="26"/>
          <w:szCs w:val="26"/>
          <w:u w:val="single"/>
        </w:rPr>
        <w:t>not bluster intended to deter</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The United States cannot meet China’s threat with half</w:t>
      </w:r>
      <w:r w:rsidRPr="00AB745C">
        <w:rPr>
          <w:rFonts w:eastAsia="Times New Roman" w:cs="Calibri"/>
          <w:b/>
          <w:bCs/>
          <w:color w:val="000000"/>
          <w:sz w:val="26"/>
          <w:szCs w:val="26"/>
          <w:u w:val="single"/>
          <w:shd w:val="clear" w:color="auto" w:fill="00FFFF"/>
        </w:rPr>
        <w:t>-measures</w:t>
      </w:r>
      <w:r w:rsidRPr="00AB745C">
        <w:rPr>
          <w:rFonts w:eastAsia="Times New Roman" w:cs="Calibri"/>
          <w:b/>
          <w:bCs/>
          <w:color w:val="000000"/>
          <w:sz w:val="26"/>
          <w:szCs w:val="26"/>
          <w:u w:val="single"/>
        </w:rPr>
        <w:t xml:space="preserve">, which are likely to </w:t>
      </w:r>
      <w:r w:rsidRPr="00AB745C">
        <w:rPr>
          <w:rFonts w:eastAsia="Times New Roman" w:cs="Calibri"/>
          <w:b/>
          <w:bCs/>
          <w:color w:val="000000"/>
          <w:sz w:val="26"/>
          <w:szCs w:val="26"/>
          <w:u w:val="single"/>
          <w:shd w:val="clear" w:color="auto" w:fill="00FFFF"/>
        </w:rPr>
        <w:t>further encourage China’s aggressive behavior</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shd w:val="clear" w:color="auto" w:fill="00FFFF"/>
        </w:rPr>
        <w:t>The U</w:t>
      </w:r>
      <w:r w:rsidRPr="00AB745C">
        <w:rPr>
          <w:rFonts w:eastAsia="Times New Roman" w:cs="Calibri"/>
          <w:b/>
          <w:bCs/>
          <w:color w:val="000000"/>
          <w:sz w:val="16"/>
          <w:szCs w:val="16"/>
          <w:u w:val="single"/>
        </w:rPr>
        <w:t xml:space="preserve">nited </w:t>
      </w:r>
      <w:r w:rsidRPr="00AB745C">
        <w:rPr>
          <w:rFonts w:eastAsia="Times New Roman" w:cs="Calibri"/>
          <w:b/>
          <w:bCs/>
          <w:color w:val="000000"/>
          <w:sz w:val="26"/>
          <w:szCs w:val="26"/>
          <w:u w:val="single"/>
          <w:shd w:val="clear" w:color="auto" w:fill="00FFFF"/>
        </w:rPr>
        <w:t>S</w:t>
      </w:r>
      <w:r w:rsidRPr="00AB745C">
        <w:rPr>
          <w:rFonts w:eastAsia="Times New Roman" w:cs="Calibri"/>
          <w:b/>
          <w:bCs/>
          <w:color w:val="000000"/>
          <w:sz w:val="16"/>
          <w:szCs w:val="16"/>
          <w:u w:val="single"/>
        </w:rPr>
        <w:t xml:space="preserve">tates </w:t>
      </w:r>
      <w:r w:rsidRPr="00AB745C">
        <w:rPr>
          <w:rFonts w:eastAsia="Times New Roman" w:cs="Calibri"/>
          <w:b/>
          <w:bCs/>
          <w:color w:val="000000"/>
          <w:sz w:val="26"/>
          <w:szCs w:val="26"/>
          <w:u w:val="single"/>
          <w:shd w:val="clear" w:color="auto" w:fill="00FFFF"/>
        </w:rPr>
        <w:t>must respond</w:t>
      </w:r>
      <w:r w:rsidRPr="00AB745C">
        <w:rPr>
          <w:rFonts w:eastAsia="Times New Roman" w:cs="Calibri"/>
          <w:b/>
          <w:bCs/>
          <w:color w:val="000000"/>
          <w:sz w:val="26"/>
          <w:szCs w:val="26"/>
          <w:u w:val="single"/>
        </w:rPr>
        <w:t xml:space="preserve"> to China’s</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belligerence</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shd w:val="clear" w:color="auto" w:fill="00FFFF"/>
        </w:rPr>
        <w:t>with greater strength</w:t>
      </w:r>
      <w:r w:rsidRPr="00AB745C">
        <w:rPr>
          <w:rFonts w:eastAsia="Times New Roman" w:cs="Calibri"/>
          <w:b/>
          <w:bCs/>
          <w:color w:val="000000"/>
          <w:sz w:val="16"/>
          <w:szCs w:val="16"/>
          <w:u w:val="single"/>
          <w:shd w:val="clear" w:color="auto" w:fill="00FFFF"/>
        </w:rPr>
        <w:t xml:space="preserve">, </w:t>
      </w:r>
      <w:r w:rsidRPr="00AB745C">
        <w:rPr>
          <w:rFonts w:eastAsia="Times New Roman" w:cs="Calibri"/>
          <w:b/>
          <w:bCs/>
          <w:color w:val="000000"/>
          <w:sz w:val="26"/>
          <w:szCs w:val="26"/>
          <w:u w:val="single"/>
          <w:shd w:val="clear" w:color="auto" w:fill="00FFFF"/>
        </w:rPr>
        <w:t>adamantine determination</w:t>
      </w:r>
      <w:r w:rsidRPr="00AB745C">
        <w:rPr>
          <w:rFonts w:eastAsia="Times New Roman" w:cs="Calibri"/>
          <w:b/>
          <w:bCs/>
          <w:color w:val="000000"/>
          <w:sz w:val="16"/>
          <w:szCs w:val="16"/>
          <w:u w:val="single"/>
          <w:shd w:val="clear" w:color="auto" w:fill="00FFFF"/>
        </w:rPr>
        <w:t xml:space="preserve">, </w:t>
      </w:r>
      <w:r w:rsidRPr="00AB745C">
        <w:rPr>
          <w:rFonts w:eastAsia="Times New Roman" w:cs="Calibri"/>
          <w:b/>
          <w:bCs/>
          <w:color w:val="000000"/>
          <w:sz w:val="26"/>
          <w:szCs w:val="26"/>
          <w:u w:val="single"/>
          <w:shd w:val="clear" w:color="auto" w:fill="00FFFF"/>
        </w:rPr>
        <w:t>and more vigorous</w:t>
      </w:r>
      <w:r w:rsidRPr="00AB745C">
        <w:rPr>
          <w:rFonts w:eastAsia="Times New Roman" w:cs="Calibri"/>
          <w:b/>
          <w:bCs/>
          <w:color w:val="000000"/>
          <w:sz w:val="26"/>
          <w:szCs w:val="26"/>
          <w:u w:val="single"/>
        </w:rPr>
        <w:t xml:space="preserve"> diplomatic and </w:t>
      </w:r>
      <w:r w:rsidRPr="00AB745C">
        <w:rPr>
          <w:rFonts w:eastAsia="Times New Roman" w:cs="Calibri"/>
          <w:b/>
          <w:bCs/>
          <w:color w:val="000000"/>
          <w:sz w:val="26"/>
          <w:szCs w:val="26"/>
          <w:u w:val="single"/>
          <w:shd w:val="clear" w:color="auto" w:fill="00FFFF"/>
        </w:rPr>
        <w:t>military measures</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With the Xi Doctrine</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China ha</w:t>
      </w:r>
      <w:r w:rsidRPr="00AB745C">
        <w:rPr>
          <w:rFonts w:eastAsia="Times New Roman" w:cs="Calibri"/>
          <w:b/>
          <w:bCs/>
          <w:color w:val="000000"/>
          <w:sz w:val="16"/>
          <w:szCs w:val="16"/>
          <w:u w:val="single"/>
        </w:rPr>
        <w:t xml:space="preserve">s proclaimed and </w:t>
      </w:r>
      <w:r w:rsidRPr="00AB745C">
        <w:rPr>
          <w:rFonts w:eastAsia="Times New Roman" w:cs="Calibri"/>
          <w:b/>
          <w:bCs/>
          <w:color w:val="000000"/>
          <w:sz w:val="26"/>
          <w:szCs w:val="26"/>
          <w:u w:val="single"/>
        </w:rPr>
        <w:t>rationalized its aggression.</w:t>
      </w:r>
      <w:r w:rsidRPr="00AB745C">
        <w:rPr>
          <w:rFonts w:eastAsia="Times New Roman" w:cs="Calibri"/>
          <w:b/>
          <w:bCs/>
          <w:color w:val="000000"/>
          <w:sz w:val="16"/>
          <w:szCs w:val="16"/>
          <w:u w:val="single"/>
        </w:rPr>
        <w:t xml:space="preserve"> </w:t>
      </w:r>
      <w:r w:rsidRPr="00AB745C">
        <w:rPr>
          <w:rFonts w:eastAsia="Times New Roman" w:cs="Calibri"/>
          <w:b/>
          <w:bCs/>
          <w:color w:val="000000"/>
          <w:sz w:val="26"/>
          <w:szCs w:val="26"/>
          <w:u w:val="single"/>
        </w:rPr>
        <w:t>A Trump Doctrine</w:t>
      </w:r>
      <w:r w:rsidRPr="00AB745C">
        <w:rPr>
          <w:rFonts w:eastAsia="Times New Roman" w:cs="Calibri"/>
          <w:b/>
          <w:bCs/>
          <w:color w:val="000000"/>
          <w:sz w:val="16"/>
          <w:szCs w:val="16"/>
          <w:u w:val="single"/>
        </w:rPr>
        <w:t xml:space="preserve"> forged in response </w:t>
      </w:r>
      <w:proofErr w:type="gramStart"/>
      <w:r w:rsidRPr="00AB745C">
        <w:rPr>
          <w:rFonts w:eastAsia="Times New Roman" w:cs="Calibri"/>
          <w:b/>
          <w:bCs/>
          <w:color w:val="000000"/>
          <w:sz w:val="26"/>
          <w:szCs w:val="26"/>
          <w:u w:val="single"/>
        </w:rPr>
        <w:t>has to</w:t>
      </w:r>
      <w:proofErr w:type="gramEnd"/>
      <w:r w:rsidRPr="00AB745C">
        <w:rPr>
          <w:rFonts w:eastAsia="Times New Roman" w:cs="Calibri"/>
          <w:b/>
          <w:bCs/>
          <w:color w:val="000000"/>
          <w:sz w:val="26"/>
          <w:szCs w:val="26"/>
          <w:u w:val="single"/>
        </w:rPr>
        <w:t xml:space="preserve"> reveal</w:t>
      </w:r>
      <w:r w:rsidRPr="00AB745C">
        <w:rPr>
          <w:rFonts w:eastAsia="Times New Roman" w:cs="Calibri"/>
          <w:b/>
          <w:bCs/>
          <w:color w:val="000000"/>
          <w:sz w:val="16"/>
          <w:szCs w:val="16"/>
          <w:u w:val="single"/>
        </w:rPr>
        <w:t xml:space="preserve"> to all global audiences, most importantly the CCP leadership, </w:t>
      </w:r>
      <w:r w:rsidRPr="00AB745C">
        <w:rPr>
          <w:rFonts w:eastAsia="Times New Roman" w:cs="Calibri"/>
          <w:b/>
          <w:bCs/>
          <w:color w:val="000000"/>
          <w:sz w:val="26"/>
          <w:szCs w:val="26"/>
          <w:u w:val="single"/>
        </w:rPr>
        <w:t>the recklessness of the Xi Doctrine and the supreme folly of aggression.</w:t>
      </w:r>
    </w:p>
    <w:p w14:paraId="3F59A9D8" w14:textId="77777777" w:rsidR="00AB745C" w:rsidRPr="00AB745C" w:rsidRDefault="00AB745C" w:rsidP="00AB745C">
      <w:pPr>
        <w:spacing w:after="0" w:line="240" w:lineRule="auto"/>
        <w:rPr>
          <w:rFonts w:ascii="Times New Roman" w:eastAsia="Times New Roman" w:hAnsi="Times New Roman" w:cs="Times New Roman"/>
          <w:sz w:val="24"/>
        </w:rPr>
      </w:pPr>
    </w:p>
    <w:p w14:paraId="4581DFEC" w14:textId="2B789816" w:rsidR="00BB6227" w:rsidRDefault="00BB6227" w:rsidP="00BB6227"/>
    <w:p w14:paraId="68C8F35C" w14:textId="002D0607" w:rsidR="00BB6227" w:rsidRDefault="00BB6227" w:rsidP="00BB6227"/>
    <w:p w14:paraId="5A4CDE0F" w14:textId="51EFC309" w:rsidR="00BB6227" w:rsidRDefault="00BB6227" w:rsidP="00BB6227"/>
    <w:p w14:paraId="761A1379" w14:textId="6169F5AD" w:rsidR="00BB6227" w:rsidRDefault="00BB6227" w:rsidP="00BB6227"/>
    <w:p w14:paraId="3902DD44" w14:textId="3DEF575D" w:rsidR="00BB6227" w:rsidRDefault="00BB6227" w:rsidP="00BB6227"/>
    <w:p w14:paraId="21F76693" w14:textId="77777777" w:rsidR="00BB6227" w:rsidRPr="00BB6227" w:rsidRDefault="00BB6227" w:rsidP="00BB6227"/>
    <w:sectPr w:rsidR="00BB6227" w:rsidRPr="00BB622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62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CA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C6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C89"/>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7A9"/>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006"/>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56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C38"/>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3F1"/>
    <w:rsid w:val="00A96E24"/>
    <w:rsid w:val="00AA35D2"/>
    <w:rsid w:val="00AA6F6E"/>
    <w:rsid w:val="00AB122B"/>
    <w:rsid w:val="00AB21B0"/>
    <w:rsid w:val="00AB48D3"/>
    <w:rsid w:val="00AB745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5F8"/>
    <w:rsid w:val="00BB0878"/>
    <w:rsid w:val="00BB1879"/>
    <w:rsid w:val="00BB622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DF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8BF"/>
    <w:rsid w:val="00D92077"/>
    <w:rsid w:val="00D951E2"/>
    <w:rsid w:val="00D9565A"/>
    <w:rsid w:val="00DB2337"/>
    <w:rsid w:val="00DB5F87"/>
    <w:rsid w:val="00DB699B"/>
    <w:rsid w:val="00DC0376"/>
    <w:rsid w:val="00DC099B"/>
    <w:rsid w:val="00DC2BE5"/>
    <w:rsid w:val="00DD1F3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4A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1AA2"/>
    <w:rsid w:val="00F34C06"/>
    <w:rsid w:val="00F43EA3"/>
    <w:rsid w:val="00F50C55"/>
    <w:rsid w:val="00F56323"/>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EF90A6"/>
  <w14:defaultImageDpi w14:val="300"/>
  <w15:docId w15:val="{97F13552-1903-1649-8D83-BFD063BF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300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30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30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C30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5C30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30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3006"/>
  </w:style>
  <w:style w:type="character" w:customStyle="1" w:styleId="Heading1Char">
    <w:name w:val="Heading 1 Char"/>
    <w:aliases w:val="Pocket Char"/>
    <w:basedOn w:val="DefaultParagraphFont"/>
    <w:link w:val="Heading1"/>
    <w:uiPriority w:val="9"/>
    <w:rsid w:val="005C30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30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C300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C30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300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5C300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5C3006"/>
    <w:rPr>
      <w:rFonts w:ascii="Calibri" w:hAnsi="Calibri"/>
      <w:b/>
      <w:i w:val="0"/>
      <w:iCs/>
      <w:sz w:val="22"/>
      <w:u w:val="single"/>
      <w:bdr w:val="none" w:sz="0" w:space="0" w:color="auto"/>
    </w:rPr>
  </w:style>
  <w:style w:type="paragraph" w:customStyle="1" w:styleId="Emphasis1">
    <w:name w:val="Emphasis1"/>
    <w:basedOn w:val="Normal"/>
    <w:link w:val="Emphasis"/>
    <w:autoRedefine/>
    <w:uiPriority w:val="20"/>
    <w:qFormat/>
    <w:rsid w:val="00E974A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llowedHyperlink">
    <w:name w:val="FollowedHyperlink"/>
    <w:basedOn w:val="DefaultParagraphFont"/>
    <w:uiPriority w:val="99"/>
    <w:semiHidden/>
    <w:unhideWhenUsed/>
    <w:rsid w:val="005C3006"/>
    <w:rPr>
      <w:color w:val="auto"/>
      <w:u w:val="none"/>
    </w:rPr>
  </w:style>
  <w:style w:type="character" w:styleId="Hyperlink">
    <w:name w:val="Hyperlink"/>
    <w:basedOn w:val="DefaultParagraphFont"/>
    <w:uiPriority w:val="99"/>
    <w:semiHidden/>
    <w:unhideWhenUsed/>
    <w:rsid w:val="005C3006"/>
    <w:rPr>
      <w:color w:val="auto"/>
      <w:u w:val="none"/>
    </w:rPr>
  </w:style>
  <w:style w:type="paragraph" w:styleId="DocumentMap">
    <w:name w:val="Document Map"/>
    <w:basedOn w:val="Normal"/>
    <w:link w:val="DocumentMapChar"/>
    <w:uiPriority w:val="99"/>
    <w:semiHidden/>
    <w:unhideWhenUsed/>
    <w:rsid w:val="005C30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3006"/>
    <w:rPr>
      <w:rFonts w:ascii="Lucida Grande" w:hAnsi="Lucida Grande" w:cs="Lucida Grande"/>
    </w:rPr>
  </w:style>
  <w:style w:type="paragraph" w:styleId="NormalWeb">
    <w:name w:val="Normal (Web)"/>
    <w:basedOn w:val="Normal"/>
    <w:uiPriority w:val="99"/>
    <w:semiHidden/>
    <w:unhideWhenUsed/>
    <w:rsid w:val="00BB6227"/>
    <w:pPr>
      <w:spacing w:before="100" w:beforeAutospacing="1" w:after="100" w:afterAutospacing="1" w:line="240" w:lineRule="auto"/>
    </w:pPr>
    <w:rPr>
      <w:rFonts w:ascii="Times New Roman" w:eastAsia="Times New Roman" w:hAnsi="Times New Roman" w:cs="Times New Roman"/>
      <w:sz w:val="24"/>
    </w:rPr>
  </w:style>
  <w:style w:type="character" w:customStyle="1" w:styleId="apple-tab-span">
    <w:name w:val="apple-tab-span"/>
    <w:basedOn w:val="DefaultParagraphFont"/>
    <w:rsid w:val="00BB6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71421">
      <w:bodyDiv w:val="1"/>
      <w:marLeft w:val="0"/>
      <w:marRight w:val="0"/>
      <w:marTop w:val="0"/>
      <w:marBottom w:val="0"/>
      <w:divBdr>
        <w:top w:val="none" w:sz="0" w:space="0" w:color="auto"/>
        <w:left w:val="none" w:sz="0" w:space="0" w:color="auto"/>
        <w:bottom w:val="none" w:sz="0" w:space="0" w:color="auto"/>
        <w:right w:val="none" w:sz="0" w:space="0" w:color="auto"/>
      </w:divBdr>
    </w:div>
    <w:div w:id="132254342">
      <w:bodyDiv w:val="1"/>
      <w:marLeft w:val="0"/>
      <w:marRight w:val="0"/>
      <w:marTop w:val="0"/>
      <w:marBottom w:val="0"/>
      <w:divBdr>
        <w:top w:val="none" w:sz="0" w:space="0" w:color="auto"/>
        <w:left w:val="none" w:sz="0" w:space="0" w:color="auto"/>
        <w:bottom w:val="none" w:sz="0" w:space="0" w:color="auto"/>
        <w:right w:val="none" w:sz="0" w:space="0" w:color="auto"/>
      </w:divBdr>
    </w:div>
    <w:div w:id="205485343">
      <w:bodyDiv w:val="1"/>
      <w:marLeft w:val="0"/>
      <w:marRight w:val="0"/>
      <w:marTop w:val="0"/>
      <w:marBottom w:val="0"/>
      <w:divBdr>
        <w:top w:val="none" w:sz="0" w:space="0" w:color="auto"/>
        <w:left w:val="none" w:sz="0" w:space="0" w:color="auto"/>
        <w:bottom w:val="none" w:sz="0" w:space="0" w:color="auto"/>
        <w:right w:val="none" w:sz="0" w:space="0" w:color="auto"/>
      </w:divBdr>
    </w:div>
    <w:div w:id="239363976">
      <w:bodyDiv w:val="1"/>
      <w:marLeft w:val="0"/>
      <w:marRight w:val="0"/>
      <w:marTop w:val="0"/>
      <w:marBottom w:val="0"/>
      <w:divBdr>
        <w:top w:val="none" w:sz="0" w:space="0" w:color="auto"/>
        <w:left w:val="none" w:sz="0" w:space="0" w:color="auto"/>
        <w:bottom w:val="none" w:sz="0" w:space="0" w:color="auto"/>
        <w:right w:val="none" w:sz="0" w:space="0" w:color="auto"/>
      </w:divBdr>
    </w:div>
    <w:div w:id="1035540104">
      <w:bodyDiv w:val="1"/>
      <w:marLeft w:val="0"/>
      <w:marRight w:val="0"/>
      <w:marTop w:val="0"/>
      <w:marBottom w:val="0"/>
      <w:divBdr>
        <w:top w:val="none" w:sz="0" w:space="0" w:color="auto"/>
        <w:left w:val="none" w:sz="0" w:space="0" w:color="auto"/>
        <w:bottom w:val="none" w:sz="0" w:space="0" w:color="auto"/>
        <w:right w:val="none" w:sz="0" w:space="0" w:color="auto"/>
      </w:divBdr>
    </w:div>
    <w:div w:id="1770390561">
      <w:bodyDiv w:val="1"/>
      <w:marLeft w:val="0"/>
      <w:marRight w:val="0"/>
      <w:marTop w:val="0"/>
      <w:marBottom w:val="0"/>
      <w:divBdr>
        <w:top w:val="none" w:sz="0" w:space="0" w:color="auto"/>
        <w:left w:val="none" w:sz="0" w:space="0" w:color="auto"/>
        <w:bottom w:val="none" w:sz="0" w:space="0" w:color="auto"/>
        <w:right w:val="none" w:sz="0" w:space="0" w:color="auto"/>
      </w:divBdr>
    </w:div>
    <w:div w:id="17767530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directorates/heo/scan/explore" TargetMode="External"/><Relationship Id="rId18" Type="http://schemas.openxmlformats.org/officeDocument/2006/relationships/hyperlink" Target="https://www.nasa.gov/directorates/heo/scan/services/networks/sn" TargetMode="External"/><Relationship Id="rId26" Type="http://schemas.openxmlformats.org/officeDocument/2006/relationships/hyperlink" Target="https://www.washingtontimes.com/news/2020/oct/1/china-determined-to-dominate-future-mining-with-or/" TargetMode="External"/><Relationship Id="rId39" Type="http://schemas.openxmlformats.org/officeDocument/2006/relationships/hyperlink" Target="https://www.forbes.com/sites/arielcohen/2021/06/02/chinas-journey-to-the-center-of-the-earth/?sh=673812a9131f" TargetMode="External"/><Relationship Id="rId21" Type="http://schemas.openxmlformats.org/officeDocument/2006/relationships/hyperlink" Target="http://www.cpppc.org/en/zy/994006.jhtml" TargetMode="External"/><Relationship Id="rId34" Type="http://schemas.openxmlformats.org/officeDocument/2006/relationships/hyperlink" Target="https://www.forbes.com/companies/google" TargetMode="External"/><Relationship Id="rId42" Type="http://schemas.openxmlformats.org/officeDocument/2006/relationships/hyperlink" Target="https://www.blueorigin.co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sa.gov/exploration/commercial/crew/index.html" TargetMode="External"/><Relationship Id="rId29" Type="http://schemas.openxmlformats.org/officeDocument/2006/relationships/hyperlink" Target="https://b612foundation.org/b612-official-statement-nasa-following-canceled-space-agreement-a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atical.org/radiation/NuclearExtinction/StarrNuclearWinterOct09.pdf" TargetMode="External"/><Relationship Id="rId24" Type="http://schemas.openxmlformats.org/officeDocument/2006/relationships/hyperlink" Target="https://www.defensenews.com/congress/2021/04/14/china-aims-to-weaponize-space-says-intel-community-report/" TargetMode="External"/><Relationship Id="rId32" Type="http://schemas.openxmlformats.org/officeDocument/2006/relationships/hyperlink" Target="https://www.forbes.com/investment-funds/dsi/" TargetMode="External"/><Relationship Id="rId37" Type="http://schemas.openxmlformats.org/officeDocument/2006/relationships/hyperlink" Target="https://www.bradford-space.com/" TargetMode="External"/><Relationship Id="rId40" Type="http://schemas.openxmlformats.org/officeDocument/2006/relationships/hyperlink" Target="https://www.cnbc.com/2017/10/31/the-space-industry-will-be-worth-nearly-3-trillion-in-30-years-bank-of-america-predicts.html"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sa.gov/mission_pages/station/structure/launch/index.html" TargetMode="External"/><Relationship Id="rId23" Type="http://schemas.openxmlformats.org/officeDocument/2006/relationships/hyperlink" Target="https://spacenews.com/spacety-releases-first-sar-images/" TargetMode="External"/><Relationship Id="rId28" Type="http://schemas.openxmlformats.org/officeDocument/2006/relationships/hyperlink" Target="https://astroscale.com/space-debris_/" TargetMode="External"/><Relationship Id="rId36" Type="http://schemas.openxmlformats.org/officeDocument/2006/relationships/hyperlink" Target="https://consensys.net/" TargetMode="External"/><Relationship Id="rId10" Type="http://schemas.openxmlformats.org/officeDocument/2006/relationships/hyperlink" Target="https://ratical.org/radiation/NuclearExtinction/StevenStarr022815.html" TargetMode="External"/><Relationship Id="rId19" Type="http://schemas.openxmlformats.org/officeDocument/2006/relationships/hyperlink" Target="https://www.nasa.gov/directorates/heo/scan/services/networks/tdrs_main" TargetMode="External"/><Relationship Id="rId31" Type="http://schemas.openxmlformats.org/officeDocument/2006/relationships/hyperlink" Target="https://www.forbes.com/investment-funds/dsi/"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erriam-webster.com/dictionary/consequences" TargetMode="External"/><Relationship Id="rId14" Type="http://schemas.openxmlformats.org/officeDocument/2006/relationships/hyperlink" Target="https://www.nasa.gov/mission_pages/station/main/index.html" TargetMode="External"/><Relationship Id="rId22" Type="http://schemas.openxmlformats.org/officeDocument/2006/relationships/hyperlink" Target="https://www.ida.org/-/media/feature/publications/e/ev/evaluation-of-chinas-commercial-space-sector/d-10873.ashx" TargetMode="External"/><Relationship Id="rId27" Type="http://schemas.openxmlformats.org/officeDocument/2006/relationships/hyperlink" Target="https://origin.space/" TargetMode="External"/><Relationship Id="rId30" Type="http://schemas.openxmlformats.org/officeDocument/2006/relationships/hyperlink" Target="https://www.washingtontimes.com/news/2020/oct/1/china-determined-to-dominate-future-mining-with-or/" TargetMode="External"/><Relationship Id="rId35" Type="http://schemas.openxmlformats.org/officeDocument/2006/relationships/hyperlink" Target="https://www.forbes.com/companies/google" TargetMode="External"/><Relationship Id="rId43" Type="http://schemas.openxmlformats.org/officeDocument/2006/relationships/hyperlink" Target="https://nationalinterest.org/feature/%E2%80%98xi-doctrine%E2%80%99-proclaiming-and-rationalizing-china%E2%80%99s-aggression-62402"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2.ucar.edu/atmosnews/just-published/3995/nuclear-war-and-ultraviolet-radiation" TargetMode="External"/><Relationship Id="rId17" Type="http://schemas.openxmlformats.org/officeDocument/2006/relationships/hyperlink" Target="https://www.nasa.gov/exploration/systems/orion/index.html" TargetMode="External"/><Relationship Id="rId25" Type="http://schemas.openxmlformats.org/officeDocument/2006/relationships/hyperlink" Target="https://www.space.com/china-tests-giant-solid-fueled-rocket" TargetMode="External"/><Relationship Id="rId33" Type="http://schemas.openxmlformats.org/officeDocument/2006/relationships/hyperlink" Target="https://www.technologyreview.com/2019/06/26/134510/asteroid-mining-bubble-burst-history/" TargetMode="External"/><Relationship Id="rId38" Type="http://schemas.openxmlformats.org/officeDocument/2006/relationships/hyperlink" Target="https://www.fpri.org/article/2021/06/americas-critical-strategic-vulnerability-rare-earth-elements/" TargetMode="External"/><Relationship Id="rId20" Type="http://schemas.openxmlformats.org/officeDocument/2006/relationships/hyperlink" Target="https://www.cnbc.com/2017/10/31/the-space-industry-will-be-worth-nearly-3-trillion-in-30-years-bank-of-america-predicts.html" TargetMode="External"/><Relationship Id="rId41" Type="http://schemas.openxmlformats.org/officeDocument/2006/relationships/hyperlink" Target="https://www.spacex.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ersonhendri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10497</Words>
  <Characters>56371</Characters>
  <Application>Microsoft Office Word</Application>
  <DocSecurity>0</DocSecurity>
  <Lines>671</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66789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Anderson Hendrix</cp:lastModifiedBy>
  <cp:revision>2</cp:revision>
  <dcterms:created xsi:type="dcterms:W3CDTF">2022-02-17T18:35:00Z</dcterms:created>
  <dcterms:modified xsi:type="dcterms:W3CDTF">2022-02-17T18:35:00Z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