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EA3ED9E" w14:textId="33EA32B0" w:rsidR="00F757A2" w:rsidRPr="00361236" w:rsidRDefault="00C01782" w:rsidP="00FB41DF">
      <w:r w:rsidRPr="00361236">
        <w:t>1AC</w:t>
      </w:r>
    </w:p>
    <w:p w14:paraId="3AA7571D" w14:textId="408C66B8" w:rsidR="00A73AC0" w:rsidRPr="00361236" w:rsidRDefault="00A73AC0" w:rsidP="00A73AC0">
      <w:pPr>
        <w:pStyle w:val="Heading2"/>
      </w:pPr>
      <w:r w:rsidRPr="00361236">
        <w:lastRenderedPageBreak/>
        <w:t xml:space="preserve">1AC – </w:t>
      </w:r>
      <w:r w:rsidR="004A50E1" w:rsidRPr="00361236">
        <w:t>Policy</w:t>
      </w:r>
    </w:p>
    <w:p w14:paraId="5BAAB9F7" w14:textId="430C0824" w:rsidR="00F6334F" w:rsidRPr="00361236" w:rsidRDefault="00F6334F" w:rsidP="00F6334F">
      <w:pPr>
        <w:pStyle w:val="Heading3"/>
      </w:pPr>
      <w:r w:rsidRPr="00361236">
        <w:lastRenderedPageBreak/>
        <w:t>1AC - FWK</w:t>
      </w:r>
    </w:p>
    <w:p w14:paraId="058B23BD"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 xml:space="preserve">The meta-ethic is </w:t>
      </w:r>
      <w:r w:rsidRPr="00361236">
        <w:rPr>
          <w:rFonts w:asciiTheme="majorHAnsi" w:hAnsiTheme="majorHAnsi" w:cstheme="majorHAnsi"/>
          <w:u w:val="single"/>
        </w:rPr>
        <w:t>moral substitutability</w:t>
      </w:r>
      <w:r w:rsidRPr="00361236">
        <w:rPr>
          <w:rFonts w:asciiTheme="majorHAnsi" w:hAnsiTheme="majorHAnsi" w:cstheme="majorHAnsi"/>
        </w:rPr>
        <w:t xml:space="preserve"> - only it can explain reasons for acting.</w:t>
      </w:r>
    </w:p>
    <w:p w14:paraId="45E6C920" w14:textId="77777777" w:rsidR="00F6334F" w:rsidRPr="00361236" w:rsidRDefault="00F6334F" w:rsidP="00F6334F">
      <w:pPr>
        <w:rPr>
          <w:rFonts w:asciiTheme="majorHAnsi" w:hAnsiTheme="majorHAnsi" w:cstheme="majorHAnsi"/>
          <w:sz w:val="16"/>
          <w:szCs w:val="26"/>
        </w:rPr>
      </w:pPr>
      <w:r w:rsidRPr="00361236">
        <w:rPr>
          <w:rStyle w:val="Emphasis"/>
          <w:rFonts w:asciiTheme="majorHAnsi" w:hAnsiTheme="majorHAnsi" w:cstheme="majorHAnsi"/>
          <w:sz w:val="26"/>
          <w:szCs w:val="26"/>
        </w:rPr>
        <w:t>Sinnott-Armstrong 92</w:t>
      </w:r>
      <w:r w:rsidRPr="00361236">
        <w:rPr>
          <w:rFonts w:asciiTheme="majorHAnsi" w:hAnsiTheme="majorHAnsi" w:cstheme="majorHAnsi"/>
          <w:sz w:val="16"/>
          <w:szCs w:val="26"/>
        </w:rPr>
        <w:t xml:space="preserve"> [Walter, professor of practical ethics. “An Argument for Consequentialism” Dartmouth College Philosophical Perspectives. 1992.] </w:t>
      </w:r>
    </w:p>
    <w:p w14:paraId="41BEA4B2" w14:textId="77777777" w:rsidR="00F6334F" w:rsidRPr="00361236" w:rsidRDefault="00F6334F" w:rsidP="00F6334F">
      <w:pPr>
        <w:rPr>
          <w:rStyle w:val="Emphasis"/>
          <w:rFonts w:asciiTheme="majorHAnsi" w:hAnsiTheme="majorHAnsi" w:cstheme="majorHAnsi"/>
          <w:sz w:val="26"/>
          <w:szCs w:val="26"/>
        </w:rPr>
      </w:pPr>
      <w:r w:rsidRPr="00361236">
        <w:rPr>
          <w:rStyle w:val="Emphasis"/>
          <w:rFonts w:asciiTheme="majorHAnsi" w:hAnsiTheme="majorHAnsi" w:cstheme="majorHAnsi"/>
          <w:sz w:val="26"/>
          <w:szCs w:val="26"/>
          <w:highlight w:val="cyan"/>
        </w:rPr>
        <w:t>A moral reason</w:t>
      </w:r>
      <w:r w:rsidRPr="00361236">
        <w:rPr>
          <w:rStyle w:val="Emphasis"/>
          <w:rFonts w:asciiTheme="majorHAnsi" w:hAnsiTheme="majorHAnsi" w:cstheme="majorHAnsi"/>
          <w:sz w:val="26"/>
          <w:szCs w:val="26"/>
        </w:rPr>
        <w:t xml:space="preserve"> to do an act </w:t>
      </w:r>
      <w:r w:rsidRPr="00361236">
        <w:rPr>
          <w:rStyle w:val="Emphasis"/>
          <w:rFonts w:asciiTheme="majorHAnsi" w:hAnsiTheme="majorHAnsi" w:cstheme="majorHAnsi"/>
          <w:sz w:val="26"/>
          <w:szCs w:val="26"/>
          <w:highlight w:val="cyan"/>
        </w:rPr>
        <w:t>is consequential if</w:t>
      </w:r>
      <w:r w:rsidRPr="00361236">
        <w:rPr>
          <w:rStyle w:val="Emphasis"/>
          <w:rFonts w:asciiTheme="majorHAnsi" w:hAnsiTheme="majorHAnsi" w:cstheme="majorHAnsi"/>
          <w:sz w:val="26"/>
          <w:szCs w:val="26"/>
        </w:rPr>
        <w:t xml:space="preserve"> and only if </w:t>
      </w:r>
      <w:r w:rsidRPr="00361236">
        <w:rPr>
          <w:rStyle w:val="Emphasis"/>
          <w:rFonts w:asciiTheme="majorHAnsi" w:hAnsiTheme="majorHAnsi" w:cstheme="majorHAnsi"/>
          <w:sz w:val="26"/>
          <w:szCs w:val="26"/>
          <w:highlight w:val="cyan"/>
        </w:rPr>
        <w:t>the reason depends</w:t>
      </w:r>
      <w:r w:rsidRPr="00361236">
        <w:rPr>
          <w:rStyle w:val="Emphasis"/>
          <w:rFonts w:asciiTheme="majorHAnsi" w:hAnsiTheme="majorHAnsi" w:cstheme="majorHAnsi"/>
          <w:sz w:val="26"/>
          <w:szCs w:val="26"/>
        </w:rPr>
        <w:t xml:space="preserve"> only </w:t>
      </w:r>
      <w:r w:rsidRPr="00361236">
        <w:rPr>
          <w:rStyle w:val="Emphasis"/>
          <w:rFonts w:asciiTheme="majorHAnsi" w:hAnsiTheme="majorHAnsi" w:cstheme="majorHAnsi"/>
          <w:sz w:val="26"/>
          <w:szCs w:val="26"/>
          <w:highlight w:val="cyan"/>
        </w:rPr>
        <w:t>on the consequences</w:t>
      </w:r>
      <w:r w:rsidRPr="00361236">
        <w:rPr>
          <w:rStyle w:val="Emphasis"/>
          <w:rFonts w:asciiTheme="majorHAnsi" w:hAnsiTheme="majorHAnsi" w:cstheme="majorHAnsi"/>
          <w:sz w:val="26"/>
          <w:szCs w:val="26"/>
        </w:rPr>
        <w:t xml:space="preserve"> of either doing the act or not doing the act.</w:t>
      </w:r>
      <w:r w:rsidRPr="00361236">
        <w:rPr>
          <w:rFonts w:asciiTheme="majorHAnsi" w:hAnsiTheme="majorHAnsi" w:cstheme="majorHAnsi"/>
          <w:sz w:val="10"/>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61236">
        <w:rPr>
          <w:rStyle w:val="Emphasis"/>
          <w:rFonts w:asciiTheme="majorHAnsi" w:hAnsiTheme="majorHAnsi" w:cstheme="majorHAnsi"/>
          <w:sz w:val="26"/>
          <w:szCs w:val="26"/>
          <w:highlight w:val="cyan"/>
        </w:rPr>
        <w:t>a moral reason</w:t>
      </w:r>
      <w:r w:rsidRPr="00361236">
        <w:rPr>
          <w:rFonts w:asciiTheme="majorHAnsi" w:hAnsiTheme="majorHAnsi" w:cstheme="majorHAnsi"/>
          <w:sz w:val="10"/>
          <w:szCs w:val="26"/>
        </w:rPr>
        <w:t xml:space="preserve"> to do an act </w:t>
      </w:r>
      <w:r w:rsidRPr="00361236">
        <w:rPr>
          <w:rStyle w:val="Emphasis"/>
          <w:rFonts w:asciiTheme="majorHAnsi" w:hAnsiTheme="majorHAnsi" w:cstheme="majorHAnsi"/>
          <w:sz w:val="26"/>
          <w:szCs w:val="26"/>
          <w:highlight w:val="cyan"/>
        </w:rPr>
        <w:t>is non-consequential if</w:t>
      </w:r>
      <w:r w:rsidRPr="00361236">
        <w:rPr>
          <w:rStyle w:val="Emphasis"/>
          <w:rFonts w:asciiTheme="majorHAnsi" w:hAnsiTheme="majorHAnsi" w:cstheme="majorHAnsi"/>
          <w:sz w:val="26"/>
          <w:szCs w:val="26"/>
        </w:rPr>
        <w:t xml:space="preserve"> </w:t>
      </w:r>
      <w:r w:rsidRPr="00361236">
        <w:rPr>
          <w:rFonts w:asciiTheme="majorHAnsi" w:hAnsiTheme="majorHAnsi" w:cstheme="majorHAnsi"/>
          <w:sz w:val="16"/>
          <w:szCs w:val="26"/>
        </w:rPr>
        <w:t>and</w:t>
      </w:r>
      <w:r w:rsidRPr="00361236">
        <w:rPr>
          <w:rFonts w:asciiTheme="majorHAnsi" w:hAnsiTheme="majorHAnsi" w:cstheme="majorHAnsi"/>
          <w:sz w:val="10"/>
          <w:szCs w:val="26"/>
        </w:rPr>
        <w:t xml:space="preserve"> only </w:t>
      </w:r>
      <w:r w:rsidRPr="00361236">
        <w:rPr>
          <w:rFonts w:asciiTheme="majorHAnsi" w:hAnsiTheme="majorHAnsi" w:cstheme="majorHAnsi"/>
          <w:sz w:val="16"/>
          <w:szCs w:val="26"/>
        </w:rPr>
        <w:t>if</w:t>
      </w:r>
      <w:r w:rsidRPr="00361236">
        <w:rPr>
          <w:rStyle w:val="Emphasis"/>
          <w:rFonts w:asciiTheme="majorHAnsi" w:hAnsiTheme="majorHAnsi" w:cstheme="majorHAnsi"/>
          <w:sz w:val="26"/>
          <w:szCs w:val="26"/>
        </w:rPr>
        <w:t xml:space="preserve"> </w:t>
      </w:r>
      <w:r w:rsidRPr="00361236">
        <w:rPr>
          <w:rStyle w:val="Emphasis"/>
          <w:rFonts w:asciiTheme="majorHAnsi" w:hAnsiTheme="majorHAnsi" w:cstheme="majorHAnsi"/>
          <w:sz w:val="26"/>
          <w:szCs w:val="26"/>
          <w:highlight w:val="cyan"/>
        </w:rPr>
        <w:t>the reason depends</w:t>
      </w:r>
      <w:r w:rsidRPr="00361236">
        <w:rPr>
          <w:rStyle w:val="Emphasis"/>
          <w:rFonts w:asciiTheme="majorHAnsi" w:hAnsiTheme="majorHAnsi" w:cstheme="majorHAnsi"/>
          <w:sz w:val="26"/>
          <w:szCs w:val="26"/>
        </w:rPr>
        <w:t xml:space="preserve"> even partly </w:t>
      </w:r>
      <w:r w:rsidRPr="00361236">
        <w:rPr>
          <w:rStyle w:val="Emphasis"/>
          <w:rFonts w:asciiTheme="majorHAnsi" w:hAnsiTheme="majorHAnsi" w:cstheme="majorHAnsi"/>
          <w:sz w:val="26"/>
          <w:szCs w:val="26"/>
          <w:highlight w:val="cyan"/>
        </w:rPr>
        <w:t>on some property that the act has</w:t>
      </w:r>
      <w:r w:rsidRPr="00361236">
        <w:rPr>
          <w:rStyle w:val="Emphasis"/>
          <w:rFonts w:asciiTheme="majorHAnsi" w:hAnsiTheme="majorHAnsi" w:cstheme="majorHAnsi"/>
          <w:sz w:val="26"/>
          <w:szCs w:val="26"/>
        </w:rPr>
        <w:t xml:space="preserve"> independently of its consequences. For example, an act can be a lie regardless of what happens as a result of the lie </w:t>
      </w:r>
      <w:r w:rsidRPr="00361236">
        <w:rPr>
          <w:rFonts w:asciiTheme="majorHAnsi" w:hAnsiTheme="majorHAnsi" w:cstheme="majorHAnsi"/>
          <w:sz w:val="16"/>
          <w:szCs w:val="26"/>
        </w:rPr>
        <w:t>(since</w:t>
      </w:r>
      <w:r w:rsidRPr="00361236">
        <w:rPr>
          <w:rFonts w:asciiTheme="majorHAnsi" w:hAnsiTheme="majorHAnsi" w:cstheme="majorHAnsi"/>
          <w:sz w:val="10"/>
          <w:szCs w:val="26"/>
        </w:rPr>
        <w:t xml:space="preserv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w:t>
      </w:r>
      <w:r w:rsidRPr="00361236">
        <w:rPr>
          <w:rFonts w:asciiTheme="majorHAnsi" w:hAnsiTheme="majorHAnsi" w:cstheme="majorHAnsi"/>
          <w:sz w:val="16"/>
          <w:szCs w:val="26"/>
        </w:rPr>
        <w:t>that</w:t>
      </w:r>
      <w:r w:rsidRPr="00361236">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61236">
        <w:rPr>
          <w:rFonts w:asciiTheme="majorHAnsi" w:hAnsiTheme="majorHAnsi" w:cstheme="majorHAnsi"/>
          <w:sz w:val="16"/>
          <w:szCs w:val="26"/>
        </w:rPr>
        <w:t>.</w:t>
      </w:r>
      <w:r w:rsidRPr="00361236">
        <w:rPr>
          <w:rFonts w:asciiTheme="majorHAnsi" w:hAnsiTheme="majorHAnsi" w:cstheme="majorHAnsi"/>
          <w:sz w:val="10"/>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61236">
        <w:rPr>
          <w:rStyle w:val="Emphasis"/>
          <w:rFonts w:asciiTheme="majorHAnsi" w:hAnsiTheme="majorHAnsi" w:cstheme="majorHAnsi"/>
          <w:sz w:val="26"/>
          <w:szCs w:val="26"/>
          <w:highlight w:val="cyan"/>
        </w:rPr>
        <w:t>if I promise to mow the grass, there is a moral reason for me to mow</w:t>
      </w:r>
      <w:r w:rsidRPr="00361236">
        <w:rPr>
          <w:rStyle w:val="Emphasis"/>
          <w:rFonts w:asciiTheme="majorHAnsi" w:hAnsiTheme="majorHAnsi" w:cstheme="majorHAnsi"/>
          <w:sz w:val="26"/>
          <w:szCs w:val="26"/>
        </w:rPr>
        <w:t xml:space="preserve"> the grass, and this moral reason is </w:t>
      </w:r>
      <w:r w:rsidRPr="00361236">
        <w:rPr>
          <w:rStyle w:val="Emphasis"/>
          <w:rFonts w:asciiTheme="majorHAnsi" w:hAnsiTheme="majorHAnsi" w:cstheme="majorHAnsi"/>
          <w:sz w:val="26"/>
          <w:szCs w:val="26"/>
          <w:highlight w:val="cyan"/>
        </w:rPr>
        <w:t>constituted by</w:t>
      </w:r>
      <w:r w:rsidRPr="00361236">
        <w:rPr>
          <w:rStyle w:val="Emphasis"/>
          <w:rFonts w:asciiTheme="majorHAnsi" w:hAnsiTheme="majorHAnsi" w:cstheme="majorHAnsi"/>
          <w:sz w:val="26"/>
          <w:szCs w:val="26"/>
        </w:rPr>
        <w:t xml:space="preserve"> the fact that mowing the grass fulfills </w:t>
      </w:r>
      <w:r w:rsidRPr="00361236">
        <w:rPr>
          <w:rStyle w:val="Emphasis"/>
          <w:rFonts w:asciiTheme="majorHAnsi" w:hAnsiTheme="majorHAnsi" w:cstheme="majorHAnsi"/>
          <w:sz w:val="26"/>
          <w:szCs w:val="26"/>
          <w:highlight w:val="cyan"/>
        </w:rPr>
        <w:t>my promise.</w:t>
      </w:r>
      <w:r w:rsidRPr="00361236">
        <w:rPr>
          <w:rStyle w:val="Emphasis"/>
          <w:rFonts w:asciiTheme="majorHAnsi" w:hAnsiTheme="majorHAnsi" w:cstheme="majorHAnsi"/>
          <w:sz w:val="26"/>
          <w:szCs w:val="26"/>
        </w:rPr>
        <w:t xml:space="preserve"> </w:t>
      </w:r>
      <w:r w:rsidRPr="00361236">
        <w:rPr>
          <w:rFonts w:asciiTheme="majorHAnsi" w:hAnsiTheme="majorHAnsi" w:cstheme="majorHAnsi"/>
          <w:sz w:val="16"/>
          <w:szCs w:val="26"/>
        </w:rPr>
        <w:t>This</w:t>
      </w:r>
      <w:r w:rsidRPr="00361236">
        <w:rPr>
          <w:rFonts w:asciiTheme="majorHAnsi" w:hAnsiTheme="majorHAnsi" w:cstheme="majorHAnsi"/>
          <w:sz w:val="10"/>
          <w:szCs w:val="26"/>
        </w:rPr>
        <w:t xml:space="preserve"> reason exists regardless of the consequences of mowing the grass, even though it might be overridden by certain bad consequences. </w:t>
      </w:r>
      <w:r w:rsidRPr="00361236">
        <w:rPr>
          <w:rStyle w:val="Emphasis"/>
          <w:rFonts w:asciiTheme="majorHAnsi" w:hAnsiTheme="majorHAnsi" w:cstheme="majorHAnsi"/>
          <w:sz w:val="10"/>
          <w:szCs w:val="26"/>
        </w:rPr>
        <w:t>However</w:t>
      </w:r>
      <w:r w:rsidRPr="00361236">
        <w:rPr>
          <w:rFonts w:asciiTheme="majorHAnsi" w:hAnsiTheme="majorHAnsi" w:cstheme="majorHAnsi"/>
          <w:sz w:val="10"/>
          <w:szCs w:val="26"/>
        </w:rPr>
        <w:t xml:space="preserve">, if this is why I have a moral reason to mow the grass, then, even </w:t>
      </w:r>
      <w:r w:rsidRPr="00361236">
        <w:rPr>
          <w:rStyle w:val="Emphasis"/>
          <w:rFonts w:asciiTheme="majorHAnsi" w:hAnsiTheme="majorHAnsi" w:cstheme="majorHAnsi"/>
          <w:sz w:val="26"/>
          <w:szCs w:val="26"/>
          <w:highlight w:val="cyan"/>
        </w:rPr>
        <w:t>if I cannot mow the grass without starting my mower</w:t>
      </w:r>
      <w:r w:rsidRPr="00361236">
        <w:rPr>
          <w:rStyle w:val="Emphasis"/>
          <w:rFonts w:asciiTheme="majorHAnsi" w:hAnsiTheme="majorHAnsi" w:cstheme="majorHAnsi"/>
          <w:sz w:val="26"/>
          <w:szCs w:val="26"/>
        </w:rPr>
        <w:t xml:space="preserve">, and starting the mower would enable me to mow the grass, </w:t>
      </w:r>
      <w:r w:rsidRPr="00361236">
        <w:rPr>
          <w:rStyle w:val="Emphasis"/>
          <w:rFonts w:asciiTheme="majorHAnsi" w:hAnsiTheme="majorHAnsi" w:cstheme="majorHAnsi"/>
          <w:sz w:val="26"/>
          <w:szCs w:val="26"/>
          <w:highlight w:val="cyan"/>
        </w:rPr>
        <w:t xml:space="preserve">it </w:t>
      </w:r>
      <w:r w:rsidRPr="00361236">
        <w:rPr>
          <w:rStyle w:val="Emphasis"/>
          <w:rFonts w:asciiTheme="majorHAnsi" w:hAnsiTheme="majorHAnsi" w:cstheme="majorHAnsi"/>
          <w:sz w:val="26"/>
          <w:szCs w:val="26"/>
        </w:rPr>
        <w:t xml:space="preserve">still </w:t>
      </w:r>
      <w:r w:rsidRPr="00361236">
        <w:rPr>
          <w:rStyle w:val="Emphasis"/>
          <w:rFonts w:asciiTheme="majorHAnsi" w:hAnsiTheme="majorHAnsi" w:cstheme="majorHAnsi"/>
          <w:sz w:val="26"/>
          <w:szCs w:val="26"/>
          <w:highlight w:val="cyan"/>
        </w:rPr>
        <w:t>would not follow that I have any moral</w:t>
      </w:r>
      <w:r w:rsidRPr="00361236">
        <w:rPr>
          <w:rStyle w:val="Emphasis"/>
          <w:rFonts w:asciiTheme="majorHAnsi" w:hAnsiTheme="majorHAnsi" w:cstheme="majorHAnsi"/>
          <w:sz w:val="26"/>
          <w:szCs w:val="26"/>
        </w:rPr>
        <w:t xml:space="preserve"> </w:t>
      </w:r>
      <w:r w:rsidRPr="00361236">
        <w:rPr>
          <w:rStyle w:val="Emphasis"/>
          <w:rFonts w:asciiTheme="majorHAnsi" w:hAnsiTheme="majorHAnsi" w:cstheme="majorHAnsi"/>
          <w:sz w:val="26"/>
          <w:szCs w:val="26"/>
          <w:highlight w:val="cyan"/>
        </w:rPr>
        <w:t>reason to start my mower</w:t>
      </w:r>
      <w:r w:rsidRPr="00361236">
        <w:rPr>
          <w:rStyle w:val="Emphasis"/>
          <w:rFonts w:asciiTheme="majorHAnsi" w:hAnsiTheme="majorHAnsi" w:cstheme="majorHAnsi"/>
          <w:sz w:val="26"/>
          <w:szCs w:val="26"/>
        </w:rPr>
        <w:t>, since I did not promise to start my mower</w:t>
      </w:r>
      <w:r w:rsidRPr="00361236">
        <w:rPr>
          <w:rFonts w:asciiTheme="majorHAnsi" w:hAnsiTheme="majorHAnsi" w:cstheme="majorHAnsi"/>
          <w:sz w:val="16"/>
          <w:szCs w:val="26"/>
        </w:rPr>
        <w:t>,</w:t>
      </w:r>
      <w:r w:rsidRPr="00361236">
        <w:rPr>
          <w:rFonts w:asciiTheme="majorHAnsi" w:hAnsiTheme="majorHAnsi" w:cstheme="majorHAnsi"/>
          <w:sz w:val="10"/>
          <w:szCs w:val="26"/>
        </w:rPr>
        <w:t xml:space="preserve"> and starting my mower does not fulfill my promise. Thus, </w:t>
      </w:r>
      <w:r w:rsidRPr="00361236">
        <w:rPr>
          <w:rStyle w:val="Emphasis"/>
          <w:rFonts w:asciiTheme="majorHAnsi" w:hAnsiTheme="majorHAnsi" w:cstheme="majorHAnsi"/>
          <w:sz w:val="26"/>
          <w:szCs w:val="26"/>
          <w:highlight w:val="cyan"/>
        </w:rPr>
        <w:t>a moral theory cannot explain</w:t>
      </w:r>
      <w:r w:rsidRPr="00361236">
        <w:rPr>
          <w:rStyle w:val="Emphasis"/>
          <w:rFonts w:asciiTheme="majorHAnsi" w:hAnsiTheme="majorHAnsi" w:cstheme="majorHAnsi"/>
          <w:sz w:val="26"/>
          <w:szCs w:val="26"/>
        </w:rPr>
        <w:t xml:space="preserve"> </w:t>
      </w:r>
      <w:r w:rsidRPr="00361236">
        <w:rPr>
          <w:rFonts w:asciiTheme="majorHAnsi" w:hAnsiTheme="majorHAnsi" w:cstheme="majorHAnsi"/>
          <w:sz w:val="16"/>
          <w:szCs w:val="26"/>
        </w:rPr>
        <w:t>moral</w:t>
      </w:r>
      <w:r w:rsidRPr="00361236">
        <w:rPr>
          <w:rStyle w:val="Emphasis"/>
          <w:rFonts w:asciiTheme="majorHAnsi" w:hAnsiTheme="majorHAnsi" w:cstheme="majorHAnsi"/>
          <w:sz w:val="26"/>
          <w:szCs w:val="26"/>
        </w:rPr>
        <w:t xml:space="preserve"> </w:t>
      </w:r>
      <w:r w:rsidRPr="00361236">
        <w:rPr>
          <w:rStyle w:val="Emphasis"/>
          <w:rFonts w:asciiTheme="majorHAnsi" w:hAnsiTheme="majorHAnsi" w:cstheme="majorHAnsi"/>
          <w:sz w:val="26"/>
          <w:szCs w:val="26"/>
          <w:highlight w:val="cyan"/>
        </w:rPr>
        <w:t>substitutability if it claims that properties</w:t>
      </w:r>
      <w:r w:rsidRPr="00361236">
        <w:rPr>
          <w:rFonts w:asciiTheme="majorHAnsi" w:hAnsiTheme="majorHAnsi" w:cstheme="majorHAnsi"/>
          <w:sz w:val="10"/>
          <w:szCs w:val="26"/>
        </w:rPr>
        <w:t xml:space="preserve"> like </w:t>
      </w:r>
      <w:r w:rsidRPr="00361236">
        <w:rPr>
          <w:rFonts w:asciiTheme="majorHAnsi" w:hAnsiTheme="majorHAnsi" w:cstheme="majorHAnsi"/>
          <w:sz w:val="16"/>
          <w:szCs w:val="26"/>
        </w:rPr>
        <w:t>this</w:t>
      </w:r>
      <w:r w:rsidRPr="00361236">
        <w:rPr>
          <w:rStyle w:val="Emphasis"/>
          <w:rFonts w:asciiTheme="majorHAnsi" w:hAnsiTheme="majorHAnsi" w:cstheme="majorHAnsi"/>
          <w:sz w:val="26"/>
          <w:szCs w:val="26"/>
        </w:rPr>
        <w:t xml:space="preserve"> </w:t>
      </w:r>
      <w:r w:rsidRPr="00361236">
        <w:rPr>
          <w:rStyle w:val="Emphasis"/>
          <w:rFonts w:asciiTheme="majorHAnsi" w:hAnsiTheme="majorHAnsi" w:cstheme="majorHAnsi"/>
          <w:sz w:val="26"/>
          <w:szCs w:val="26"/>
          <w:highlight w:val="cyan"/>
        </w:rPr>
        <w:t>provide moral reasons.</w:t>
      </w:r>
    </w:p>
    <w:p w14:paraId="0D2F0961" w14:textId="77777777" w:rsidR="00F6334F" w:rsidRPr="00361236" w:rsidRDefault="00F6334F" w:rsidP="00F6334F">
      <w:pPr>
        <w:rPr>
          <w:rFonts w:asciiTheme="majorHAnsi" w:hAnsiTheme="majorHAnsi"/>
          <w:szCs w:val="26"/>
        </w:rPr>
      </w:pPr>
    </w:p>
    <w:p w14:paraId="608791F9"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The standard is maximizing expected well-being.</w:t>
      </w:r>
    </w:p>
    <w:p w14:paraId="4BF7DF17" w14:textId="77777777" w:rsidR="00F6334F" w:rsidRPr="00361236" w:rsidRDefault="00F6334F" w:rsidP="00F6334F">
      <w:pPr>
        <w:rPr>
          <w:sz w:val="16"/>
          <w:szCs w:val="16"/>
        </w:rPr>
      </w:pPr>
      <w:r w:rsidRPr="00361236">
        <w:rPr>
          <w:sz w:val="16"/>
          <w:szCs w:val="16"/>
        </w:rPr>
        <w:t>Consequentialism SPEC: NEC (necessary enabler consequentialism) – all moral reasons for acts are provided by facts that the acts are necessary enablers for preventing death.</w:t>
      </w:r>
    </w:p>
    <w:p w14:paraId="7F3642D4" w14:textId="6B78B011" w:rsidR="00F6334F" w:rsidRPr="00361236" w:rsidRDefault="00F6334F" w:rsidP="00F6334F">
      <w:pPr>
        <w:pStyle w:val="Heading4"/>
      </w:pPr>
      <w:r w:rsidRPr="00361236">
        <w:t>Prefer:</w:t>
      </w:r>
    </w:p>
    <w:p w14:paraId="089A99D1" w14:textId="0EC5A2B4" w:rsidR="00204F79" w:rsidRPr="00361236" w:rsidRDefault="00204F79" w:rsidP="00204F79">
      <w:pPr>
        <w:pStyle w:val="Heading4"/>
        <w:rPr>
          <w:rFonts w:asciiTheme="majorHAnsi" w:hAnsiTheme="majorHAnsi" w:cstheme="majorHAnsi"/>
        </w:rPr>
      </w:pPr>
      <w:r w:rsidRPr="00361236">
        <w:rPr>
          <w:rFonts w:asciiTheme="majorHAnsi" w:hAnsiTheme="majorHAnsi" w:cstheme="majorHAnsi"/>
        </w:rPr>
        <w:t xml:space="preserve">1 - Pleasure and pain are </w:t>
      </w:r>
      <w:r w:rsidRPr="00361236">
        <w:rPr>
          <w:rFonts w:asciiTheme="majorHAnsi" w:hAnsiTheme="majorHAnsi" w:cstheme="majorHAnsi"/>
          <w:u w:val="single"/>
        </w:rPr>
        <w:t>intrinsic value</w:t>
      </w:r>
      <w:r w:rsidRPr="00361236">
        <w:rPr>
          <w:rFonts w:asciiTheme="majorHAnsi" w:hAnsiTheme="majorHAnsi" w:cstheme="majorHAnsi"/>
        </w:rPr>
        <w:t xml:space="preserve"> and </w:t>
      </w:r>
      <w:r w:rsidRPr="00361236">
        <w:rPr>
          <w:rFonts w:asciiTheme="majorHAnsi" w:hAnsiTheme="majorHAnsi" w:cstheme="majorHAnsi"/>
          <w:u w:val="single"/>
        </w:rPr>
        <w:t>disvalue.</w:t>
      </w:r>
    </w:p>
    <w:p w14:paraId="2E0B97A1" w14:textId="77777777" w:rsidR="00204F79" w:rsidRPr="00361236" w:rsidRDefault="00204F79" w:rsidP="00204F79">
      <w:pPr>
        <w:rPr>
          <w:rFonts w:asciiTheme="majorHAnsi" w:hAnsiTheme="majorHAnsi" w:cstheme="majorHAnsi"/>
          <w:b/>
          <w:sz w:val="16"/>
          <w:szCs w:val="26"/>
        </w:rPr>
      </w:pPr>
      <w:r w:rsidRPr="00361236">
        <w:rPr>
          <w:rStyle w:val="Style13ptBold"/>
          <w:rFonts w:asciiTheme="majorHAnsi" w:hAnsiTheme="majorHAnsi" w:cstheme="majorHAnsi"/>
          <w:szCs w:val="26"/>
          <w:u w:val="single"/>
        </w:rPr>
        <w:t>Blum et al. 18</w:t>
      </w:r>
      <w:r w:rsidRPr="00361236">
        <w:rPr>
          <w:rStyle w:val="Style13ptBold"/>
          <w:rFonts w:asciiTheme="majorHAnsi" w:hAnsiTheme="majorHAnsi" w:cstheme="majorHAnsi"/>
          <w:sz w:val="16"/>
          <w:szCs w:val="26"/>
        </w:rPr>
        <w:t xml:space="preserve"> </w:t>
      </w:r>
      <w:r w:rsidRPr="00361236">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w:t>
      </w:r>
      <w:r w:rsidRPr="00361236">
        <w:rPr>
          <w:rFonts w:asciiTheme="majorHAnsi" w:hAnsiTheme="majorHAnsi" w:cstheme="majorHAnsi"/>
          <w:sz w:val="16"/>
          <w:szCs w:val="26"/>
        </w:rPr>
        <w:lastRenderedPageBreak/>
        <w:t xml:space="preserve">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361236">
          <w:rPr>
            <w:rStyle w:val="Hyperlink"/>
            <w:rFonts w:asciiTheme="majorHAnsi" w:hAnsiTheme="majorHAnsi" w:cstheme="majorHAnsi"/>
            <w:sz w:val="16"/>
            <w:szCs w:val="26"/>
          </w:rPr>
          <w:t>https://www.ncbi.nlm.nih.gov/pmc/articles/PMC6446569/</w:t>
        </w:r>
      </w:hyperlink>
      <w:r w:rsidRPr="00361236">
        <w:rPr>
          <w:rFonts w:asciiTheme="majorHAnsi" w:hAnsiTheme="majorHAnsi" w:cstheme="majorHAnsi"/>
          <w:sz w:val="16"/>
          <w:szCs w:val="26"/>
        </w:rPr>
        <w:t>, R.S.</w:t>
      </w:r>
    </w:p>
    <w:p w14:paraId="0DC4D7E1" w14:textId="77777777" w:rsidR="00204F79" w:rsidRPr="00361236" w:rsidRDefault="00204F79" w:rsidP="00204F79">
      <w:pPr>
        <w:rPr>
          <w:rFonts w:asciiTheme="majorHAnsi" w:hAnsiTheme="majorHAnsi" w:cstheme="majorHAnsi"/>
          <w:sz w:val="16"/>
          <w:szCs w:val="26"/>
        </w:rPr>
      </w:pPr>
      <w:r w:rsidRPr="00361236">
        <w:rPr>
          <w:rFonts w:asciiTheme="majorHAnsi" w:hAnsiTheme="majorHAnsi" w:cstheme="majorHAnsi"/>
          <w:b/>
          <w:bCs/>
          <w:szCs w:val="26"/>
          <w:highlight w:val="cyan"/>
          <w:u w:val="single"/>
        </w:rPr>
        <w:t>Pleasure</w:t>
      </w:r>
      <w:r w:rsidRPr="00361236">
        <w:rPr>
          <w:rFonts w:asciiTheme="majorHAnsi" w:hAnsiTheme="majorHAnsi" w:cstheme="majorHAnsi"/>
          <w:szCs w:val="26"/>
          <w:u w:val="single"/>
        </w:rPr>
        <w:t xml:space="preserve"> is not only</w:t>
      </w:r>
      <w:r w:rsidRPr="00361236">
        <w:rPr>
          <w:rFonts w:asciiTheme="majorHAnsi" w:hAnsiTheme="majorHAnsi" w:cstheme="majorHAnsi"/>
          <w:sz w:val="16"/>
          <w:szCs w:val="26"/>
        </w:rPr>
        <w:t xml:space="preserve"> one of the three </w:t>
      </w:r>
      <w:r w:rsidRPr="00361236">
        <w:rPr>
          <w:rFonts w:asciiTheme="majorHAnsi" w:hAnsiTheme="majorHAnsi" w:cstheme="majorHAnsi"/>
          <w:szCs w:val="26"/>
          <w:u w:val="single"/>
        </w:rPr>
        <w:t>primary reward functions</w:t>
      </w:r>
      <w:r w:rsidRPr="00361236">
        <w:rPr>
          <w:rFonts w:asciiTheme="majorHAnsi" w:hAnsiTheme="majorHAnsi" w:cstheme="majorHAnsi"/>
          <w:sz w:val="16"/>
          <w:szCs w:val="26"/>
        </w:rPr>
        <w:t xml:space="preserve"> but </w:t>
      </w:r>
      <w:r w:rsidRPr="00361236">
        <w:rPr>
          <w:rFonts w:asciiTheme="majorHAnsi" w:hAnsiTheme="majorHAnsi" w:cstheme="majorHAnsi"/>
          <w:szCs w:val="26"/>
          <w:u w:val="single"/>
        </w:rPr>
        <w:t xml:space="preserve">it also </w:t>
      </w:r>
      <w:r w:rsidRPr="00361236">
        <w:rPr>
          <w:rFonts w:asciiTheme="majorHAnsi" w:hAnsiTheme="majorHAnsi" w:cstheme="majorHAnsi"/>
          <w:b/>
          <w:bCs/>
          <w:szCs w:val="26"/>
          <w:highlight w:val="cyan"/>
          <w:u w:val="single"/>
        </w:rPr>
        <w:t>defines reward.</w:t>
      </w:r>
      <w:r w:rsidRPr="00361236">
        <w:rPr>
          <w:rFonts w:asciiTheme="majorHAnsi" w:hAnsiTheme="majorHAnsi" w:cstheme="majorHAnsi"/>
          <w:sz w:val="16"/>
          <w:szCs w:val="26"/>
        </w:rPr>
        <w:t xml:space="preserve"> As homeostasis explains the </w:t>
      </w:r>
      <w:r w:rsidRPr="00361236">
        <w:rPr>
          <w:rFonts w:asciiTheme="majorHAnsi" w:hAnsiTheme="majorHAnsi" w:cstheme="majorHAnsi"/>
          <w:szCs w:val="26"/>
          <w:u w:val="single"/>
        </w:rPr>
        <w:t>functions of</w:t>
      </w:r>
      <w:r w:rsidRPr="00361236">
        <w:rPr>
          <w:rFonts w:asciiTheme="majorHAnsi" w:hAnsiTheme="majorHAnsi" w:cstheme="majorHAnsi"/>
          <w:sz w:val="16"/>
          <w:szCs w:val="26"/>
        </w:rPr>
        <w:t xml:space="preserve"> only a limited number of </w:t>
      </w:r>
      <w:r w:rsidRPr="00361236">
        <w:rPr>
          <w:rFonts w:asciiTheme="majorHAnsi" w:hAnsiTheme="majorHAnsi" w:cstheme="majorHAnsi"/>
          <w:szCs w:val="26"/>
          <w:u w:val="single"/>
        </w:rPr>
        <w:t>rewards, the</w:t>
      </w:r>
      <w:r w:rsidRPr="00361236">
        <w:rPr>
          <w:rFonts w:asciiTheme="majorHAnsi" w:hAnsiTheme="majorHAnsi" w:cstheme="majorHAnsi"/>
          <w:sz w:val="16"/>
          <w:szCs w:val="26"/>
        </w:rPr>
        <w:t xml:space="preserve"> principal </w:t>
      </w:r>
      <w:r w:rsidRPr="00361236">
        <w:rPr>
          <w:rFonts w:asciiTheme="majorHAnsi" w:hAnsiTheme="majorHAnsi" w:cstheme="majorHAnsi"/>
          <w:szCs w:val="26"/>
          <w:highlight w:val="cyan"/>
          <w:u w:val="single"/>
        </w:rPr>
        <w:t>reason why particular stimuli</w:t>
      </w:r>
      <w:r w:rsidRPr="00361236">
        <w:rPr>
          <w:rFonts w:asciiTheme="majorHAnsi" w:hAnsiTheme="majorHAnsi" w:cstheme="majorHAnsi"/>
          <w:szCs w:val="26"/>
          <w:u w:val="single"/>
        </w:rPr>
        <w:t xml:space="preserve">, objects, events, situations, and activities </w:t>
      </w:r>
      <w:r w:rsidRPr="00361236">
        <w:rPr>
          <w:rFonts w:asciiTheme="majorHAnsi" w:hAnsiTheme="majorHAnsi" w:cstheme="majorHAnsi"/>
          <w:szCs w:val="26"/>
          <w:highlight w:val="cyan"/>
          <w:u w:val="single"/>
        </w:rPr>
        <w:t>are rewarding</w:t>
      </w:r>
      <w:r w:rsidRPr="00361236">
        <w:rPr>
          <w:rFonts w:asciiTheme="majorHAnsi" w:hAnsiTheme="majorHAnsi" w:cstheme="majorHAnsi"/>
          <w:sz w:val="16"/>
          <w:szCs w:val="26"/>
        </w:rPr>
        <w:t xml:space="preserve"> may be </w:t>
      </w:r>
      <w:r w:rsidRPr="00361236">
        <w:rPr>
          <w:rFonts w:asciiTheme="majorHAnsi" w:hAnsiTheme="majorHAnsi" w:cstheme="majorHAnsi"/>
          <w:szCs w:val="26"/>
          <w:highlight w:val="cyan"/>
          <w:u w:val="single"/>
        </w:rPr>
        <w:t>due to pleasure.</w:t>
      </w:r>
      <w:r w:rsidRPr="00361236">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361236">
        <w:rPr>
          <w:rFonts w:asciiTheme="majorHAnsi" w:hAnsiTheme="majorHAnsi" w:cstheme="majorHAnsi"/>
          <w:szCs w:val="26"/>
          <w:highlight w:val="cyan"/>
          <w:u w:val="single"/>
        </w:rPr>
        <w:t>Pleasure</w:t>
      </w:r>
      <w:r w:rsidRPr="00361236">
        <w:rPr>
          <w:rFonts w:asciiTheme="majorHAnsi" w:hAnsiTheme="majorHAnsi" w:cstheme="majorHAnsi"/>
          <w:szCs w:val="26"/>
          <w:u w:val="single"/>
        </w:rPr>
        <w:t>, as the primary effect of rewards</w:t>
      </w:r>
      <w:r w:rsidRPr="00361236">
        <w:rPr>
          <w:rFonts w:asciiTheme="majorHAnsi" w:hAnsiTheme="majorHAnsi" w:cstheme="majorHAnsi"/>
          <w:sz w:val="16"/>
          <w:szCs w:val="26"/>
        </w:rPr>
        <w:t xml:space="preserve">, drives the prime reward functions of learning, approach behavior, and decision making and </w:t>
      </w:r>
      <w:r w:rsidRPr="00361236">
        <w:rPr>
          <w:rFonts w:asciiTheme="majorHAnsi" w:hAnsiTheme="majorHAnsi" w:cstheme="majorHAnsi"/>
          <w:szCs w:val="26"/>
          <w:highlight w:val="cyan"/>
          <w:u w:val="single"/>
        </w:rPr>
        <w:t xml:space="preserve">provides the </w:t>
      </w:r>
      <w:r w:rsidRPr="00361236">
        <w:rPr>
          <w:rFonts w:asciiTheme="majorHAnsi" w:hAnsiTheme="majorHAnsi" w:cstheme="majorHAnsi"/>
          <w:b/>
          <w:bCs/>
          <w:szCs w:val="26"/>
          <w:highlight w:val="cyan"/>
          <w:u w:val="single"/>
        </w:rPr>
        <w:t>basis for hedonic theories</w:t>
      </w:r>
      <w:r w:rsidRPr="00361236">
        <w:rPr>
          <w:rFonts w:asciiTheme="majorHAnsi" w:hAnsiTheme="majorHAnsi" w:cstheme="majorHAnsi"/>
          <w:szCs w:val="26"/>
          <w:u w:val="single"/>
        </w:rPr>
        <w:t xml:space="preserve"> of reward function. </w:t>
      </w:r>
      <w:r w:rsidRPr="00361236">
        <w:rPr>
          <w:rFonts w:asciiTheme="majorHAnsi" w:hAnsiTheme="majorHAnsi" w:cstheme="majorHAnsi"/>
          <w:szCs w:val="26"/>
          <w:highlight w:val="cyan"/>
          <w:u w:val="single"/>
        </w:rPr>
        <w:t>We are attracted by</w:t>
      </w:r>
      <w:r w:rsidRPr="00361236">
        <w:rPr>
          <w:rFonts w:asciiTheme="majorHAnsi" w:hAnsiTheme="majorHAnsi" w:cstheme="majorHAnsi"/>
          <w:sz w:val="16"/>
          <w:szCs w:val="26"/>
        </w:rPr>
        <w:t xml:space="preserve"> most </w:t>
      </w:r>
      <w:r w:rsidRPr="00361236">
        <w:rPr>
          <w:rFonts w:asciiTheme="majorHAnsi" w:hAnsiTheme="majorHAnsi" w:cstheme="majorHAnsi"/>
          <w:szCs w:val="26"/>
          <w:highlight w:val="cyan"/>
          <w:u w:val="single"/>
        </w:rPr>
        <w:t>rewards</w:t>
      </w:r>
      <w:r w:rsidRPr="00361236">
        <w:rPr>
          <w:rFonts w:asciiTheme="majorHAnsi" w:hAnsiTheme="majorHAnsi" w:cstheme="majorHAnsi"/>
          <w:szCs w:val="26"/>
          <w:u w:val="single"/>
        </w:rPr>
        <w:t xml:space="preserve"> and exert intense efforts to obtain them</w:t>
      </w:r>
      <w:r w:rsidRPr="00361236">
        <w:rPr>
          <w:rFonts w:asciiTheme="majorHAnsi" w:hAnsiTheme="majorHAnsi" w:cstheme="majorHAnsi"/>
          <w:sz w:val="16"/>
          <w:szCs w:val="26"/>
        </w:rPr>
        <w:t xml:space="preserve">, just </w:t>
      </w:r>
      <w:r w:rsidRPr="00361236">
        <w:rPr>
          <w:rFonts w:asciiTheme="majorHAnsi" w:hAnsiTheme="majorHAnsi" w:cstheme="majorHAnsi"/>
          <w:szCs w:val="26"/>
          <w:highlight w:val="cyan"/>
          <w:u w:val="single"/>
        </w:rPr>
        <w:t>because they are enjoyable</w:t>
      </w:r>
      <w:r w:rsidRPr="00361236">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1236">
        <w:rPr>
          <w:rFonts w:asciiTheme="majorHAnsi" w:hAnsiTheme="majorHAnsi" w:cstheme="majorHAnsi"/>
          <w:szCs w:val="26"/>
          <w:u w:val="single"/>
        </w:rPr>
        <w:t>using both humans and detailed invasive brain analysis of animals has discovered some critical ways that the brain processes pleasure</w:t>
      </w:r>
      <w:r w:rsidRPr="00361236">
        <w:rPr>
          <w:rFonts w:asciiTheme="majorHAnsi" w:hAnsiTheme="majorHAnsi" w:cstheme="majorHAnsi"/>
          <w:sz w:val="16"/>
          <w:szCs w:val="26"/>
        </w:rPr>
        <w:t xml:space="preserve"> [14]. </w:t>
      </w:r>
      <w:r w:rsidRPr="00361236">
        <w:rPr>
          <w:rFonts w:asciiTheme="majorHAnsi" w:hAnsiTheme="majorHAnsi" w:cstheme="majorHAnsi"/>
          <w:szCs w:val="26"/>
          <w:u w:val="single"/>
        </w:rPr>
        <w:t>Pleasure as a hallmark of reward is sufficient for defining a reward</w:t>
      </w:r>
      <w:r w:rsidRPr="00361236">
        <w:rPr>
          <w:rFonts w:asciiTheme="majorHAnsi" w:hAnsiTheme="majorHAnsi" w:cstheme="majorHAnsi"/>
          <w:sz w:val="16"/>
          <w:szCs w:val="26"/>
        </w:rPr>
        <w:t xml:space="preserve">, but it may not be necessary. </w:t>
      </w:r>
      <w:r w:rsidRPr="00361236">
        <w:rPr>
          <w:rFonts w:asciiTheme="majorHAnsi" w:hAnsiTheme="majorHAnsi" w:cstheme="majorHAnsi"/>
          <w:szCs w:val="26"/>
          <w:u w:val="single"/>
        </w:rPr>
        <w:t>A reward may generate positive</w:t>
      </w:r>
      <w:r w:rsidRPr="00361236">
        <w:rPr>
          <w:rFonts w:asciiTheme="majorHAnsi" w:hAnsiTheme="majorHAnsi" w:cstheme="majorHAnsi"/>
          <w:sz w:val="16"/>
          <w:szCs w:val="26"/>
        </w:rPr>
        <w:t xml:space="preserve"> learning and approach </w:t>
      </w:r>
      <w:r w:rsidRPr="00361236">
        <w:rPr>
          <w:rFonts w:asciiTheme="majorHAnsi" w:hAnsiTheme="majorHAnsi" w:cstheme="majorHAnsi"/>
          <w:szCs w:val="26"/>
          <w:u w:val="single"/>
        </w:rPr>
        <w:t>behavior</w:t>
      </w:r>
      <w:r w:rsidRPr="00361236">
        <w:rPr>
          <w:rFonts w:asciiTheme="majorHAnsi" w:hAnsiTheme="majorHAnsi" w:cstheme="majorHAnsi"/>
          <w:sz w:val="16"/>
          <w:szCs w:val="26"/>
        </w:rPr>
        <w:t xml:space="preserve"> simply </w:t>
      </w:r>
      <w:r w:rsidRPr="00361236">
        <w:rPr>
          <w:rFonts w:asciiTheme="majorHAnsi" w:hAnsiTheme="majorHAnsi" w:cstheme="majorHAnsi"/>
          <w:szCs w:val="26"/>
          <w:u w:val="single"/>
        </w:rPr>
        <w:t>because it contains substances that are essential for body function.</w:t>
      </w:r>
      <w:r w:rsidRPr="00361236">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1236">
        <w:rPr>
          <w:rFonts w:asciiTheme="majorHAnsi" w:hAnsiTheme="majorHAnsi" w:cstheme="majorHAnsi"/>
          <w:szCs w:val="26"/>
          <w:u w:val="single"/>
        </w:rPr>
        <w:t>evolution and its basic principles found</w:t>
      </w:r>
      <w:r w:rsidRPr="00361236">
        <w:rPr>
          <w:rFonts w:asciiTheme="majorHAnsi" w:hAnsiTheme="majorHAnsi" w:cstheme="majorHAnsi"/>
          <w:sz w:val="16"/>
          <w:szCs w:val="26"/>
        </w:rPr>
        <w:t xml:space="preserve"> various </w:t>
      </w:r>
      <w:r w:rsidRPr="00361236">
        <w:rPr>
          <w:rFonts w:asciiTheme="majorHAnsi" w:hAnsiTheme="majorHAnsi" w:cstheme="majorHAnsi"/>
          <w:szCs w:val="26"/>
          <w:u w:val="single"/>
        </w:rPr>
        <w:t>mechanisms that steer behavior and biological development.</w:t>
      </w:r>
      <w:r w:rsidRPr="00361236">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61236">
        <w:rPr>
          <w:rFonts w:asciiTheme="majorHAnsi" w:hAnsiTheme="majorHAnsi" w:cstheme="majorHAnsi"/>
          <w:b/>
          <w:bCs/>
          <w:szCs w:val="26"/>
          <w:highlight w:val="cyan"/>
          <w:u w:val="single"/>
        </w:rPr>
        <w:t>organisms are</w:t>
      </w:r>
      <w:r w:rsidRPr="00361236">
        <w:rPr>
          <w:rFonts w:asciiTheme="majorHAnsi" w:hAnsiTheme="majorHAnsi" w:cstheme="majorHAnsi"/>
          <w:szCs w:val="26"/>
          <w:u w:val="single"/>
        </w:rPr>
        <w:t xml:space="preserve"> the </w:t>
      </w:r>
      <w:r w:rsidRPr="00361236">
        <w:rPr>
          <w:rFonts w:asciiTheme="majorHAnsi" w:hAnsiTheme="majorHAnsi" w:cstheme="majorHAnsi"/>
          <w:b/>
          <w:bCs/>
          <w:szCs w:val="26"/>
          <w:highlight w:val="cyan"/>
          <w:u w:val="single"/>
        </w:rPr>
        <w:t>result of evolutionary competition.</w:t>
      </w:r>
      <w:r w:rsidRPr="00361236">
        <w:rPr>
          <w:rFonts w:asciiTheme="majorHAnsi" w:hAnsiTheme="majorHAnsi" w:cstheme="majorHAnsi"/>
          <w:sz w:val="16"/>
          <w:szCs w:val="26"/>
        </w:rPr>
        <w:t xml:space="preserve"> In fact, Richard </w:t>
      </w:r>
      <w:r w:rsidRPr="00361236">
        <w:rPr>
          <w:rFonts w:asciiTheme="majorHAnsi" w:hAnsiTheme="majorHAnsi" w:cstheme="majorHAnsi"/>
          <w:szCs w:val="26"/>
          <w:u w:val="single"/>
        </w:rPr>
        <w:t>Dawkins stresses gene survival and propagation as the basic mechanism of life</w:t>
      </w:r>
      <w:r w:rsidRPr="00361236">
        <w:rPr>
          <w:rFonts w:asciiTheme="majorHAnsi" w:hAnsiTheme="majorHAnsi" w:cstheme="majorHAnsi"/>
          <w:sz w:val="16"/>
          <w:szCs w:val="26"/>
        </w:rPr>
        <w:t xml:space="preserve"> [20]. Only genes that lead to </w:t>
      </w:r>
      <w:r w:rsidRPr="00361236">
        <w:rPr>
          <w:rFonts w:asciiTheme="majorHAnsi" w:hAnsiTheme="majorHAnsi" w:cstheme="majorHAnsi"/>
          <w:szCs w:val="26"/>
          <w:u w:val="single"/>
        </w:rPr>
        <w:t>the fittest phenotype will make it.</w:t>
      </w:r>
      <w:r w:rsidRPr="00361236">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361236">
        <w:rPr>
          <w:rFonts w:asciiTheme="majorHAnsi" w:hAnsiTheme="majorHAnsi" w:cstheme="majorHAnsi"/>
          <w:szCs w:val="26"/>
          <w:u w:val="single"/>
        </w:rPr>
        <w:t xml:space="preserve">the ultimate, distal function of </w:t>
      </w:r>
      <w:r w:rsidRPr="00361236">
        <w:rPr>
          <w:rFonts w:asciiTheme="majorHAnsi" w:hAnsiTheme="majorHAnsi" w:cstheme="majorHAnsi"/>
          <w:szCs w:val="26"/>
          <w:highlight w:val="cyan"/>
          <w:u w:val="single"/>
        </w:rPr>
        <w:t>rewards</w:t>
      </w:r>
      <w:r w:rsidRPr="00361236">
        <w:rPr>
          <w:rFonts w:asciiTheme="majorHAnsi" w:hAnsiTheme="majorHAnsi" w:cstheme="majorHAnsi"/>
          <w:szCs w:val="26"/>
          <w:u w:val="single"/>
        </w:rPr>
        <w:t xml:space="preserve"> is to </w:t>
      </w:r>
      <w:r w:rsidRPr="00361236">
        <w:rPr>
          <w:rFonts w:asciiTheme="majorHAnsi" w:hAnsiTheme="majorHAnsi" w:cstheme="majorHAnsi"/>
          <w:szCs w:val="26"/>
          <w:highlight w:val="cyan"/>
          <w:u w:val="single"/>
        </w:rPr>
        <w:t>increase evolutionary fitness</w:t>
      </w:r>
      <w:r w:rsidRPr="00361236">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1236">
        <w:rPr>
          <w:rFonts w:asciiTheme="majorHAnsi" w:hAnsiTheme="majorHAnsi" w:cstheme="majorHAnsi"/>
          <w:szCs w:val="26"/>
          <w:u w:val="single"/>
        </w:rPr>
        <w:t>Behavioral reward functions have evolved to help individuals to survive and propagate their genes</w:t>
      </w:r>
      <w:r w:rsidRPr="00361236">
        <w:rPr>
          <w:rFonts w:asciiTheme="majorHAnsi" w:hAnsiTheme="majorHAnsi" w:cstheme="majorHAnsi"/>
          <w:sz w:val="16"/>
          <w:szCs w:val="26"/>
        </w:rPr>
        <w:t xml:space="preserve">. Apparently, </w:t>
      </w:r>
      <w:r w:rsidRPr="00361236">
        <w:rPr>
          <w:rFonts w:asciiTheme="majorHAnsi" w:hAnsiTheme="majorHAnsi" w:cstheme="majorHAnsi"/>
          <w:szCs w:val="26"/>
          <w:u w:val="single"/>
        </w:rPr>
        <w:t>people need to live well and long enough to reproduce.</w:t>
      </w:r>
      <w:r w:rsidRPr="00361236">
        <w:rPr>
          <w:rFonts w:asciiTheme="majorHAnsi" w:hAnsiTheme="majorHAnsi" w:cstheme="majorHAnsi"/>
          <w:sz w:val="16"/>
          <w:szCs w:val="26"/>
        </w:rPr>
        <w:t xml:space="preserve"> Most </w:t>
      </w:r>
      <w:r w:rsidRPr="00361236">
        <w:rPr>
          <w:rFonts w:asciiTheme="majorHAnsi" w:hAnsiTheme="majorHAnsi" w:cstheme="majorHAnsi"/>
          <w:sz w:val="16"/>
          <w:szCs w:val="26"/>
        </w:rPr>
        <w:lastRenderedPageBreak/>
        <w:t xml:space="preserve">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1236">
        <w:rPr>
          <w:rFonts w:asciiTheme="majorHAnsi" w:hAnsiTheme="majorHAnsi" w:cstheme="majorHAnsi"/>
          <w:szCs w:val="26"/>
          <w:u w:val="single"/>
        </w:rPr>
        <w:t>any small edge will ultimately result in evolutionary advantage</w:t>
      </w:r>
      <w:r w:rsidRPr="00361236">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61236">
        <w:rPr>
          <w:rFonts w:asciiTheme="majorHAnsi" w:hAnsiTheme="majorHAnsi" w:cstheme="majorHAnsi"/>
          <w:szCs w:val="26"/>
          <w:u w:val="single"/>
        </w:rPr>
        <w:t>Thus the distal reward function in gene propagation and evolutionary fitness defines the proximal reward functions that we see</w:t>
      </w:r>
      <w:r w:rsidRPr="00361236">
        <w:rPr>
          <w:rFonts w:asciiTheme="majorHAnsi" w:hAnsiTheme="majorHAnsi" w:cstheme="majorHAnsi"/>
          <w:sz w:val="16"/>
          <w:szCs w:val="26"/>
        </w:rPr>
        <w:t xml:space="preserve"> in everyday behavior. </w:t>
      </w:r>
      <w:r w:rsidRPr="00361236">
        <w:rPr>
          <w:rFonts w:asciiTheme="majorHAnsi" w:hAnsiTheme="majorHAnsi" w:cstheme="majorHAnsi"/>
          <w:szCs w:val="26"/>
          <w:highlight w:val="cyan"/>
          <w:u w:val="single"/>
        </w:rPr>
        <w:t>That is why foods, drinks, mates, and offspring are rewarding.</w:t>
      </w:r>
      <w:r w:rsidRPr="00361236">
        <w:rPr>
          <w:rFonts w:asciiTheme="majorHAnsi" w:hAnsiTheme="majorHAnsi" w:cstheme="majorHAnsi"/>
          <w:szCs w:val="26"/>
          <w:u w:val="single"/>
        </w:rPr>
        <w:t xml:space="preserve"> </w:t>
      </w:r>
      <w:r w:rsidRPr="00361236">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361236">
        <w:rPr>
          <w:rFonts w:asciiTheme="majorHAnsi" w:hAnsiTheme="majorHAnsi" w:cstheme="majorHAnsi"/>
          <w:szCs w:val="26"/>
          <w:u w:val="single"/>
        </w:rPr>
        <w:t>pleasure is described as a state or feeling of happiness and satisfaction resulting from an experience that one enjoys.</w:t>
      </w:r>
      <w:r w:rsidRPr="00361236">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61236">
        <w:rPr>
          <w:rFonts w:asciiTheme="majorHAnsi" w:hAnsiTheme="majorHAnsi" w:cstheme="majorHAnsi"/>
          <w:szCs w:val="26"/>
          <w:u w:val="single"/>
        </w:rPr>
        <w:t>pathways for ordinary liking and pleasure</w:t>
      </w:r>
      <w:r w:rsidRPr="00361236">
        <w:rPr>
          <w:rFonts w:asciiTheme="majorHAnsi" w:hAnsiTheme="majorHAnsi" w:cstheme="majorHAnsi"/>
          <w:sz w:val="16"/>
          <w:szCs w:val="26"/>
        </w:rPr>
        <w:t xml:space="preserve">, which </w:t>
      </w:r>
      <w:r w:rsidRPr="00361236">
        <w:rPr>
          <w:rFonts w:asciiTheme="majorHAnsi" w:hAnsiTheme="majorHAnsi" w:cstheme="majorHAnsi"/>
          <w:szCs w:val="26"/>
          <w:u w:val="single"/>
        </w:rPr>
        <w:t>are limited in scope</w:t>
      </w:r>
      <w:r w:rsidRPr="00361236">
        <w:rPr>
          <w:rFonts w:asciiTheme="majorHAnsi" w:hAnsiTheme="majorHAnsi" w:cstheme="majorHAnsi"/>
          <w:sz w:val="16"/>
          <w:szCs w:val="26"/>
        </w:rPr>
        <w:t xml:space="preserve"> as described above in this commentary. However, </w:t>
      </w:r>
      <w:r w:rsidRPr="00361236">
        <w:rPr>
          <w:rFonts w:asciiTheme="majorHAnsi" w:hAnsiTheme="majorHAnsi" w:cstheme="majorHAnsi"/>
          <w:szCs w:val="26"/>
          <w:u w:val="single"/>
        </w:rPr>
        <w:t xml:space="preserve">there are </w:t>
      </w:r>
      <w:r w:rsidRPr="00361236">
        <w:rPr>
          <w:rFonts w:asciiTheme="majorHAnsi" w:hAnsiTheme="majorHAnsi" w:cstheme="majorHAnsi"/>
          <w:b/>
          <w:bCs/>
          <w:szCs w:val="26"/>
          <w:u w:val="single"/>
        </w:rPr>
        <w:t xml:space="preserve">many </w:t>
      </w:r>
      <w:r w:rsidRPr="00361236">
        <w:rPr>
          <w:rFonts w:asciiTheme="majorHAnsi" w:hAnsiTheme="majorHAnsi" w:cstheme="majorHAnsi"/>
          <w:b/>
          <w:bCs/>
          <w:szCs w:val="26"/>
          <w:highlight w:val="cyan"/>
          <w:u w:val="single"/>
        </w:rPr>
        <w:t>brain regions</w:t>
      </w:r>
      <w:r w:rsidRPr="00361236">
        <w:rPr>
          <w:rFonts w:asciiTheme="majorHAnsi" w:hAnsiTheme="majorHAnsi" w:cstheme="majorHAnsi"/>
          <w:sz w:val="16"/>
          <w:szCs w:val="26"/>
        </w:rPr>
        <w:t xml:space="preserve">, often termed hot and cold spots, </w:t>
      </w:r>
      <w:r w:rsidRPr="00361236">
        <w:rPr>
          <w:rFonts w:asciiTheme="majorHAnsi" w:hAnsiTheme="majorHAnsi" w:cstheme="majorHAnsi"/>
          <w:szCs w:val="26"/>
          <w:u w:val="single"/>
        </w:rPr>
        <w:t xml:space="preserve">that significantly </w:t>
      </w:r>
      <w:r w:rsidRPr="00361236">
        <w:rPr>
          <w:rFonts w:asciiTheme="majorHAnsi" w:hAnsiTheme="majorHAnsi" w:cstheme="majorHAnsi"/>
          <w:b/>
          <w:bCs/>
          <w:szCs w:val="26"/>
          <w:highlight w:val="cyan"/>
          <w:u w:val="single"/>
        </w:rPr>
        <w:t>modulate</w:t>
      </w:r>
      <w:r w:rsidRPr="00361236">
        <w:rPr>
          <w:rFonts w:asciiTheme="majorHAnsi" w:hAnsiTheme="majorHAnsi" w:cstheme="majorHAnsi"/>
          <w:sz w:val="16"/>
          <w:szCs w:val="26"/>
        </w:rPr>
        <w:t xml:space="preserve"> (increase or decrease) </w:t>
      </w:r>
      <w:r w:rsidRPr="00361236">
        <w:rPr>
          <w:rFonts w:asciiTheme="majorHAnsi" w:hAnsiTheme="majorHAnsi" w:cstheme="majorHAnsi"/>
          <w:szCs w:val="26"/>
          <w:u w:val="single"/>
        </w:rPr>
        <w:t xml:space="preserve">our </w:t>
      </w:r>
      <w:r w:rsidRPr="00361236">
        <w:rPr>
          <w:rFonts w:asciiTheme="majorHAnsi" w:hAnsiTheme="majorHAnsi" w:cstheme="majorHAnsi"/>
          <w:b/>
          <w:bCs/>
          <w:szCs w:val="26"/>
          <w:highlight w:val="cyan"/>
          <w:u w:val="single"/>
        </w:rPr>
        <w:t>pleasure or</w:t>
      </w:r>
      <w:r w:rsidRPr="00361236">
        <w:rPr>
          <w:rFonts w:asciiTheme="majorHAnsi" w:hAnsiTheme="majorHAnsi" w:cstheme="majorHAnsi"/>
          <w:szCs w:val="26"/>
          <w:u w:val="single"/>
        </w:rPr>
        <w:t xml:space="preserve"> even </w:t>
      </w:r>
      <w:r w:rsidRPr="00361236">
        <w:rPr>
          <w:rFonts w:asciiTheme="majorHAnsi" w:hAnsiTheme="majorHAnsi" w:cstheme="majorHAnsi"/>
          <w:b/>
          <w:bCs/>
          <w:szCs w:val="26"/>
          <w:highlight w:val="cyan"/>
          <w:u w:val="single"/>
        </w:rPr>
        <w:t>produce the opposite</w:t>
      </w:r>
      <w:r w:rsidRPr="00361236">
        <w:rPr>
          <w:rFonts w:asciiTheme="majorHAnsi" w:hAnsiTheme="majorHAnsi" w:cstheme="majorHAnsi"/>
          <w:sz w:val="16"/>
          <w:szCs w:val="26"/>
        </w:rPr>
        <w:t xml:space="preserve"> of pleasure— that is </w:t>
      </w:r>
      <w:r w:rsidRPr="00361236">
        <w:rPr>
          <w:rFonts w:asciiTheme="majorHAnsi" w:hAnsiTheme="majorHAnsi" w:cstheme="majorHAnsi"/>
          <w:szCs w:val="26"/>
          <w:u w:val="single"/>
        </w:rPr>
        <w:t>disgust and fear</w:t>
      </w:r>
      <w:r w:rsidRPr="00361236">
        <w:rPr>
          <w:rFonts w:asciiTheme="majorHAnsi" w:hAnsiTheme="majorHAnsi" w:cstheme="majorHAnsi"/>
          <w:sz w:val="16"/>
          <w:szCs w:val="26"/>
        </w:rPr>
        <w:t xml:space="preserve"> [39]. </w:t>
      </w:r>
      <w:r w:rsidRPr="00361236">
        <w:rPr>
          <w:rFonts w:asciiTheme="majorHAnsi" w:hAnsiTheme="majorHAnsi" w:cstheme="majorHAnsi"/>
          <w:szCs w:val="26"/>
          <w:u w:val="single"/>
        </w:rPr>
        <w:t>One</w:t>
      </w:r>
      <w:r w:rsidRPr="00361236">
        <w:rPr>
          <w:rFonts w:asciiTheme="majorHAnsi" w:hAnsiTheme="majorHAnsi" w:cstheme="majorHAnsi"/>
          <w:sz w:val="16"/>
          <w:szCs w:val="26"/>
        </w:rPr>
        <w:t xml:space="preserve"> specific </w:t>
      </w:r>
      <w:r w:rsidRPr="00361236">
        <w:rPr>
          <w:rFonts w:asciiTheme="majorHAnsi" w:hAnsiTheme="majorHAnsi" w:cstheme="majorHAnsi"/>
          <w:szCs w:val="26"/>
          <w:u w:val="single"/>
        </w:rPr>
        <w:t>region</w:t>
      </w:r>
      <w:r w:rsidRPr="00361236">
        <w:rPr>
          <w:rFonts w:asciiTheme="majorHAnsi" w:hAnsiTheme="majorHAnsi" w:cstheme="majorHAnsi"/>
          <w:sz w:val="16"/>
          <w:szCs w:val="26"/>
        </w:rPr>
        <w:t xml:space="preserve"> of the nucleus accumbens </w:t>
      </w:r>
      <w:r w:rsidRPr="00361236">
        <w:rPr>
          <w:rFonts w:asciiTheme="majorHAnsi" w:hAnsiTheme="majorHAnsi" w:cstheme="majorHAnsi"/>
          <w:szCs w:val="26"/>
          <w:u w:val="single"/>
        </w:rPr>
        <w:t>is organized like a computer keyboard, with particular stimulus triggers in rows</w:t>
      </w:r>
      <w:r w:rsidRPr="00361236">
        <w:rPr>
          <w:rFonts w:asciiTheme="majorHAnsi" w:hAnsiTheme="majorHAnsi" w:cstheme="majorHAnsi"/>
          <w:sz w:val="16"/>
          <w:szCs w:val="26"/>
        </w:rPr>
        <w:t xml:space="preserve">— producing an increase and decrease of pleasure and disgust. Moreover, </w:t>
      </w:r>
      <w:r w:rsidRPr="00361236">
        <w:rPr>
          <w:rFonts w:asciiTheme="majorHAnsi" w:hAnsiTheme="majorHAnsi" w:cstheme="majorHAnsi"/>
          <w:szCs w:val="26"/>
          <w:u w:val="single"/>
        </w:rPr>
        <w:t>the cortex has unique roles in the cognitive evaluation of our feelings of pleasure</w:t>
      </w:r>
      <w:r w:rsidRPr="00361236">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61236">
        <w:rPr>
          <w:rFonts w:asciiTheme="majorHAnsi" w:hAnsiTheme="majorHAnsi" w:cstheme="majorHAnsi"/>
          <w:szCs w:val="26"/>
          <w:u w:val="single"/>
        </w:rPr>
        <w:t>“</w:t>
      </w:r>
      <w:r w:rsidRPr="00361236">
        <w:rPr>
          <w:rFonts w:asciiTheme="majorHAnsi" w:hAnsiTheme="majorHAnsi" w:cstheme="majorHAnsi"/>
          <w:szCs w:val="26"/>
          <w:highlight w:val="cyan"/>
          <w:u w:val="single"/>
        </w:rPr>
        <w:t>liking</w:t>
      </w:r>
      <w:r w:rsidRPr="00361236">
        <w:rPr>
          <w:rFonts w:asciiTheme="majorHAnsi" w:hAnsiTheme="majorHAnsi" w:cstheme="majorHAnsi"/>
          <w:szCs w:val="26"/>
          <w:u w:val="single"/>
        </w:rPr>
        <w:t xml:space="preserve">” of something, or pure pleasure, is </w:t>
      </w:r>
      <w:r w:rsidRPr="00361236">
        <w:rPr>
          <w:rFonts w:asciiTheme="majorHAnsi" w:hAnsiTheme="majorHAnsi" w:cstheme="majorHAnsi"/>
          <w:szCs w:val="26"/>
          <w:highlight w:val="cyan"/>
          <w:u w:val="single"/>
        </w:rPr>
        <w:t>represented by</w:t>
      </w:r>
      <w:r w:rsidRPr="00361236">
        <w:rPr>
          <w:rFonts w:asciiTheme="majorHAnsi" w:hAnsiTheme="majorHAnsi" w:cstheme="majorHAnsi"/>
          <w:sz w:val="16"/>
          <w:szCs w:val="26"/>
        </w:rPr>
        <w:t xml:space="preserve"> small </w:t>
      </w:r>
      <w:r w:rsidRPr="00361236">
        <w:rPr>
          <w:rFonts w:asciiTheme="majorHAnsi" w:hAnsiTheme="majorHAnsi" w:cstheme="majorHAnsi"/>
          <w:szCs w:val="26"/>
          <w:u w:val="single"/>
        </w:rPr>
        <w:t>regions</w:t>
      </w:r>
      <w:r w:rsidRPr="00361236">
        <w:rPr>
          <w:rFonts w:asciiTheme="majorHAnsi" w:hAnsiTheme="majorHAnsi" w:cstheme="majorHAnsi"/>
          <w:sz w:val="16"/>
          <w:szCs w:val="26"/>
        </w:rPr>
        <w:t xml:space="preserve"> mainly </w:t>
      </w:r>
      <w:r w:rsidRPr="00361236">
        <w:rPr>
          <w:rFonts w:asciiTheme="majorHAnsi" w:hAnsiTheme="majorHAnsi" w:cstheme="majorHAnsi"/>
          <w:szCs w:val="26"/>
          <w:u w:val="single"/>
        </w:rPr>
        <w:t xml:space="preserve">in the </w:t>
      </w:r>
      <w:r w:rsidRPr="00361236">
        <w:rPr>
          <w:rFonts w:asciiTheme="majorHAnsi" w:hAnsiTheme="majorHAnsi" w:cstheme="majorHAnsi"/>
          <w:szCs w:val="26"/>
          <w:highlight w:val="cyan"/>
          <w:u w:val="single"/>
        </w:rPr>
        <w:t>limbic system</w:t>
      </w:r>
      <w:r w:rsidRPr="00361236">
        <w:rPr>
          <w:rFonts w:asciiTheme="majorHAnsi" w:hAnsiTheme="majorHAnsi" w:cstheme="majorHAnsi"/>
          <w:sz w:val="16"/>
          <w:szCs w:val="26"/>
        </w:rPr>
        <w:t xml:space="preserve"> (old reptilian part of the brain). These may be </w:t>
      </w:r>
      <w:r w:rsidRPr="00361236">
        <w:rPr>
          <w:rFonts w:asciiTheme="majorHAnsi" w:hAnsiTheme="majorHAnsi" w:cstheme="majorHAnsi"/>
          <w:szCs w:val="26"/>
          <w:u w:val="single"/>
        </w:rPr>
        <w:t>part of larger neural circuits.</w:t>
      </w:r>
      <w:r w:rsidRPr="00361236">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w:t>
      </w:r>
      <w:r w:rsidRPr="00361236">
        <w:rPr>
          <w:rFonts w:asciiTheme="majorHAnsi" w:hAnsiTheme="majorHAnsi" w:cstheme="majorHAnsi"/>
          <w:sz w:val="16"/>
          <w:szCs w:val="26"/>
        </w:rPr>
        <w:lastRenderedPageBreak/>
        <w:t xml:space="preserve">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61236">
        <w:rPr>
          <w:rFonts w:asciiTheme="majorHAnsi" w:hAnsiTheme="majorHAnsi" w:cstheme="majorHAnsi"/>
          <w:szCs w:val="26"/>
          <w:u w:val="single"/>
        </w:rPr>
        <w:t>Sousa et al.</w:t>
      </w:r>
      <w:r w:rsidRPr="00361236">
        <w:rPr>
          <w:rFonts w:asciiTheme="majorHAnsi" w:hAnsiTheme="majorHAnsi" w:cstheme="majorHAnsi"/>
          <w:sz w:val="16"/>
          <w:szCs w:val="26"/>
        </w:rPr>
        <w:t xml:space="preserve"> [50] small case </w:t>
      </w:r>
      <w:r w:rsidRPr="00361236">
        <w:rPr>
          <w:rFonts w:asciiTheme="majorHAnsi" w:hAnsiTheme="majorHAnsi" w:cstheme="majorHAnsi"/>
          <w:szCs w:val="26"/>
          <w:u w:val="single"/>
        </w:rPr>
        <w:t xml:space="preserve">found various </w:t>
      </w:r>
      <w:r w:rsidRPr="00361236">
        <w:rPr>
          <w:rFonts w:asciiTheme="majorHAnsi" w:hAnsiTheme="majorHAnsi" w:cstheme="majorHAnsi"/>
          <w:szCs w:val="26"/>
          <w:highlight w:val="cyan"/>
          <w:u w:val="single"/>
        </w:rPr>
        <w:t>differentially expressed genes</w:t>
      </w:r>
      <w:r w:rsidRPr="00361236">
        <w:rPr>
          <w:rFonts w:asciiTheme="majorHAnsi" w:hAnsiTheme="majorHAnsi" w:cstheme="majorHAnsi"/>
          <w:szCs w:val="26"/>
          <w:u w:val="single"/>
        </w:rPr>
        <w:t xml:space="preserve">, to </w:t>
      </w:r>
      <w:r w:rsidRPr="00361236">
        <w:rPr>
          <w:rFonts w:asciiTheme="majorHAnsi" w:hAnsiTheme="majorHAnsi" w:cstheme="majorHAnsi"/>
          <w:szCs w:val="26"/>
          <w:highlight w:val="cyan"/>
          <w:u w:val="single"/>
        </w:rPr>
        <w:t>associate with pleasure</w:t>
      </w:r>
      <w:r w:rsidRPr="00361236">
        <w:rPr>
          <w:rFonts w:asciiTheme="majorHAnsi" w:hAnsiTheme="majorHAnsi" w:cstheme="majorHAnsi"/>
          <w:szCs w:val="26"/>
          <w:u w:val="single"/>
        </w:rPr>
        <w:t xml:space="preserve"> related systems.</w:t>
      </w:r>
      <w:r w:rsidRPr="00361236">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61236">
        <w:rPr>
          <w:rFonts w:asciiTheme="majorHAnsi" w:hAnsiTheme="majorHAnsi" w:cstheme="majorHAnsi"/>
          <w:szCs w:val="26"/>
          <w:highlight w:val="cyan"/>
          <w:u w:val="single"/>
        </w:rPr>
        <w:t>researchers examined</w:t>
      </w:r>
      <w:r w:rsidRPr="00361236">
        <w:rPr>
          <w:rFonts w:asciiTheme="majorHAnsi" w:hAnsiTheme="majorHAnsi" w:cstheme="majorHAnsi"/>
          <w:szCs w:val="26"/>
          <w:u w:val="single"/>
        </w:rPr>
        <w:t xml:space="preserve"> 247 specimens of </w:t>
      </w:r>
      <w:r w:rsidRPr="00361236">
        <w:rPr>
          <w:rFonts w:asciiTheme="majorHAnsi" w:hAnsiTheme="majorHAnsi" w:cstheme="majorHAnsi"/>
          <w:szCs w:val="26"/>
          <w:highlight w:val="cyan"/>
          <w:u w:val="single"/>
        </w:rPr>
        <w:t>neural tissue</w:t>
      </w:r>
      <w:r w:rsidRPr="00361236">
        <w:rPr>
          <w:rFonts w:asciiTheme="majorHAnsi" w:hAnsiTheme="majorHAnsi" w:cstheme="majorHAnsi"/>
          <w:szCs w:val="26"/>
          <w:u w:val="single"/>
        </w:rPr>
        <w:t xml:space="preserve"> from six humans, five chimpanzees, and five macaque monkeys.</w:t>
      </w:r>
      <w:r w:rsidRPr="00361236">
        <w:rPr>
          <w:rFonts w:asciiTheme="majorHAnsi" w:hAnsiTheme="majorHAnsi" w:cstheme="majorHAnsi"/>
          <w:sz w:val="16"/>
          <w:szCs w:val="26"/>
        </w:rPr>
        <w:t xml:space="preserve"> Moreover, these </w:t>
      </w:r>
      <w:r w:rsidRPr="00361236">
        <w:rPr>
          <w:rFonts w:asciiTheme="majorHAnsi" w:hAnsiTheme="majorHAnsi" w:cstheme="majorHAnsi"/>
          <w:szCs w:val="26"/>
          <w:u w:val="single"/>
        </w:rPr>
        <w:t>investigators analyzed which genes were turned on or off in 16 regions of the brain.</w:t>
      </w:r>
      <w:r w:rsidRPr="00361236">
        <w:rPr>
          <w:rFonts w:asciiTheme="majorHAnsi" w:hAnsiTheme="majorHAnsi" w:cstheme="majorHAnsi"/>
          <w:sz w:val="16"/>
          <w:szCs w:val="26"/>
        </w:rPr>
        <w:t xml:space="preserve"> While </w:t>
      </w:r>
      <w:r w:rsidRPr="00361236">
        <w:rPr>
          <w:rFonts w:asciiTheme="majorHAnsi" w:hAnsiTheme="majorHAnsi" w:cstheme="majorHAnsi"/>
          <w:szCs w:val="26"/>
          <w:u w:val="single"/>
        </w:rPr>
        <w:t xml:space="preserve">the differences among species were subtle, </w:t>
      </w:r>
      <w:r w:rsidRPr="00361236">
        <w:rPr>
          <w:rFonts w:asciiTheme="majorHAnsi" w:hAnsiTheme="majorHAnsi" w:cstheme="majorHAnsi"/>
          <w:b/>
          <w:bCs/>
          <w:szCs w:val="26"/>
          <w:highlight w:val="cyan"/>
          <w:u w:val="single"/>
        </w:rPr>
        <w:t>there was</w:t>
      </w:r>
      <w:r w:rsidRPr="00361236">
        <w:rPr>
          <w:rFonts w:asciiTheme="majorHAnsi" w:hAnsiTheme="majorHAnsi" w:cstheme="majorHAnsi"/>
          <w:szCs w:val="26"/>
          <w:u w:val="single"/>
        </w:rPr>
        <w:t xml:space="preserve"> a </w:t>
      </w:r>
      <w:r w:rsidRPr="00361236">
        <w:rPr>
          <w:rFonts w:asciiTheme="majorHAnsi" w:hAnsiTheme="majorHAnsi" w:cstheme="majorHAnsi"/>
          <w:b/>
          <w:bCs/>
          <w:szCs w:val="26"/>
          <w:u w:val="single"/>
        </w:rPr>
        <w:t xml:space="preserve">remarkable </w:t>
      </w:r>
      <w:r w:rsidRPr="00361236">
        <w:rPr>
          <w:rFonts w:asciiTheme="majorHAnsi" w:hAnsiTheme="majorHAnsi" w:cstheme="majorHAnsi"/>
          <w:b/>
          <w:bCs/>
          <w:szCs w:val="26"/>
          <w:highlight w:val="cyan"/>
          <w:u w:val="single"/>
        </w:rPr>
        <w:t>contrast in</w:t>
      </w:r>
      <w:r w:rsidRPr="00361236">
        <w:rPr>
          <w:rFonts w:asciiTheme="majorHAnsi" w:hAnsiTheme="majorHAnsi" w:cstheme="majorHAnsi"/>
          <w:szCs w:val="26"/>
          <w:u w:val="single"/>
        </w:rPr>
        <w:t xml:space="preserve"> the</w:t>
      </w:r>
      <w:r w:rsidRPr="00361236">
        <w:rPr>
          <w:rFonts w:asciiTheme="majorHAnsi" w:hAnsiTheme="majorHAnsi" w:cstheme="majorHAnsi"/>
          <w:b/>
          <w:bCs/>
          <w:szCs w:val="26"/>
          <w:u w:val="single"/>
        </w:rPr>
        <w:t xml:space="preserve"> </w:t>
      </w:r>
      <w:r w:rsidRPr="00361236">
        <w:rPr>
          <w:rFonts w:asciiTheme="majorHAnsi" w:hAnsiTheme="majorHAnsi" w:cstheme="majorHAnsi"/>
          <w:b/>
          <w:bCs/>
          <w:szCs w:val="26"/>
          <w:highlight w:val="cyan"/>
          <w:u w:val="single"/>
        </w:rPr>
        <w:t>neocortices</w:t>
      </w:r>
      <w:r w:rsidRPr="00361236">
        <w:rPr>
          <w:rFonts w:asciiTheme="majorHAnsi" w:hAnsiTheme="majorHAnsi" w:cstheme="majorHAnsi"/>
          <w:sz w:val="16"/>
          <w:szCs w:val="26"/>
        </w:rPr>
        <w:t xml:space="preserve">, specifically </w:t>
      </w:r>
      <w:r w:rsidRPr="00361236">
        <w:rPr>
          <w:rFonts w:asciiTheme="majorHAnsi" w:hAnsiTheme="majorHAnsi" w:cstheme="majorHAnsi"/>
          <w:szCs w:val="26"/>
          <w:u w:val="single"/>
        </w:rPr>
        <w:t xml:space="preserve">in an </w:t>
      </w:r>
      <w:r w:rsidRPr="00361236">
        <w:rPr>
          <w:rFonts w:asciiTheme="majorHAnsi" w:hAnsiTheme="majorHAnsi" w:cstheme="majorHAnsi"/>
          <w:szCs w:val="26"/>
          <w:highlight w:val="cyan"/>
          <w:u w:val="single"/>
        </w:rPr>
        <w:t>area of the brain</w:t>
      </w:r>
      <w:r w:rsidRPr="00361236">
        <w:rPr>
          <w:rFonts w:asciiTheme="majorHAnsi" w:hAnsiTheme="majorHAnsi" w:cstheme="majorHAnsi"/>
          <w:szCs w:val="26"/>
          <w:u w:val="single"/>
        </w:rPr>
        <w:t xml:space="preserve"> that is much </w:t>
      </w:r>
      <w:r w:rsidRPr="00361236">
        <w:rPr>
          <w:rFonts w:asciiTheme="majorHAnsi" w:hAnsiTheme="majorHAnsi" w:cstheme="majorHAnsi"/>
          <w:szCs w:val="26"/>
          <w:highlight w:val="cyan"/>
          <w:u w:val="single"/>
        </w:rPr>
        <w:t>more developed in humans</w:t>
      </w:r>
      <w:r w:rsidRPr="00361236">
        <w:rPr>
          <w:rFonts w:asciiTheme="majorHAnsi" w:hAnsiTheme="majorHAnsi" w:cstheme="majorHAnsi"/>
          <w:szCs w:val="26"/>
          <w:u w:val="single"/>
        </w:rPr>
        <w:t xml:space="preserve"> than in chimpanzees.</w:t>
      </w:r>
      <w:r w:rsidRPr="00361236">
        <w:rPr>
          <w:rFonts w:asciiTheme="majorHAnsi" w:hAnsiTheme="majorHAnsi" w:cstheme="majorHAnsi"/>
          <w:sz w:val="16"/>
          <w:szCs w:val="26"/>
        </w:rPr>
        <w:t xml:space="preserve"> In fact, these researchers found that a gene called </w:t>
      </w:r>
      <w:r w:rsidRPr="00361236">
        <w:rPr>
          <w:rFonts w:asciiTheme="majorHAnsi" w:hAnsiTheme="majorHAnsi" w:cstheme="majorHAnsi"/>
          <w:szCs w:val="26"/>
          <w:u w:val="single"/>
        </w:rPr>
        <w:t>tyrosine hydroxylase (TH) for the enzyme, responsible for the production of dopamine</w:t>
      </w:r>
      <w:r w:rsidRPr="00361236">
        <w:rPr>
          <w:rFonts w:asciiTheme="majorHAnsi" w:hAnsiTheme="majorHAnsi" w:cstheme="majorHAnsi"/>
          <w:sz w:val="16"/>
          <w:szCs w:val="26"/>
        </w:rPr>
        <w:t xml:space="preserve">, was </w:t>
      </w:r>
      <w:r w:rsidRPr="00361236">
        <w:rPr>
          <w:rFonts w:asciiTheme="majorHAnsi" w:hAnsiTheme="majorHAnsi" w:cstheme="majorHAnsi"/>
          <w:szCs w:val="26"/>
          <w:u w:val="single"/>
        </w:rPr>
        <w:t>expressed in the neocortex of humans, but not chimpanzees.</w:t>
      </w:r>
      <w:r w:rsidRPr="00361236">
        <w:rPr>
          <w:rFonts w:asciiTheme="majorHAnsi" w:hAnsiTheme="majorHAnsi" w:cstheme="majorHAnsi"/>
          <w:sz w:val="16"/>
          <w:szCs w:val="26"/>
        </w:rPr>
        <w:t xml:space="preserve"> As discussed earlier, </w:t>
      </w:r>
      <w:r w:rsidRPr="00361236">
        <w:rPr>
          <w:rFonts w:asciiTheme="majorHAnsi" w:hAnsiTheme="majorHAnsi" w:cstheme="majorHAnsi"/>
          <w:szCs w:val="26"/>
          <w:u w:val="single"/>
        </w:rPr>
        <w:t>dopamine is</w:t>
      </w:r>
      <w:r w:rsidRPr="00361236">
        <w:rPr>
          <w:rFonts w:asciiTheme="majorHAnsi" w:hAnsiTheme="majorHAnsi" w:cstheme="majorHAnsi"/>
          <w:sz w:val="16"/>
          <w:szCs w:val="26"/>
        </w:rPr>
        <w:t xml:space="preserve"> best </w:t>
      </w:r>
      <w:r w:rsidRPr="00361236">
        <w:rPr>
          <w:rFonts w:asciiTheme="majorHAnsi" w:hAnsiTheme="majorHAnsi" w:cstheme="majorHAnsi"/>
          <w:szCs w:val="26"/>
          <w:u w:val="single"/>
        </w:rPr>
        <w:t>known for its</w:t>
      </w:r>
      <w:r w:rsidRPr="00361236">
        <w:rPr>
          <w:rFonts w:asciiTheme="majorHAnsi" w:hAnsiTheme="majorHAnsi" w:cstheme="majorHAnsi"/>
          <w:sz w:val="16"/>
          <w:szCs w:val="26"/>
        </w:rPr>
        <w:t xml:space="preserve"> essential </w:t>
      </w:r>
      <w:r w:rsidRPr="00361236">
        <w:rPr>
          <w:rFonts w:asciiTheme="majorHAnsi" w:hAnsiTheme="majorHAnsi" w:cstheme="majorHAnsi"/>
          <w:szCs w:val="26"/>
          <w:u w:val="single"/>
        </w:rPr>
        <w:t>role within the brain’s reward system; the</w:t>
      </w:r>
      <w:r w:rsidRPr="00361236">
        <w:rPr>
          <w:rFonts w:asciiTheme="majorHAnsi" w:hAnsiTheme="majorHAnsi" w:cstheme="majorHAnsi"/>
          <w:sz w:val="16"/>
          <w:szCs w:val="26"/>
        </w:rPr>
        <w:t xml:space="preserve"> very </w:t>
      </w:r>
      <w:r w:rsidRPr="00361236">
        <w:rPr>
          <w:rFonts w:asciiTheme="majorHAnsi" w:hAnsiTheme="majorHAnsi" w:cstheme="majorHAnsi"/>
          <w:szCs w:val="26"/>
          <w:u w:val="single"/>
        </w:rPr>
        <w:t>system that responds to everything from sex, to gambling, to food, and to addictive drugs.</w:t>
      </w:r>
      <w:r w:rsidRPr="00361236">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61236">
        <w:rPr>
          <w:rFonts w:asciiTheme="majorHAnsi" w:hAnsiTheme="majorHAnsi" w:cstheme="majorHAnsi"/>
          <w:szCs w:val="26"/>
          <w:highlight w:val="cyan"/>
          <w:u w:val="single"/>
        </w:rPr>
        <w:t>dopamine plays</w:t>
      </w:r>
      <w:r w:rsidRPr="00361236">
        <w:rPr>
          <w:rFonts w:asciiTheme="majorHAnsi" w:hAnsiTheme="majorHAnsi" w:cstheme="majorHAnsi"/>
          <w:szCs w:val="26"/>
          <w:u w:val="single"/>
        </w:rPr>
        <w:t xml:space="preserve"> a substantial </w:t>
      </w:r>
      <w:r w:rsidRPr="00361236">
        <w:rPr>
          <w:rFonts w:asciiTheme="majorHAnsi" w:hAnsiTheme="majorHAnsi" w:cstheme="majorHAnsi"/>
          <w:szCs w:val="26"/>
          <w:highlight w:val="cyan"/>
          <w:u w:val="single"/>
        </w:rPr>
        <w:t>role in</w:t>
      </w:r>
      <w:r w:rsidRPr="00361236">
        <w:rPr>
          <w:rFonts w:asciiTheme="majorHAnsi" w:hAnsiTheme="majorHAnsi" w:cstheme="majorHAnsi"/>
          <w:szCs w:val="26"/>
          <w:u w:val="single"/>
        </w:rPr>
        <w:t xml:space="preserve"> humans’ </w:t>
      </w:r>
      <w:r w:rsidRPr="00361236">
        <w:rPr>
          <w:rFonts w:asciiTheme="majorHAnsi" w:hAnsiTheme="majorHAnsi" w:cstheme="majorHAnsi"/>
          <w:szCs w:val="26"/>
          <w:highlight w:val="cyan"/>
          <w:u w:val="single"/>
        </w:rPr>
        <w:t>ability to pursue</w:t>
      </w:r>
      <w:r w:rsidRPr="00361236">
        <w:rPr>
          <w:rFonts w:asciiTheme="majorHAnsi" w:hAnsiTheme="majorHAnsi" w:cstheme="majorHAnsi"/>
          <w:szCs w:val="26"/>
          <w:u w:val="single"/>
        </w:rPr>
        <w:t xml:space="preserve"> various </w:t>
      </w:r>
      <w:r w:rsidRPr="00361236">
        <w:rPr>
          <w:rFonts w:asciiTheme="majorHAnsi" w:hAnsiTheme="majorHAnsi" w:cstheme="majorHAnsi"/>
          <w:szCs w:val="26"/>
          <w:highlight w:val="cyan"/>
          <w:u w:val="single"/>
        </w:rPr>
        <w:t xml:space="preserve">rewards </w:t>
      </w:r>
      <w:r w:rsidRPr="00361236">
        <w:rPr>
          <w:rFonts w:asciiTheme="majorHAnsi" w:hAnsiTheme="majorHAnsi" w:cstheme="majorHAnsi"/>
          <w:szCs w:val="26"/>
          <w:u w:val="single"/>
        </w:rPr>
        <w:t>that are perhaps months or even years away</w:t>
      </w:r>
      <w:r w:rsidRPr="00361236">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w:t>
      </w:r>
      <w:r w:rsidRPr="00361236">
        <w:rPr>
          <w:rFonts w:asciiTheme="majorHAnsi" w:hAnsiTheme="majorHAnsi" w:cstheme="majorHAnsi"/>
          <w:sz w:val="16"/>
          <w:szCs w:val="26"/>
        </w:rPr>
        <w:lastRenderedPageBreak/>
        <w:t xml:space="preserve">anticipate potential rewards that are uncertain and even far off in our futures, such as retirement or even the possible alterlife. </w:t>
      </w:r>
      <w:r w:rsidRPr="00361236">
        <w:rPr>
          <w:rFonts w:asciiTheme="majorHAnsi" w:hAnsiTheme="majorHAnsi" w:cstheme="majorHAnsi"/>
          <w:szCs w:val="26"/>
          <w:u w:val="single"/>
        </w:rPr>
        <w:t>This may explain what often motivates people to work for things that have no apparent short-term benefit</w:t>
      </w:r>
      <w:r w:rsidRPr="00361236">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9A84CA" w14:textId="77777777" w:rsidR="00204F79" w:rsidRPr="00361236" w:rsidRDefault="00204F79" w:rsidP="00204F79">
      <w:pPr>
        <w:pStyle w:val="Heading4"/>
        <w:rPr>
          <w:rFonts w:asciiTheme="majorHAnsi" w:hAnsiTheme="majorHAnsi" w:cstheme="majorHAnsi"/>
        </w:rPr>
      </w:pPr>
      <w:r w:rsidRPr="00361236">
        <w:rPr>
          <w:rFonts w:asciiTheme="majorHAnsi" w:hAnsiTheme="majorHAnsi" w:cstheme="majorHAnsi"/>
        </w:rPr>
        <w:t>Prefer for bindingness – if I put my hand on a hot stove I have a biological imperative to pull it back – that happens before a signal is sent to my brain which outweighs because if an ethical theory isn’t binding people could say why not which makes it incoherent.</w:t>
      </w:r>
    </w:p>
    <w:p w14:paraId="10077184" w14:textId="77777777" w:rsidR="00204F79" w:rsidRPr="00361236" w:rsidRDefault="00204F79" w:rsidP="00204F79"/>
    <w:p w14:paraId="5FAEB82C" w14:textId="754FE83B" w:rsidR="00F6334F" w:rsidRPr="00361236" w:rsidRDefault="00204F79" w:rsidP="00F6334F">
      <w:pPr>
        <w:pStyle w:val="Heading4"/>
        <w:rPr>
          <w:rFonts w:asciiTheme="majorHAnsi" w:hAnsiTheme="majorHAnsi" w:cstheme="majorHAnsi"/>
        </w:rPr>
      </w:pPr>
      <w:r w:rsidRPr="00361236">
        <w:rPr>
          <w:rFonts w:asciiTheme="majorHAnsi" w:hAnsiTheme="majorHAnsi" w:cstheme="majorHAnsi"/>
        </w:rPr>
        <w:t>2 -</w:t>
      </w:r>
      <w:r w:rsidR="00F6334F" w:rsidRPr="00361236">
        <w:rPr>
          <w:rFonts w:asciiTheme="majorHAnsi" w:hAnsiTheme="majorHAnsi" w:cstheme="majorHAnsi"/>
        </w:rPr>
        <w:t xml:space="preserve"> Actor Specificity: </w:t>
      </w:r>
    </w:p>
    <w:p w14:paraId="4CDC653F"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3E2505FE" w14:textId="1CEBF5C2"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b. No intent-foresight distinction – the actions we take are informed by predictions from certain mental states, meaning consequences are a collective part of the will.</w:t>
      </w:r>
    </w:p>
    <w:p w14:paraId="2D63AE87" w14:textId="77777777" w:rsidR="00F6334F" w:rsidRPr="00361236" w:rsidRDefault="00F6334F" w:rsidP="00F6334F">
      <w:pPr>
        <w:pStyle w:val="Heading4"/>
        <w:rPr>
          <w:rFonts w:asciiTheme="majorHAnsi" w:eastAsia="Times New Roman" w:hAnsiTheme="majorHAnsi" w:cstheme="majorHAnsi"/>
          <w:shd w:val="clear" w:color="auto" w:fill="FFFFFF"/>
        </w:rPr>
      </w:pPr>
      <w:r w:rsidRPr="00361236">
        <w:rPr>
          <w:rFonts w:asciiTheme="majorHAnsi" w:eastAsia="Times New Roman" w:hAnsiTheme="majorHAnsi" w:cstheme="majorHAnsi"/>
          <w:shd w:val="clear" w:color="auto" w:fill="FFFFFF"/>
        </w:rPr>
        <w:t>c. Comes first since different agents have different ethical standings. Takes out util calc indicts since they’re empirically denied and link turns them because the alt would be no action.</w:t>
      </w:r>
    </w:p>
    <w:p w14:paraId="642B2EEF" w14:textId="71218AE7" w:rsidR="00F6334F" w:rsidRPr="00361236" w:rsidRDefault="00204F79" w:rsidP="00F6334F">
      <w:pPr>
        <w:pStyle w:val="Heading4"/>
        <w:rPr>
          <w:rFonts w:asciiTheme="majorHAnsi" w:hAnsiTheme="majorHAnsi" w:cstheme="majorHAnsi"/>
        </w:rPr>
      </w:pPr>
      <w:r w:rsidRPr="00361236">
        <w:rPr>
          <w:rFonts w:asciiTheme="majorHAnsi" w:hAnsiTheme="majorHAnsi" w:cstheme="majorHAnsi"/>
        </w:rPr>
        <w:t>3 -</w:t>
      </w:r>
      <w:r w:rsidR="00F6334F" w:rsidRPr="00361236">
        <w:rPr>
          <w:rFonts w:asciiTheme="majorHAnsi" w:hAnsiTheme="majorHAnsi" w:cstheme="majorHAnsi"/>
        </w:rPr>
        <w:t xml:space="preserve"> Extinction comes first under any framework.</w:t>
      </w:r>
    </w:p>
    <w:p w14:paraId="67B46203" w14:textId="77777777" w:rsidR="00F6334F" w:rsidRPr="00361236" w:rsidRDefault="00F6334F" w:rsidP="00F6334F">
      <w:pPr>
        <w:rPr>
          <w:rFonts w:asciiTheme="majorHAnsi" w:hAnsiTheme="majorHAnsi" w:cstheme="majorHAnsi"/>
          <w:sz w:val="16"/>
          <w:szCs w:val="26"/>
        </w:rPr>
      </w:pPr>
      <w:r w:rsidRPr="00361236">
        <w:rPr>
          <w:rStyle w:val="Style13ptBold"/>
          <w:rFonts w:asciiTheme="majorHAnsi" w:hAnsiTheme="majorHAnsi" w:cstheme="majorHAnsi"/>
          <w:szCs w:val="26"/>
          <w:u w:val="single"/>
        </w:rPr>
        <w:t>Pummer 15</w:t>
      </w:r>
      <w:r w:rsidRPr="00361236">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E20E91B" w14:textId="77777777" w:rsidR="00F6334F" w:rsidRPr="00361236" w:rsidRDefault="00F6334F" w:rsidP="00F6334F">
      <w:pPr>
        <w:rPr>
          <w:rFonts w:asciiTheme="majorHAnsi" w:hAnsiTheme="majorHAnsi" w:cstheme="majorHAnsi"/>
          <w:sz w:val="16"/>
          <w:szCs w:val="26"/>
        </w:rPr>
      </w:pPr>
      <w:r w:rsidRPr="00361236">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361236">
        <w:rPr>
          <w:rFonts w:asciiTheme="majorHAnsi" w:hAnsiTheme="majorHAnsi" w:cstheme="majorHAnsi"/>
          <w:sz w:val="16"/>
          <w:szCs w:val="26"/>
        </w:rPr>
        <w:t>, whatever general moral view we adopt</w:t>
      </w:r>
      <w:r w:rsidRPr="00361236">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361236">
        <w:rPr>
          <w:rFonts w:asciiTheme="majorHAnsi" w:hAnsiTheme="majorHAnsi" w:cstheme="majorHAnsi"/>
          <w:sz w:val="16"/>
          <w:szCs w:val="26"/>
        </w:rPr>
        <w:t xml:space="preserve"> How we might in fact try to reduce such existential risks is discussed elsewhere. My claim here is only that </w:t>
      </w:r>
      <w:r w:rsidRPr="00361236">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361236">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361236">
        <w:rPr>
          <w:rStyle w:val="StyleUnderline"/>
          <w:rFonts w:asciiTheme="majorHAnsi" w:hAnsiTheme="majorHAnsi" w:cstheme="majorHAnsi"/>
          <w:sz w:val="26"/>
          <w:szCs w:val="26"/>
        </w:rPr>
        <w:t>Clearly one thing that makes an outcome good is that the people in it are doing well. There is little disagreement here.</w:t>
      </w:r>
      <w:r w:rsidRPr="00361236">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361236">
        <w:rPr>
          <w:rStyle w:val="StyleUnderline"/>
          <w:rFonts w:asciiTheme="majorHAnsi" w:hAnsiTheme="majorHAnsi" w:cstheme="majorHAnsi"/>
          <w:sz w:val="26"/>
          <w:szCs w:val="26"/>
        </w:rPr>
        <w:t xml:space="preserve"> </w:t>
      </w:r>
      <w:r w:rsidRPr="00361236">
        <w:rPr>
          <w:rStyle w:val="StyleUnderline"/>
          <w:rFonts w:asciiTheme="majorHAnsi" w:hAnsiTheme="majorHAnsi" w:cstheme="majorHAnsi"/>
          <w:sz w:val="26"/>
          <w:szCs w:val="26"/>
          <w:highlight w:val="cyan"/>
        </w:rPr>
        <w:t xml:space="preserve">reducing existential risk is </w:t>
      </w:r>
      <w:r w:rsidRPr="00361236">
        <w:rPr>
          <w:rStyle w:val="StyleUnderline"/>
          <w:rFonts w:asciiTheme="majorHAnsi" w:hAnsiTheme="majorHAnsi" w:cstheme="majorHAnsi"/>
          <w:sz w:val="26"/>
          <w:szCs w:val="26"/>
        </w:rPr>
        <w:t xml:space="preserve">easily </w:t>
      </w:r>
      <w:r w:rsidRPr="00361236">
        <w:rPr>
          <w:rStyle w:val="StyleUnderline"/>
          <w:rFonts w:asciiTheme="majorHAnsi" w:hAnsiTheme="majorHAnsi" w:cstheme="majorHAnsi"/>
          <w:sz w:val="26"/>
          <w:szCs w:val="26"/>
          <w:highlight w:val="cyan"/>
        </w:rPr>
        <w:t xml:space="preserve">the most important thing </w:t>
      </w:r>
      <w:r w:rsidRPr="00361236">
        <w:rPr>
          <w:rStyle w:val="StyleUnderline"/>
          <w:rFonts w:asciiTheme="majorHAnsi" w:hAnsiTheme="majorHAnsi" w:cstheme="majorHAnsi"/>
          <w:sz w:val="26"/>
          <w:szCs w:val="26"/>
        </w:rPr>
        <w:t xml:space="preserve">in the whole world. This is for the familiar reason that there are </w:t>
      </w:r>
      <w:r w:rsidRPr="00361236">
        <w:rPr>
          <w:rStyle w:val="StyleUnderline"/>
          <w:rFonts w:asciiTheme="majorHAnsi" w:hAnsiTheme="majorHAnsi" w:cstheme="majorHAnsi"/>
          <w:sz w:val="26"/>
          <w:szCs w:val="26"/>
          <w:highlight w:val="cyan"/>
        </w:rPr>
        <w:t xml:space="preserve">so many people </w:t>
      </w:r>
      <w:r w:rsidRPr="00361236">
        <w:rPr>
          <w:rStyle w:val="StyleUnderline"/>
          <w:rFonts w:asciiTheme="majorHAnsi" w:hAnsiTheme="majorHAnsi" w:cstheme="majorHAnsi"/>
          <w:sz w:val="26"/>
          <w:szCs w:val="26"/>
        </w:rPr>
        <w:lastRenderedPageBreak/>
        <w:t xml:space="preserve">who </w:t>
      </w:r>
      <w:r w:rsidRPr="00361236">
        <w:rPr>
          <w:rStyle w:val="StyleUnderline"/>
          <w:rFonts w:asciiTheme="majorHAnsi" w:hAnsiTheme="majorHAnsi" w:cstheme="majorHAnsi"/>
          <w:sz w:val="26"/>
          <w:szCs w:val="26"/>
          <w:highlight w:val="cyan"/>
        </w:rPr>
        <w:t xml:space="preserve">could exist </w:t>
      </w:r>
      <w:r w:rsidRPr="00361236">
        <w:rPr>
          <w:rStyle w:val="StyleUnderline"/>
          <w:rFonts w:asciiTheme="majorHAnsi" w:hAnsiTheme="majorHAnsi" w:cstheme="majorHAnsi"/>
          <w:sz w:val="26"/>
          <w:szCs w:val="26"/>
        </w:rPr>
        <w:t xml:space="preserve">in the future – there are trillions upon trillions… upon trillions. There are so many possible future people that </w:t>
      </w:r>
      <w:r w:rsidRPr="00361236">
        <w:rPr>
          <w:rStyle w:val="StyleUnderline"/>
          <w:rFonts w:asciiTheme="majorHAnsi" w:hAnsiTheme="majorHAnsi" w:cstheme="majorHAnsi"/>
          <w:sz w:val="26"/>
          <w:szCs w:val="26"/>
          <w:highlight w:val="cyan"/>
        </w:rPr>
        <w:t>reducing existential risk is</w:t>
      </w:r>
      <w:r w:rsidRPr="00361236">
        <w:rPr>
          <w:rStyle w:val="StyleUnderline"/>
          <w:rFonts w:asciiTheme="majorHAnsi" w:hAnsiTheme="majorHAnsi" w:cstheme="majorHAnsi"/>
          <w:sz w:val="26"/>
          <w:szCs w:val="26"/>
        </w:rPr>
        <w:t xml:space="preserve"> arguably </w:t>
      </w:r>
      <w:r w:rsidRPr="00361236">
        <w:rPr>
          <w:rStyle w:val="StyleUnderline"/>
          <w:rFonts w:asciiTheme="majorHAnsi" w:hAnsiTheme="majorHAnsi" w:cstheme="majorHAnsi"/>
          <w:sz w:val="26"/>
          <w:szCs w:val="26"/>
          <w:highlight w:val="cyan"/>
        </w:rPr>
        <w:t>the most important</w:t>
      </w:r>
      <w:r w:rsidRPr="00361236">
        <w:rPr>
          <w:rStyle w:val="StyleUnderline"/>
          <w:rFonts w:asciiTheme="majorHAnsi" w:hAnsiTheme="majorHAnsi" w:cstheme="majorHAnsi"/>
          <w:sz w:val="26"/>
          <w:szCs w:val="26"/>
        </w:rPr>
        <w:t xml:space="preserve"> thing in the world, </w:t>
      </w:r>
      <w:r w:rsidRPr="00361236">
        <w:rPr>
          <w:rStyle w:val="StyleUnderline"/>
          <w:rFonts w:asciiTheme="majorHAnsi" w:hAnsiTheme="majorHAnsi" w:cstheme="majorHAnsi"/>
          <w:sz w:val="26"/>
          <w:szCs w:val="26"/>
          <w:highlight w:val="cyan"/>
        </w:rPr>
        <w:t xml:space="preserve">even if the well-being of these possible people were given only 0.001% as much weight </w:t>
      </w:r>
      <w:r w:rsidRPr="00361236">
        <w:rPr>
          <w:rStyle w:val="StyleUnderline"/>
          <w:rFonts w:asciiTheme="majorHAnsi" w:hAnsiTheme="majorHAnsi" w:cstheme="majorHAnsi"/>
          <w:sz w:val="26"/>
          <w:szCs w:val="26"/>
        </w:rPr>
        <w:t>as that of existing people.</w:t>
      </w:r>
      <w:r w:rsidRPr="00361236">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1236">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61236">
        <w:rPr>
          <w:rStyle w:val="Emphasis"/>
          <w:rFonts w:asciiTheme="majorHAnsi" w:hAnsiTheme="majorHAnsi" w:cstheme="majorHAnsi"/>
          <w:sz w:val="26"/>
          <w:szCs w:val="26"/>
        </w:rPr>
        <w:t>that is a huge mistake.</w:t>
      </w:r>
      <w:r w:rsidRPr="00361236">
        <w:rPr>
          <w:rFonts w:asciiTheme="majorHAnsi" w:hAnsiTheme="majorHAnsi" w:cstheme="majorHAnsi"/>
          <w:sz w:val="16"/>
          <w:szCs w:val="26"/>
        </w:rPr>
        <w:t xml:space="preserve"> </w:t>
      </w:r>
      <w:r w:rsidRPr="00361236">
        <w:rPr>
          <w:rStyle w:val="StyleUnderline"/>
          <w:rFonts w:asciiTheme="majorHAnsi" w:hAnsiTheme="majorHAnsi" w:cstheme="majorHAnsi"/>
          <w:sz w:val="26"/>
          <w:szCs w:val="26"/>
          <w:highlight w:val="cyan"/>
        </w:rPr>
        <w:t>Non-consequentialism is the view that there’s more that</w:t>
      </w:r>
      <w:r w:rsidRPr="00361236">
        <w:rPr>
          <w:rStyle w:val="StyleUnderline"/>
          <w:rFonts w:asciiTheme="majorHAnsi" w:hAnsiTheme="majorHAnsi" w:cstheme="majorHAnsi"/>
          <w:sz w:val="26"/>
          <w:szCs w:val="26"/>
        </w:rPr>
        <w:t xml:space="preserve"> </w:t>
      </w:r>
      <w:r w:rsidRPr="00361236">
        <w:rPr>
          <w:rStyle w:val="StyleUnderline"/>
          <w:rFonts w:asciiTheme="majorHAnsi" w:hAnsiTheme="majorHAnsi" w:cstheme="majorHAnsi"/>
          <w:sz w:val="26"/>
          <w:szCs w:val="26"/>
          <w:highlight w:val="cyan"/>
        </w:rPr>
        <w:t>determines rightness than</w:t>
      </w:r>
      <w:r w:rsidRPr="00361236">
        <w:rPr>
          <w:rStyle w:val="StyleUnderline"/>
          <w:rFonts w:asciiTheme="majorHAnsi" w:hAnsiTheme="majorHAnsi" w:cstheme="majorHAnsi"/>
          <w:sz w:val="26"/>
          <w:szCs w:val="26"/>
        </w:rPr>
        <w:t xml:space="preserve"> the goodness of </w:t>
      </w:r>
      <w:r w:rsidRPr="00361236">
        <w:rPr>
          <w:rStyle w:val="StyleUnderline"/>
          <w:rFonts w:asciiTheme="majorHAnsi" w:hAnsiTheme="majorHAnsi" w:cstheme="majorHAnsi"/>
          <w:sz w:val="26"/>
          <w:szCs w:val="26"/>
          <w:highlight w:val="cyan"/>
        </w:rPr>
        <w:t>consequences</w:t>
      </w:r>
      <w:r w:rsidRPr="00361236">
        <w:rPr>
          <w:rStyle w:val="StyleUnderline"/>
          <w:rFonts w:asciiTheme="majorHAnsi" w:hAnsiTheme="majorHAnsi" w:cstheme="majorHAnsi"/>
          <w:sz w:val="26"/>
          <w:szCs w:val="26"/>
        </w:rPr>
        <w:t xml:space="preserve"> or outcomes; </w:t>
      </w:r>
      <w:r w:rsidRPr="00361236">
        <w:rPr>
          <w:rStyle w:val="Emphasis"/>
          <w:rFonts w:asciiTheme="majorHAnsi" w:hAnsiTheme="majorHAnsi" w:cstheme="majorHAnsi"/>
          <w:sz w:val="26"/>
          <w:szCs w:val="26"/>
        </w:rPr>
        <w:t xml:space="preserve">it is </w:t>
      </w:r>
      <w:r w:rsidRPr="00361236">
        <w:rPr>
          <w:rStyle w:val="Emphasis"/>
          <w:rFonts w:asciiTheme="majorHAnsi" w:hAnsiTheme="majorHAnsi" w:cstheme="majorHAnsi"/>
          <w:sz w:val="26"/>
          <w:szCs w:val="26"/>
          <w:highlight w:val="cyan"/>
        </w:rPr>
        <w:t>not</w:t>
      </w:r>
      <w:r w:rsidRPr="00361236">
        <w:rPr>
          <w:rStyle w:val="Emphasis"/>
          <w:rFonts w:asciiTheme="majorHAnsi" w:hAnsiTheme="majorHAnsi" w:cstheme="majorHAnsi"/>
          <w:sz w:val="26"/>
          <w:szCs w:val="26"/>
        </w:rPr>
        <w:t xml:space="preserve"> the view </w:t>
      </w:r>
      <w:r w:rsidRPr="00361236">
        <w:rPr>
          <w:rStyle w:val="Emphasis"/>
          <w:rFonts w:asciiTheme="majorHAnsi" w:hAnsiTheme="majorHAnsi" w:cstheme="majorHAnsi"/>
          <w:sz w:val="26"/>
          <w:szCs w:val="26"/>
          <w:highlight w:val="cyan"/>
        </w:rPr>
        <w:t>that the latter don’t matter</w:t>
      </w:r>
      <w:r w:rsidRPr="00361236">
        <w:rPr>
          <w:rStyle w:val="StyleUnderline"/>
          <w:rFonts w:asciiTheme="majorHAnsi" w:hAnsiTheme="majorHAnsi" w:cstheme="majorHAnsi"/>
          <w:sz w:val="26"/>
          <w:szCs w:val="26"/>
        </w:rPr>
        <w:t>.</w:t>
      </w:r>
      <w:r w:rsidRPr="00361236">
        <w:rPr>
          <w:rFonts w:asciiTheme="majorHAnsi" w:hAnsiTheme="majorHAnsi" w:cstheme="majorHAnsi"/>
          <w:sz w:val="16"/>
          <w:szCs w:val="26"/>
        </w:rPr>
        <w:t xml:space="preserve"> Even John Rawls wrote, “</w:t>
      </w:r>
      <w:r w:rsidRPr="00361236">
        <w:rPr>
          <w:rStyle w:val="StyleUnderline"/>
          <w:rFonts w:asciiTheme="majorHAnsi" w:hAnsiTheme="majorHAnsi" w:cstheme="majorHAnsi"/>
          <w:sz w:val="26"/>
          <w:szCs w:val="26"/>
          <w:highlight w:val="cyan"/>
        </w:rPr>
        <w:t>All ethical doctrines worth our attention take consequences into account in judging rightness.</w:t>
      </w:r>
      <w:r w:rsidRPr="00361236">
        <w:rPr>
          <w:rStyle w:val="StyleUnderline"/>
          <w:rFonts w:asciiTheme="majorHAnsi" w:hAnsiTheme="majorHAnsi" w:cstheme="majorHAnsi"/>
          <w:sz w:val="26"/>
          <w:szCs w:val="26"/>
        </w:rPr>
        <w:t xml:space="preserve"> One which did not would simply be irrational, crazy.</w:t>
      </w:r>
      <w:r w:rsidRPr="00361236">
        <w:rPr>
          <w:rFonts w:asciiTheme="majorHAnsi" w:hAnsiTheme="majorHAnsi" w:cstheme="majorHAnsi"/>
          <w:sz w:val="16"/>
          <w:szCs w:val="26"/>
        </w:rPr>
        <w:t xml:space="preserve">” </w:t>
      </w:r>
      <w:r w:rsidRPr="00361236">
        <w:rPr>
          <w:rStyle w:val="Emphasis"/>
          <w:rFonts w:asciiTheme="majorHAnsi" w:hAnsiTheme="majorHAnsi" w:cstheme="majorHAnsi"/>
          <w:sz w:val="26"/>
          <w:szCs w:val="26"/>
        </w:rPr>
        <w:t xml:space="preserve">Minimally plausible </w:t>
      </w:r>
      <w:r w:rsidRPr="00361236">
        <w:rPr>
          <w:rStyle w:val="Emphasis"/>
          <w:rFonts w:asciiTheme="majorHAnsi" w:hAnsiTheme="majorHAnsi" w:cstheme="majorHAnsi"/>
          <w:sz w:val="26"/>
          <w:szCs w:val="26"/>
          <w:highlight w:val="cyan"/>
        </w:rPr>
        <w:t>versions</w:t>
      </w:r>
      <w:r w:rsidRPr="00361236">
        <w:rPr>
          <w:rStyle w:val="Emphasis"/>
          <w:rFonts w:asciiTheme="majorHAnsi" w:hAnsiTheme="majorHAnsi" w:cstheme="majorHAnsi"/>
          <w:sz w:val="26"/>
          <w:szCs w:val="26"/>
        </w:rPr>
        <w:t xml:space="preserve"> </w:t>
      </w:r>
      <w:r w:rsidRPr="00361236">
        <w:rPr>
          <w:rStyle w:val="Emphasis"/>
          <w:rFonts w:asciiTheme="majorHAnsi" w:hAnsiTheme="majorHAnsi" w:cstheme="majorHAnsi"/>
          <w:sz w:val="26"/>
          <w:szCs w:val="26"/>
          <w:highlight w:val="cyan"/>
        </w:rPr>
        <w:t>of deontology</w:t>
      </w:r>
      <w:r w:rsidRPr="00361236">
        <w:rPr>
          <w:rStyle w:val="Emphasis"/>
          <w:rFonts w:asciiTheme="majorHAnsi" w:hAnsiTheme="majorHAnsi" w:cstheme="majorHAnsi"/>
          <w:sz w:val="26"/>
          <w:szCs w:val="26"/>
        </w:rPr>
        <w:t xml:space="preserve"> and virtue ethics </w:t>
      </w:r>
      <w:r w:rsidRPr="00361236">
        <w:rPr>
          <w:rStyle w:val="Emphasis"/>
          <w:rFonts w:asciiTheme="majorHAnsi" w:hAnsiTheme="majorHAnsi" w:cstheme="majorHAnsi"/>
          <w:sz w:val="26"/>
          <w:szCs w:val="26"/>
          <w:highlight w:val="cyan"/>
        </w:rPr>
        <w:t>must be concerned</w:t>
      </w:r>
      <w:r w:rsidRPr="00361236">
        <w:rPr>
          <w:rStyle w:val="Emphasis"/>
          <w:rFonts w:asciiTheme="majorHAnsi" w:hAnsiTheme="majorHAnsi" w:cstheme="majorHAnsi"/>
          <w:sz w:val="26"/>
          <w:szCs w:val="26"/>
        </w:rPr>
        <w:t xml:space="preserve"> in part </w:t>
      </w:r>
      <w:r w:rsidRPr="00361236">
        <w:rPr>
          <w:rStyle w:val="Emphasis"/>
          <w:rFonts w:asciiTheme="majorHAnsi" w:hAnsiTheme="majorHAnsi" w:cstheme="majorHAnsi"/>
          <w:sz w:val="26"/>
          <w:szCs w:val="26"/>
          <w:highlight w:val="cyan"/>
        </w:rPr>
        <w:t>with promoting the good</w:t>
      </w:r>
      <w:r w:rsidRPr="00361236">
        <w:rPr>
          <w:rStyle w:val="StyleUnderline"/>
          <w:rFonts w:asciiTheme="majorHAnsi" w:hAnsiTheme="majorHAnsi" w:cstheme="majorHAnsi"/>
          <w:sz w:val="26"/>
          <w:szCs w:val="26"/>
        </w:rPr>
        <w:t>, from an impartial point of view.</w:t>
      </w:r>
      <w:r w:rsidRPr="00361236">
        <w:rPr>
          <w:rFonts w:asciiTheme="majorHAnsi" w:hAnsiTheme="majorHAnsi" w:cstheme="majorHAnsi"/>
          <w:sz w:val="16"/>
          <w:szCs w:val="26"/>
        </w:rPr>
        <w:t xml:space="preserve"> </w:t>
      </w:r>
      <w:r w:rsidRPr="00361236">
        <w:rPr>
          <w:rStyle w:val="StyleUnderline"/>
          <w:rFonts w:asciiTheme="majorHAnsi" w:hAnsiTheme="majorHAnsi" w:cstheme="majorHAnsi"/>
          <w:sz w:val="26"/>
          <w:szCs w:val="26"/>
          <w:highlight w:val="cyan"/>
        </w:rPr>
        <w:t>They’d</w:t>
      </w:r>
      <w:r w:rsidRPr="00361236">
        <w:rPr>
          <w:rStyle w:val="StyleUnderline"/>
          <w:rFonts w:asciiTheme="majorHAnsi" w:hAnsiTheme="majorHAnsi" w:cstheme="majorHAnsi"/>
          <w:sz w:val="26"/>
          <w:szCs w:val="26"/>
        </w:rPr>
        <w:t xml:space="preserve"> thus </w:t>
      </w:r>
      <w:r w:rsidRPr="00361236">
        <w:rPr>
          <w:rStyle w:val="StyleUnderline"/>
          <w:rFonts w:asciiTheme="majorHAnsi" w:hAnsiTheme="majorHAnsi" w:cstheme="majorHAnsi"/>
          <w:sz w:val="26"/>
          <w:szCs w:val="26"/>
          <w:highlight w:val="cyan"/>
        </w:rPr>
        <w:t>imply very strong reasons to reduce existential risk</w:t>
      </w:r>
      <w:r w:rsidRPr="00361236">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1236">
        <w:rPr>
          <w:rStyle w:val="StyleUnderline"/>
          <w:rFonts w:asciiTheme="majorHAnsi" w:hAnsiTheme="majorHAnsi" w:cstheme="majorHAnsi"/>
          <w:sz w:val="26"/>
          <w:szCs w:val="26"/>
        </w:rPr>
        <w:t>Even egoism, the view that each agent should maximize her own good, might imply strong reasons to reduce existential risk.</w:t>
      </w:r>
      <w:r w:rsidRPr="00361236">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1236">
        <w:rPr>
          <w:rStyle w:val="StyleUnderline"/>
          <w:rFonts w:asciiTheme="majorHAnsi" w:hAnsiTheme="majorHAnsi" w:cstheme="majorHAnsi"/>
          <w:sz w:val="26"/>
          <w:szCs w:val="26"/>
        </w:rPr>
        <w:t>To be minimally plausible, egoism will need to be paired with a more sophisticated account of well-being.</w:t>
      </w:r>
      <w:r w:rsidRPr="00361236">
        <w:rPr>
          <w:rFonts w:asciiTheme="majorHAnsi" w:hAnsiTheme="majorHAnsi" w:cstheme="majorHAnsi"/>
          <w:sz w:val="16"/>
          <w:szCs w:val="26"/>
        </w:rPr>
        <w:t xml:space="preserve"> To see this, it is enough to consider, as Plato did, the possibility of a ring of invisibility – </w:t>
      </w:r>
      <w:r w:rsidRPr="00361236">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1236">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361236">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361236">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361236">
        <w:rPr>
          <w:rFonts w:asciiTheme="majorHAnsi" w:hAnsiTheme="majorHAnsi" w:cstheme="majorHAnsi"/>
          <w:sz w:val="16"/>
          <w:szCs w:val="26"/>
        </w:rPr>
        <w:lastRenderedPageBreak/>
        <w:t xml:space="preserve">obviously if Scheffler were right I’d have very strong reason to reduce existential risk. </w:t>
      </w:r>
      <w:r w:rsidRPr="00361236">
        <w:rPr>
          <w:rStyle w:val="Emphasis"/>
          <w:rFonts w:asciiTheme="majorHAnsi" w:hAnsiTheme="majorHAnsi" w:cstheme="majorHAnsi"/>
          <w:sz w:val="26"/>
          <w:szCs w:val="26"/>
          <w:highlight w:val="cyan"/>
        </w:rPr>
        <w:t>We should also take into account moral uncertainty.</w:t>
      </w:r>
      <w:r w:rsidRPr="00361236">
        <w:rPr>
          <w:rFonts w:asciiTheme="majorHAnsi" w:hAnsiTheme="majorHAnsi" w:cstheme="majorHAnsi"/>
          <w:sz w:val="16"/>
          <w:szCs w:val="26"/>
        </w:rPr>
        <w:t xml:space="preserve"> </w:t>
      </w:r>
      <w:r w:rsidRPr="00361236">
        <w:rPr>
          <w:rStyle w:val="StyleUnderline"/>
          <w:rFonts w:asciiTheme="majorHAnsi" w:hAnsiTheme="majorHAnsi" w:cstheme="majorHAnsi"/>
          <w:sz w:val="26"/>
          <w:szCs w:val="26"/>
        </w:rPr>
        <w:t>What is it reasonable for one to do, when one is uncertain not (only) about the empirical facts, but also about the moral facts?</w:t>
      </w:r>
      <w:r w:rsidRPr="00361236">
        <w:rPr>
          <w:rFonts w:asciiTheme="majorHAnsi" w:hAnsiTheme="majorHAnsi" w:cstheme="majorHAnsi"/>
          <w:sz w:val="16"/>
          <w:szCs w:val="26"/>
        </w:rPr>
        <w:t xml:space="preserve"> I’ve just argued that </w:t>
      </w:r>
      <w:r w:rsidRPr="00361236">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361236">
        <w:rPr>
          <w:rFonts w:asciiTheme="majorHAnsi" w:hAnsiTheme="majorHAnsi" w:cstheme="majorHAnsi"/>
          <w:sz w:val="16"/>
          <w:szCs w:val="26"/>
        </w:rPr>
        <w:t xml:space="preserve"> But </w:t>
      </w:r>
      <w:r w:rsidRPr="00361236">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361236">
        <w:rPr>
          <w:rFonts w:asciiTheme="majorHAnsi" w:hAnsiTheme="majorHAnsi" w:cstheme="majorHAnsi"/>
          <w:sz w:val="16"/>
          <w:szCs w:val="26"/>
        </w:rPr>
        <w:t xml:space="preserve">(and 10% sure that one of these other ones is correct), </w:t>
      </w:r>
      <w:r w:rsidRPr="00361236">
        <w:rPr>
          <w:rStyle w:val="StyleUnderline"/>
          <w:rFonts w:asciiTheme="majorHAnsi" w:hAnsiTheme="majorHAnsi" w:cstheme="majorHAnsi"/>
          <w:sz w:val="26"/>
          <w:szCs w:val="26"/>
        </w:rPr>
        <w:t>they would have pretty strong reason, from the standpoint of moral uncertainty, to reduce existential risk.</w:t>
      </w:r>
      <w:r w:rsidRPr="00361236">
        <w:rPr>
          <w:rFonts w:asciiTheme="majorHAnsi" w:hAnsiTheme="majorHAnsi" w:cstheme="majorHAnsi"/>
          <w:sz w:val="16"/>
          <w:szCs w:val="26"/>
        </w:rPr>
        <w:t xml:space="preserve"> Perhaps most disturbingly still, </w:t>
      </w:r>
      <w:r w:rsidRPr="00361236">
        <w:rPr>
          <w:rStyle w:val="StyleUnderline"/>
          <w:rFonts w:asciiTheme="majorHAnsi" w:hAnsiTheme="majorHAnsi" w:cstheme="majorHAnsi"/>
          <w:sz w:val="26"/>
          <w:szCs w:val="26"/>
          <w:highlight w:val="cyan"/>
        </w:rPr>
        <w:t xml:space="preserve">even if we are only 1% sure that </w:t>
      </w:r>
      <w:r w:rsidRPr="00361236">
        <w:rPr>
          <w:rStyle w:val="StyleUnderline"/>
          <w:rFonts w:asciiTheme="majorHAnsi" w:hAnsiTheme="majorHAnsi" w:cstheme="majorHAnsi"/>
          <w:sz w:val="26"/>
          <w:szCs w:val="26"/>
        </w:rPr>
        <w:t xml:space="preserve">the </w:t>
      </w:r>
      <w:r w:rsidRPr="00361236">
        <w:rPr>
          <w:rStyle w:val="StyleUnderline"/>
          <w:rFonts w:asciiTheme="majorHAnsi" w:hAnsiTheme="majorHAnsi" w:cstheme="majorHAnsi"/>
          <w:sz w:val="26"/>
          <w:szCs w:val="26"/>
          <w:highlight w:val="cyan"/>
        </w:rPr>
        <w:t xml:space="preserve">well-being </w:t>
      </w:r>
      <w:r w:rsidRPr="00361236">
        <w:rPr>
          <w:rStyle w:val="StyleUnderline"/>
          <w:rFonts w:asciiTheme="majorHAnsi" w:hAnsiTheme="majorHAnsi" w:cstheme="majorHAnsi"/>
          <w:sz w:val="26"/>
          <w:szCs w:val="26"/>
        </w:rPr>
        <w:t xml:space="preserve">of possible future people </w:t>
      </w:r>
      <w:r w:rsidRPr="00361236">
        <w:rPr>
          <w:rStyle w:val="StyleUnderline"/>
          <w:rFonts w:asciiTheme="majorHAnsi" w:hAnsiTheme="majorHAnsi" w:cstheme="majorHAnsi"/>
          <w:sz w:val="26"/>
          <w:szCs w:val="26"/>
          <w:highlight w:val="cyan"/>
        </w:rPr>
        <w:t>matter</w:t>
      </w:r>
      <w:r w:rsidRPr="00361236">
        <w:rPr>
          <w:rStyle w:val="StyleUnderline"/>
          <w:rFonts w:asciiTheme="majorHAnsi" w:hAnsiTheme="majorHAnsi" w:cstheme="majorHAnsi"/>
          <w:sz w:val="26"/>
          <w:szCs w:val="26"/>
        </w:rPr>
        <w:t xml:space="preserve">s, it is at least arguable that, </w:t>
      </w:r>
      <w:r w:rsidRPr="00361236">
        <w:rPr>
          <w:rStyle w:val="StyleUnderline"/>
          <w:rFonts w:asciiTheme="majorHAnsi" w:hAnsiTheme="majorHAnsi" w:cstheme="majorHAnsi"/>
          <w:sz w:val="26"/>
          <w:szCs w:val="26"/>
          <w:highlight w:val="cyan"/>
        </w:rPr>
        <w:t xml:space="preserve">from </w:t>
      </w:r>
      <w:r w:rsidRPr="00361236">
        <w:rPr>
          <w:rStyle w:val="StyleUnderline"/>
          <w:rFonts w:asciiTheme="majorHAnsi" w:hAnsiTheme="majorHAnsi" w:cstheme="majorHAnsi"/>
          <w:sz w:val="26"/>
          <w:szCs w:val="26"/>
        </w:rPr>
        <w:t xml:space="preserve">the standpoint of </w:t>
      </w:r>
      <w:r w:rsidRPr="00361236">
        <w:rPr>
          <w:rStyle w:val="StyleUnderline"/>
          <w:rFonts w:asciiTheme="majorHAnsi" w:hAnsiTheme="majorHAnsi" w:cstheme="majorHAnsi"/>
          <w:sz w:val="26"/>
          <w:szCs w:val="26"/>
          <w:highlight w:val="cyan"/>
        </w:rPr>
        <w:t>moral uncertainty, reducing existential risk is the most important thing in the worl</w:t>
      </w:r>
      <w:r w:rsidRPr="00361236">
        <w:rPr>
          <w:rStyle w:val="StyleUnderline"/>
          <w:rFonts w:asciiTheme="majorHAnsi" w:hAnsiTheme="majorHAnsi" w:cstheme="majorHAnsi"/>
          <w:sz w:val="26"/>
          <w:szCs w:val="26"/>
        </w:rPr>
        <w:t>d.</w:t>
      </w:r>
      <w:r w:rsidRPr="00361236">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1236">
        <w:rPr>
          <w:rStyle w:val="StyleUnderline"/>
          <w:rFonts w:asciiTheme="majorHAnsi" w:hAnsiTheme="majorHAnsi" w:cstheme="majorHAnsi"/>
          <w:sz w:val="26"/>
          <w:szCs w:val="26"/>
        </w:rPr>
        <w:t>It is enough for my claim that there is moral agreement in the relevant sense if</w:t>
      </w:r>
      <w:r w:rsidRPr="00361236">
        <w:rPr>
          <w:rFonts w:asciiTheme="majorHAnsi" w:hAnsiTheme="majorHAnsi" w:cstheme="majorHAnsi"/>
          <w:sz w:val="16"/>
          <w:szCs w:val="26"/>
        </w:rPr>
        <w:t xml:space="preserve">, at least given certain empirical claims about what future lives would most likely be like, </w:t>
      </w:r>
      <w:r w:rsidRPr="00361236">
        <w:rPr>
          <w:rStyle w:val="Emphasis"/>
          <w:rFonts w:asciiTheme="majorHAnsi" w:hAnsiTheme="majorHAnsi" w:cstheme="majorHAnsi"/>
          <w:sz w:val="26"/>
          <w:szCs w:val="26"/>
          <w:highlight w:val="cyan"/>
        </w:rPr>
        <w:t xml:space="preserve">all minimally plausible moral views would converge </w:t>
      </w:r>
      <w:r w:rsidRPr="00361236">
        <w:rPr>
          <w:rStyle w:val="Emphasis"/>
          <w:rFonts w:asciiTheme="majorHAnsi" w:hAnsiTheme="majorHAnsi" w:cstheme="majorHAnsi"/>
          <w:sz w:val="26"/>
          <w:szCs w:val="26"/>
        </w:rPr>
        <w:t xml:space="preserve">on the conclusion </w:t>
      </w:r>
      <w:r w:rsidRPr="00361236">
        <w:rPr>
          <w:rStyle w:val="Emphasis"/>
          <w:rFonts w:asciiTheme="majorHAnsi" w:hAnsiTheme="majorHAnsi" w:cstheme="majorHAnsi"/>
          <w:sz w:val="26"/>
          <w:szCs w:val="26"/>
          <w:highlight w:val="cyan"/>
        </w:rPr>
        <w:t>that we should try to save the world</w:t>
      </w:r>
      <w:r w:rsidRPr="00361236">
        <w:rPr>
          <w:rStyle w:val="StyleUnderline"/>
          <w:rFonts w:asciiTheme="majorHAnsi" w:hAnsiTheme="majorHAnsi" w:cstheme="majorHAnsi"/>
          <w:sz w:val="26"/>
          <w:szCs w:val="26"/>
          <w:highlight w:val="cyan"/>
        </w:rPr>
        <w:t>.</w:t>
      </w:r>
      <w:r w:rsidRPr="00361236">
        <w:rPr>
          <w:rFonts w:asciiTheme="majorHAnsi" w:hAnsiTheme="majorHAnsi" w:cstheme="majorHAnsi"/>
          <w:sz w:val="16"/>
          <w:szCs w:val="26"/>
        </w:rPr>
        <w:t xml:space="preserve"> While there are some non-crazy </w:t>
      </w:r>
      <w:r w:rsidRPr="00361236">
        <w:rPr>
          <w:rStyle w:val="StyleUnderline"/>
          <w:rFonts w:asciiTheme="majorHAnsi" w:hAnsiTheme="majorHAnsi" w:cstheme="majorHAnsi"/>
          <w:sz w:val="26"/>
          <w:szCs w:val="26"/>
        </w:rPr>
        <w:t>views that place significantly greater moral weight on avoiding suffering than on promoting happiness</w:t>
      </w:r>
      <w:r w:rsidRPr="00361236">
        <w:rPr>
          <w:rFonts w:asciiTheme="majorHAnsi" w:hAnsiTheme="majorHAnsi" w:cstheme="majorHAnsi"/>
          <w:sz w:val="16"/>
          <w:szCs w:val="26"/>
        </w:rPr>
        <w:t xml:space="preserve">, for reasons others have offered (and for independent reasons I won’t get into here unless requested to), they nonetheless </w:t>
      </w:r>
      <w:r w:rsidRPr="00361236">
        <w:rPr>
          <w:rStyle w:val="StyleUnderline"/>
          <w:rFonts w:asciiTheme="majorHAnsi" w:hAnsiTheme="majorHAnsi" w:cstheme="majorHAnsi"/>
          <w:sz w:val="26"/>
          <w:szCs w:val="26"/>
        </w:rPr>
        <w:t>seem to be fairly implausible views.</w:t>
      </w:r>
      <w:r w:rsidRPr="00361236">
        <w:rPr>
          <w:rFonts w:asciiTheme="majorHAnsi" w:hAnsiTheme="majorHAnsi" w:cstheme="majorHAnsi"/>
          <w:sz w:val="16"/>
          <w:szCs w:val="26"/>
        </w:rPr>
        <w:t xml:space="preserve"> And </w:t>
      </w:r>
      <w:r w:rsidRPr="00361236">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1236">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361236">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361236">
        <w:rPr>
          <w:rFonts w:asciiTheme="majorHAnsi" w:hAnsiTheme="majorHAnsi" w:cstheme="majorHAnsi"/>
          <w:sz w:val="16"/>
          <w:szCs w:val="26"/>
        </w:rPr>
        <w:t xml:space="preserve">We shall soon have even greater powers to transform, not only our surroundings, but ourselves and our successors. </w:t>
      </w:r>
      <w:r w:rsidRPr="00361236">
        <w:rPr>
          <w:rStyle w:val="StyleUnderline"/>
          <w:rFonts w:asciiTheme="majorHAnsi" w:hAnsiTheme="majorHAnsi" w:cstheme="majorHAnsi"/>
          <w:sz w:val="26"/>
          <w:szCs w:val="26"/>
        </w:rPr>
        <w:t xml:space="preserve">If we act wisely in the next few centuries, humanity will survive its most dangerous and decisive period. </w:t>
      </w:r>
      <w:r w:rsidRPr="00361236">
        <w:rPr>
          <w:rFonts w:asciiTheme="majorHAnsi" w:hAnsiTheme="majorHAnsi" w:cstheme="majorHAnsi"/>
          <w:sz w:val="16"/>
          <w:szCs w:val="26"/>
        </w:rPr>
        <w:t xml:space="preserve">Our descendants could, if necessary, go elsewhere, spreading through this galaxy…. </w:t>
      </w:r>
      <w:r w:rsidRPr="00361236">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361236">
        <w:rPr>
          <w:rFonts w:asciiTheme="majorHAnsi" w:hAnsiTheme="majorHAnsi" w:cstheme="majorHAnsi"/>
          <w:sz w:val="16"/>
          <w:szCs w:val="26"/>
        </w:rPr>
        <w:t>” (From chapter 36 of On What Matters)</w:t>
      </w:r>
    </w:p>
    <w:p w14:paraId="1F9B6662"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a. Gateway issue - we need to be alive to assign value and debate competing moral theories.</w:t>
      </w:r>
    </w:p>
    <w:p w14:paraId="27B39292"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b. no moral theory can allow for extinction because it means the end of value.</w:t>
      </w:r>
    </w:p>
    <w:p w14:paraId="71D4A357" w14:textId="08589336" w:rsidR="00F6334F" w:rsidRPr="00361236" w:rsidRDefault="00F6334F" w:rsidP="00F6334F">
      <w:pPr>
        <w:pStyle w:val="Heading3"/>
      </w:pPr>
      <w:r w:rsidRPr="00361236">
        <w:lastRenderedPageBreak/>
        <w:t>1AC - Advantage</w:t>
      </w:r>
    </w:p>
    <w:p w14:paraId="1005366F" w14:textId="77777777" w:rsidR="00C01782" w:rsidRPr="00361236" w:rsidRDefault="00C01782" w:rsidP="00C01782">
      <w:pPr>
        <w:pStyle w:val="Heading4"/>
        <w:rPr>
          <w:rFonts w:asciiTheme="majorHAnsi" w:hAnsiTheme="majorHAnsi" w:cstheme="majorHAnsi"/>
        </w:rPr>
      </w:pPr>
      <w:r w:rsidRPr="00361236">
        <w:rPr>
          <w:rFonts w:asciiTheme="majorHAnsi" w:hAnsiTheme="majorHAnsi" w:cstheme="majorHAnsi"/>
        </w:rPr>
        <w:t xml:space="preserve">Status quo illegality </w:t>
      </w:r>
      <w:r w:rsidRPr="00361236">
        <w:rPr>
          <w:rFonts w:asciiTheme="majorHAnsi" w:hAnsiTheme="majorHAnsi" w:cstheme="majorHAnsi"/>
          <w:u w:val="single"/>
        </w:rPr>
        <w:t>decreases</w:t>
      </w:r>
      <w:r w:rsidRPr="00361236">
        <w:rPr>
          <w:rFonts w:asciiTheme="majorHAnsi" w:hAnsiTheme="majorHAnsi" w:cstheme="majorHAnsi"/>
        </w:rPr>
        <w:t xml:space="preserve"> strike activity. </w:t>
      </w:r>
    </w:p>
    <w:p w14:paraId="3305F227" w14:textId="77777777" w:rsidR="00C01782" w:rsidRPr="00361236" w:rsidRDefault="00C01782" w:rsidP="00C01782">
      <w:pPr>
        <w:rPr>
          <w:sz w:val="16"/>
        </w:rPr>
      </w:pPr>
      <w:r w:rsidRPr="00361236">
        <w:rPr>
          <w:b/>
          <w:bCs/>
          <w:u w:val="single"/>
        </w:rPr>
        <w:t>Pope 10</w:t>
      </w:r>
      <w:r w:rsidRPr="00361236">
        <w:rPr>
          <w:sz w:val="16"/>
        </w:rPr>
        <w:t>,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Roitman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Kellman &amp; Ed Bruno), and Working USA (also with Kellman &amp; Bruno).) "The Right to Strike under the United States Constitution: Theory, Practice, and Possible Implications for Canada." Rutgers University Libraries, 2010, scholarship.libraries.rutgers.edu/discovery/fulldisplay/alma991031549922004646/01RUT_INST:ResearchRepository.</w:t>
      </w:r>
    </w:p>
    <w:p w14:paraId="062793FE" w14:textId="1414C802" w:rsidR="00C01782" w:rsidRPr="00361236" w:rsidRDefault="00C01782" w:rsidP="00C01782">
      <w:pPr>
        <w:rPr>
          <w:sz w:val="16"/>
        </w:rPr>
      </w:pPr>
      <w:r w:rsidRPr="00361236">
        <w:rPr>
          <w:sz w:val="16"/>
        </w:rPr>
        <w:t xml:space="preserve">In practice, however (with the sole exception of the Wolff Packing case, discussed below), </w:t>
      </w:r>
      <w:r w:rsidRPr="00361236">
        <w:rPr>
          <w:highlight w:val="cyan"/>
          <w:u w:val="single"/>
        </w:rPr>
        <w:t>the Supreme Court</w:t>
      </w:r>
      <w:r w:rsidRPr="00361236">
        <w:rPr>
          <w:u w:val="single"/>
        </w:rPr>
        <w:t xml:space="preserve"> has </w:t>
      </w:r>
      <w:r w:rsidRPr="00361236">
        <w:rPr>
          <w:highlight w:val="cyan"/>
          <w:u w:val="single"/>
        </w:rPr>
        <w:t>upheld restrictions on the right to strike</w:t>
      </w:r>
      <w:r w:rsidRPr="00361236">
        <w:rPr>
          <w:u w:val="single"/>
        </w:rPr>
        <w:t xml:space="preserve"> without considering their effect on the ability of workers to influence their conditions of employment. As a result, </w:t>
      </w:r>
      <w:r w:rsidRPr="00361236">
        <w:rPr>
          <w:highlight w:val="cyan"/>
          <w:u w:val="single"/>
        </w:rPr>
        <w:t>U.S.</w:t>
      </w:r>
      <w:r w:rsidRPr="00361236">
        <w:rPr>
          <w:u w:val="single"/>
        </w:rPr>
        <w:t xml:space="preserve"> </w:t>
      </w:r>
      <w:r w:rsidRPr="00361236">
        <w:rPr>
          <w:highlight w:val="cyan"/>
          <w:u w:val="single"/>
        </w:rPr>
        <w:t>law is extraordinarily unprotective</w:t>
      </w:r>
      <w:r w:rsidRPr="00361236">
        <w:rPr>
          <w:u w:val="single"/>
        </w:rPr>
        <w:t xml:space="preserve"> of the right to strike. The </w:t>
      </w:r>
      <w:r w:rsidRPr="00361236">
        <w:rPr>
          <w:highlight w:val="cyan"/>
          <w:u w:val="single"/>
        </w:rPr>
        <w:t>Court</w:t>
      </w:r>
      <w:r w:rsidRPr="00361236">
        <w:rPr>
          <w:u w:val="single"/>
        </w:rPr>
        <w:t xml:space="preserve"> has, for example, </w:t>
      </w:r>
      <w:r w:rsidRPr="00361236">
        <w:rPr>
          <w:highlight w:val="cyan"/>
          <w:u w:val="single"/>
        </w:rPr>
        <w:t>approved</w:t>
      </w:r>
      <w:r w:rsidRPr="00361236">
        <w:rPr>
          <w:u w:val="single"/>
        </w:rPr>
        <w:t xml:space="preserve"> the privilege of employers to </w:t>
      </w:r>
      <w:r w:rsidRPr="00361236">
        <w:rPr>
          <w:highlight w:val="cyan"/>
          <w:u w:val="single"/>
        </w:rPr>
        <w:t>permanently replace</w:t>
      </w:r>
      <w:r w:rsidRPr="00361236">
        <w:rPr>
          <w:u w:val="single"/>
        </w:rPr>
        <w:t xml:space="preserve"> economic </w:t>
      </w:r>
      <w:r w:rsidRPr="00361236">
        <w:rPr>
          <w:highlight w:val="cyan"/>
          <w:u w:val="single"/>
        </w:rPr>
        <w:t>strikers</w:t>
      </w:r>
      <w:r w:rsidRPr="00361236">
        <w:rPr>
          <w:u w:val="single"/>
        </w:rPr>
        <w:t xml:space="preserve">, upheld a flat prohibition on secondary strikes, and sustained flat bans on public employee rights.6 The ILO’s Committee on Freedom of Association has concluded that each of these outcomes </w:t>
      </w:r>
      <w:r w:rsidRPr="00361236">
        <w:rPr>
          <w:highlight w:val="cyan"/>
          <w:u w:val="single"/>
        </w:rPr>
        <w:t>violates international standards</w:t>
      </w:r>
      <w:r w:rsidRPr="00361236">
        <w:rPr>
          <w:u w:val="single"/>
        </w:rPr>
        <w:t xml:space="preserve">.7 Scholars have suggested that the </w:t>
      </w:r>
      <w:r w:rsidRPr="00361236">
        <w:rPr>
          <w:highlight w:val="cyan"/>
          <w:u w:val="single"/>
        </w:rPr>
        <w:t>permanent replacement rule</w:t>
      </w:r>
      <w:r w:rsidRPr="00361236">
        <w:rPr>
          <w:u w:val="single"/>
        </w:rPr>
        <w:t xml:space="preserve">, in particular, has </w:t>
      </w:r>
      <w:r w:rsidRPr="00361236">
        <w:rPr>
          <w:highlight w:val="cyan"/>
          <w:u w:val="single"/>
        </w:rPr>
        <w:t>contributed to a drastic decline in strike activity</w:t>
      </w:r>
      <w:r w:rsidRPr="00361236">
        <w:rPr>
          <w:u w:val="single"/>
        </w:rPr>
        <w:t xml:space="preserve"> </w:t>
      </w:r>
      <w:r w:rsidRPr="00361236">
        <w:rPr>
          <w:sz w:val="16"/>
        </w:rPr>
        <w:t>in the U.S.8 Once labor’s great equalizer, the threat of a strike has been appropriated by management both in negotiations, where employers are more likely to threaten permanent replacement than unions are to threaten a strike, and in organizing drives, where the threat of permanent replacement is “Exhibit Number One” against unionizing.9</w:t>
      </w:r>
    </w:p>
    <w:p w14:paraId="7C49B649" w14:textId="713BE1EC" w:rsidR="00C01782" w:rsidRPr="00361236" w:rsidRDefault="00C01782" w:rsidP="00C01782">
      <w:pPr>
        <w:pStyle w:val="Heading4"/>
      </w:pPr>
      <w:r w:rsidRPr="00361236">
        <w:t>Scenario 1 – Soft Power</w:t>
      </w:r>
    </w:p>
    <w:p w14:paraId="1EDA6A19" w14:textId="77777777" w:rsidR="00C01782" w:rsidRPr="00361236" w:rsidRDefault="00C01782" w:rsidP="00C01782">
      <w:pPr>
        <w:pStyle w:val="Heading4"/>
        <w:rPr>
          <w:rFonts w:asciiTheme="majorHAnsi" w:hAnsiTheme="majorHAnsi" w:cstheme="majorHAnsi"/>
        </w:rPr>
      </w:pPr>
      <w:r w:rsidRPr="00361236">
        <w:rPr>
          <w:rFonts w:asciiTheme="majorHAnsi" w:hAnsiTheme="majorHAnsi" w:cstheme="majorHAnsi"/>
        </w:rPr>
        <w:t>US soft power is wavering - there’s still hope for recovery but it requires consistency</w:t>
      </w:r>
    </w:p>
    <w:p w14:paraId="3C2505DE" w14:textId="77777777" w:rsidR="00C01782" w:rsidRPr="00361236" w:rsidRDefault="00C01782" w:rsidP="00C01782">
      <w:pPr>
        <w:rPr>
          <w:rFonts w:asciiTheme="majorHAnsi" w:hAnsiTheme="majorHAnsi" w:cstheme="majorHAnsi"/>
          <w:sz w:val="16"/>
          <w:szCs w:val="26"/>
        </w:rPr>
      </w:pPr>
      <w:r w:rsidRPr="00361236">
        <w:rPr>
          <w:rStyle w:val="Style13ptBold"/>
          <w:rFonts w:asciiTheme="majorHAnsi" w:hAnsiTheme="majorHAnsi" w:cstheme="majorHAnsi"/>
          <w:szCs w:val="26"/>
          <w:u w:val="single"/>
        </w:rPr>
        <w:t>Brand 21</w:t>
      </w:r>
      <w:r w:rsidRPr="00361236">
        <w:rPr>
          <w:rStyle w:val="Style13ptBold"/>
          <w:rFonts w:asciiTheme="majorHAnsi" w:hAnsiTheme="majorHAnsi" w:cstheme="majorHAnsi"/>
          <w:sz w:val="16"/>
          <w:szCs w:val="26"/>
        </w:rPr>
        <w:t xml:space="preserve"> </w:t>
      </w:r>
      <w:r w:rsidRPr="00361236">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735EE5BE" w14:textId="77777777" w:rsidR="00C01782" w:rsidRPr="00361236" w:rsidRDefault="00C01782" w:rsidP="00C01782">
      <w:pPr>
        <w:rPr>
          <w:rFonts w:asciiTheme="majorHAnsi" w:hAnsiTheme="majorHAnsi" w:cstheme="majorHAnsi"/>
          <w:szCs w:val="26"/>
          <w:u w:val="single"/>
        </w:rPr>
      </w:pPr>
      <w:r w:rsidRPr="00361236">
        <w:rPr>
          <w:rFonts w:asciiTheme="majorHAnsi" w:hAnsiTheme="majorHAnsi" w:cstheme="majorHAnsi"/>
          <w:sz w:val="16"/>
          <w:szCs w:val="26"/>
        </w:rPr>
        <w:t>LONDON, March 2, 2021 /PRNewswire/ -- A</w:t>
      </w:r>
      <w:r w:rsidRPr="00361236">
        <w:rPr>
          <w:rFonts w:asciiTheme="majorHAnsi" w:hAnsiTheme="majorHAnsi" w:cstheme="majorHAnsi"/>
          <w:szCs w:val="26"/>
          <w:u w:val="single"/>
        </w:rPr>
        <w:t xml:space="preserve"> year of widespread turmoil is starkly reflected in </w:t>
      </w:r>
      <w:r w:rsidRPr="00361236">
        <w:rPr>
          <w:rFonts w:asciiTheme="majorHAnsi" w:hAnsiTheme="majorHAnsi" w:cstheme="majorHAnsi"/>
          <w:szCs w:val="26"/>
          <w:highlight w:val="cyan"/>
          <w:u w:val="single"/>
        </w:rPr>
        <w:t>America's</w:t>
      </w:r>
      <w:r w:rsidRPr="00361236">
        <w:rPr>
          <w:rFonts w:asciiTheme="majorHAnsi" w:hAnsiTheme="majorHAnsi" w:cstheme="majorHAnsi"/>
          <w:szCs w:val="26"/>
          <w:u w:val="single"/>
        </w:rPr>
        <w:t xml:space="preserve"> steep </w:t>
      </w:r>
      <w:r w:rsidRPr="00361236">
        <w:rPr>
          <w:rFonts w:asciiTheme="majorHAnsi" w:hAnsiTheme="majorHAnsi" w:cstheme="majorHAnsi"/>
          <w:szCs w:val="26"/>
          <w:highlight w:val="cyan"/>
          <w:u w:val="single"/>
        </w:rPr>
        <w:t xml:space="preserve">drop in </w:t>
      </w:r>
      <w:r w:rsidRPr="00361236">
        <w:rPr>
          <w:rFonts w:asciiTheme="majorHAnsi" w:hAnsiTheme="majorHAnsi" w:cstheme="majorHAnsi"/>
          <w:szCs w:val="26"/>
          <w:u w:val="single"/>
        </w:rPr>
        <w:t xml:space="preserve">the Global </w:t>
      </w:r>
      <w:r w:rsidRPr="00361236">
        <w:rPr>
          <w:rFonts w:asciiTheme="majorHAnsi" w:hAnsiTheme="majorHAnsi" w:cstheme="majorHAnsi"/>
          <w:szCs w:val="26"/>
          <w:highlight w:val="cyan"/>
          <w:u w:val="single"/>
        </w:rPr>
        <w:t xml:space="preserve">Soft Power </w:t>
      </w:r>
      <w:r w:rsidRPr="00361236">
        <w:rPr>
          <w:rFonts w:asciiTheme="majorHAnsi" w:hAnsiTheme="majorHAnsi" w:cstheme="majorHAnsi"/>
          <w:szCs w:val="26"/>
          <w:u w:val="single"/>
        </w:rPr>
        <w:t>Index 2021, making the US the fastest-falling soft power nation globally</w:t>
      </w:r>
      <w:r w:rsidRPr="00361236">
        <w:rPr>
          <w:rFonts w:asciiTheme="majorHAnsi" w:hAnsiTheme="majorHAnsi" w:cstheme="majorHAnsi"/>
          <w:sz w:val="16"/>
          <w:szCs w:val="26"/>
        </w:rPr>
        <w:t xml:space="preserve">. Defined as ability to influence the preferences and behaviors of other nations around the world, </w:t>
      </w:r>
      <w:r w:rsidRPr="00361236">
        <w:rPr>
          <w:rFonts w:asciiTheme="majorHAnsi" w:hAnsiTheme="majorHAnsi" w:cstheme="majorHAnsi"/>
          <w:szCs w:val="26"/>
          <w:u w:val="single"/>
        </w:rPr>
        <w:t>soft power is linked to attraction or persuasion</w:t>
      </w:r>
      <w:r w:rsidRPr="00361236">
        <w:rPr>
          <w:rFonts w:asciiTheme="majorHAnsi" w:hAnsiTheme="majorHAnsi" w:cstheme="majorHAnsi"/>
          <w:sz w:val="16"/>
          <w:szCs w:val="26"/>
        </w:rPr>
        <w:t xml:space="preserve">, rather than coercion. Between a turbulent election campaign and a haphazard COVID-19 response, </w:t>
      </w:r>
      <w:r w:rsidRPr="00361236">
        <w:rPr>
          <w:rFonts w:asciiTheme="majorHAnsi" w:hAnsiTheme="majorHAnsi" w:cstheme="majorHAnsi"/>
          <w:szCs w:val="26"/>
          <w:u w:val="single"/>
        </w:rPr>
        <w:t xml:space="preserve">the US </w:t>
      </w:r>
      <w:r w:rsidRPr="00361236">
        <w:rPr>
          <w:rFonts w:asciiTheme="majorHAnsi" w:hAnsiTheme="majorHAnsi" w:cstheme="majorHAnsi"/>
          <w:szCs w:val="26"/>
          <w:highlight w:val="cyan"/>
          <w:u w:val="single"/>
        </w:rPr>
        <w:t xml:space="preserve">lost its position as the </w:t>
      </w:r>
      <w:r w:rsidRPr="00361236">
        <w:rPr>
          <w:rFonts w:asciiTheme="majorHAnsi" w:hAnsiTheme="majorHAnsi" w:cstheme="majorHAnsi"/>
          <w:szCs w:val="26"/>
          <w:u w:val="single"/>
        </w:rPr>
        <w:t xml:space="preserve">world's soft power </w:t>
      </w:r>
      <w:r w:rsidRPr="00361236">
        <w:rPr>
          <w:rFonts w:asciiTheme="majorHAnsi" w:hAnsiTheme="majorHAnsi" w:cstheme="majorHAnsi"/>
          <w:szCs w:val="26"/>
          <w:highlight w:val="cyan"/>
          <w:u w:val="single"/>
        </w:rPr>
        <w:t>superpower</w:t>
      </w:r>
      <w:r w:rsidRPr="00361236">
        <w:rPr>
          <w:rFonts w:asciiTheme="majorHAnsi" w:hAnsiTheme="majorHAnsi" w:cstheme="majorHAnsi"/>
          <w:szCs w:val="26"/>
          <w:u w:val="single"/>
        </w:rPr>
        <w:t>, falling from last year's 1st to 6th position</w:t>
      </w:r>
      <w:r w:rsidRPr="00361236">
        <w:rPr>
          <w:rFonts w:asciiTheme="majorHAnsi" w:hAnsiTheme="majorHAnsi" w:cstheme="majorHAnsi"/>
          <w:sz w:val="16"/>
          <w:szCs w:val="26"/>
        </w:rPr>
        <w:t xml:space="preserve"> in 2021. With an overall Index score of 55.9 out of 100, down by -11.2 points on last year's 67.1 – </w:t>
      </w:r>
      <w:r w:rsidRPr="00361236">
        <w:rPr>
          <w:rFonts w:asciiTheme="majorHAnsi" w:hAnsiTheme="majorHAnsi" w:cstheme="majorHAnsi"/>
          <w:szCs w:val="26"/>
          <w:u w:val="single"/>
        </w:rPr>
        <w:t xml:space="preserve">the US recorded a more </w:t>
      </w:r>
      <w:r w:rsidRPr="00361236">
        <w:rPr>
          <w:rFonts w:asciiTheme="majorHAnsi" w:hAnsiTheme="majorHAnsi" w:cstheme="majorHAnsi"/>
          <w:szCs w:val="26"/>
          <w:highlight w:val="cyan"/>
          <w:u w:val="single"/>
        </w:rPr>
        <w:t xml:space="preserve">significant decline </w:t>
      </w:r>
      <w:r w:rsidRPr="00361236">
        <w:rPr>
          <w:rFonts w:asciiTheme="majorHAnsi" w:hAnsiTheme="majorHAnsi" w:cstheme="majorHAnsi"/>
          <w:szCs w:val="26"/>
          <w:u w:val="single"/>
        </w:rPr>
        <w:t>than any other nation in the ranking</w:t>
      </w:r>
      <w:r w:rsidRPr="00361236">
        <w:rPr>
          <w:rFonts w:asciiTheme="majorHAnsi" w:hAnsiTheme="majorHAnsi" w:cstheme="majorHAnsi"/>
          <w:sz w:val="16"/>
          <w:szCs w:val="2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w:t>
      </w:r>
      <w:r w:rsidRPr="00361236">
        <w:rPr>
          <w:rFonts w:asciiTheme="majorHAnsi" w:hAnsiTheme="majorHAnsi" w:cstheme="majorHAnsi"/>
          <w:sz w:val="16"/>
          <w:szCs w:val="26"/>
        </w:rPr>
        <w:lastRenderedPageBreak/>
        <w:t xml:space="preserve">originally responsible for coining the phrase 'soft power'. According to Professor Nye, </w:t>
      </w:r>
      <w:r w:rsidRPr="00361236">
        <w:rPr>
          <w:rFonts w:asciiTheme="majorHAnsi" w:hAnsiTheme="majorHAnsi" w:cstheme="majorHAnsi"/>
          <w:szCs w:val="26"/>
          <w:u w:val="single"/>
        </w:rPr>
        <w:t xml:space="preserve">the demise of US soft power </w:t>
      </w:r>
      <w:r w:rsidRPr="00361236">
        <w:rPr>
          <w:rFonts w:asciiTheme="majorHAnsi" w:hAnsiTheme="majorHAnsi" w:cstheme="majorHAnsi"/>
          <w:szCs w:val="26"/>
          <w:highlight w:val="cyan"/>
          <w:u w:val="single"/>
        </w:rPr>
        <w:t xml:space="preserve">began </w:t>
      </w:r>
      <w:r w:rsidRPr="00361236">
        <w:rPr>
          <w:rFonts w:asciiTheme="majorHAnsi" w:hAnsiTheme="majorHAnsi" w:cstheme="majorHAnsi"/>
          <w:szCs w:val="26"/>
          <w:u w:val="single"/>
        </w:rPr>
        <w:t xml:space="preserve">as early as </w:t>
      </w:r>
      <w:r w:rsidRPr="00361236">
        <w:rPr>
          <w:rFonts w:asciiTheme="majorHAnsi" w:hAnsiTheme="majorHAnsi" w:cstheme="majorHAnsi"/>
          <w:szCs w:val="26"/>
          <w:highlight w:val="cyan"/>
          <w:u w:val="single"/>
        </w:rPr>
        <w:t>2017</w:t>
      </w:r>
      <w:r w:rsidRPr="00361236">
        <w:rPr>
          <w:rFonts w:asciiTheme="majorHAnsi" w:hAnsiTheme="majorHAnsi" w:cstheme="majorHAnsi"/>
          <w:szCs w:val="26"/>
          <w:u w:val="single"/>
        </w:rPr>
        <w:t xml:space="preserve"> under the Trump administration, </w:t>
      </w:r>
      <w:r w:rsidRPr="00361236">
        <w:rPr>
          <w:rStyle w:val="Emphasis"/>
          <w:rFonts w:asciiTheme="majorHAnsi" w:hAnsiTheme="majorHAnsi" w:cstheme="majorHAnsi"/>
          <w:sz w:val="26"/>
          <w:szCs w:val="26"/>
        </w:rPr>
        <w:t xml:space="preserve">but </w:t>
      </w:r>
      <w:r w:rsidRPr="00361236">
        <w:rPr>
          <w:rStyle w:val="Emphasis"/>
          <w:rFonts w:asciiTheme="majorHAnsi" w:hAnsiTheme="majorHAnsi" w:cstheme="majorHAnsi"/>
          <w:sz w:val="26"/>
          <w:szCs w:val="26"/>
          <w:highlight w:val="cyan"/>
        </w:rPr>
        <w:t>there is hope for recovery</w:t>
      </w:r>
      <w:r w:rsidRPr="00361236">
        <w:rPr>
          <w:rFonts w:asciiTheme="majorHAnsi" w:hAnsiTheme="majorHAnsi" w:cstheme="majorHAnsi"/>
          <w:sz w:val="16"/>
          <w:szCs w:val="26"/>
        </w:rPr>
        <w:t>: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361236">
        <w:rPr>
          <w:rFonts w:asciiTheme="majorHAnsi" w:hAnsiTheme="majorHAnsi" w:cstheme="majorHAnsi"/>
          <w:szCs w:val="26"/>
          <w:u w:val="single"/>
        </w:rPr>
        <w:t xml:space="preserve">There are more power centers today than ever before, and this </w:t>
      </w:r>
      <w:r w:rsidRPr="00361236">
        <w:rPr>
          <w:rFonts w:asciiTheme="majorHAnsi" w:hAnsiTheme="majorHAnsi" w:cstheme="majorHAnsi"/>
          <w:szCs w:val="26"/>
          <w:highlight w:val="cyan"/>
          <w:u w:val="single"/>
        </w:rPr>
        <w:t xml:space="preserve">increased competition </w:t>
      </w:r>
      <w:r w:rsidRPr="00361236">
        <w:rPr>
          <w:rFonts w:asciiTheme="majorHAnsi" w:hAnsiTheme="majorHAnsi" w:cstheme="majorHAnsi"/>
          <w:szCs w:val="26"/>
          <w:u w:val="single"/>
        </w:rPr>
        <w:t xml:space="preserve">for soft power </w:t>
      </w:r>
      <w:r w:rsidRPr="00361236">
        <w:rPr>
          <w:rFonts w:asciiTheme="majorHAnsi" w:hAnsiTheme="majorHAnsi" w:cstheme="majorHAnsi"/>
          <w:szCs w:val="26"/>
          <w:highlight w:val="cyan"/>
          <w:u w:val="single"/>
        </w:rPr>
        <w:t>means reproducing past results is</w:t>
      </w:r>
      <w:r w:rsidRPr="00361236">
        <w:rPr>
          <w:rFonts w:asciiTheme="majorHAnsi" w:hAnsiTheme="majorHAnsi" w:cstheme="majorHAnsi"/>
          <w:szCs w:val="26"/>
          <w:u w:val="single"/>
        </w:rPr>
        <w:t xml:space="preserve"> going to be much </w:t>
      </w:r>
      <w:r w:rsidRPr="00361236">
        <w:rPr>
          <w:rFonts w:asciiTheme="majorHAnsi" w:hAnsiTheme="majorHAnsi" w:cstheme="majorHAnsi"/>
          <w:szCs w:val="26"/>
          <w:highlight w:val="cyan"/>
          <w:u w:val="single"/>
        </w:rPr>
        <w:t>tougher</w:t>
      </w:r>
      <w:r w:rsidRPr="00361236">
        <w:rPr>
          <w:rFonts w:asciiTheme="majorHAnsi" w:hAnsiTheme="majorHAnsi" w:cstheme="majorHAnsi"/>
          <w:sz w:val="16"/>
          <w:szCs w:val="26"/>
        </w:rPr>
        <w:t xml:space="preserve">. In this regard, I think </w:t>
      </w:r>
      <w:r w:rsidRPr="00361236">
        <w:rPr>
          <w:rFonts w:asciiTheme="majorHAnsi" w:hAnsiTheme="majorHAnsi" w:cstheme="majorHAnsi"/>
          <w:szCs w:val="26"/>
          <w:u w:val="single"/>
        </w:rPr>
        <w:t xml:space="preserve">the </w:t>
      </w:r>
      <w:r w:rsidRPr="00361236">
        <w:rPr>
          <w:rStyle w:val="Emphasis"/>
          <w:rFonts w:asciiTheme="majorHAnsi" w:hAnsiTheme="majorHAnsi" w:cstheme="majorHAnsi"/>
          <w:sz w:val="26"/>
          <w:szCs w:val="26"/>
          <w:highlight w:val="cyan"/>
        </w:rPr>
        <w:t>US is going to have to work a lot harder</w:t>
      </w:r>
      <w:r w:rsidRPr="00361236">
        <w:rPr>
          <w:rFonts w:asciiTheme="majorHAnsi" w:hAnsiTheme="majorHAnsi" w:cstheme="majorHAnsi"/>
          <w:sz w:val="16"/>
          <w:szCs w:val="26"/>
        </w:rPr>
        <w:t xml:space="preserve"> to re-establish its reputation in the next four years. "If a nation is divided, it becomes harder to attract others, and soft power will suffer as a result. </w:t>
      </w:r>
      <w:r w:rsidRPr="00361236">
        <w:rPr>
          <w:rFonts w:asciiTheme="majorHAnsi" w:hAnsiTheme="majorHAnsi" w:cstheme="majorHAnsi"/>
          <w:szCs w:val="26"/>
          <w:u w:val="single"/>
        </w:rPr>
        <w:t xml:space="preserve">Every government lives in coalition with its own people, regardless of the type of rule in place, and </w:t>
      </w:r>
      <w:r w:rsidRPr="00361236">
        <w:rPr>
          <w:rStyle w:val="Emphasis"/>
          <w:rFonts w:asciiTheme="majorHAnsi" w:hAnsiTheme="majorHAnsi" w:cstheme="majorHAnsi"/>
          <w:sz w:val="26"/>
          <w:szCs w:val="26"/>
        </w:rPr>
        <w:t xml:space="preserve">the </w:t>
      </w:r>
      <w:r w:rsidRPr="00361236">
        <w:rPr>
          <w:rStyle w:val="Emphasis"/>
          <w:rFonts w:asciiTheme="majorHAnsi" w:hAnsiTheme="majorHAnsi" w:cstheme="majorHAnsi"/>
          <w:sz w:val="26"/>
          <w:szCs w:val="26"/>
          <w:highlight w:val="cyan"/>
        </w:rPr>
        <w:t>greatest threat to</w:t>
      </w:r>
      <w:r w:rsidRPr="00361236">
        <w:rPr>
          <w:rStyle w:val="Emphasis"/>
          <w:rFonts w:asciiTheme="majorHAnsi" w:hAnsiTheme="majorHAnsi" w:cstheme="majorHAnsi"/>
          <w:sz w:val="26"/>
          <w:szCs w:val="26"/>
        </w:rPr>
        <w:t xml:space="preserve"> the </w:t>
      </w:r>
      <w:r w:rsidRPr="00361236">
        <w:rPr>
          <w:rStyle w:val="Emphasis"/>
          <w:rFonts w:asciiTheme="majorHAnsi" w:hAnsiTheme="majorHAnsi" w:cstheme="majorHAnsi"/>
          <w:sz w:val="26"/>
          <w:szCs w:val="26"/>
          <w:highlight w:val="cyan"/>
        </w:rPr>
        <w:t>soft power</w:t>
      </w:r>
      <w:r w:rsidRPr="00361236">
        <w:rPr>
          <w:rStyle w:val="Emphasis"/>
          <w:rFonts w:asciiTheme="majorHAnsi" w:hAnsiTheme="majorHAnsi" w:cstheme="majorHAnsi"/>
          <w:sz w:val="26"/>
          <w:szCs w:val="26"/>
        </w:rPr>
        <w:t xml:space="preserve"> of a country </w:t>
      </w:r>
      <w:r w:rsidRPr="00361236">
        <w:rPr>
          <w:rStyle w:val="Emphasis"/>
          <w:rFonts w:asciiTheme="majorHAnsi" w:hAnsiTheme="majorHAnsi" w:cstheme="majorHAnsi"/>
          <w:sz w:val="26"/>
          <w:szCs w:val="26"/>
          <w:highlight w:val="cyan"/>
        </w:rPr>
        <w:t>is dissonance between what it says it stands for and what its actions reveal it to stand for</w:t>
      </w:r>
      <w:r w:rsidRPr="00361236">
        <w:rPr>
          <w:rFonts w:asciiTheme="majorHAnsi" w:hAnsiTheme="majorHAnsi" w:cstheme="majorHAnsi"/>
          <w:szCs w:val="26"/>
          <w:highlight w:val="cyan"/>
          <w:u w:val="single"/>
        </w:rPr>
        <w:t>."</w:t>
      </w:r>
    </w:p>
    <w:p w14:paraId="2918289A" w14:textId="77777777" w:rsidR="00C01782" w:rsidRPr="00361236" w:rsidRDefault="00C01782" w:rsidP="00C01782">
      <w:pPr>
        <w:rPr>
          <w:sz w:val="16"/>
        </w:rPr>
      </w:pPr>
    </w:p>
    <w:p w14:paraId="35953E76" w14:textId="3989F767" w:rsidR="00C01782" w:rsidRPr="00361236" w:rsidRDefault="00C01782" w:rsidP="00C01782">
      <w:pPr>
        <w:rPr>
          <w:sz w:val="16"/>
        </w:rPr>
      </w:pPr>
    </w:p>
    <w:p w14:paraId="7A9615FD" w14:textId="77777777" w:rsidR="00C01782" w:rsidRPr="00361236" w:rsidRDefault="00C01782" w:rsidP="00C01782">
      <w:pPr>
        <w:pStyle w:val="Heading4"/>
      </w:pPr>
      <w:r w:rsidRPr="00361236">
        <w:t>US disregard of ILO wrecks soft power.</w:t>
      </w:r>
    </w:p>
    <w:p w14:paraId="6AD67E39" w14:textId="77777777" w:rsidR="00C01782" w:rsidRPr="00361236" w:rsidRDefault="00C01782" w:rsidP="00C01782">
      <w:pPr>
        <w:rPr>
          <w:rFonts w:asciiTheme="majorHAnsi" w:hAnsiTheme="majorHAnsi" w:cstheme="majorHAnsi"/>
          <w:sz w:val="16"/>
          <w:szCs w:val="26"/>
        </w:rPr>
      </w:pPr>
      <w:r w:rsidRPr="00361236">
        <w:rPr>
          <w:rStyle w:val="Style13ptBold"/>
          <w:rFonts w:asciiTheme="majorHAnsi" w:hAnsiTheme="majorHAnsi" w:cstheme="majorHAnsi"/>
          <w:szCs w:val="26"/>
          <w:u w:val="single"/>
        </w:rPr>
        <w:t>Rosenberg 20</w:t>
      </w:r>
      <w:r w:rsidRPr="00361236">
        <w:rPr>
          <w:rStyle w:val="Style13ptBold"/>
          <w:rFonts w:asciiTheme="majorHAnsi" w:hAnsiTheme="majorHAnsi" w:cstheme="majorHAnsi"/>
          <w:sz w:val="16"/>
          <w:szCs w:val="26"/>
        </w:rPr>
        <w:t xml:space="preserve"> </w:t>
      </w:r>
      <w:r w:rsidRPr="00361236">
        <w:rPr>
          <w:rFonts w:asciiTheme="majorHAnsi" w:hAnsiTheme="majorHAnsi" w:cstheme="majorHAnsi"/>
          <w:sz w:val="16"/>
          <w:szCs w:val="26"/>
        </w:rPr>
        <w:t>[Eli Rosenberg covers work and labor for The Washington Post..  “U.S. accused of violating international labor laws, forced-labor protections in new complaint.”  October 7, 2020.  https://www.washingtonpost.com/business/2020/10/08/international-complaint-worker-protections/]</w:t>
      </w:r>
    </w:p>
    <w:p w14:paraId="41B53F87" w14:textId="1A156760" w:rsidR="00C01782" w:rsidRPr="00361236" w:rsidRDefault="00C01782" w:rsidP="00C01782">
      <w:pPr>
        <w:rPr>
          <w:sz w:val="16"/>
        </w:rPr>
      </w:pPr>
      <w:r w:rsidRPr="00361236">
        <w:rPr>
          <w:sz w:val="16"/>
        </w:rPr>
        <w:t>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contractors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“The complaint is stunning in its level of detail and the number of examples,” said Joseph A. McCartin, a U.S. labor expert at Georgetown University. “</w:t>
      </w:r>
      <w:r w:rsidRPr="00361236">
        <w:rPr>
          <w:u w:val="single"/>
        </w:rPr>
        <w:t xml:space="preserve">What becomes clear is that the </w:t>
      </w:r>
      <w:r w:rsidRPr="00361236">
        <w:rPr>
          <w:highlight w:val="cyan"/>
          <w:u w:val="single"/>
        </w:rPr>
        <w:t xml:space="preserve">U.S. is </w:t>
      </w:r>
      <w:r w:rsidRPr="00361236">
        <w:rPr>
          <w:u w:val="single"/>
        </w:rPr>
        <w:t xml:space="preserve">far from an example for how to protect workers and is actually showing itself to be </w:t>
      </w:r>
      <w:r w:rsidRPr="00361236">
        <w:rPr>
          <w:highlight w:val="cyan"/>
          <w:u w:val="single"/>
        </w:rPr>
        <w:t>well behind the curve</w:t>
      </w:r>
      <w:r w:rsidRPr="00361236">
        <w:rPr>
          <w:u w:val="single"/>
        </w:rPr>
        <w:t>.”</w:t>
      </w:r>
      <w:r w:rsidRPr="00361236">
        <w:rPr>
          <w:sz w:val="16"/>
        </w:rPr>
        <w:t xml:space="preserve"> McCartin said the type of </w:t>
      </w:r>
      <w:r w:rsidRPr="00361236">
        <w:rPr>
          <w:u w:val="single"/>
        </w:rPr>
        <w:t xml:space="preserve">complaint was </w:t>
      </w:r>
      <w:r w:rsidRPr="00361236">
        <w:rPr>
          <w:highlight w:val="cyan"/>
          <w:u w:val="single"/>
        </w:rPr>
        <w:t>not</w:t>
      </w:r>
      <w:r w:rsidRPr="00361236">
        <w:rPr>
          <w:u w:val="single"/>
        </w:rPr>
        <w:t xml:space="preserve"> very </w:t>
      </w:r>
      <w:r w:rsidRPr="00361236">
        <w:rPr>
          <w:highlight w:val="cyan"/>
          <w:u w:val="single"/>
        </w:rPr>
        <w:t>typical of</w:t>
      </w:r>
      <w:r w:rsidRPr="00361236">
        <w:rPr>
          <w:u w:val="single"/>
        </w:rPr>
        <w:t xml:space="preserve"> prosperous, </w:t>
      </w:r>
      <w:r w:rsidRPr="00361236">
        <w:rPr>
          <w:highlight w:val="cyan"/>
          <w:u w:val="single"/>
        </w:rPr>
        <w:t>democratic countries</w:t>
      </w:r>
      <w:r w:rsidRPr="00361236">
        <w:rPr>
          <w:u w:val="single"/>
        </w:rPr>
        <w:t>.</w:t>
      </w:r>
      <w:r w:rsidRPr="00361236">
        <w:rPr>
          <w:sz w:val="16"/>
        </w:rPr>
        <w:t xml:space="preserve"> Countries that had complaints investigated by the U.N. labor body in 2019 include Burundi, China, Myanmar, Pakistan and France. Though </w:t>
      </w:r>
      <w:r w:rsidRPr="00361236">
        <w:rPr>
          <w:u w:val="single"/>
        </w:rPr>
        <w:t xml:space="preserve">the ILO does not have any enforcement power, </w:t>
      </w:r>
      <w:r w:rsidRPr="00361236">
        <w:rPr>
          <w:sz w:val="16"/>
        </w:rPr>
        <w:t xml:space="preserve">a finding against the United States after an </w:t>
      </w:r>
      <w:r w:rsidRPr="00361236">
        <w:rPr>
          <w:u w:val="single"/>
        </w:rPr>
        <w:t xml:space="preserve">investigation could have </w:t>
      </w:r>
      <w:r w:rsidRPr="00361236">
        <w:rPr>
          <w:highlight w:val="cyan"/>
          <w:u w:val="single"/>
        </w:rPr>
        <w:t xml:space="preserve">serious </w:t>
      </w:r>
      <w:r w:rsidRPr="00361236">
        <w:rPr>
          <w:highlight w:val="cyan"/>
          <w:u w:val="single"/>
        </w:rPr>
        <w:lastRenderedPageBreak/>
        <w:t>ramifications for the country’s reputation</w:t>
      </w:r>
      <w:r w:rsidRPr="00361236">
        <w:rPr>
          <w:sz w:val="16"/>
        </w:rPr>
        <w:t xml:space="preserve">, McCartin said. </w:t>
      </w:r>
      <w:r w:rsidRPr="00361236">
        <w:rPr>
          <w:u w:val="single"/>
        </w:rPr>
        <w:t xml:space="preserve">“It would strengthen politically the argument that our laws are inadequate,” </w:t>
      </w:r>
      <w:r w:rsidRPr="00361236">
        <w:rPr>
          <w:sz w:val="16"/>
        </w:rPr>
        <w:t xml:space="preserve">McCartin said. </w:t>
      </w:r>
      <w:r w:rsidRPr="00361236">
        <w:rPr>
          <w:u w:val="single"/>
        </w:rPr>
        <w:t xml:space="preserve">“It could help to </w:t>
      </w:r>
      <w:r w:rsidRPr="00361236">
        <w:rPr>
          <w:highlight w:val="cyan"/>
          <w:u w:val="single"/>
        </w:rPr>
        <w:t>bring</w:t>
      </w:r>
      <w:r w:rsidRPr="00361236">
        <w:rPr>
          <w:u w:val="single"/>
        </w:rPr>
        <w:t xml:space="preserve"> some </w:t>
      </w:r>
      <w:r w:rsidRPr="00361236">
        <w:rPr>
          <w:highlight w:val="cyan"/>
          <w:u w:val="single"/>
        </w:rPr>
        <w:t>political pressure</w:t>
      </w:r>
      <w:r w:rsidRPr="00361236">
        <w:rPr>
          <w:u w:val="single"/>
        </w:rPr>
        <w:t xml:space="preserve"> to bear on those agencies if in </w:t>
      </w:r>
      <w:r w:rsidRPr="00361236">
        <w:rPr>
          <w:highlight w:val="cyan"/>
          <w:u w:val="single"/>
        </w:rPr>
        <w:t>the eyes of the world</w:t>
      </w:r>
      <w:r w:rsidRPr="00361236">
        <w:rPr>
          <w:u w:val="single"/>
        </w:rPr>
        <w:t xml:space="preserve"> and this duly designated committee that the U</w:t>
      </w:r>
      <w:r w:rsidRPr="00361236">
        <w:rPr>
          <w:highlight w:val="cyan"/>
          <w:u w:val="single"/>
        </w:rPr>
        <w:t>.S. is found to be failing to ensure basic human rights</w:t>
      </w:r>
      <w:r w:rsidRPr="00361236">
        <w:rPr>
          <w:sz w:val="16"/>
        </w:rPr>
        <w:t>.” The United States participates in the ILO but has not signed on to all of its conventions. “</w:t>
      </w:r>
      <w:r w:rsidRPr="00361236">
        <w:rPr>
          <w:u w:val="single"/>
        </w:rPr>
        <w:t xml:space="preserve">The committee’s finding that the </w:t>
      </w:r>
      <w:r w:rsidRPr="00361236">
        <w:rPr>
          <w:highlight w:val="cyan"/>
          <w:u w:val="single"/>
        </w:rPr>
        <w:t>U.S.</w:t>
      </w:r>
      <w:r w:rsidRPr="00361236">
        <w:rPr>
          <w:u w:val="single"/>
        </w:rPr>
        <w:t xml:space="preserve"> is </w:t>
      </w:r>
      <w:r w:rsidRPr="00361236">
        <w:rPr>
          <w:highlight w:val="cyan"/>
          <w:u w:val="single"/>
        </w:rPr>
        <w:t>in violation of</w:t>
      </w:r>
      <w:r w:rsidRPr="00361236">
        <w:rPr>
          <w:u w:val="single"/>
        </w:rPr>
        <w:t xml:space="preserve"> these essential </w:t>
      </w:r>
      <w:r w:rsidRPr="00361236">
        <w:rPr>
          <w:highlight w:val="cyan"/>
          <w:u w:val="single"/>
        </w:rPr>
        <w:t>international standards</w:t>
      </w:r>
      <w:r w:rsidRPr="00361236">
        <w:rPr>
          <w:u w:val="single"/>
        </w:rPr>
        <w:t xml:space="preserve"> would </w:t>
      </w:r>
      <w:r w:rsidRPr="00361236">
        <w:rPr>
          <w:highlight w:val="cyan"/>
          <w:u w:val="single"/>
        </w:rPr>
        <w:t>make it</w:t>
      </w:r>
      <w:r w:rsidRPr="00361236">
        <w:rPr>
          <w:u w:val="single"/>
        </w:rPr>
        <w:t xml:space="preserve"> a lot more </w:t>
      </w:r>
      <w:r w:rsidRPr="00361236">
        <w:rPr>
          <w:highlight w:val="cyan"/>
          <w:u w:val="single"/>
        </w:rPr>
        <w:t>difficult for the U.S. to hold other countries accountable</w:t>
      </w:r>
      <w:r w:rsidRPr="00361236">
        <w:rPr>
          <w:sz w:val="16"/>
        </w:rPr>
        <w:t>,” said Lance Compa, a labor law expert who helped draft the complaint. “To the extent that the committee finds that the U</w:t>
      </w:r>
      <w:r w:rsidRPr="00361236">
        <w:rPr>
          <w:u w:val="single"/>
        </w:rPr>
        <w:t xml:space="preserve">.S. has violated international standards, it makes it a lot more </w:t>
      </w:r>
      <w:r w:rsidRPr="00361236">
        <w:rPr>
          <w:highlight w:val="cyan"/>
          <w:u w:val="single"/>
        </w:rPr>
        <w:t>difficult for the U.S. to</w:t>
      </w:r>
      <w:r w:rsidRPr="00361236">
        <w:rPr>
          <w:u w:val="single"/>
        </w:rPr>
        <w:t xml:space="preserve">, for example, </w:t>
      </w:r>
      <w:r w:rsidRPr="00361236">
        <w:rPr>
          <w:highlight w:val="cyan"/>
          <w:u w:val="single"/>
        </w:rPr>
        <w:t>hold China</w:t>
      </w:r>
      <w:r w:rsidRPr="00361236">
        <w:rPr>
          <w:sz w:val="16"/>
        </w:rPr>
        <w:t xml:space="preserve"> accountable for labor rights violations. Or </w:t>
      </w:r>
      <w:r w:rsidRPr="00361236">
        <w:rPr>
          <w:highlight w:val="cyan"/>
          <w:u w:val="single"/>
        </w:rPr>
        <w:t>Russia</w:t>
      </w:r>
      <w:r w:rsidRPr="00361236">
        <w:rPr>
          <w:u w:val="single"/>
        </w:rPr>
        <w:t xml:space="preserve">, or </w:t>
      </w:r>
      <w:r w:rsidRPr="00361236">
        <w:rPr>
          <w:highlight w:val="cyan"/>
          <w:u w:val="single"/>
        </w:rPr>
        <w:t>India, or Brazil</w:t>
      </w:r>
      <w:r w:rsidRPr="00361236">
        <w:rPr>
          <w:sz w:val="16"/>
        </w:rPr>
        <w:t>.” Henry, SEIU’s president, said that state of labor protections in the United States was “unconscionable.”</w:t>
      </w:r>
    </w:p>
    <w:p w14:paraId="422B95A8" w14:textId="1D192853" w:rsidR="00C01782" w:rsidRPr="00361236" w:rsidRDefault="00C01782" w:rsidP="00C01782">
      <w:pPr>
        <w:rPr>
          <w:sz w:val="16"/>
        </w:rPr>
      </w:pPr>
    </w:p>
    <w:p w14:paraId="710BF94E" w14:textId="77777777" w:rsidR="00C01782" w:rsidRPr="00361236" w:rsidRDefault="00C01782" w:rsidP="00C01782">
      <w:pPr>
        <w:pStyle w:val="Heading4"/>
        <w:rPr>
          <w:rFonts w:asciiTheme="majorHAnsi" w:hAnsiTheme="majorHAnsi" w:cstheme="majorHAnsi"/>
        </w:rPr>
      </w:pPr>
      <w:r w:rsidRPr="00361236">
        <w:rPr>
          <w:rFonts w:asciiTheme="majorHAnsi" w:hAnsiTheme="majorHAnsi" w:cstheme="majorHAnsi"/>
        </w:rPr>
        <w:t xml:space="preserve">Soft power fosters multilateralism - solves extinction but also renews the </w:t>
      </w:r>
      <w:r w:rsidRPr="00361236">
        <w:rPr>
          <w:rFonts w:asciiTheme="majorHAnsi" w:hAnsiTheme="majorHAnsi" w:cstheme="majorHAnsi"/>
          <w:u w:val="single"/>
        </w:rPr>
        <w:t>institutional foundation</w:t>
      </w:r>
      <w:r w:rsidRPr="00361236">
        <w:rPr>
          <w:rFonts w:asciiTheme="majorHAnsi" w:hAnsiTheme="majorHAnsi" w:cstheme="majorHAnsi"/>
        </w:rPr>
        <w:t xml:space="preserve"> of the global order.</w:t>
      </w:r>
    </w:p>
    <w:p w14:paraId="73681C2B" w14:textId="77777777" w:rsidR="00C01782" w:rsidRPr="00361236" w:rsidRDefault="00C01782" w:rsidP="00C01782">
      <w:pPr>
        <w:rPr>
          <w:rFonts w:asciiTheme="majorHAnsi" w:hAnsiTheme="majorHAnsi" w:cstheme="majorHAnsi"/>
          <w:sz w:val="16"/>
          <w:szCs w:val="26"/>
        </w:rPr>
      </w:pPr>
      <w:r w:rsidRPr="00361236">
        <w:rPr>
          <w:rFonts w:asciiTheme="majorHAnsi" w:hAnsiTheme="majorHAnsi" w:cstheme="majorHAnsi"/>
          <w:sz w:val="16"/>
          <w:szCs w:val="26"/>
        </w:rPr>
        <w:t xml:space="preserve">John G. </w:t>
      </w:r>
      <w:r w:rsidRPr="00361236">
        <w:rPr>
          <w:rStyle w:val="Style13ptBold"/>
          <w:rFonts w:asciiTheme="majorHAnsi" w:hAnsiTheme="majorHAnsi" w:cstheme="majorHAnsi"/>
          <w:szCs w:val="26"/>
          <w:u w:val="single"/>
        </w:rPr>
        <w:t>Ikenberry 11</w:t>
      </w:r>
      <w:r w:rsidRPr="00361236">
        <w:rPr>
          <w:rFonts w:asciiTheme="majorHAnsi" w:hAnsiTheme="majorHAnsi" w:cstheme="majorHAnsi"/>
          <w:sz w:val="16"/>
          <w:szCs w:val="26"/>
        </w:rPr>
        <w:t>, Albert G. Milbank Professor of Politics and International Affairs at Princeton, Spring, “A World of Our Making”, http://www.democracyjournal.org/20/a-world-of-our-making.php?page=all</w:t>
      </w:r>
    </w:p>
    <w:p w14:paraId="7C0DA11E" w14:textId="77777777" w:rsidR="00C01782" w:rsidRPr="00361236" w:rsidRDefault="00C01782" w:rsidP="00C01782">
      <w:pPr>
        <w:rPr>
          <w:rFonts w:asciiTheme="majorHAnsi" w:hAnsiTheme="majorHAnsi" w:cstheme="majorHAnsi"/>
          <w:b/>
          <w:szCs w:val="26"/>
          <w:u w:val="single"/>
        </w:rPr>
      </w:pPr>
      <w:r w:rsidRPr="00361236">
        <w:rPr>
          <w:rFonts w:asciiTheme="majorHAnsi" w:hAnsiTheme="majorHAnsi" w:cstheme="majorHAnsi"/>
          <w:sz w:val="16"/>
          <w:szCs w:val="26"/>
        </w:rPr>
        <w:t xml:space="preserve">Grand Strategy as Liberal Order Building </w:t>
      </w:r>
      <w:r w:rsidRPr="00361236">
        <w:rPr>
          <w:rFonts w:asciiTheme="majorHAnsi" w:hAnsiTheme="majorHAnsi" w:cstheme="majorHAnsi"/>
          <w:b/>
          <w:szCs w:val="26"/>
          <w:u w:val="single"/>
        </w:rPr>
        <w:t>American dominance</w:t>
      </w:r>
      <w:r w:rsidRPr="00361236">
        <w:rPr>
          <w:rFonts w:asciiTheme="majorHAnsi" w:hAnsiTheme="majorHAnsi" w:cstheme="majorHAnsi"/>
          <w:sz w:val="16"/>
          <w:szCs w:val="26"/>
        </w:rPr>
        <w:t xml:space="preserve"> of the global system </w:t>
      </w:r>
      <w:r w:rsidRPr="00361236">
        <w:rPr>
          <w:rFonts w:asciiTheme="majorHAnsi" w:hAnsiTheme="majorHAnsi" w:cstheme="majorHAnsi"/>
          <w:b/>
          <w:szCs w:val="26"/>
          <w:u w:val="single"/>
        </w:rPr>
        <w:t xml:space="preserve">will eventually yield to the rise of other powerful states. The </w:t>
      </w:r>
      <w:r w:rsidRPr="00361236">
        <w:rPr>
          <w:rFonts w:asciiTheme="majorHAnsi" w:hAnsiTheme="majorHAnsi" w:cstheme="majorHAnsi"/>
          <w:b/>
          <w:szCs w:val="26"/>
          <w:highlight w:val="cyan"/>
          <w:u w:val="single"/>
        </w:rPr>
        <w:t>unipolar moment will pass</w:t>
      </w:r>
      <w:r w:rsidRPr="00361236">
        <w:rPr>
          <w:rFonts w:asciiTheme="majorHAnsi" w:hAnsiTheme="majorHAnsi" w:cstheme="majorHAnsi"/>
          <w:b/>
          <w:szCs w:val="26"/>
          <w:u w:val="single"/>
        </w:rPr>
        <w:t xml:space="preserve">. In facing this circumstance, American grand strategy should be informed by answers to this question: </w:t>
      </w:r>
      <w:r w:rsidRPr="00361236">
        <w:rPr>
          <w:rFonts w:asciiTheme="majorHAnsi" w:hAnsiTheme="majorHAnsi" w:cstheme="majorHAnsi"/>
          <w:b/>
          <w:szCs w:val="26"/>
          <w:highlight w:val="cyan"/>
          <w:u w:val="single"/>
        </w:rPr>
        <w:t>What</w:t>
      </w:r>
      <w:r w:rsidRPr="00361236">
        <w:rPr>
          <w:rFonts w:asciiTheme="majorHAnsi" w:hAnsiTheme="majorHAnsi" w:cstheme="majorHAnsi"/>
          <w:b/>
          <w:szCs w:val="26"/>
          <w:u w:val="single"/>
        </w:rPr>
        <w:t xml:space="preserve"> sort of international </w:t>
      </w:r>
      <w:r w:rsidRPr="00361236">
        <w:rPr>
          <w:rFonts w:asciiTheme="majorHAnsi" w:hAnsiTheme="majorHAnsi" w:cstheme="majorHAnsi"/>
          <w:b/>
          <w:szCs w:val="26"/>
          <w:highlight w:val="cyan"/>
          <w:u w:val="single"/>
        </w:rPr>
        <w:t>order would we like to see</w:t>
      </w:r>
      <w:r w:rsidRPr="00361236">
        <w:rPr>
          <w:rFonts w:asciiTheme="majorHAnsi" w:hAnsiTheme="majorHAnsi" w:cstheme="majorHAnsi"/>
          <w:b/>
          <w:szCs w:val="26"/>
          <w:u w:val="single"/>
        </w:rPr>
        <w:t xml:space="preserve"> in place in 2020 or 2030 </w:t>
      </w:r>
      <w:r w:rsidRPr="00361236">
        <w:rPr>
          <w:rFonts w:asciiTheme="majorHAnsi" w:hAnsiTheme="majorHAnsi" w:cstheme="majorHAnsi"/>
          <w:b/>
          <w:szCs w:val="26"/>
          <w:highlight w:val="cyan"/>
          <w:u w:val="single"/>
        </w:rPr>
        <w:t>when America is less powerful</w:t>
      </w:r>
      <w:r w:rsidRPr="00361236">
        <w:rPr>
          <w:rFonts w:asciiTheme="majorHAnsi" w:hAnsiTheme="majorHAnsi" w:cstheme="majorHAnsi"/>
          <w:b/>
          <w:szCs w:val="26"/>
          <w:u w:val="single"/>
        </w:rPr>
        <w:t xml:space="preserve">? </w:t>
      </w:r>
      <w:r w:rsidRPr="00361236">
        <w:rPr>
          <w:rFonts w:asciiTheme="majorHAnsi" w:hAnsiTheme="majorHAnsi" w:cstheme="majorHAnsi"/>
          <w:sz w:val="16"/>
          <w:szCs w:val="26"/>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361236">
        <w:rPr>
          <w:rFonts w:asciiTheme="majorHAnsi" w:hAnsiTheme="majorHAnsi" w:cstheme="majorHAnsi"/>
          <w:b/>
          <w:szCs w:val="26"/>
          <w:highlight w:val="cyan"/>
          <w:u w:val="single"/>
        </w:rPr>
        <w:t xml:space="preserve">the United States should </w:t>
      </w:r>
      <w:r w:rsidRPr="00361236">
        <w:rPr>
          <w:rFonts w:asciiTheme="majorHAnsi" w:hAnsiTheme="majorHAnsi" w:cstheme="majorHAnsi"/>
          <w:b/>
          <w:szCs w:val="26"/>
          <w:u w:val="single"/>
        </w:rPr>
        <w:t xml:space="preserve">work with others to rebuild and </w:t>
      </w:r>
      <w:r w:rsidRPr="00361236">
        <w:rPr>
          <w:rFonts w:asciiTheme="majorHAnsi" w:hAnsiTheme="majorHAnsi" w:cstheme="majorHAnsi"/>
          <w:b/>
          <w:szCs w:val="26"/>
          <w:highlight w:val="cyan"/>
          <w:u w:val="single"/>
        </w:rPr>
        <w:t xml:space="preserve">renew </w:t>
      </w:r>
      <w:r w:rsidRPr="00361236">
        <w:rPr>
          <w:rFonts w:asciiTheme="majorHAnsi" w:hAnsiTheme="majorHAnsi" w:cstheme="majorHAnsi"/>
          <w:b/>
          <w:szCs w:val="26"/>
          <w:u w:val="single"/>
        </w:rPr>
        <w:t xml:space="preserve">the </w:t>
      </w:r>
      <w:r w:rsidRPr="00361236">
        <w:rPr>
          <w:rFonts w:asciiTheme="majorHAnsi" w:hAnsiTheme="majorHAnsi" w:cstheme="majorHAnsi"/>
          <w:b/>
          <w:szCs w:val="26"/>
          <w:highlight w:val="cyan"/>
          <w:u w:val="single"/>
        </w:rPr>
        <w:t xml:space="preserve">institutional foundations of the liberal international order </w:t>
      </w:r>
      <w:r w:rsidRPr="00361236">
        <w:rPr>
          <w:rStyle w:val="Emphasis"/>
          <w:rFonts w:asciiTheme="majorHAnsi" w:hAnsiTheme="majorHAnsi" w:cstheme="majorHAnsi"/>
          <w:sz w:val="26"/>
          <w:szCs w:val="26"/>
          <w:highlight w:val="cyan"/>
        </w:rPr>
        <w:t xml:space="preserve">and </w:t>
      </w:r>
      <w:r w:rsidRPr="00361236">
        <w:rPr>
          <w:rStyle w:val="Emphasis"/>
          <w:rFonts w:asciiTheme="majorHAnsi" w:hAnsiTheme="majorHAnsi" w:cstheme="majorHAnsi"/>
          <w:sz w:val="26"/>
          <w:szCs w:val="26"/>
        </w:rPr>
        <w:t xml:space="preserve">along the way </w:t>
      </w:r>
      <w:r w:rsidRPr="00361236">
        <w:rPr>
          <w:rStyle w:val="Emphasis"/>
          <w:rFonts w:asciiTheme="majorHAnsi" w:hAnsiTheme="majorHAnsi" w:cstheme="majorHAnsi"/>
          <w:sz w:val="26"/>
          <w:szCs w:val="26"/>
          <w:highlight w:val="cyan"/>
        </w:rPr>
        <w:t xml:space="preserve">re-establish its </w:t>
      </w:r>
      <w:r w:rsidRPr="00361236">
        <w:rPr>
          <w:rStyle w:val="Emphasis"/>
          <w:rFonts w:asciiTheme="majorHAnsi" w:hAnsiTheme="majorHAnsi" w:cstheme="majorHAnsi"/>
          <w:sz w:val="26"/>
          <w:szCs w:val="26"/>
        </w:rPr>
        <w:t xml:space="preserve">own </w:t>
      </w:r>
      <w:r w:rsidRPr="00361236">
        <w:rPr>
          <w:rStyle w:val="Emphasis"/>
          <w:rFonts w:asciiTheme="majorHAnsi" w:hAnsiTheme="majorHAnsi" w:cstheme="majorHAnsi"/>
          <w:sz w:val="26"/>
          <w:szCs w:val="26"/>
          <w:highlight w:val="cyan"/>
        </w:rPr>
        <w:t>authority as a global leader</w:t>
      </w:r>
      <w:r w:rsidRPr="00361236">
        <w:rPr>
          <w:rFonts w:asciiTheme="majorHAnsi" w:hAnsiTheme="majorHAnsi" w:cstheme="majorHAnsi"/>
          <w:sz w:val="16"/>
          <w:szCs w:val="26"/>
        </w:rPr>
        <w:t xml:space="preserve">. The United States is going to need to invest in alliances, partnerships, multilateral institutions, special relationships, great-power concerts, cooperative security pacts, and democratic security communities. That is, </w:t>
      </w:r>
      <w:r w:rsidRPr="00361236">
        <w:rPr>
          <w:rFonts w:asciiTheme="majorHAnsi" w:hAnsiTheme="majorHAnsi" w:cstheme="majorHAnsi"/>
          <w:b/>
          <w:szCs w:val="26"/>
          <w:u w:val="single"/>
        </w:rPr>
        <w:t xml:space="preserve">the United States will need to return to the great tasks of liberal order building. </w:t>
      </w:r>
      <w:r w:rsidRPr="00361236">
        <w:rPr>
          <w:rFonts w:asciiTheme="majorHAnsi" w:hAnsiTheme="majorHAnsi" w:cstheme="majorHAnsi"/>
          <w:sz w:val="16"/>
          <w:szCs w:val="26"/>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361236">
        <w:rPr>
          <w:rFonts w:asciiTheme="majorHAnsi" w:hAnsiTheme="majorHAnsi" w:cstheme="majorHAnsi"/>
          <w:b/>
          <w:szCs w:val="26"/>
          <w:u w:val="single"/>
        </w:rPr>
        <w:t xml:space="preserve">Global </w:t>
      </w:r>
      <w:r w:rsidRPr="00361236">
        <w:rPr>
          <w:rStyle w:val="Emphasis"/>
          <w:rFonts w:asciiTheme="majorHAnsi" w:hAnsiTheme="majorHAnsi" w:cstheme="majorHAnsi"/>
          <w:sz w:val="26"/>
          <w:szCs w:val="26"/>
          <w:highlight w:val="cyan"/>
        </w:rPr>
        <w:t>warming</w:t>
      </w:r>
      <w:r w:rsidRPr="00361236">
        <w:rPr>
          <w:rFonts w:asciiTheme="majorHAnsi" w:hAnsiTheme="majorHAnsi" w:cstheme="majorHAnsi"/>
          <w:b/>
          <w:szCs w:val="26"/>
          <w:highlight w:val="cyan"/>
          <w:u w:val="single"/>
        </w:rPr>
        <w:t xml:space="preserve">, </w:t>
      </w:r>
      <w:r w:rsidRPr="00361236">
        <w:rPr>
          <w:rStyle w:val="Emphasis"/>
          <w:rFonts w:asciiTheme="majorHAnsi" w:hAnsiTheme="majorHAnsi" w:cstheme="majorHAnsi"/>
          <w:sz w:val="26"/>
          <w:szCs w:val="26"/>
          <w:highlight w:val="cyan"/>
        </w:rPr>
        <w:t>nuclear proliferation</w:t>
      </w:r>
      <w:r w:rsidRPr="00361236">
        <w:rPr>
          <w:rStyle w:val="StyleUnderline"/>
          <w:rFonts w:asciiTheme="majorHAnsi" w:hAnsiTheme="majorHAnsi" w:cstheme="majorHAnsi"/>
          <w:sz w:val="26"/>
          <w:szCs w:val="26"/>
        </w:rPr>
        <w:t xml:space="preserve">, </w:t>
      </w:r>
      <w:r w:rsidRPr="00361236">
        <w:rPr>
          <w:rStyle w:val="Emphasis"/>
          <w:rFonts w:asciiTheme="majorHAnsi" w:hAnsiTheme="majorHAnsi" w:cstheme="majorHAnsi"/>
          <w:sz w:val="26"/>
          <w:szCs w:val="26"/>
        </w:rPr>
        <w:t xml:space="preserve">jihadist </w:t>
      </w:r>
      <w:r w:rsidRPr="00361236">
        <w:rPr>
          <w:rStyle w:val="Emphasis"/>
          <w:rFonts w:asciiTheme="majorHAnsi" w:hAnsiTheme="majorHAnsi" w:cstheme="majorHAnsi"/>
          <w:sz w:val="26"/>
          <w:szCs w:val="26"/>
          <w:highlight w:val="cyan"/>
        </w:rPr>
        <w:t>terrorism, energy security</w:t>
      </w:r>
      <w:r w:rsidRPr="00361236">
        <w:rPr>
          <w:rFonts w:asciiTheme="majorHAnsi" w:hAnsiTheme="majorHAnsi" w:cstheme="majorHAnsi"/>
          <w:b/>
          <w:szCs w:val="26"/>
          <w:u w:val="single"/>
        </w:rPr>
        <w:t xml:space="preserve">, health </w:t>
      </w:r>
      <w:r w:rsidRPr="00361236">
        <w:rPr>
          <w:rStyle w:val="Emphasis"/>
          <w:rFonts w:asciiTheme="majorHAnsi" w:hAnsiTheme="majorHAnsi" w:cstheme="majorHAnsi"/>
          <w:sz w:val="26"/>
          <w:szCs w:val="26"/>
          <w:highlight w:val="cyan"/>
        </w:rPr>
        <w:t>pandemics</w:t>
      </w:r>
      <w:r w:rsidRPr="00361236">
        <w:rPr>
          <w:rFonts w:asciiTheme="majorHAnsi" w:hAnsiTheme="majorHAnsi" w:cstheme="majorHAnsi"/>
          <w:b/>
          <w:szCs w:val="26"/>
          <w:u w:val="single"/>
        </w:rPr>
        <w:t xml:space="preserve">—these and other dangers loom on the horizon. Any of these threats </w:t>
      </w:r>
      <w:r w:rsidRPr="00361236">
        <w:rPr>
          <w:rStyle w:val="Emphasis"/>
          <w:rFonts w:asciiTheme="majorHAnsi" w:hAnsiTheme="majorHAnsi" w:cstheme="majorHAnsi"/>
          <w:sz w:val="26"/>
          <w:szCs w:val="26"/>
        </w:rPr>
        <w:t xml:space="preserve">could </w:t>
      </w:r>
      <w:r w:rsidRPr="00361236">
        <w:rPr>
          <w:rStyle w:val="Emphasis"/>
          <w:rFonts w:asciiTheme="majorHAnsi" w:hAnsiTheme="majorHAnsi" w:cstheme="majorHAnsi"/>
          <w:sz w:val="26"/>
          <w:szCs w:val="26"/>
          <w:highlight w:val="cyan"/>
        </w:rPr>
        <w:t>endanger</w:t>
      </w:r>
      <w:r w:rsidRPr="00361236">
        <w:rPr>
          <w:rFonts w:asciiTheme="majorHAnsi" w:hAnsiTheme="majorHAnsi" w:cstheme="majorHAnsi"/>
          <w:b/>
          <w:szCs w:val="26"/>
          <w:highlight w:val="cyan"/>
          <w:u w:val="single"/>
        </w:rPr>
        <w:t xml:space="preserve"> </w:t>
      </w:r>
      <w:r w:rsidRPr="00361236">
        <w:rPr>
          <w:rFonts w:asciiTheme="majorHAnsi" w:hAnsiTheme="majorHAnsi" w:cstheme="majorHAnsi"/>
          <w:b/>
          <w:szCs w:val="26"/>
          <w:u w:val="single"/>
        </w:rPr>
        <w:t xml:space="preserve">Americans’ </w:t>
      </w:r>
      <w:r w:rsidRPr="00361236">
        <w:rPr>
          <w:rStyle w:val="Emphasis"/>
          <w:rFonts w:asciiTheme="majorHAnsi" w:hAnsiTheme="majorHAnsi" w:cstheme="majorHAnsi"/>
          <w:sz w:val="26"/>
          <w:szCs w:val="26"/>
          <w:highlight w:val="cyan"/>
        </w:rPr>
        <w:t>lives</w:t>
      </w:r>
      <w:r w:rsidRPr="00361236">
        <w:rPr>
          <w:rFonts w:asciiTheme="majorHAnsi" w:hAnsiTheme="majorHAnsi" w:cstheme="majorHAnsi"/>
          <w:b/>
          <w:szCs w:val="26"/>
          <w:highlight w:val="cyan"/>
          <w:u w:val="single"/>
        </w:rPr>
        <w:t xml:space="preserve"> </w:t>
      </w:r>
      <w:r w:rsidRPr="00361236">
        <w:rPr>
          <w:rFonts w:asciiTheme="majorHAnsi" w:hAnsiTheme="majorHAnsi" w:cstheme="majorHAnsi"/>
          <w:b/>
          <w:szCs w:val="26"/>
          <w:u w:val="single"/>
        </w:rPr>
        <w:t xml:space="preserve">and way of life either directly or indirectly </w:t>
      </w:r>
      <w:r w:rsidRPr="00361236">
        <w:rPr>
          <w:rStyle w:val="Emphasis"/>
          <w:rFonts w:asciiTheme="majorHAnsi" w:hAnsiTheme="majorHAnsi" w:cstheme="majorHAnsi"/>
          <w:sz w:val="26"/>
          <w:szCs w:val="26"/>
        </w:rPr>
        <w:t>by destabilizing the global system</w:t>
      </w:r>
      <w:r w:rsidRPr="00361236">
        <w:rPr>
          <w:rFonts w:asciiTheme="majorHAnsi" w:hAnsiTheme="majorHAnsi" w:cstheme="majorHAnsi"/>
          <w:b/>
          <w:szCs w:val="26"/>
          <w:u w:val="single"/>
        </w:rPr>
        <w:t xml:space="preserve"> upon which American security and prosperity depends</w:t>
      </w:r>
      <w:r w:rsidRPr="00361236">
        <w:rPr>
          <w:rFonts w:asciiTheme="majorHAnsi" w:hAnsiTheme="majorHAnsi" w:cstheme="majorHAnsi"/>
          <w:sz w:val="16"/>
          <w:szCs w:val="26"/>
        </w:rPr>
        <w:t xml:space="preserve">. What is more, these threats are interconnected—and it is their interactive effects that represent the most acute danger. And </w:t>
      </w:r>
      <w:r w:rsidRPr="00361236">
        <w:rPr>
          <w:rFonts w:asciiTheme="majorHAnsi" w:hAnsiTheme="majorHAnsi" w:cstheme="majorHAnsi"/>
          <w:b/>
          <w:szCs w:val="26"/>
          <w:u w:val="single"/>
        </w:rPr>
        <w:t xml:space="preserve">if </w:t>
      </w:r>
      <w:r w:rsidRPr="00361236">
        <w:rPr>
          <w:rFonts w:asciiTheme="majorHAnsi" w:hAnsiTheme="majorHAnsi" w:cstheme="majorHAnsi"/>
          <w:sz w:val="16"/>
          <w:szCs w:val="26"/>
        </w:rPr>
        <w:t xml:space="preserve">several of </w:t>
      </w:r>
      <w:r w:rsidRPr="00361236">
        <w:rPr>
          <w:rFonts w:asciiTheme="majorHAnsi" w:hAnsiTheme="majorHAnsi" w:cstheme="majorHAnsi"/>
          <w:b/>
          <w:szCs w:val="26"/>
          <w:u w:val="single"/>
        </w:rPr>
        <w:t xml:space="preserve">these </w:t>
      </w:r>
      <w:r w:rsidRPr="00361236">
        <w:rPr>
          <w:rFonts w:asciiTheme="majorHAnsi" w:hAnsiTheme="majorHAnsi" w:cstheme="majorHAnsi"/>
          <w:b/>
          <w:szCs w:val="26"/>
          <w:highlight w:val="cyan"/>
          <w:u w:val="single"/>
        </w:rPr>
        <w:t xml:space="preserve">threats materialize </w:t>
      </w:r>
      <w:r w:rsidRPr="00361236">
        <w:rPr>
          <w:rFonts w:asciiTheme="majorHAnsi" w:hAnsiTheme="majorHAnsi" w:cstheme="majorHAnsi"/>
          <w:b/>
          <w:szCs w:val="26"/>
          <w:u w:val="single"/>
        </w:rPr>
        <w:t xml:space="preserve">at the same time and interact to generate greater </w:t>
      </w:r>
      <w:r w:rsidRPr="00361236">
        <w:rPr>
          <w:rStyle w:val="StyleUnderline"/>
          <w:rFonts w:asciiTheme="majorHAnsi" w:hAnsiTheme="majorHAnsi" w:cstheme="majorHAnsi"/>
          <w:sz w:val="26"/>
          <w:szCs w:val="26"/>
        </w:rPr>
        <w:t>violence and instability, then</w:t>
      </w:r>
      <w:r w:rsidRPr="00361236">
        <w:rPr>
          <w:rFonts w:asciiTheme="majorHAnsi" w:hAnsiTheme="majorHAnsi" w:cstheme="majorHAnsi"/>
          <w:b/>
          <w:szCs w:val="26"/>
          <w:u w:val="single"/>
        </w:rPr>
        <w:t xml:space="preserve"> </w:t>
      </w:r>
      <w:r w:rsidRPr="00361236">
        <w:rPr>
          <w:rFonts w:asciiTheme="majorHAnsi" w:hAnsiTheme="majorHAnsi" w:cstheme="majorHAnsi"/>
          <w:b/>
          <w:szCs w:val="26"/>
          <w:highlight w:val="cyan"/>
          <w:u w:val="single"/>
        </w:rPr>
        <w:t>the global order itself</w:t>
      </w:r>
      <w:r w:rsidRPr="00361236">
        <w:rPr>
          <w:rFonts w:asciiTheme="majorHAnsi" w:hAnsiTheme="majorHAnsi" w:cstheme="majorHAnsi"/>
          <w:b/>
          <w:szCs w:val="26"/>
          <w:u w:val="single"/>
        </w:rPr>
        <w:t xml:space="preserve">, as well as the foundations of </w:t>
      </w:r>
      <w:r w:rsidRPr="00361236">
        <w:rPr>
          <w:rFonts w:asciiTheme="majorHAnsi" w:hAnsiTheme="majorHAnsi" w:cstheme="majorHAnsi"/>
          <w:b/>
          <w:szCs w:val="26"/>
          <w:u w:val="single"/>
        </w:rPr>
        <w:lastRenderedPageBreak/>
        <w:t xml:space="preserve">American national security, would </w:t>
      </w:r>
      <w:r w:rsidRPr="00361236">
        <w:rPr>
          <w:rFonts w:asciiTheme="majorHAnsi" w:hAnsiTheme="majorHAnsi" w:cstheme="majorHAnsi"/>
          <w:b/>
          <w:szCs w:val="26"/>
          <w:highlight w:val="cyan"/>
          <w:u w:val="single"/>
        </w:rPr>
        <w:t>be put at risk</w:t>
      </w:r>
      <w:r w:rsidRPr="00361236">
        <w:rPr>
          <w:rFonts w:asciiTheme="majorHAnsi" w:hAnsiTheme="majorHAnsi" w:cstheme="majorHAnsi"/>
          <w:b/>
          <w:szCs w:val="26"/>
          <w:u w:val="single"/>
        </w:rPr>
        <w:t xml:space="preserve">. </w:t>
      </w:r>
      <w:r w:rsidRPr="00361236">
        <w:rPr>
          <w:rFonts w:asciiTheme="majorHAnsi" w:hAnsiTheme="majorHAnsi" w:cstheme="majorHAnsi"/>
          <w:sz w:val="16"/>
          <w:szCs w:val="26"/>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361236">
        <w:rPr>
          <w:rFonts w:asciiTheme="majorHAnsi" w:hAnsiTheme="majorHAnsi" w:cstheme="majorHAnsi"/>
          <w:b/>
          <w:szCs w:val="26"/>
          <w:u w:val="single"/>
        </w:rPr>
        <w:t>The objective is to shape the international environment to maximize your capacities to protect the nation from threats.</w:t>
      </w:r>
      <w:r w:rsidRPr="00361236">
        <w:rPr>
          <w:rFonts w:asciiTheme="majorHAnsi" w:hAnsiTheme="majorHAnsi" w:cstheme="majorHAnsi"/>
          <w:sz w:val="16"/>
          <w:szCs w:val="26"/>
        </w:rPr>
        <w:t xml:space="preserve"> To engage in liberal order building is to invest in international cooperative frameworks—that is, rules, institutions, partnerships, networks, standby capacities, social knowledge, etc.—in which the United States operates. </w:t>
      </w:r>
      <w:r w:rsidRPr="00361236">
        <w:rPr>
          <w:rFonts w:asciiTheme="majorHAnsi" w:hAnsiTheme="majorHAnsi" w:cstheme="majorHAnsi"/>
          <w:b/>
          <w:szCs w:val="26"/>
          <w:highlight w:val="cyan"/>
          <w:u w:val="single"/>
        </w:rPr>
        <w:t xml:space="preserve">To build international order is to increase </w:t>
      </w:r>
      <w:r w:rsidRPr="00361236">
        <w:rPr>
          <w:rFonts w:asciiTheme="majorHAnsi" w:hAnsiTheme="majorHAnsi" w:cstheme="majorHAnsi"/>
          <w:b/>
          <w:szCs w:val="26"/>
          <w:u w:val="single"/>
        </w:rPr>
        <w:t>the global stock of “social capital</w:t>
      </w:r>
      <w:r w:rsidRPr="00361236">
        <w:rPr>
          <w:rFonts w:asciiTheme="majorHAnsi" w:hAnsiTheme="majorHAnsi" w:cstheme="majorHAnsi"/>
          <w:sz w:val="16"/>
          <w:szCs w:val="26"/>
        </w:rPr>
        <w:t>”—</w:t>
      </w:r>
      <w:r w:rsidRPr="00361236">
        <w:rPr>
          <w:rFonts w:asciiTheme="majorHAnsi" w:hAnsiTheme="majorHAnsi" w:cstheme="majorHAnsi"/>
          <w:b/>
          <w:szCs w:val="26"/>
          <w:u w:val="single"/>
        </w:rPr>
        <w:t>which is the term</w:t>
      </w:r>
      <w:r w:rsidRPr="00361236">
        <w:rPr>
          <w:rFonts w:asciiTheme="majorHAnsi" w:hAnsiTheme="majorHAnsi" w:cstheme="majorHAnsi"/>
          <w:sz w:val="16"/>
          <w:szCs w:val="26"/>
        </w:rPr>
        <w:t xml:space="preserve"> Pierre Bourdieu, Robert Putnam, and other </w:t>
      </w:r>
      <w:r w:rsidRPr="00361236">
        <w:rPr>
          <w:rFonts w:asciiTheme="majorHAnsi" w:hAnsiTheme="majorHAnsi" w:cstheme="majorHAnsi"/>
          <w:b/>
          <w:szCs w:val="26"/>
          <w:u w:val="single"/>
        </w:rPr>
        <w:t xml:space="preserve">social scientists have used to define the actual and potential </w:t>
      </w:r>
      <w:r w:rsidRPr="00361236">
        <w:rPr>
          <w:rFonts w:asciiTheme="majorHAnsi" w:hAnsiTheme="majorHAnsi" w:cstheme="majorHAnsi"/>
          <w:b/>
          <w:szCs w:val="26"/>
          <w:highlight w:val="cyan"/>
          <w:u w:val="single"/>
        </w:rPr>
        <w:t>resources and capacities within a political community</w:t>
      </w:r>
      <w:r w:rsidRPr="00361236">
        <w:rPr>
          <w:rFonts w:asciiTheme="majorHAnsi" w:hAnsiTheme="majorHAnsi" w:cstheme="majorHAnsi"/>
          <w:b/>
          <w:szCs w:val="26"/>
          <w:u w:val="single"/>
        </w:rPr>
        <w:t xml:space="preserve">, manifest in and through its networks of social relations, that are available for solving collective problems. </w:t>
      </w:r>
      <w:r w:rsidRPr="00361236">
        <w:rPr>
          <w:rFonts w:asciiTheme="majorHAnsi" w:hAnsiTheme="majorHAnsi" w:cstheme="majorHAnsi"/>
          <w:sz w:val="16"/>
          <w:szCs w:val="26"/>
        </w:rPr>
        <w:t xml:space="preserve">If American 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w:t>
      </w:r>
      <w:r w:rsidRPr="00361236">
        <w:rPr>
          <w:rFonts w:asciiTheme="majorHAnsi" w:hAnsiTheme="majorHAnsi" w:cstheme="majorHAnsi"/>
          <w:sz w:val="16"/>
          <w:szCs w:val="26"/>
        </w:rPr>
        <w:lastRenderedPageBreak/>
        <w:t xml:space="preserve">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 </w:t>
      </w:r>
      <w:r w:rsidRPr="00361236">
        <w:rPr>
          <w:rFonts w:asciiTheme="majorHAnsi" w:hAnsiTheme="majorHAnsi" w:cstheme="majorHAnsi"/>
          <w:b/>
          <w:szCs w:val="26"/>
          <w:u w:val="single"/>
        </w:rPr>
        <w:t xml:space="preserve">As it navigates this brave new world, </w:t>
      </w:r>
      <w:r w:rsidRPr="00361236">
        <w:rPr>
          <w:rFonts w:asciiTheme="majorHAnsi" w:hAnsiTheme="majorHAnsi" w:cstheme="majorHAnsi"/>
          <w:b/>
          <w:szCs w:val="26"/>
          <w:highlight w:val="cyan"/>
          <w:u w:val="single"/>
        </w:rPr>
        <w:t>the United States</w:t>
      </w:r>
      <w:r w:rsidRPr="00361236">
        <w:rPr>
          <w:rFonts w:asciiTheme="majorHAnsi" w:hAnsiTheme="majorHAnsi" w:cstheme="majorHAnsi"/>
          <w:b/>
          <w:szCs w:val="26"/>
          <w:u w:val="single"/>
        </w:rPr>
        <w:t xml:space="preserve"> </w:t>
      </w:r>
      <w:r w:rsidRPr="00361236">
        <w:rPr>
          <w:rFonts w:asciiTheme="majorHAnsi" w:hAnsiTheme="majorHAnsi" w:cstheme="majorHAnsi"/>
          <w:b/>
          <w:szCs w:val="26"/>
          <w:highlight w:val="cyan"/>
          <w:u w:val="single"/>
        </w:rPr>
        <w:t xml:space="preserve">will find itself needing to share power and rely </w:t>
      </w:r>
      <w:r w:rsidRPr="00361236">
        <w:rPr>
          <w:rFonts w:asciiTheme="majorHAnsi" w:hAnsiTheme="majorHAnsi" w:cstheme="majorHAnsi"/>
          <w:b/>
          <w:szCs w:val="26"/>
          <w:u w:val="single"/>
        </w:rPr>
        <w:t xml:space="preserve">in part </w:t>
      </w:r>
      <w:r w:rsidRPr="00361236">
        <w:rPr>
          <w:rFonts w:asciiTheme="majorHAnsi" w:hAnsiTheme="majorHAnsi" w:cstheme="majorHAnsi"/>
          <w:b/>
          <w:szCs w:val="26"/>
          <w:highlight w:val="cyan"/>
          <w:u w:val="single"/>
        </w:rPr>
        <w:t xml:space="preserve">on </w:t>
      </w:r>
      <w:r w:rsidRPr="00361236">
        <w:rPr>
          <w:rFonts w:asciiTheme="majorHAnsi" w:hAnsiTheme="majorHAnsi" w:cstheme="majorHAnsi"/>
          <w:b/>
          <w:szCs w:val="26"/>
          <w:u w:val="single"/>
        </w:rPr>
        <w:t xml:space="preserve">others to ensure its </w:t>
      </w:r>
      <w:r w:rsidRPr="00361236">
        <w:rPr>
          <w:rFonts w:asciiTheme="majorHAnsi" w:hAnsiTheme="majorHAnsi" w:cstheme="majorHAnsi"/>
          <w:b/>
          <w:szCs w:val="26"/>
          <w:highlight w:val="cyan"/>
          <w:u w:val="single"/>
        </w:rPr>
        <w:t>security</w:t>
      </w:r>
      <w:r w:rsidRPr="00361236">
        <w:rPr>
          <w:rFonts w:asciiTheme="majorHAnsi" w:hAnsiTheme="majorHAnsi" w:cstheme="majorHAnsi"/>
          <w:sz w:val="16"/>
          <w:szCs w:val="26"/>
        </w:rPr>
        <w:t xml:space="preserve">. </w:t>
      </w:r>
      <w:r w:rsidRPr="00361236">
        <w:rPr>
          <w:rFonts w:asciiTheme="majorHAnsi" w:hAnsiTheme="majorHAnsi" w:cstheme="majorHAnsi"/>
          <w:b/>
          <w:szCs w:val="26"/>
          <w:u w:val="single"/>
        </w:rPr>
        <w:t xml:space="preserve">It will not be able to depend on unipolar power or airtight borders. </w:t>
      </w:r>
      <w:r w:rsidRPr="00361236">
        <w:rPr>
          <w:rStyle w:val="Emphasis"/>
          <w:rFonts w:asciiTheme="majorHAnsi" w:hAnsiTheme="majorHAnsi" w:cstheme="majorHAnsi"/>
          <w:sz w:val="26"/>
          <w:szCs w:val="26"/>
          <w:highlight w:val="cyan"/>
        </w:rPr>
        <w:t>It</w:t>
      </w:r>
      <w:r w:rsidRPr="00361236">
        <w:rPr>
          <w:rStyle w:val="Emphasis"/>
          <w:rFonts w:asciiTheme="majorHAnsi" w:hAnsiTheme="majorHAnsi" w:cstheme="majorHAnsi"/>
          <w:sz w:val="26"/>
          <w:szCs w:val="26"/>
          <w:highlight w:val="green"/>
        </w:rPr>
        <w:t xml:space="preserve"> </w:t>
      </w:r>
      <w:r w:rsidRPr="00361236">
        <w:rPr>
          <w:rStyle w:val="Emphasis"/>
          <w:rFonts w:asciiTheme="majorHAnsi" w:hAnsiTheme="majorHAnsi" w:cstheme="majorHAnsi"/>
          <w:sz w:val="26"/>
          <w:szCs w:val="26"/>
          <w:highlight w:val="cyan"/>
        </w:rPr>
        <w:t>will need</w:t>
      </w:r>
      <w:r w:rsidRPr="00361236">
        <w:rPr>
          <w:rStyle w:val="Emphasis"/>
          <w:rFonts w:asciiTheme="majorHAnsi" w:hAnsiTheme="majorHAnsi" w:cstheme="majorHAnsi"/>
          <w:sz w:val="26"/>
          <w:szCs w:val="26"/>
        </w:rPr>
        <w:t xml:space="preserve">, above all else, authority and </w:t>
      </w:r>
      <w:r w:rsidRPr="00361236">
        <w:rPr>
          <w:rStyle w:val="Emphasis"/>
          <w:rFonts w:asciiTheme="majorHAnsi" w:hAnsiTheme="majorHAnsi" w:cstheme="majorHAnsi"/>
          <w:sz w:val="26"/>
          <w:szCs w:val="26"/>
          <w:highlight w:val="cyan"/>
        </w:rPr>
        <w:t>respect as a global leader</w:t>
      </w:r>
      <w:r w:rsidRPr="00361236">
        <w:rPr>
          <w:rStyle w:val="Emphasis"/>
          <w:rFonts w:asciiTheme="majorHAnsi" w:hAnsiTheme="majorHAnsi" w:cstheme="majorHAnsi"/>
          <w:sz w:val="26"/>
          <w:szCs w:val="26"/>
        </w:rPr>
        <w:t>.</w:t>
      </w:r>
      <w:r w:rsidRPr="00361236">
        <w:rPr>
          <w:rStyle w:val="StyleUnderline"/>
          <w:rFonts w:asciiTheme="majorHAnsi" w:hAnsiTheme="majorHAnsi" w:cstheme="majorHAnsi"/>
          <w:sz w:val="26"/>
          <w:szCs w:val="26"/>
        </w:rPr>
        <w:t xml:space="preserve"> </w:t>
      </w:r>
      <w:r w:rsidRPr="00361236">
        <w:rPr>
          <w:rFonts w:asciiTheme="majorHAnsi" w:hAnsiTheme="majorHAnsi" w:cstheme="majorHAnsi"/>
          <w:b/>
          <w:szCs w:val="26"/>
          <w:u w:val="single"/>
        </w:rPr>
        <w:t xml:space="preserve">The United States has lost some of that authority and respect in recent years. In committing itself to a grand strategy of liberal order building, it can begin the process of gaining it back. </w:t>
      </w:r>
    </w:p>
    <w:p w14:paraId="692CA6E8" w14:textId="1446E5FA" w:rsidR="00C01782" w:rsidRPr="00361236" w:rsidRDefault="00C01782" w:rsidP="00C01782">
      <w:pPr>
        <w:rPr>
          <w:sz w:val="16"/>
        </w:rPr>
      </w:pPr>
    </w:p>
    <w:p w14:paraId="7EF1766B" w14:textId="110D8A43" w:rsidR="00C01782" w:rsidRPr="00361236" w:rsidRDefault="00C01782" w:rsidP="00C01782">
      <w:pPr>
        <w:pStyle w:val="Heading4"/>
      </w:pPr>
      <w:r w:rsidRPr="00361236">
        <w:t>Scenario 2 - Union Strength</w:t>
      </w:r>
    </w:p>
    <w:p w14:paraId="2EB79BCB" w14:textId="77777777" w:rsidR="00F6334F" w:rsidRPr="00361236" w:rsidRDefault="00F6334F" w:rsidP="00F6334F">
      <w:pPr>
        <w:pStyle w:val="Heading4"/>
      </w:pPr>
      <w:r w:rsidRPr="00361236">
        <w:t xml:space="preserve">Strikes are necessary to sustain union strength. </w:t>
      </w:r>
    </w:p>
    <w:p w14:paraId="54E07EC8" w14:textId="77777777" w:rsidR="00F6334F" w:rsidRPr="00361236" w:rsidRDefault="00F6334F" w:rsidP="00F6334F">
      <w:pPr>
        <w:rPr>
          <w:sz w:val="16"/>
        </w:rPr>
      </w:pPr>
      <w:r w:rsidRPr="00361236">
        <w:rPr>
          <w:b/>
          <w:bCs/>
          <w:u w:val="single"/>
        </w:rPr>
        <w:t>Reich</w:t>
      </w:r>
      <w:r w:rsidRPr="00361236">
        <w:rPr>
          <w:sz w:val="16"/>
        </w:rPr>
        <w:t xml:space="preserve">, Adam, </w:t>
      </w:r>
      <w:r w:rsidRPr="00361236">
        <w:rPr>
          <w:b/>
          <w:bCs/>
          <w:u w:val="single"/>
        </w:rPr>
        <w:t>et al 20</w:t>
      </w:r>
      <w:r w:rsidRPr="00361236">
        <w:rPr>
          <w:sz w:val="16"/>
        </w:rPr>
        <w:t>. (Adam Reich received his PhD in sociology from UC Berkeley in 2012, and was a Robert Wood Johnson Health &amp; Society Scholar at Columbia from 2012 to 2014.  He focuses on economic and cultural sociology.  Much of his research concerns how people make sense of their economic activities and economic positions within organizations.  Reich is the author of 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14:paraId="436C95CC" w14:textId="77777777" w:rsidR="00F6334F" w:rsidRPr="00361236" w:rsidRDefault="00F6334F" w:rsidP="00F6334F">
      <w:pPr>
        <w:rPr>
          <w:u w:val="single"/>
        </w:rPr>
      </w:pPr>
      <w:r w:rsidRPr="00361236">
        <w:rPr>
          <w:sz w:val="16"/>
        </w:rPr>
        <w:t xml:space="preserve">Strikes and Labor Power in an Era of Union Decline We examined the political consequences of large-scale teacher strikes, studying how firsthand exposure changed mass attitudes and public preferences. Across a range of specifications and approaches, </w:t>
      </w:r>
      <w:r w:rsidRPr="00361236">
        <w:rPr>
          <w:u w:val="single"/>
        </w:rPr>
        <w:t xml:space="preserve">we find that </w:t>
      </w:r>
      <w:r w:rsidRPr="00361236">
        <w:rPr>
          <w:highlight w:val="cyan"/>
          <w:u w:val="single"/>
        </w:rPr>
        <w:t>increased exposure to</w:t>
      </w:r>
      <w:r w:rsidRPr="00361236">
        <w:rPr>
          <w:u w:val="single"/>
        </w:rPr>
        <w:t xml:space="preserve"> the </w:t>
      </w:r>
      <w:r w:rsidRPr="00361236">
        <w:rPr>
          <w:highlight w:val="cyan"/>
          <w:u w:val="single"/>
        </w:rPr>
        <w:t>strikes led to greater support for</w:t>
      </w:r>
      <w:r w:rsidRPr="00361236">
        <w:rPr>
          <w:u w:val="single"/>
        </w:rPr>
        <w:t xml:space="preserve"> the walkouts, more support for legal rights for teachers and </w:t>
      </w:r>
      <w:r w:rsidRPr="00361236">
        <w:rPr>
          <w:highlight w:val="cyan"/>
          <w:u w:val="single"/>
        </w:rPr>
        <w:t>unions</w:t>
      </w:r>
      <w:r w:rsidRPr="00361236">
        <w:rPr>
          <w:u w:val="single"/>
        </w:rPr>
        <w:t>, and, especially, greater personal interest in labor action at people’s own jobs,</w:t>
      </w:r>
      <w:r w:rsidRPr="00361236">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w:t>
      </w:r>
      <w:r w:rsidRPr="00361236">
        <w:rPr>
          <w:u w:val="single"/>
        </w:rPr>
        <w:t xml:space="preserve">The results regarding workers’ interest in undertaking labor action in their own jobs also suggests evidence in favor of the public inspiration and imitation hypothesis, underscoring the role that social movements and </w:t>
      </w:r>
      <w:r w:rsidRPr="00361236">
        <w:rPr>
          <w:highlight w:val="cyan"/>
          <w:u w:val="single"/>
        </w:rPr>
        <w:t>mobilizations</w:t>
      </w:r>
      <w:r w:rsidRPr="00361236">
        <w:rPr>
          <w:u w:val="single"/>
        </w:rPr>
        <w:t xml:space="preserve"> can play in </w:t>
      </w:r>
      <w:r w:rsidRPr="00361236">
        <w:rPr>
          <w:highlight w:val="cyan"/>
          <w:u w:val="single"/>
        </w:rPr>
        <w:t>teaching</w:t>
      </w:r>
      <w:r w:rsidRPr="00361236">
        <w:rPr>
          <w:u w:val="single"/>
        </w:rPr>
        <w:t xml:space="preserve"> </w:t>
      </w:r>
      <w:r w:rsidRPr="00361236">
        <w:rPr>
          <w:highlight w:val="cyan"/>
          <w:u w:val="single"/>
        </w:rPr>
        <w:t>noninvolved members about the movement and tactics</w:t>
      </w:r>
      <w:r w:rsidRPr="00361236">
        <w:rPr>
          <w:u w:val="single"/>
        </w:rPr>
        <w:t xml:space="preserve">. </w:t>
      </w:r>
      <w:r w:rsidRPr="00361236">
        <w:rPr>
          <w:sz w:val="16"/>
        </w:rPr>
        <w:t xml:space="preserve">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AFL-CIO time-series polling data, moreover, further suggest that </w:t>
      </w:r>
      <w:r w:rsidRPr="00361236">
        <w:rPr>
          <w:u w:val="single"/>
        </w:rPr>
        <w:t xml:space="preserve">there were </w:t>
      </w:r>
      <w:r w:rsidRPr="00361236">
        <w:rPr>
          <w:highlight w:val="cyan"/>
          <w:u w:val="single"/>
        </w:rPr>
        <w:t xml:space="preserve">increases in aggregate public support for unions in the strike states after the strikes </w:t>
      </w:r>
      <w:r w:rsidRPr="00361236">
        <w:rPr>
          <w:highlight w:val="cyan"/>
          <w:u w:val="single"/>
        </w:rPr>
        <w:lastRenderedPageBreak/>
        <w:t>occurred</w:t>
      </w:r>
      <w:r w:rsidRPr="00361236">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“bargaining for the common good”—would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w:t>
      </w:r>
      <w:r w:rsidRPr="00361236">
        <w:rPr>
          <w:u w:val="single"/>
        </w:rPr>
        <w:t xml:space="preserve">Moreover, </w:t>
      </w:r>
      <w:r w:rsidRPr="00361236">
        <w:rPr>
          <w:highlight w:val="cyan"/>
          <w:u w:val="single"/>
        </w:rPr>
        <w:t>strikes</w:t>
      </w:r>
      <w:r w:rsidRPr="00361236">
        <w:rPr>
          <w:u w:val="single"/>
        </w:rPr>
        <w:t xml:space="preserve"> appear to </w:t>
      </w:r>
      <w:r w:rsidRPr="00361236">
        <w:rPr>
          <w:highlight w:val="cyan"/>
          <w:u w:val="single"/>
        </w:rPr>
        <w:t>foster</w:t>
      </w:r>
      <w:r w:rsidRPr="00361236">
        <w:rPr>
          <w:u w:val="single"/>
        </w:rPr>
        <w:t xml:space="preserve"> greater interest in </w:t>
      </w:r>
      <w:r w:rsidRPr="00361236">
        <w:rPr>
          <w:highlight w:val="cyan"/>
          <w:u w:val="single"/>
        </w:rPr>
        <w:t>further strikes</w:t>
      </w:r>
      <w:r w:rsidRPr="00361236">
        <w:rPr>
          <w:u w:val="single"/>
        </w:rPr>
        <w:t xml:space="preserve">, feeding on one another. </w:t>
      </w:r>
      <w:r w:rsidRPr="00361236">
        <w:rPr>
          <w:highlight w:val="cyan"/>
          <w:u w:val="single"/>
        </w:rPr>
        <w:t>If unions are to regain</w:t>
      </w:r>
      <w:r w:rsidRPr="00361236">
        <w:rPr>
          <w:u w:val="single"/>
        </w:rPr>
        <w:t xml:space="preserve"> any economic or political </w:t>
      </w:r>
      <w:r w:rsidRPr="00361236">
        <w:rPr>
          <w:highlight w:val="cyan"/>
          <w:u w:val="single"/>
        </w:rPr>
        <w:t>clout</w:t>
      </w:r>
      <w:r w:rsidRPr="00361236">
        <w:rPr>
          <w:u w:val="single"/>
        </w:rPr>
        <w:t xml:space="preserve"> in the coming years, our study suggests that the </w:t>
      </w:r>
      <w:r w:rsidRPr="00361236">
        <w:rPr>
          <w:highlight w:val="cyan"/>
          <w:u w:val="single"/>
        </w:rPr>
        <w:t>strike must be a central strategy</w:t>
      </w:r>
      <w:r w:rsidRPr="00361236">
        <w:rPr>
          <w:u w:val="single"/>
        </w:rPr>
        <w:t xml:space="preserve"> of the labor movement.</w:t>
      </w:r>
    </w:p>
    <w:p w14:paraId="4F7DF89E" w14:textId="77777777" w:rsidR="00F6334F" w:rsidRPr="00361236" w:rsidRDefault="00F6334F" w:rsidP="00F6334F"/>
    <w:p w14:paraId="54348B62" w14:textId="10AFAB32"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lastRenderedPageBreak/>
        <w:t>A – Innovation</w:t>
      </w:r>
    </w:p>
    <w:p w14:paraId="53F59255"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We’re on the brink - decline in R&amp;D cedes dominance to China - labor market investment is the strongest internal link to tech development and jobs.</w:t>
      </w:r>
    </w:p>
    <w:p w14:paraId="0EFBA01F" w14:textId="77777777" w:rsidR="00F6334F" w:rsidRPr="00361236" w:rsidRDefault="00F6334F" w:rsidP="00F6334F">
      <w:pPr>
        <w:rPr>
          <w:rFonts w:asciiTheme="majorHAnsi" w:hAnsiTheme="majorHAnsi" w:cstheme="majorHAnsi"/>
          <w:sz w:val="16"/>
          <w:szCs w:val="26"/>
        </w:rPr>
      </w:pPr>
      <w:r w:rsidRPr="00361236">
        <w:rPr>
          <w:rStyle w:val="Style13ptBold"/>
          <w:rFonts w:asciiTheme="majorHAnsi" w:hAnsiTheme="majorHAnsi" w:cstheme="majorHAnsi"/>
          <w:szCs w:val="26"/>
          <w:u w:val="single"/>
        </w:rPr>
        <w:t>Augustine and Baker 21</w:t>
      </w:r>
      <w:r w:rsidRPr="00361236">
        <w:rPr>
          <w:rStyle w:val="Style13ptBold"/>
          <w:rFonts w:asciiTheme="majorHAnsi" w:hAnsiTheme="majorHAnsi" w:cstheme="majorHAnsi"/>
          <w:sz w:val="16"/>
          <w:szCs w:val="26"/>
        </w:rPr>
        <w:t xml:space="preserve"> </w:t>
      </w:r>
      <w:r w:rsidRPr="00361236">
        <w:rPr>
          <w:rFonts w:asciiTheme="majorHAnsi" w:hAnsiTheme="majorHAnsi" w:cstheme="majorHAnsi"/>
          <w:sz w:val="16"/>
          <w:szCs w:val="26"/>
        </w:rPr>
        <w:t>[Norman R. Augustine is the retired chair and CEO of Lockheed Martin Corp. and former under secretary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663A858C" w14:textId="690EA730" w:rsidR="00F6334F" w:rsidRPr="00361236" w:rsidRDefault="00F6334F" w:rsidP="00F6334F">
      <w:pPr>
        <w:rPr>
          <w:rFonts w:asciiTheme="majorHAnsi" w:hAnsiTheme="majorHAnsi" w:cstheme="majorHAnsi"/>
          <w:sz w:val="16"/>
          <w:szCs w:val="26"/>
        </w:rPr>
      </w:pPr>
      <w:r w:rsidRPr="00361236">
        <w:rPr>
          <w:rFonts w:asciiTheme="majorHAnsi" w:hAnsiTheme="majorHAnsi" w:cstheme="majorHAnsi"/>
          <w:szCs w:val="26"/>
          <w:u w:val="single"/>
        </w:rPr>
        <w:t xml:space="preserve">The </w:t>
      </w:r>
      <w:r w:rsidRPr="00361236">
        <w:rPr>
          <w:rFonts w:asciiTheme="majorHAnsi" w:hAnsiTheme="majorHAnsi" w:cstheme="majorHAnsi"/>
          <w:szCs w:val="26"/>
          <w:highlight w:val="cyan"/>
          <w:u w:val="single"/>
        </w:rPr>
        <w:t>U</w:t>
      </w:r>
      <w:r w:rsidRPr="00361236">
        <w:rPr>
          <w:rFonts w:asciiTheme="majorHAnsi" w:hAnsiTheme="majorHAnsi" w:cstheme="majorHAnsi"/>
          <w:szCs w:val="26"/>
          <w:u w:val="single"/>
        </w:rPr>
        <w:t xml:space="preserve">nited </w:t>
      </w:r>
      <w:r w:rsidRPr="00361236">
        <w:rPr>
          <w:rFonts w:asciiTheme="majorHAnsi" w:hAnsiTheme="majorHAnsi" w:cstheme="majorHAnsi"/>
          <w:szCs w:val="26"/>
          <w:highlight w:val="cyan"/>
          <w:u w:val="single"/>
        </w:rPr>
        <w:t>S</w:t>
      </w:r>
      <w:r w:rsidRPr="00361236">
        <w:rPr>
          <w:rFonts w:asciiTheme="majorHAnsi" w:hAnsiTheme="majorHAnsi" w:cstheme="majorHAnsi"/>
          <w:szCs w:val="26"/>
          <w:u w:val="single"/>
        </w:rPr>
        <w:t xml:space="preserve">tates </w:t>
      </w:r>
      <w:r w:rsidRPr="00361236">
        <w:rPr>
          <w:rFonts w:asciiTheme="majorHAnsi" w:hAnsiTheme="majorHAnsi" w:cstheme="majorHAnsi"/>
          <w:szCs w:val="26"/>
          <w:highlight w:val="cyan"/>
          <w:u w:val="single"/>
        </w:rPr>
        <w:t>is on edge</w:t>
      </w:r>
      <w:r w:rsidRPr="00361236">
        <w:rPr>
          <w:rFonts w:asciiTheme="majorHAnsi" w:hAnsiTheme="majorHAnsi" w:cstheme="majorHAnsi"/>
          <w:szCs w:val="26"/>
          <w:u w:val="single"/>
        </w:rPr>
        <w:t xml:space="preserve"> in ways the nation has rarely experienced throughout its young history</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 xml:space="preserve">The country’s global </w:t>
      </w:r>
      <w:r w:rsidRPr="00361236">
        <w:rPr>
          <w:rFonts w:asciiTheme="majorHAnsi" w:hAnsiTheme="majorHAnsi" w:cstheme="majorHAnsi"/>
          <w:szCs w:val="26"/>
          <w:highlight w:val="cyan"/>
          <w:u w:val="single"/>
        </w:rPr>
        <w:t>leadership is</w:t>
      </w:r>
      <w:r w:rsidRPr="00361236">
        <w:rPr>
          <w:rFonts w:asciiTheme="majorHAnsi" w:hAnsiTheme="majorHAnsi" w:cstheme="majorHAnsi"/>
          <w:szCs w:val="26"/>
          <w:u w:val="single"/>
        </w:rPr>
        <w:t xml:space="preserve"> being </w:t>
      </w:r>
      <w:r w:rsidRPr="00361236">
        <w:rPr>
          <w:rFonts w:asciiTheme="majorHAnsi" w:hAnsiTheme="majorHAnsi" w:cstheme="majorHAnsi"/>
          <w:szCs w:val="26"/>
          <w:highlight w:val="cyan"/>
          <w:u w:val="single"/>
        </w:rPr>
        <w:t>challenged</w:t>
      </w:r>
      <w:r w:rsidRPr="00361236">
        <w:rPr>
          <w:rFonts w:asciiTheme="majorHAnsi" w:hAnsiTheme="majorHAnsi" w:cstheme="majorHAnsi"/>
          <w:szCs w:val="26"/>
          <w:u w:val="single"/>
        </w:rPr>
        <w:t xml:space="preserve"> in a rapidly changing and increasingly competitive world</w:t>
      </w:r>
      <w:r w:rsidRPr="00361236">
        <w:rPr>
          <w:rFonts w:asciiTheme="majorHAnsi" w:hAnsiTheme="majorHAnsi" w:cstheme="majorHAnsi"/>
          <w:sz w:val="16"/>
          <w:szCs w:val="26"/>
        </w:rPr>
        <w:t xml:space="preserve">. Meanwhile, </w:t>
      </w:r>
      <w:r w:rsidRPr="00361236">
        <w:rPr>
          <w:rFonts w:asciiTheme="majorHAnsi" w:hAnsiTheme="majorHAnsi" w:cstheme="majorHAnsi"/>
          <w:szCs w:val="26"/>
          <w:u w:val="single"/>
        </w:rPr>
        <w:t xml:space="preserve">the nation’s sustained complacency in dealing with long-festering domestic needs has </w:t>
      </w:r>
      <w:r w:rsidRPr="00361236">
        <w:rPr>
          <w:rFonts w:asciiTheme="majorHAnsi" w:hAnsiTheme="majorHAnsi" w:cstheme="majorHAnsi"/>
          <w:szCs w:val="26"/>
          <w:highlight w:val="cyan"/>
          <w:u w:val="single"/>
        </w:rPr>
        <w:t>weakened</w:t>
      </w:r>
      <w:r w:rsidRPr="00361236">
        <w:rPr>
          <w:rFonts w:asciiTheme="majorHAnsi" w:hAnsiTheme="majorHAnsi" w:cstheme="majorHAnsi"/>
          <w:szCs w:val="26"/>
          <w:u w:val="single"/>
        </w:rPr>
        <w:t xml:space="preserve"> our </w:t>
      </w:r>
      <w:r w:rsidRPr="00361236">
        <w:rPr>
          <w:rFonts w:asciiTheme="majorHAnsi" w:hAnsiTheme="majorHAnsi" w:cstheme="majorHAnsi"/>
          <w:szCs w:val="26"/>
          <w:highlight w:val="cyan"/>
          <w:u w:val="single"/>
        </w:rPr>
        <w:t>institutions</w:t>
      </w:r>
      <w:r w:rsidRPr="00361236">
        <w:rPr>
          <w:rFonts w:asciiTheme="majorHAnsi" w:hAnsiTheme="majorHAnsi" w:cstheme="majorHAnsi"/>
          <w:szCs w:val="26"/>
          <w:u w:val="single"/>
        </w:rPr>
        <w:t xml:space="preserve"> from within </w:t>
      </w:r>
      <w:r w:rsidRPr="00361236">
        <w:rPr>
          <w:rFonts w:asciiTheme="majorHAnsi" w:hAnsiTheme="majorHAnsi" w:cstheme="majorHAnsi"/>
          <w:szCs w:val="26"/>
          <w:highlight w:val="cyan"/>
          <w:u w:val="single"/>
        </w:rPr>
        <w:t>and placed in</w:t>
      </w:r>
      <w:r w:rsidRPr="00361236">
        <w:rPr>
          <w:rFonts w:asciiTheme="majorHAnsi" w:hAnsiTheme="majorHAnsi" w:cstheme="majorHAnsi"/>
          <w:szCs w:val="26"/>
          <w:u w:val="single"/>
        </w:rPr>
        <w:t xml:space="preserve"> grave </w:t>
      </w:r>
      <w:r w:rsidRPr="00361236">
        <w:rPr>
          <w:rFonts w:asciiTheme="majorHAnsi" w:hAnsiTheme="majorHAnsi" w:cstheme="majorHAnsi"/>
          <w:szCs w:val="26"/>
          <w:highlight w:val="cyan"/>
          <w:u w:val="single"/>
        </w:rPr>
        <w:t>danger</w:t>
      </w:r>
      <w:r w:rsidRPr="00361236">
        <w:rPr>
          <w:rFonts w:asciiTheme="majorHAnsi" w:hAnsiTheme="majorHAnsi" w:cstheme="majorHAnsi"/>
          <w:szCs w:val="26"/>
          <w:u w:val="single"/>
        </w:rPr>
        <w:t xml:space="preserve"> our </w:t>
      </w:r>
      <w:r w:rsidRPr="00361236">
        <w:rPr>
          <w:rFonts w:asciiTheme="majorHAnsi" w:hAnsiTheme="majorHAnsi" w:cstheme="majorHAnsi"/>
          <w:szCs w:val="26"/>
          <w:highlight w:val="cyan"/>
          <w:u w:val="single"/>
        </w:rPr>
        <w:t>leadership in</w:t>
      </w:r>
      <w:r w:rsidRPr="00361236">
        <w:rPr>
          <w:rFonts w:asciiTheme="majorHAnsi" w:hAnsiTheme="majorHAnsi" w:cstheme="majorHAnsi"/>
          <w:szCs w:val="26"/>
          <w:u w:val="single"/>
        </w:rPr>
        <w:t xml:space="preserve"> the critical fields of </w:t>
      </w:r>
      <w:r w:rsidRPr="00361236">
        <w:rPr>
          <w:rFonts w:asciiTheme="majorHAnsi" w:hAnsiTheme="majorHAnsi" w:cstheme="majorHAnsi"/>
          <w:szCs w:val="26"/>
          <w:highlight w:val="cyan"/>
          <w:u w:val="single"/>
        </w:rPr>
        <w:t>science and technology</w:t>
      </w:r>
      <w:r w:rsidRPr="00361236">
        <w:rPr>
          <w:rFonts w:asciiTheme="majorHAnsi" w:hAnsiTheme="majorHAnsi" w:cstheme="majorHAnsi"/>
          <w:sz w:val="16"/>
          <w:szCs w:val="26"/>
        </w:rPr>
        <w:t>—</w:t>
      </w:r>
      <w:r w:rsidRPr="00361236">
        <w:rPr>
          <w:rFonts w:asciiTheme="majorHAnsi" w:hAnsiTheme="majorHAnsi" w:cstheme="majorHAnsi"/>
          <w:szCs w:val="26"/>
          <w:u w:val="single"/>
        </w:rPr>
        <w:t>on which so much of our economy and security is based.</w:t>
      </w:r>
      <w:r w:rsidRPr="00361236">
        <w:rPr>
          <w:rFonts w:asciiTheme="majorHAnsi" w:hAnsiTheme="majorHAnsi" w:cstheme="majorHAnsi"/>
          <w:sz w:val="16"/>
          <w:szCs w:val="26"/>
        </w:rPr>
        <w:t xml:space="preserve"> </w:t>
      </w:r>
      <w:r w:rsidRPr="00361236">
        <w:rPr>
          <w:rStyle w:val="Emphasis"/>
          <w:rFonts w:asciiTheme="majorHAnsi" w:hAnsiTheme="majorHAnsi" w:cstheme="majorHAnsi"/>
          <w:sz w:val="26"/>
          <w:szCs w:val="26"/>
          <w:highlight w:val="cyan"/>
        </w:rPr>
        <w:t>America is at a tipping point</w:t>
      </w:r>
      <w:r w:rsidRPr="00361236">
        <w:rPr>
          <w:rFonts w:asciiTheme="majorHAnsi" w:hAnsiTheme="majorHAnsi" w:cstheme="majorHAnsi"/>
          <w:sz w:val="16"/>
          <w:szCs w:val="26"/>
        </w:rPr>
        <w:t xml:space="preserve">, in short, and Americans are justifiably unsettled. The country has faced existential challenges in the past—moments in history that shook its foundation—but has risen to the occasion under strong leadership. Four </w:t>
      </w:r>
      <w:r w:rsidRPr="00361236">
        <w:rPr>
          <w:rFonts w:asciiTheme="majorHAnsi" w:hAnsiTheme="majorHAnsi" w:cstheme="majorHAnsi"/>
          <w:szCs w:val="26"/>
          <w:u w:val="single"/>
        </w:rPr>
        <w:t>overarching challenges we face today</w:t>
      </w:r>
      <w:r w:rsidRPr="00361236">
        <w:rPr>
          <w:rFonts w:asciiTheme="majorHAnsi" w:hAnsiTheme="majorHAnsi" w:cstheme="majorHAnsi"/>
          <w:sz w:val="16"/>
          <w:szCs w:val="26"/>
        </w:rPr>
        <w:t xml:space="preserve"> require comparable leadership and response: </w:t>
      </w:r>
      <w:r w:rsidRPr="00361236">
        <w:rPr>
          <w:rFonts w:asciiTheme="majorHAnsi" w:hAnsiTheme="majorHAnsi" w:cstheme="majorHAnsi"/>
          <w:szCs w:val="26"/>
          <w:u w:val="single"/>
        </w:rPr>
        <w:t>competing with China, coping with climate change, maintaining cybersecurity, and combating and preparing for pandemics.</w:t>
      </w:r>
      <w:r w:rsidRPr="00361236">
        <w:rPr>
          <w:rFonts w:asciiTheme="majorHAnsi" w:hAnsiTheme="majorHAnsi" w:cstheme="majorHAnsi"/>
          <w:sz w:val="16"/>
          <w:szCs w:val="26"/>
        </w:rPr>
        <w:t xml:space="preserve"> There are </w:t>
      </w:r>
      <w:r w:rsidRPr="00361236">
        <w:rPr>
          <w:rFonts w:asciiTheme="majorHAnsi" w:hAnsiTheme="majorHAnsi" w:cstheme="majorHAnsi"/>
          <w:szCs w:val="26"/>
          <w:u w:val="single"/>
        </w:rPr>
        <w:t xml:space="preserve">many causes of the nation’s current dilemmas, and their </w:t>
      </w:r>
      <w:r w:rsidRPr="00361236">
        <w:rPr>
          <w:rFonts w:asciiTheme="majorHAnsi" w:hAnsiTheme="majorHAnsi" w:cstheme="majorHAnsi"/>
          <w:szCs w:val="26"/>
          <w:highlight w:val="cyan"/>
          <w:u w:val="single"/>
        </w:rPr>
        <w:t>solutions</w:t>
      </w:r>
      <w:r w:rsidRPr="00361236">
        <w:rPr>
          <w:rFonts w:asciiTheme="majorHAnsi" w:hAnsiTheme="majorHAnsi" w:cstheme="majorHAnsi"/>
          <w:szCs w:val="26"/>
          <w:u w:val="single"/>
        </w:rPr>
        <w:t xml:space="preserve"> will </w:t>
      </w:r>
      <w:r w:rsidRPr="00361236">
        <w:rPr>
          <w:rFonts w:asciiTheme="majorHAnsi" w:hAnsiTheme="majorHAnsi" w:cstheme="majorHAnsi"/>
          <w:szCs w:val="26"/>
          <w:highlight w:val="cyan"/>
          <w:u w:val="single"/>
        </w:rPr>
        <w:t>require</w:t>
      </w:r>
      <w:r w:rsidRPr="00361236">
        <w:rPr>
          <w:rFonts w:asciiTheme="majorHAnsi" w:hAnsiTheme="majorHAnsi" w:cstheme="majorHAnsi"/>
          <w:szCs w:val="26"/>
          <w:u w:val="single"/>
        </w:rPr>
        <w:t xml:space="preserve"> exceptionally wise policy actions across a broad spectrum</w:t>
      </w:r>
      <w:r w:rsidRPr="00361236">
        <w:rPr>
          <w:rFonts w:asciiTheme="majorHAnsi" w:hAnsiTheme="majorHAnsi" w:cstheme="majorHAnsi"/>
          <w:sz w:val="16"/>
          <w:szCs w:val="26"/>
        </w:rPr>
        <w:t xml:space="preserve">. But, as in the past, </w:t>
      </w:r>
      <w:r w:rsidRPr="00361236">
        <w:rPr>
          <w:rFonts w:asciiTheme="majorHAnsi" w:hAnsiTheme="majorHAnsi" w:cstheme="majorHAnsi"/>
          <w:szCs w:val="26"/>
          <w:highlight w:val="cyan"/>
          <w:u w:val="single"/>
        </w:rPr>
        <w:t>advances in</w:t>
      </w:r>
      <w:r w:rsidRPr="00361236">
        <w:rPr>
          <w:rFonts w:asciiTheme="majorHAnsi" w:hAnsiTheme="majorHAnsi" w:cstheme="majorHAnsi"/>
          <w:szCs w:val="26"/>
          <w:u w:val="single"/>
        </w:rPr>
        <w:t xml:space="preserve"> science and technology (S&amp;T) and research and development (</w:t>
      </w:r>
      <w:r w:rsidRPr="00361236">
        <w:rPr>
          <w:rFonts w:asciiTheme="majorHAnsi" w:hAnsiTheme="majorHAnsi" w:cstheme="majorHAnsi"/>
          <w:szCs w:val="26"/>
          <w:highlight w:val="cyan"/>
          <w:u w:val="single"/>
        </w:rPr>
        <w:t>R&amp;D),</w:t>
      </w:r>
      <w:r w:rsidRPr="00361236">
        <w:rPr>
          <w:rFonts w:asciiTheme="majorHAnsi" w:hAnsiTheme="majorHAnsi" w:cstheme="majorHAnsi"/>
          <w:sz w:val="16"/>
          <w:szCs w:val="26"/>
        </w:rPr>
        <w:t xml:space="preserve"> driven by accelerated and focused investments, </w:t>
      </w:r>
      <w:r w:rsidRPr="00361236">
        <w:rPr>
          <w:rFonts w:asciiTheme="majorHAnsi" w:hAnsiTheme="majorHAnsi" w:cstheme="majorHAnsi"/>
          <w:szCs w:val="26"/>
          <w:u w:val="single"/>
        </w:rPr>
        <w:t>will be critical to success</w:t>
      </w:r>
      <w:r w:rsidRPr="00361236">
        <w:rPr>
          <w:rFonts w:asciiTheme="majorHAnsi" w:hAnsiTheme="majorHAnsi" w:cstheme="majorHAnsi"/>
          <w:sz w:val="16"/>
          <w:szCs w:val="26"/>
        </w:rPr>
        <w:t xml:space="preserve">. America is at a tipping point, in short, and Americans are justifiably unsettled. As presidential science adviser Vannevar Bush recognized more than 75 years ago in his pioneering report, Science, the Endless Frontier, efforts in basic research—funded primarily by the federal government—and overall science, technology, engineering, and mathematics (STEM) education will continue to be critical in the future. University-performed basic research, whether purely curiosity-driven or use-inspired, is of special consequence as its products include not only discoveries (made freely available to the world), but also science and engineering graduates, the engines of research and the transfer of knowledge and technology from laboratory to society. Because of the exploratory nature of basic research, progress requires freedom, patience, tolerance of risk, and sustained support. And since nature is global, even universal, basic research prospers best with international cooperation. US researchers need access to sites, facilities, and the best minds from across the globe. The critical role of S&amp;T has not gone unrecognized in other parts of the world. In 2008, for example, Wen Jiabao, former premier of the State Council of the People’s Republic of China, wrote, “Scientific discovery and technological inventions have brought about new civilizations, modern industries, and the rise and fall of nations…. I firmly believe that science is the ultimate revolution.” On May 30, 2021, China’s president Xi Jinping was quoted by the South China Post saying, “Scienceand technology has become the main battleground of global power rivalry. Competition over cutting-edge technology has intensified to an unprecedented level. We must have a strong sense of urgency and be fully prepared.” Meanwhile, in the United States, the federal government has cut its investment in R&amp;D over recent decades from 1.5% of gross domestic product (or 12% of the federal budget) to 0.7% of GDP (3% of the federal budget). The portion supporting basic research, as defined by the federal government, now constitutes only 0.2% of GDP—an amount roughly equivalent to what the US population spends every year on beer. Because of the exploratory nature of basic research, progress requires freedom, patience, tolerance of risk, and sustained support. While surveys have shown that Americans are generally supportive of scientific research, that support has not prompted elected representatives to give research funding higher priority in government budgets. Too often, the public does not recognize how the products that pervade our daily lives were made possible by basic research that took place in a laboratory often decades before. Examples are ubiquitous: television, microwave ovens, stents, cell phones, laptops, GPS, meteorological and communication satellites, artificial joints, CT scans, all-electric cars, clean water, vaccines for polio and smallpox, a cure for hepatitis C, medications, jet aircraft, solar energy, and much more—including the mRNA vaccines for COVID-19. More broadly, it is advancements in S&amp;T that power the US economy, the foundation of the nation’s ability to educate its people, provide quality jobs, defend itself, keep its population healthy, sustain social programs, modernize infrastructure, and combat climate change. China is now making many of these advances more quickly and convincingly than the United States and is reaping the rewards. To be sure, in today’s interconnected world a responsible foreign policy with China is far more complicated than a race between two nations. All the same, it is clear that the United States cannot afford to continue on its current path of complacency. DIFFERING TRAJECTORIES Comparison with China illuminates how deeply this complacency has taken hold in the United States. In many respects, </w:t>
      </w:r>
      <w:r w:rsidRPr="00361236">
        <w:rPr>
          <w:rStyle w:val="StyleUnderline"/>
          <w:rFonts w:asciiTheme="majorHAnsi" w:hAnsiTheme="majorHAnsi" w:cstheme="majorHAnsi"/>
          <w:sz w:val="26"/>
          <w:szCs w:val="26"/>
          <w:highlight w:val="cyan"/>
        </w:rPr>
        <w:t>China</w:t>
      </w:r>
      <w:r w:rsidRPr="00361236">
        <w:rPr>
          <w:rStyle w:val="StyleUnderline"/>
          <w:rFonts w:asciiTheme="majorHAnsi" w:hAnsiTheme="majorHAnsi" w:cstheme="majorHAnsi"/>
          <w:sz w:val="26"/>
          <w:szCs w:val="26"/>
        </w:rPr>
        <w:t xml:space="preserve"> is in the midst of a revolution, managed by the central government and controlled by one political party with a membership of under 7% </w:t>
      </w:r>
      <w:r w:rsidRPr="00361236">
        <w:rPr>
          <w:rStyle w:val="StyleUnderline"/>
          <w:rFonts w:asciiTheme="majorHAnsi" w:hAnsiTheme="majorHAnsi" w:cstheme="majorHAnsi"/>
          <w:sz w:val="26"/>
          <w:szCs w:val="26"/>
        </w:rPr>
        <w:lastRenderedPageBreak/>
        <w:t xml:space="preserve">of the population. This revolution is focused on </w:t>
      </w:r>
      <w:r w:rsidRPr="00361236">
        <w:rPr>
          <w:rStyle w:val="StyleUnderline"/>
          <w:rFonts w:asciiTheme="majorHAnsi" w:hAnsiTheme="majorHAnsi" w:cstheme="majorHAnsi"/>
          <w:sz w:val="26"/>
          <w:szCs w:val="26"/>
          <w:highlight w:val="cyan"/>
        </w:rPr>
        <w:t>employing science, technology, and innovation</w:t>
      </w:r>
      <w:r w:rsidRPr="00361236">
        <w:rPr>
          <w:rStyle w:val="StyleUnderline"/>
          <w:rFonts w:asciiTheme="majorHAnsi" w:hAnsiTheme="majorHAnsi" w:cstheme="majorHAnsi"/>
          <w:sz w:val="26"/>
          <w:szCs w:val="26"/>
        </w:rPr>
        <w:t xml:space="preserve"> to make China more prosperous, and its government is rapidly growing investments in R&amp;D to provide the necessary new knowledge and tool</w:t>
      </w:r>
      <w:r w:rsidRPr="00361236">
        <w:rPr>
          <w:rFonts w:asciiTheme="majorHAnsi" w:hAnsiTheme="majorHAnsi" w:cstheme="majorHAnsi"/>
          <w:sz w:val="16"/>
          <w:szCs w:val="26"/>
        </w:rPr>
        <w:t xml:space="preserve">s. Indeed, for many years China’s leadership has been drawn from the ranks of engineers and scientists. In the United States, by contrast, only about 1% of the US Congress has degrees in science or engineering, and only two presidents—Herbert Hoover and Jimmy Carter—have had backgrounds in STEM. An education in science and engineering may not be vital to effective political leadership, but it does help policymakers understand the power and promise of S&amp;T to propel a nation forward. </w:t>
      </w:r>
      <w:r w:rsidRPr="00361236">
        <w:rPr>
          <w:rStyle w:val="StyleUnderline"/>
          <w:rFonts w:asciiTheme="majorHAnsi" w:hAnsiTheme="majorHAnsi" w:cstheme="majorHAnsi"/>
          <w:sz w:val="26"/>
          <w:szCs w:val="26"/>
        </w:rPr>
        <w:t>In today’s interconnected world a responsible foreign policy with China is far more complicated than a race between two nations</w:t>
      </w:r>
      <w:r w:rsidRPr="00361236">
        <w:rPr>
          <w:rFonts w:asciiTheme="majorHAnsi" w:hAnsiTheme="majorHAnsi" w:cstheme="majorHAnsi"/>
          <w:sz w:val="16"/>
          <w:szCs w:val="26"/>
        </w:rPr>
        <w:t xml:space="preserve">. China’s president since 2013, Xi Jinping, himself an engineer, has promised the nation’s 1.4 billion people a share of the “Chinese Dream.” China’s middle class, once miniscule, is now roughly the size of the entire US population. China’s ambitious infrastructure program—the Belt and Road Initiative, announced in 2013—comprises an investment of over $1.3 trillion to connect over 60 countries on land (the belt) and by sea (the road), stretching from East Asia to Europe and Africa. China assigns a high priority to educating its people, but the gap in educational opportunities between rural and urban children continues to be large. In response, China is rapidly increasing its number of universities and colleges—now numbering more than 2,600, with a new institution opening every week—as well as the quality of faculty and the education provided. In the 2021 US News &amp; World Report rankings of Best Global Universities, China had the second-highest number of the world’s top 100 universities, after the United States. According to the 2021 Times Higher Education World University Rankings, Tsinghua and Peking Universities have now moved up in rank to join the top 25 in the world. China produces more than twice as many engineers and half again as many scientists each year as the United States, and the differential is rapidly expanding. Moreover, under its Thousand Talents Program, China offers large financial and professional incentives to talented scientists and engineers from around the world to move to China. To date, the effort has not had a dramatic impact in the United States: STEM doctoral students from China attending US universities still have a high stay rate—currently about 83%—even with a difficult process for renewing visas and obtaining green cards. Similarly, recent surveys show that when researchers around the world were asked to what country they would prefer to move were they to leave their home country, about 57% answered the United States and only about 9% answered China. Still, there is no doubt that China is taking very ambitious steps to attract and retain STEM researchers, and countries that wish to compete must take this into account. The anti-China rhetoric that many political leaders routinely include in their statements is not likely to encourage young people to choose the United States as the place to study and establish their careers. China’s efforts are also reflected in its investment activities. Between 2000 and 2017, the country’s domestic spending on R&amp;D grew by an average of 17% per year, compared to 4% per year for the United States. </w:t>
      </w:r>
      <w:r w:rsidRPr="00361236">
        <w:rPr>
          <w:rStyle w:val="StyleUnderline"/>
          <w:rFonts w:asciiTheme="majorHAnsi" w:hAnsiTheme="majorHAnsi" w:cstheme="majorHAnsi"/>
          <w:sz w:val="26"/>
          <w:szCs w:val="26"/>
        </w:rPr>
        <w:t xml:space="preserve">Though China’s economy has cooled in recent years, it is still </w:t>
      </w:r>
      <w:r w:rsidRPr="00361236">
        <w:rPr>
          <w:rStyle w:val="StyleUnderline"/>
          <w:rFonts w:asciiTheme="majorHAnsi" w:hAnsiTheme="majorHAnsi" w:cstheme="majorHAnsi"/>
          <w:sz w:val="26"/>
          <w:szCs w:val="26"/>
          <w:highlight w:val="cyan"/>
        </w:rPr>
        <w:t>making</w:t>
      </w:r>
      <w:r w:rsidRPr="00361236">
        <w:rPr>
          <w:rStyle w:val="StyleUnderline"/>
          <w:rFonts w:asciiTheme="majorHAnsi" w:hAnsiTheme="majorHAnsi" w:cstheme="majorHAnsi"/>
          <w:sz w:val="26"/>
          <w:szCs w:val="26"/>
        </w:rPr>
        <w:t xml:space="preserve"> substantial </w:t>
      </w:r>
      <w:r w:rsidRPr="00361236">
        <w:rPr>
          <w:rStyle w:val="StyleUnderline"/>
          <w:rFonts w:asciiTheme="majorHAnsi" w:hAnsiTheme="majorHAnsi" w:cstheme="majorHAnsi"/>
          <w:sz w:val="26"/>
          <w:szCs w:val="26"/>
          <w:highlight w:val="cyan"/>
        </w:rPr>
        <w:t>investments in</w:t>
      </w:r>
      <w:r w:rsidRPr="00361236">
        <w:rPr>
          <w:rStyle w:val="StyleUnderline"/>
          <w:rFonts w:asciiTheme="majorHAnsi" w:hAnsiTheme="majorHAnsi" w:cstheme="majorHAnsi"/>
          <w:sz w:val="26"/>
          <w:szCs w:val="26"/>
        </w:rPr>
        <w:t xml:space="preserve"> such critical fields as </w:t>
      </w:r>
      <w:r w:rsidRPr="00361236">
        <w:rPr>
          <w:rStyle w:val="StyleUnderline"/>
          <w:rFonts w:asciiTheme="majorHAnsi" w:hAnsiTheme="majorHAnsi" w:cstheme="majorHAnsi"/>
          <w:sz w:val="26"/>
          <w:szCs w:val="26"/>
          <w:highlight w:val="cyan"/>
        </w:rPr>
        <w:t>artificial intelligence</w:t>
      </w:r>
      <w:r w:rsidRPr="00361236">
        <w:rPr>
          <w:rStyle w:val="StyleUnderline"/>
          <w:rFonts w:asciiTheme="majorHAnsi" w:hAnsiTheme="majorHAnsi" w:cstheme="majorHAnsi"/>
          <w:sz w:val="26"/>
          <w:szCs w:val="26"/>
        </w:rPr>
        <w:t>, semiconductors, quantum information, high-performance computing, 5G communications, genomics, and renewable energy and energy storage</w:t>
      </w:r>
      <w:r w:rsidRPr="00361236">
        <w:rPr>
          <w:rFonts w:asciiTheme="majorHAnsi" w:hAnsiTheme="majorHAnsi" w:cstheme="majorHAnsi"/>
          <w:sz w:val="16"/>
          <w:szCs w:val="26"/>
        </w:rPr>
        <w:t xml:space="preserve">. China produces more than twice as many engineers and half again as many scientists each year as the United States, and the differential is rapidly expanding. These investments have paid off. Since 2011, the share of US-based smartphone companies and solar panel manufacturers in the global marketplace has fallen from 19% to 15% and from 8% to just 1%, respectively. Meanwhile, China has increased its share in these sectors from 11% to 58% in smartphone sales and from 35% to 67% in solar panel sales. China also holds the clear majority of market share of commercial drones (80% to the United States’ 4%), lithium-ion batteries (projected 2800 GWh production capacity by 2030, to the United States’ projected 500 GWh production capacity), and network infrastructure equipment (36% to the United States’ 9%), led by the telecom giant Huawei. And while the United States still remains the leader in semiconductors (47% of the total, compared to China’s 4%), many US companies do not manufacture these chips, but rather outsource their production to major overseas manufacturers. </w:t>
      </w:r>
      <w:r w:rsidRPr="00361236">
        <w:rPr>
          <w:rFonts w:asciiTheme="majorHAnsi" w:hAnsiTheme="majorHAnsi" w:cstheme="majorHAnsi"/>
          <w:szCs w:val="26"/>
          <w:u w:val="single"/>
        </w:rPr>
        <w:t xml:space="preserve">The </w:t>
      </w:r>
      <w:r w:rsidRPr="00361236">
        <w:rPr>
          <w:rFonts w:asciiTheme="majorHAnsi" w:hAnsiTheme="majorHAnsi" w:cstheme="majorHAnsi"/>
          <w:szCs w:val="26"/>
          <w:highlight w:val="cyan"/>
          <w:u w:val="single"/>
        </w:rPr>
        <w:t>United States</w:t>
      </w:r>
      <w:r w:rsidRPr="00361236">
        <w:rPr>
          <w:rFonts w:asciiTheme="majorHAnsi" w:hAnsiTheme="majorHAnsi" w:cstheme="majorHAnsi"/>
          <w:szCs w:val="26"/>
          <w:u w:val="single"/>
        </w:rPr>
        <w:t xml:space="preserve"> continues to </w:t>
      </w:r>
      <w:r w:rsidRPr="00361236">
        <w:rPr>
          <w:rFonts w:asciiTheme="majorHAnsi" w:hAnsiTheme="majorHAnsi" w:cstheme="majorHAnsi"/>
          <w:szCs w:val="26"/>
          <w:highlight w:val="cyan"/>
          <w:u w:val="single"/>
        </w:rPr>
        <w:t>maintain a lead in</w:t>
      </w:r>
      <w:r w:rsidRPr="00361236">
        <w:rPr>
          <w:rFonts w:asciiTheme="majorHAnsi" w:hAnsiTheme="majorHAnsi" w:cstheme="majorHAnsi"/>
          <w:szCs w:val="26"/>
          <w:u w:val="single"/>
        </w:rPr>
        <w:t xml:space="preserve"> a number of </w:t>
      </w:r>
      <w:r w:rsidRPr="00361236">
        <w:rPr>
          <w:rFonts w:asciiTheme="majorHAnsi" w:hAnsiTheme="majorHAnsi" w:cstheme="majorHAnsi"/>
          <w:szCs w:val="26"/>
          <w:highlight w:val="cyan"/>
          <w:u w:val="single"/>
        </w:rPr>
        <w:t>key areas, but</w:t>
      </w:r>
      <w:r w:rsidRPr="00361236">
        <w:rPr>
          <w:rFonts w:asciiTheme="majorHAnsi" w:hAnsiTheme="majorHAnsi" w:cstheme="majorHAnsi"/>
          <w:szCs w:val="26"/>
          <w:u w:val="single"/>
        </w:rPr>
        <w:t xml:space="preserve"> the </w:t>
      </w:r>
      <w:r w:rsidRPr="00361236">
        <w:rPr>
          <w:rFonts w:asciiTheme="majorHAnsi" w:hAnsiTheme="majorHAnsi" w:cstheme="majorHAnsi"/>
          <w:szCs w:val="26"/>
          <w:highlight w:val="cyan"/>
          <w:u w:val="single"/>
        </w:rPr>
        <w:t>margins are closing</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China has now passed the United States in the number of Fortune 500 domestically headquartered companies</w:t>
      </w:r>
      <w:r w:rsidRPr="00361236">
        <w:rPr>
          <w:rFonts w:asciiTheme="majorHAnsi" w:hAnsiTheme="majorHAnsi" w:cstheme="majorHAnsi"/>
          <w:sz w:val="16"/>
          <w:szCs w:val="26"/>
        </w:rPr>
        <w:t xml:space="preserve">. It has also overtaken the United States as the top merchandise trading partner among the world’s nations. Of the 19 firms created in the past 25 years that are valued at over $100 billion, nine are in the United States and eight are in China. And of critical importance, China is projected to pass the United States in GDP not long after the United States celebrates its 250th birthday in 2026. Measured by purchasing power parity, China’s GDP has already surpassed that of the United States. To be clear, the United States still invests more in R&amp;D than any other country. But </w:t>
      </w:r>
      <w:r w:rsidRPr="00361236">
        <w:rPr>
          <w:rFonts w:asciiTheme="majorHAnsi" w:hAnsiTheme="majorHAnsi" w:cstheme="majorHAnsi"/>
          <w:szCs w:val="26"/>
          <w:highlight w:val="cyan"/>
          <w:u w:val="single"/>
        </w:rPr>
        <w:t>China has been</w:t>
      </w:r>
      <w:r w:rsidRPr="00361236">
        <w:rPr>
          <w:rFonts w:asciiTheme="majorHAnsi" w:hAnsiTheme="majorHAnsi" w:cstheme="majorHAnsi"/>
          <w:szCs w:val="26"/>
          <w:u w:val="single"/>
        </w:rPr>
        <w:t xml:space="preserve"> rapidly </w:t>
      </w:r>
      <w:r w:rsidRPr="00361236">
        <w:rPr>
          <w:rFonts w:asciiTheme="majorHAnsi" w:hAnsiTheme="majorHAnsi" w:cstheme="majorHAnsi"/>
          <w:szCs w:val="26"/>
          <w:highlight w:val="cyan"/>
          <w:u w:val="single"/>
        </w:rPr>
        <w:t>increasing</w:t>
      </w:r>
      <w:r w:rsidRPr="00361236">
        <w:rPr>
          <w:rFonts w:asciiTheme="majorHAnsi" w:hAnsiTheme="majorHAnsi" w:cstheme="majorHAnsi"/>
          <w:szCs w:val="26"/>
          <w:u w:val="single"/>
        </w:rPr>
        <w:t xml:space="preserve"> its </w:t>
      </w:r>
      <w:r w:rsidRPr="00361236">
        <w:rPr>
          <w:rFonts w:asciiTheme="majorHAnsi" w:hAnsiTheme="majorHAnsi" w:cstheme="majorHAnsi"/>
          <w:szCs w:val="26"/>
          <w:highlight w:val="cyan"/>
          <w:u w:val="single"/>
        </w:rPr>
        <w:t>R&amp;D</w:t>
      </w:r>
      <w:r w:rsidRPr="00361236">
        <w:rPr>
          <w:rFonts w:asciiTheme="majorHAnsi" w:hAnsiTheme="majorHAnsi" w:cstheme="majorHAnsi"/>
          <w:szCs w:val="26"/>
          <w:u w:val="single"/>
        </w:rPr>
        <w:t xml:space="preserve"> spending </w:t>
      </w:r>
      <w:r w:rsidRPr="00361236">
        <w:rPr>
          <w:rFonts w:asciiTheme="majorHAnsi" w:hAnsiTheme="majorHAnsi" w:cstheme="majorHAnsi"/>
          <w:szCs w:val="26"/>
          <w:highlight w:val="cyan"/>
          <w:u w:val="single"/>
        </w:rPr>
        <w:t>and can</w:t>
      </w:r>
      <w:r w:rsidRPr="00361236">
        <w:rPr>
          <w:rFonts w:asciiTheme="majorHAnsi" w:hAnsiTheme="majorHAnsi" w:cstheme="majorHAnsi"/>
          <w:szCs w:val="26"/>
          <w:u w:val="single"/>
        </w:rPr>
        <w:t xml:space="preserve"> be expected to </w:t>
      </w:r>
      <w:r w:rsidRPr="00361236">
        <w:rPr>
          <w:rFonts w:asciiTheme="majorHAnsi" w:hAnsiTheme="majorHAnsi" w:cstheme="majorHAnsi"/>
          <w:szCs w:val="26"/>
          <w:highlight w:val="cyan"/>
          <w:u w:val="single"/>
        </w:rPr>
        <w:t>overtake the United States</w:t>
      </w:r>
      <w:r w:rsidRPr="00361236">
        <w:rPr>
          <w:rFonts w:asciiTheme="majorHAnsi" w:hAnsiTheme="majorHAnsi" w:cstheme="majorHAnsi"/>
          <w:szCs w:val="26"/>
          <w:u w:val="single"/>
        </w:rPr>
        <w:t xml:space="preserve"> within the present decade. </w:t>
      </w:r>
      <w:r w:rsidRPr="00361236">
        <w:rPr>
          <w:rFonts w:asciiTheme="majorHAnsi" w:hAnsiTheme="majorHAnsi" w:cstheme="majorHAnsi"/>
          <w:sz w:val="16"/>
          <w:szCs w:val="26"/>
        </w:rPr>
        <w:t xml:space="preserve">And China is not alone in assigning a higher priority to investing in R&amp;D than the United States, which now ranks ninth among Organization for Economic Cooperation and Development (OECD) nations, having fallen from second place in a few decades. In terms of the percentage of R&amp;D funded by the federal government, the United States has fallen to 29th in the world. For a half century, the total US fraction of GDP </w:t>
      </w:r>
      <w:r w:rsidRPr="00361236">
        <w:rPr>
          <w:rFonts w:asciiTheme="majorHAnsi" w:hAnsiTheme="majorHAnsi" w:cstheme="majorHAnsi"/>
          <w:sz w:val="16"/>
          <w:szCs w:val="26"/>
        </w:rPr>
        <w:lastRenderedPageBreak/>
        <w:t>devoted to R&amp;D has remained stagnant, in spite of the increasing impact of S&amp;T on everyday life. Lack of R&amp;D investment is one of the reasons the United States ranks ninth on the Bloomberg Innovation Index. It ranks 21st in the number of professionals engaged in R&amp;D per capita.</w:t>
      </w:r>
    </w:p>
    <w:p w14:paraId="7230BD2B" w14:textId="52D60791" w:rsidR="00F6334F" w:rsidRPr="00361236" w:rsidRDefault="00F6334F" w:rsidP="00F6334F">
      <w:pPr>
        <w:rPr>
          <w:rFonts w:asciiTheme="majorHAnsi" w:hAnsiTheme="majorHAnsi" w:cstheme="majorHAnsi"/>
          <w:sz w:val="16"/>
          <w:szCs w:val="26"/>
        </w:rPr>
      </w:pPr>
    </w:p>
    <w:p w14:paraId="5F7FD562" w14:textId="77777777" w:rsidR="00F6334F" w:rsidRPr="00361236" w:rsidRDefault="00F6334F" w:rsidP="00F6334F">
      <w:pPr>
        <w:pStyle w:val="Heading4"/>
        <w:rPr>
          <w:rFonts w:asciiTheme="majorHAnsi" w:hAnsiTheme="majorHAnsi" w:cstheme="majorHAnsi"/>
        </w:rPr>
      </w:pPr>
      <w:r w:rsidRPr="00361236">
        <w:rPr>
          <w:rFonts w:asciiTheme="majorHAnsi" w:hAnsiTheme="majorHAnsi" w:cstheme="majorHAnsi"/>
        </w:rPr>
        <w:t xml:space="preserve">Unions are </w:t>
      </w:r>
      <w:r w:rsidRPr="00361236">
        <w:rPr>
          <w:rFonts w:asciiTheme="majorHAnsi" w:hAnsiTheme="majorHAnsi" w:cstheme="majorHAnsi"/>
          <w:u w:val="single"/>
        </w:rPr>
        <w:t>critical</w:t>
      </w:r>
      <w:r w:rsidRPr="00361236">
        <w:rPr>
          <w:rFonts w:asciiTheme="majorHAnsi" w:hAnsiTheme="majorHAnsi" w:cstheme="majorHAnsi"/>
        </w:rPr>
        <w:t xml:space="preserve"> to R&amp;D and innovation.</w:t>
      </w:r>
    </w:p>
    <w:p w14:paraId="4629E98B" w14:textId="77777777" w:rsidR="00F6334F" w:rsidRPr="00361236" w:rsidRDefault="00F6334F" w:rsidP="00F6334F">
      <w:pPr>
        <w:rPr>
          <w:sz w:val="16"/>
        </w:rPr>
      </w:pPr>
      <w:r w:rsidRPr="00361236">
        <w:rPr>
          <w:b/>
          <w:bCs/>
          <w:u w:val="single"/>
        </w:rPr>
        <w:t>Shin et al. 19</w:t>
      </w:r>
      <w:r w:rsidRPr="00361236">
        <w:rPr>
          <w:sz w:val="16"/>
        </w:rPr>
        <w:t>, Illhang, et al. (Affiliation: Ph.D., Assistant Professor of Accounting, College of Business, Gachon University, Seongnam-si, Gyunggi-do) "The effect of labor unions on innovation and market valuation in business group affiliations: new evidence from South Korea." Springer Link, 26 Oct. 2019, link.springer.com/article/10.1057/s41291-019-00089-9.</w:t>
      </w:r>
    </w:p>
    <w:p w14:paraId="50F14446" w14:textId="77777777" w:rsidR="00F6334F" w:rsidRPr="00361236" w:rsidRDefault="00F6334F" w:rsidP="00F6334F">
      <w:pPr>
        <w:rPr>
          <w:sz w:val="16"/>
        </w:rPr>
      </w:pPr>
      <w:r w:rsidRPr="00361236">
        <w:rPr>
          <w:u w:val="single"/>
        </w:rPr>
        <w:t xml:space="preserve">In contrast, </w:t>
      </w:r>
      <w:r w:rsidRPr="00361236">
        <w:rPr>
          <w:highlight w:val="cyan"/>
          <w:u w:val="single"/>
        </w:rPr>
        <w:t>unions</w:t>
      </w:r>
      <w:r w:rsidRPr="00361236">
        <w:rPr>
          <w:u w:val="single"/>
        </w:rPr>
        <w:t xml:space="preserve"> can </w:t>
      </w:r>
      <w:r w:rsidRPr="00361236">
        <w:rPr>
          <w:highlight w:val="cyan"/>
          <w:u w:val="single"/>
        </w:rPr>
        <w:t>facilitate innovation by reducing grievances and</w:t>
      </w:r>
      <w:r w:rsidRPr="00361236">
        <w:rPr>
          <w:u w:val="single"/>
        </w:rPr>
        <w:t xml:space="preserve"> staff </w:t>
      </w:r>
      <w:r w:rsidRPr="00361236">
        <w:rPr>
          <w:highlight w:val="cyan"/>
          <w:u w:val="single"/>
        </w:rPr>
        <w:t>turnover</w:t>
      </w:r>
      <w:r w:rsidRPr="00361236">
        <w:rPr>
          <w:u w:val="single"/>
        </w:rPr>
        <w:t xml:space="preserve"> or by </w:t>
      </w:r>
      <w:r w:rsidRPr="00361236">
        <w:rPr>
          <w:highlight w:val="cyan"/>
          <w:u w:val="single"/>
        </w:rPr>
        <w:t>improving</w:t>
      </w:r>
      <w:r w:rsidRPr="00361236">
        <w:rPr>
          <w:u w:val="single"/>
        </w:rPr>
        <w:t xml:space="preserve"> employees’ </w:t>
      </w:r>
      <w:r w:rsidRPr="00361236">
        <w:rPr>
          <w:highlight w:val="cyan"/>
          <w:u w:val="single"/>
        </w:rPr>
        <w:t>moral and training</w:t>
      </w:r>
      <w:r w:rsidRPr="00361236">
        <w:rPr>
          <w:sz w:val="16"/>
        </w:rPr>
        <w:t xml:space="preserve"> (Freeman and Medof 1984). Ulph and Ulph (1989) argued that </w:t>
      </w:r>
      <w:r w:rsidRPr="00361236">
        <w:rPr>
          <w:u w:val="single"/>
        </w:rPr>
        <w:t xml:space="preserve">an </w:t>
      </w:r>
      <w:r w:rsidRPr="00361236">
        <w:rPr>
          <w:highlight w:val="cyan"/>
          <w:u w:val="single"/>
        </w:rPr>
        <w:t>increase in union power</w:t>
      </w:r>
      <w:r w:rsidRPr="00361236">
        <w:rPr>
          <w:u w:val="single"/>
        </w:rPr>
        <w:t xml:space="preserve"> can actually </w:t>
      </w:r>
      <w:r w:rsidRPr="00361236">
        <w:rPr>
          <w:highlight w:val="cyan"/>
          <w:u w:val="single"/>
        </w:rPr>
        <w:t>increase R&amp;D</w:t>
      </w:r>
      <w:r w:rsidRPr="00361236">
        <w:rPr>
          <w:u w:val="single"/>
        </w:rPr>
        <w:t xml:space="preserve"> as the union bargains over employment and wages. Furthermore, </w:t>
      </w:r>
      <w:r w:rsidRPr="00361236">
        <w:rPr>
          <w:highlight w:val="cyan"/>
          <w:u w:val="single"/>
        </w:rPr>
        <w:t>unions</w:t>
      </w:r>
      <w:r w:rsidRPr="00361236">
        <w:rPr>
          <w:u w:val="single"/>
        </w:rPr>
        <w:t xml:space="preserve"> may </w:t>
      </w:r>
      <w:r w:rsidRPr="00361236">
        <w:rPr>
          <w:highlight w:val="cyan"/>
          <w:u w:val="single"/>
        </w:rPr>
        <w:t xml:space="preserve">allow firms to increase </w:t>
      </w:r>
      <w:r w:rsidRPr="00361236">
        <w:rPr>
          <w:u w:val="single"/>
        </w:rPr>
        <w:t xml:space="preserve">the </w:t>
      </w:r>
      <w:r w:rsidRPr="00361236">
        <w:rPr>
          <w:highlight w:val="cyan"/>
          <w:u w:val="single"/>
        </w:rPr>
        <w:t>speed of diffusion and implementation of technology</w:t>
      </w:r>
      <w:r w:rsidRPr="00361236">
        <w:rPr>
          <w:u w:val="single"/>
        </w:rPr>
        <w:t xml:space="preserve"> and, </w:t>
      </w:r>
      <w:r w:rsidRPr="00361236">
        <w:rPr>
          <w:highlight w:val="cyan"/>
          <w:u w:val="single"/>
        </w:rPr>
        <w:t>hence</w:t>
      </w:r>
      <w:r w:rsidRPr="00361236">
        <w:rPr>
          <w:u w:val="single"/>
        </w:rPr>
        <w:t xml:space="preserve">, </w:t>
      </w:r>
      <w:r w:rsidRPr="00361236">
        <w:rPr>
          <w:highlight w:val="cyan"/>
          <w:u w:val="single"/>
        </w:rPr>
        <w:t>increase</w:t>
      </w:r>
      <w:r w:rsidRPr="00361236">
        <w:rPr>
          <w:u w:val="single"/>
        </w:rPr>
        <w:t xml:space="preserve"> the firm’s </w:t>
      </w:r>
      <w:r w:rsidRPr="00361236">
        <w:rPr>
          <w:highlight w:val="cyan"/>
          <w:u w:val="single"/>
        </w:rPr>
        <w:t>incentive to invest</w:t>
      </w:r>
      <w:r w:rsidRPr="00361236">
        <w:rPr>
          <w:sz w:val="16"/>
        </w:rPr>
        <w:t xml:space="preserve"> (Menezes-Filho et al. 1998a, b). For instance, in the European studies, </w:t>
      </w:r>
      <w:r w:rsidRPr="00361236">
        <w:rPr>
          <w:u w:val="single"/>
        </w:rPr>
        <w:t>there was no compelling evidence that unions have a detrimental effect on R&amp;D</w:t>
      </w:r>
      <w:r w:rsidRPr="00361236">
        <w:rPr>
          <w:sz w:val="16"/>
        </w:rPr>
        <w:t xml:space="preserve"> (e.g., Menezes-Filho et al. 1998a, b; Schnabel and Wagner 1992). Menezes-Filho et al. (1998a) showed that a negative relationship between unions and R&amp;D investment disappears when unions could control the availability of innovative technology in the industry in the UK. Furthermore, Menezes-Filho et al. (1998b) showed that </w:t>
      </w:r>
      <w:r w:rsidRPr="00361236">
        <w:rPr>
          <w:u w:val="single"/>
        </w:rPr>
        <w:t>unions in the UK improve a firm’s relative R&amp;D performance</w:t>
      </w:r>
      <w:r w:rsidRPr="00361236">
        <w:rPr>
          <w:sz w:val="16"/>
        </w:rPr>
        <w:t xml:space="preserve">. In addition, Schnabel and Wagner (1992) showed that unions do not impede innovation in Germany, because of the more cooperative nature of industrial relations. </w:t>
      </w:r>
      <w:r w:rsidRPr="00361236">
        <w:rPr>
          <w:u w:val="single"/>
        </w:rPr>
        <w:t xml:space="preserve">Strong </w:t>
      </w:r>
      <w:r w:rsidRPr="00361236">
        <w:rPr>
          <w:highlight w:val="cyan"/>
          <w:u w:val="single"/>
        </w:rPr>
        <w:t>labor unions</w:t>
      </w:r>
      <w:r w:rsidRPr="00361236">
        <w:rPr>
          <w:u w:val="single"/>
        </w:rPr>
        <w:t xml:space="preserve"> may </w:t>
      </w:r>
      <w:r w:rsidRPr="00361236">
        <w:rPr>
          <w:highlight w:val="cyan"/>
          <w:u w:val="single"/>
        </w:rPr>
        <w:t>act as a</w:t>
      </w:r>
      <w:r w:rsidRPr="00361236">
        <w:rPr>
          <w:u w:val="single"/>
        </w:rPr>
        <w:t xml:space="preserve"> corporate </w:t>
      </w:r>
      <w:r w:rsidRPr="00361236">
        <w:rPr>
          <w:highlight w:val="cyan"/>
          <w:u w:val="single"/>
        </w:rPr>
        <w:t>governance mechanism that monitors</w:t>
      </w:r>
      <w:r w:rsidRPr="00361236">
        <w:rPr>
          <w:u w:val="single"/>
        </w:rPr>
        <w:t xml:space="preserve"> the </w:t>
      </w:r>
      <w:r w:rsidRPr="00361236">
        <w:rPr>
          <w:highlight w:val="cyan"/>
          <w:u w:val="single"/>
        </w:rPr>
        <w:t>agency problems</w:t>
      </w:r>
      <w:r w:rsidRPr="00361236">
        <w:rPr>
          <w:u w:val="single"/>
        </w:rPr>
        <w:t xml:space="preserve">, thereby mitigating managerial myopia. This may eventually </w:t>
      </w:r>
      <w:r w:rsidRPr="00361236">
        <w:rPr>
          <w:highlight w:val="cyan"/>
          <w:u w:val="single"/>
        </w:rPr>
        <w:t xml:space="preserve">encourage </w:t>
      </w:r>
      <w:r w:rsidRPr="00361236">
        <w:rPr>
          <w:u w:val="single"/>
        </w:rPr>
        <w:t xml:space="preserve">risk taking and </w:t>
      </w:r>
      <w:r w:rsidRPr="00361236">
        <w:rPr>
          <w:highlight w:val="cyan"/>
          <w:u w:val="single"/>
        </w:rPr>
        <w:t>innovative behaviors</w:t>
      </w:r>
      <w:r w:rsidRPr="00361236">
        <w:rPr>
          <w:u w:val="single"/>
        </w:rPr>
        <w:t>.</w:t>
      </w:r>
      <w:r w:rsidRPr="00361236">
        <w:rPr>
          <w:sz w:val="16"/>
        </w:rPr>
        <w:t xml:space="preserve"> According to Chen et al. (2011), labor unions can effectively monitor managerial actions because they can acquire their firms’ information more easily than can outside stakeholders can. Also, unions exert their power on management by using their bargaining power to increase the corporate transparency. For instance, affiliated labor unions in Korea have asked management to share information and to allow their participation in decision making in order to monitor whether managers harm the transparency and betray the trust of stakeholders.2 The union social responsibility (USR) declared by LG Electronics is an example of such a role being taken by labor unions. The USR describes the four major guidelines: (1) to protect the ecosystem, (2) to help the disadvantaged, (3) to increase the transparency of union and company, and (4) to lead innovations in the feld. Hence, these arguments support the prediction that labor unions promote innovating activities by increasing transparency and mitigating managerial myopia.</w:t>
      </w:r>
    </w:p>
    <w:p w14:paraId="77ED23B5" w14:textId="77777777" w:rsidR="00F6334F" w:rsidRPr="00361236" w:rsidRDefault="00F6334F" w:rsidP="00F6334F">
      <w:pPr>
        <w:rPr>
          <w:rFonts w:asciiTheme="majorHAnsi" w:hAnsiTheme="majorHAnsi" w:cstheme="majorHAnsi"/>
          <w:sz w:val="16"/>
          <w:szCs w:val="26"/>
        </w:rPr>
      </w:pPr>
    </w:p>
    <w:p w14:paraId="763C4D0E" w14:textId="026506D4" w:rsidR="00F6334F" w:rsidRPr="00361236" w:rsidRDefault="00F6334F" w:rsidP="00F6334F">
      <w:pPr>
        <w:rPr>
          <w:rFonts w:asciiTheme="majorHAnsi" w:hAnsiTheme="majorHAnsi" w:cstheme="majorHAnsi"/>
          <w:sz w:val="16"/>
          <w:szCs w:val="26"/>
        </w:rPr>
      </w:pPr>
    </w:p>
    <w:p w14:paraId="04D70174" w14:textId="77777777" w:rsidR="00F6334F" w:rsidRPr="00361236" w:rsidRDefault="00F6334F" w:rsidP="00F6334F">
      <w:pPr>
        <w:pStyle w:val="Heading4"/>
      </w:pPr>
      <w:r w:rsidRPr="00361236">
        <w:t>China uses biotech gains for massive bio-military advantages over the US – spurs bio-attacks.</w:t>
      </w:r>
    </w:p>
    <w:p w14:paraId="475F62E2" w14:textId="77777777" w:rsidR="00F6334F" w:rsidRPr="00361236" w:rsidRDefault="00F6334F" w:rsidP="00F6334F">
      <w:pPr>
        <w:rPr>
          <w:sz w:val="16"/>
        </w:rPr>
      </w:pPr>
      <w:r w:rsidRPr="00361236">
        <w:rPr>
          <w:b/>
          <w:bCs/>
          <w:u w:val="single"/>
        </w:rPr>
        <w:t>Kuo 17</w:t>
      </w:r>
      <w:r w:rsidRPr="00361236">
        <w:rPr>
          <w:sz w:val="16"/>
        </w:rPr>
        <w:t>, Mercy. “The Great US-China Biotechnology and Artificial Intelligence Race.” The Diplomat, 23 Aug. 2017, thediplomat.com/2017/08/the-great-us-china-biotechnology-and-artificial-intelligence-race/. </w:t>
      </w:r>
    </w:p>
    <w:p w14:paraId="3161443B" w14:textId="77777777" w:rsidR="00F6334F" w:rsidRPr="00361236" w:rsidRDefault="00F6334F" w:rsidP="00F6334F">
      <w:pPr>
        <w:rPr>
          <w:rFonts w:asciiTheme="majorHAnsi" w:hAnsiTheme="majorHAnsi" w:cstheme="majorHAnsi"/>
          <w:b/>
          <w:bCs/>
          <w:szCs w:val="26"/>
          <w:u w:val="single"/>
        </w:rPr>
      </w:pPr>
      <w:r w:rsidRPr="00361236">
        <w:rPr>
          <w:rFonts w:asciiTheme="majorHAnsi" w:hAnsiTheme="majorHAnsi" w:cstheme="majorHAnsi"/>
          <w:sz w:val="16"/>
          <w:szCs w:val="2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361236">
        <w:rPr>
          <w:rFonts w:asciiTheme="majorHAnsi" w:hAnsiTheme="majorHAnsi" w:cstheme="majorHAnsi"/>
          <w:szCs w:val="26"/>
          <w:highlight w:val="cyan"/>
          <w:u w:val="single"/>
        </w:rPr>
        <w:t>China plans to become the next AI-Genomics powerhouse</w:t>
      </w:r>
      <w:r w:rsidRPr="00361236">
        <w:rPr>
          <w:rFonts w:asciiTheme="majorHAnsi" w:hAnsiTheme="majorHAnsi" w:cstheme="majorHAnsi"/>
          <w:sz w:val="16"/>
          <w:szCs w:val="26"/>
        </w:rPr>
        <w:t xml:space="preserve">, which indicates that these technologies will soon converge in China. </w:t>
      </w:r>
      <w:r w:rsidRPr="00361236">
        <w:rPr>
          <w:rFonts w:asciiTheme="majorHAnsi" w:hAnsiTheme="majorHAnsi" w:cstheme="majorHAnsi"/>
          <w:szCs w:val="26"/>
          <w:u w:val="single"/>
        </w:rPr>
        <w:t>China’s ambition is to lead the global market for precision medicine</w:t>
      </w:r>
      <w:r w:rsidRPr="00361236">
        <w:rPr>
          <w:rFonts w:asciiTheme="majorHAnsi" w:hAnsiTheme="majorHAnsi" w:cstheme="majorHAnsi"/>
          <w:sz w:val="16"/>
          <w:szCs w:val="26"/>
        </w:rPr>
        <w:t xml:space="preserve">, </w:t>
      </w:r>
      <w:r w:rsidRPr="00361236">
        <w:rPr>
          <w:rFonts w:asciiTheme="majorHAnsi" w:hAnsiTheme="majorHAnsi" w:cstheme="majorHAnsi"/>
          <w:b/>
          <w:bCs/>
          <w:szCs w:val="26"/>
          <w:u w:val="single"/>
        </w:rPr>
        <w:t xml:space="preserve">which </w:t>
      </w:r>
      <w:r w:rsidRPr="00361236">
        <w:rPr>
          <w:rFonts w:asciiTheme="majorHAnsi" w:hAnsiTheme="majorHAnsi" w:cstheme="majorHAnsi"/>
          <w:b/>
          <w:bCs/>
          <w:szCs w:val="26"/>
          <w:highlight w:val="cyan"/>
          <w:u w:val="single"/>
        </w:rPr>
        <w:t>necessitates acquiring strategic tech</w:t>
      </w:r>
      <w:r w:rsidRPr="00361236">
        <w:rPr>
          <w:rFonts w:asciiTheme="majorHAnsi" w:hAnsiTheme="majorHAnsi" w:cstheme="majorHAnsi"/>
          <w:sz w:val="16"/>
          <w:szCs w:val="26"/>
        </w:rPr>
        <w:t xml:space="preserve">nological and human capital </w:t>
      </w:r>
      <w:r w:rsidRPr="00361236">
        <w:rPr>
          <w:rFonts w:asciiTheme="majorHAnsi" w:hAnsiTheme="majorHAnsi" w:cstheme="majorHAnsi"/>
          <w:szCs w:val="26"/>
          <w:u w:val="single"/>
        </w:rPr>
        <w:t>in both genomics and AI</w:t>
      </w:r>
      <w:r w:rsidRPr="00361236">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361236">
        <w:rPr>
          <w:rFonts w:asciiTheme="majorHAnsi" w:hAnsiTheme="majorHAnsi" w:cstheme="majorHAnsi"/>
          <w:szCs w:val="26"/>
          <w:u w:val="single"/>
        </w:rPr>
        <w:t xml:space="preserve">There are </w:t>
      </w:r>
      <w:r w:rsidRPr="00361236">
        <w:rPr>
          <w:rFonts w:asciiTheme="majorHAnsi" w:hAnsiTheme="majorHAnsi" w:cstheme="majorHAnsi"/>
          <w:szCs w:val="26"/>
          <w:highlight w:val="cyan"/>
          <w:u w:val="single"/>
        </w:rPr>
        <w:t xml:space="preserve">significant </w:t>
      </w:r>
      <w:r w:rsidRPr="00361236">
        <w:rPr>
          <w:rFonts w:asciiTheme="majorHAnsi" w:hAnsiTheme="majorHAnsi" w:cstheme="majorHAnsi"/>
          <w:szCs w:val="26"/>
          <w:highlight w:val="cyan"/>
          <w:u w:val="single"/>
        </w:rPr>
        <w:lastRenderedPageBreak/>
        <w:t>economic incentives behind China’s</w:t>
      </w:r>
      <w:r w:rsidRPr="00361236">
        <w:rPr>
          <w:rFonts w:asciiTheme="majorHAnsi" w:hAnsiTheme="majorHAnsi" w:cstheme="majorHAnsi"/>
          <w:szCs w:val="26"/>
          <w:u w:val="single"/>
        </w:rPr>
        <w:t xml:space="preserve"> heavy </w:t>
      </w:r>
      <w:r w:rsidRPr="00361236">
        <w:rPr>
          <w:rFonts w:asciiTheme="majorHAnsi" w:hAnsiTheme="majorHAnsi" w:cstheme="majorHAnsi"/>
          <w:szCs w:val="26"/>
          <w:highlight w:val="cyan"/>
          <w:u w:val="single"/>
        </w:rPr>
        <w:t>investment</w:t>
      </w:r>
      <w:r w:rsidRPr="00361236">
        <w:rPr>
          <w:rFonts w:asciiTheme="majorHAnsi" w:hAnsiTheme="majorHAnsi" w:cstheme="majorHAnsi"/>
          <w:sz w:val="16"/>
          <w:szCs w:val="26"/>
        </w:rPr>
        <w:t xml:space="preserve"> in the increasing convergence of AI and genomics. </w:t>
      </w:r>
      <w:r w:rsidRPr="00361236">
        <w:rPr>
          <w:rFonts w:asciiTheme="majorHAnsi" w:hAnsiTheme="majorHAnsi" w:cstheme="majorHAnsi"/>
          <w:szCs w:val="26"/>
          <w:u w:val="single"/>
        </w:rPr>
        <w:t>This</w:t>
      </w:r>
      <w:r w:rsidRPr="00361236">
        <w:rPr>
          <w:rFonts w:asciiTheme="majorHAnsi" w:hAnsiTheme="majorHAnsi" w:cstheme="majorHAnsi"/>
          <w:sz w:val="16"/>
          <w:szCs w:val="26"/>
        </w:rPr>
        <w:t xml:space="preserve"> golden </w:t>
      </w:r>
      <w:r w:rsidRPr="00361236">
        <w:rPr>
          <w:rFonts w:asciiTheme="majorHAnsi" w:hAnsiTheme="majorHAnsi" w:cstheme="majorHAnsi"/>
          <w:szCs w:val="26"/>
          <w:u w:val="single"/>
        </w:rPr>
        <w:t>combination will drive precision medicine to new</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heights</w:t>
      </w:r>
      <w:r w:rsidRPr="00361236">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361236">
        <w:rPr>
          <w:rFonts w:asciiTheme="majorHAnsi" w:hAnsiTheme="majorHAnsi" w:cstheme="majorHAnsi"/>
          <w:b/>
          <w:bCs/>
          <w:szCs w:val="26"/>
          <w:highlight w:val="cyan"/>
          <w:u w:val="single"/>
        </w:rPr>
        <w:t>Genomics</w:t>
      </w:r>
      <w:r w:rsidRPr="00361236">
        <w:rPr>
          <w:rFonts w:asciiTheme="majorHAnsi" w:hAnsiTheme="majorHAnsi" w:cstheme="majorHAnsi"/>
          <w:sz w:val="16"/>
          <w:szCs w:val="26"/>
        </w:rPr>
        <w:t xml:space="preserve"> and computing research</w:t>
      </w:r>
      <w:r w:rsidRPr="00361236">
        <w:rPr>
          <w:rFonts w:asciiTheme="majorHAnsi" w:hAnsiTheme="majorHAnsi" w:cstheme="majorHAnsi"/>
          <w:b/>
          <w:bCs/>
          <w:szCs w:val="26"/>
          <w:u w:val="single"/>
        </w:rPr>
        <w:t xml:space="preserve"> </w:t>
      </w:r>
      <w:r w:rsidRPr="00361236">
        <w:rPr>
          <w:rFonts w:asciiTheme="majorHAnsi" w:hAnsiTheme="majorHAnsi" w:cstheme="majorHAnsi"/>
          <w:b/>
          <w:bCs/>
          <w:szCs w:val="26"/>
          <w:highlight w:val="cyan"/>
          <w:u w:val="single"/>
        </w:rPr>
        <w:t>is</w:t>
      </w:r>
      <w:r w:rsidRPr="00361236">
        <w:rPr>
          <w:rFonts w:asciiTheme="majorHAnsi" w:hAnsiTheme="majorHAnsi" w:cstheme="majorHAnsi"/>
          <w:b/>
          <w:bCs/>
          <w:szCs w:val="26"/>
          <w:u w:val="single"/>
        </w:rPr>
        <w:t xml:space="preserve"> inherently </w:t>
      </w:r>
      <w:r w:rsidRPr="00361236">
        <w:rPr>
          <w:rFonts w:asciiTheme="majorHAnsi" w:hAnsiTheme="majorHAnsi" w:cstheme="majorHAnsi"/>
          <w:b/>
          <w:bCs/>
          <w:szCs w:val="26"/>
          <w:highlight w:val="cyan"/>
          <w:u w:val="single"/>
        </w:rPr>
        <w:t>dual-use,</w:t>
      </w:r>
      <w:r w:rsidRPr="00361236">
        <w:rPr>
          <w:rFonts w:asciiTheme="majorHAnsi" w:hAnsiTheme="majorHAnsi" w:cstheme="majorHAnsi"/>
          <w:b/>
          <w:bCs/>
          <w:szCs w:val="26"/>
          <w:u w:val="single"/>
        </w:rPr>
        <w:t xml:space="preserve"> therefore a strategic advantage in a nation’s security arsenal. </w:t>
      </w:r>
      <w:r w:rsidRPr="00361236">
        <w:rPr>
          <w:rFonts w:asciiTheme="majorHAnsi" w:hAnsiTheme="majorHAnsi" w:cstheme="majorHAnsi"/>
          <w:szCs w:val="26"/>
          <w:u w:val="single"/>
        </w:rPr>
        <w:t xml:space="preserve">Using </w:t>
      </w:r>
      <w:r w:rsidRPr="00361236">
        <w:rPr>
          <w:rFonts w:asciiTheme="majorHAnsi" w:hAnsiTheme="majorHAnsi" w:cstheme="majorHAnsi"/>
          <w:szCs w:val="26"/>
          <w:highlight w:val="cyan"/>
          <w:u w:val="single"/>
        </w:rPr>
        <w:t>AI systems to understand</w:t>
      </w:r>
      <w:r w:rsidRPr="00361236">
        <w:rPr>
          <w:rFonts w:asciiTheme="majorHAnsi" w:hAnsiTheme="majorHAnsi" w:cstheme="majorHAnsi"/>
          <w:sz w:val="16"/>
          <w:szCs w:val="26"/>
        </w:rPr>
        <w:t xml:space="preserve"> how the functioning of our </w:t>
      </w:r>
      <w:r w:rsidRPr="00361236">
        <w:rPr>
          <w:rFonts w:asciiTheme="majorHAnsi" w:hAnsiTheme="majorHAnsi" w:cstheme="majorHAnsi"/>
          <w:szCs w:val="26"/>
          <w:highlight w:val="cyan"/>
          <w:u w:val="single"/>
        </w:rPr>
        <w:t>genomes</w:t>
      </w:r>
      <w:r w:rsidRPr="00361236">
        <w:rPr>
          <w:rFonts w:asciiTheme="majorHAnsi" w:hAnsiTheme="majorHAnsi" w:cstheme="majorHAnsi"/>
          <w:szCs w:val="26"/>
          <w:u w:val="single"/>
        </w:rPr>
        <w:t xml:space="preserve"> impacts</w:t>
      </w:r>
      <w:r w:rsidRPr="00361236">
        <w:rPr>
          <w:rFonts w:asciiTheme="majorHAnsi" w:hAnsiTheme="majorHAnsi" w:cstheme="majorHAnsi"/>
          <w:sz w:val="16"/>
          <w:szCs w:val="26"/>
        </w:rPr>
        <w:t xml:space="preserve"> our health </w:t>
      </w:r>
      <w:r w:rsidRPr="00361236">
        <w:rPr>
          <w:rFonts w:asciiTheme="majorHAnsi" w:hAnsiTheme="majorHAnsi" w:cstheme="majorHAnsi"/>
          <w:b/>
          <w:bCs/>
          <w:szCs w:val="26"/>
          <w:highlight w:val="cyan"/>
          <w:u w:val="single"/>
        </w:rPr>
        <w:t>is of strategic importance for biodefense</w:t>
      </w:r>
      <w:r w:rsidRPr="00361236">
        <w:rPr>
          <w:rFonts w:asciiTheme="majorHAnsi" w:hAnsiTheme="majorHAnsi" w:cstheme="majorHAnsi"/>
          <w:b/>
          <w:bCs/>
          <w:szCs w:val="26"/>
          <w:u w:val="single"/>
        </w:rPr>
        <w:t>.</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 xml:space="preserve">This </w:t>
      </w:r>
      <w:r w:rsidRPr="00361236">
        <w:rPr>
          <w:rFonts w:asciiTheme="majorHAnsi" w:hAnsiTheme="majorHAnsi" w:cstheme="majorHAnsi"/>
          <w:szCs w:val="26"/>
          <w:highlight w:val="cyan"/>
          <w:u w:val="single"/>
        </w:rPr>
        <w:t>knowledge</w:t>
      </w:r>
      <w:r w:rsidRPr="00361236">
        <w:rPr>
          <w:rFonts w:asciiTheme="majorHAnsi" w:hAnsiTheme="majorHAnsi" w:cstheme="majorHAnsi"/>
          <w:szCs w:val="26"/>
          <w:u w:val="single"/>
        </w:rPr>
        <w:t xml:space="preserve"> will </w:t>
      </w:r>
      <w:r w:rsidRPr="00361236">
        <w:rPr>
          <w:rFonts w:asciiTheme="majorHAnsi" w:hAnsiTheme="majorHAnsi" w:cstheme="majorHAnsi"/>
          <w:szCs w:val="26"/>
          <w:highlight w:val="cyan"/>
          <w:u w:val="single"/>
        </w:rPr>
        <w:t>lead to</w:t>
      </w:r>
      <w:r w:rsidRPr="00361236">
        <w:rPr>
          <w:rFonts w:asciiTheme="majorHAnsi" w:hAnsiTheme="majorHAnsi" w:cstheme="majorHAnsi"/>
          <w:szCs w:val="26"/>
          <w:u w:val="single"/>
        </w:rPr>
        <w:t xml:space="preserve"> increasing </w:t>
      </w:r>
      <w:r w:rsidRPr="00361236">
        <w:rPr>
          <w:rFonts w:asciiTheme="majorHAnsi" w:hAnsiTheme="majorHAnsi" w:cstheme="majorHAnsi"/>
          <w:szCs w:val="26"/>
          <w:highlight w:val="cyan"/>
          <w:u w:val="single"/>
        </w:rPr>
        <w:t>developments</w:t>
      </w:r>
      <w:r w:rsidRPr="00361236">
        <w:rPr>
          <w:rFonts w:asciiTheme="majorHAnsi" w:hAnsiTheme="majorHAnsi" w:cstheme="majorHAnsi"/>
          <w:szCs w:val="26"/>
          <w:u w:val="single"/>
        </w:rPr>
        <w:t xml:space="preserve"> at the forefront of medical countermeasures</w:t>
      </w:r>
      <w:r w:rsidRPr="00361236">
        <w:rPr>
          <w:rFonts w:asciiTheme="majorHAnsi" w:hAnsiTheme="majorHAnsi" w:cstheme="majorHAnsi"/>
          <w:sz w:val="16"/>
          <w:szCs w:val="26"/>
        </w:rPr>
        <w:t xml:space="preserve">, </w:t>
      </w:r>
      <w:r w:rsidRPr="00361236">
        <w:rPr>
          <w:rFonts w:asciiTheme="majorHAnsi" w:hAnsiTheme="majorHAnsi" w:cstheme="majorHAnsi"/>
          <w:b/>
          <w:bCs/>
          <w:szCs w:val="26"/>
          <w:highlight w:val="cyan"/>
          <w:u w:val="single"/>
        </w:rPr>
        <w:t>including vaccines</w:t>
      </w:r>
      <w:r w:rsidRPr="00361236">
        <w:rPr>
          <w:rFonts w:asciiTheme="majorHAnsi" w:hAnsiTheme="majorHAnsi" w:cstheme="majorHAnsi"/>
          <w:sz w:val="16"/>
          <w:szCs w:val="26"/>
        </w:rPr>
        <w:t xml:space="preserve">, antibiotics, and targeted treatments relying on virus-engineering and microbiome research. </w:t>
      </w:r>
      <w:r w:rsidRPr="00361236">
        <w:rPr>
          <w:rFonts w:asciiTheme="majorHAnsi" w:hAnsiTheme="majorHAnsi" w:cstheme="majorHAnsi"/>
          <w:szCs w:val="26"/>
          <w:u w:val="single"/>
        </w:rPr>
        <w:t>Applying deep learning</w:t>
      </w:r>
      <w:r w:rsidRPr="00361236">
        <w:rPr>
          <w:rFonts w:asciiTheme="majorHAnsi" w:hAnsiTheme="majorHAnsi" w:cstheme="majorHAnsi"/>
          <w:sz w:val="16"/>
          <w:szCs w:val="26"/>
        </w:rPr>
        <w:t xml:space="preserve"> to genomics data-sets </w:t>
      </w:r>
      <w:r w:rsidRPr="00361236">
        <w:rPr>
          <w:rFonts w:asciiTheme="majorHAnsi" w:hAnsiTheme="majorHAnsi" w:cstheme="majorHAnsi"/>
          <w:szCs w:val="26"/>
          <w:u w:val="single"/>
        </w:rPr>
        <w:t>could help</w:t>
      </w:r>
      <w:r w:rsidRPr="00361236">
        <w:rPr>
          <w:rFonts w:asciiTheme="majorHAnsi" w:hAnsiTheme="majorHAnsi" w:cstheme="majorHAnsi"/>
          <w:sz w:val="16"/>
          <w:szCs w:val="26"/>
        </w:rPr>
        <w:t xml:space="preserve"> geneticists learn how to use genome-editing (CRISPR) to efficiently engineer living systems, but also </w:t>
      </w:r>
      <w:r w:rsidRPr="00361236">
        <w:rPr>
          <w:rFonts w:asciiTheme="majorHAnsi" w:hAnsiTheme="majorHAnsi" w:cstheme="majorHAnsi"/>
          <w:szCs w:val="26"/>
          <w:u w:val="single"/>
        </w:rPr>
        <w:t>to treat and, even “optimize,” human health</w:t>
      </w:r>
      <w:r w:rsidRPr="00361236">
        <w:rPr>
          <w:rFonts w:asciiTheme="majorHAnsi" w:hAnsiTheme="majorHAnsi" w:cstheme="majorHAnsi"/>
          <w:sz w:val="16"/>
          <w:szCs w:val="26"/>
        </w:rPr>
        <w:t xml:space="preserve">, </w:t>
      </w:r>
      <w:r w:rsidRPr="00361236">
        <w:rPr>
          <w:rFonts w:asciiTheme="majorHAnsi" w:hAnsiTheme="majorHAnsi" w:cstheme="majorHAnsi"/>
          <w:b/>
          <w:bCs/>
          <w:szCs w:val="26"/>
          <w:highlight w:val="cyan"/>
          <w:u w:val="single"/>
        </w:rPr>
        <w:t xml:space="preserve">with </w:t>
      </w:r>
      <w:r w:rsidRPr="00361236">
        <w:rPr>
          <w:rFonts w:asciiTheme="majorHAnsi" w:hAnsiTheme="majorHAnsi" w:cstheme="majorHAnsi"/>
          <w:b/>
          <w:bCs/>
          <w:szCs w:val="26"/>
          <w:u w:val="single"/>
        </w:rPr>
        <w:t xml:space="preserve">potential </w:t>
      </w:r>
      <w:r w:rsidRPr="00361236">
        <w:rPr>
          <w:rFonts w:asciiTheme="majorHAnsi" w:hAnsiTheme="majorHAnsi" w:cstheme="majorHAnsi"/>
          <w:b/>
          <w:bCs/>
          <w:szCs w:val="26"/>
          <w:highlight w:val="cyan"/>
          <w:u w:val="single"/>
        </w:rPr>
        <w:t>applications in military enhancement</w:t>
      </w:r>
      <w:r w:rsidRPr="00361236">
        <w:rPr>
          <w:rFonts w:asciiTheme="majorHAnsi" w:hAnsiTheme="majorHAnsi" w:cstheme="majorHAnsi"/>
          <w:b/>
          <w:bCs/>
          <w:sz w:val="16"/>
          <w:szCs w:val="26"/>
        </w:rPr>
        <w:t>s</w:t>
      </w:r>
      <w:r w:rsidRPr="00361236">
        <w:rPr>
          <w:rFonts w:asciiTheme="majorHAnsi" w:hAnsiTheme="majorHAnsi" w:cstheme="majorHAnsi"/>
          <w:sz w:val="16"/>
          <w:szCs w:val="26"/>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361236">
        <w:rPr>
          <w:rFonts w:asciiTheme="majorHAnsi" w:hAnsiTheme="majorHAnsi" w:cstheme="majorHAnsi"/>
          <w:b/>
          <w:bCs/>
          <w:szCs w:val="26"/>
          <w:highlight w:val="cyan"/>
          <w:u w:val="single"/>
        </w:rPr>
        <w:t>Gaining access to</w:t>
      </w:r>
      <w:r w:rsidRPr="00361236">
        <w:rPr>
          <w:rFonts w:asciiTheme="majorHAnsi" w:hAnsiTheme="majorHAnsi" w:cstheme="majorHAnsi"/>
          <w:b/>
          <w:bCs/>
          <w:szCs w:val="26"/>
          <w:u w:val="single"/>
        </w:rPr>
        <w:t xml:space="preserve"> increasingly large </w:t>
      </w:r>
      <w:r w:rsidRPr="00361236">
        <w:rPr>
          <w:rFonts w:asciiTheme="majorHAnsi" w:hAnsiTheme="majorHAnsi" w:cstheme="majorHAnsi"/>
          <w:b/>
          <w:bCs/>
          <w:szCs w:val="26"/>
          <w:highlight w:val="cyan"/>
          <w:u w:val="single"/>
        </w:rPr>
        <w:t>U.S. genomic data-sets gives China a knowledge advantage</w:t>
      </w:r>
      <w:r w:rsidRPr="00361236">
        <w:rPr>
          <w:rFonts w:asciiTheme="majorHAnsi" w:hAnsiTheme="majorHAnsi" w:cstheme="majorHAnsi"/>
          <w:b/>
          <w:bCs/>
          <w:szCs w:val="26"/>
          <w:u w:val="single"/>
        </w:rPr>
        <w:t xml:space="preserve"> </w:t>
      </w:r>
      <w:r w:rsidRPr="00361236">
        <w:rPr>
          <w:rFonts w:asciiTheme="majorHAnsi" w:hAnsiTheme="majorHAnsi" w:cstheme="majorHAnsi"/>
          <w:b/>
          <w:bCs/>
          <w:szCs w:val="26"/>
          <w:highlight w:val="cyan"/>
          <w:u w:val="single"/>
        </w:rPr>
        <w:t>into leading</w:t>
      </w:r>
      <w:r w:rsidRPr="00361236">
        <w:rPr>
          <w:rFonts w:asciiTheme="majorHAnsi" w:hAnsiTheme="majorHAnsi" w:cstheme="majorHAnsi"/>
          <w:b/>
          <w:bCs/>
          <w:szCs w:val="26"/>
          <w:u w:val="single"/>
        </w:rPr>
        <w:t xml:space="preserve"> the next steps in </w:t>
      </w:r>
      <w:r w:rsidRPr="00361236">
        <w:rPr>
          <w:rFonts w:asciiTheme="majorHAnsi" w:hAnsiTheme="majorHAnsi" w:cstheme="majorHAnsi"/>
          <w:b/>
          <w:bCs/>
          <w:szCs w:val="26"/>
          <w:highlight w:val="cyan"/>
          <w:u w:val="single"/>
        </w:rPr>
        <w:t>bio-military research</w:t>
      </w:r>
      <w:r w:rsidRPr="00361236">
        <w:rPr>
          <w:rFonts w:asciiTheme="majorHAnsi" w:hAnsiTheme="majorHAnsi" w:cstheme="majorHAnsi"/>
          <w:b/>
          <w:bCs/>
          <w:szCs w:val="26"/>
          <w:u w:val="single"/>
        </w:rPr>
        <w:t>.</w:t>
      </w:r>
      <w:r w:rsidRPr="00361236">
        <w:rPr>
          <w:rFonts w:asciiTheme="majorHAnsi" w:hAnsiTheme="majorHAnsi" w:cstheme="majorHAnsi"/>
          <w:sz w:val="16"/>
          <w:szCs w:val="26"/>
        </w:rPr>
        <w:t xml:space="preserve"> Could biomedical data be used to develop bioweapons? Explain. </w:t>
      </w:r>
      <w:r w:rsidRPr="00361236">
        <w:rPr>
          <w:rFonts w:asciiTheme="majorHAnsi" w:hAnsiTheme="majorHAnsi" w:cstheme="majorHAnsi"/>
          <w:szCs w:val="26"/>
          <w:u w:val="single"/>
        </w:rPr>
        <w:t xml:space="preserve">Personalized medicine advances mean that </w:t>
      </w:r>
      <w:r w:rsidRPr="00361236">
        <w:rPr>
          <w:rFonts w:asciiTheme="majorHAnsi" w:hAnsiTheme="majorHAnsi" w:cstheme="majorHAnsi"/>
          <w:szCs w:val="26"/>
          <w:highlight w:val="cyan"/>
          <w:u w:val="single"/>
        </w:rPr>
        <w:t>personalized bio-attacks are increasingly possible</w:t>
      </w:r>
      <w:r w:rsidRPr="00361236">
        <w:rPr>
          <w:rFonts w:asciiTheme="majorHAnsi" w:hAnsiTheme="majorHAnsi" w:cstheme="majorHAnsi"/>
          <w:szCs w:val="26"/>
          <w:u w:val="single"/>
        </w:rPr>
        <w:t xml:space="preserve">. </w:t>
      </w:r>
      <w:r w:rsidRPr="00361236">
        <w:rPr>
          <w:rFonts w:asciiTheme="majorHAnsi" w:hAnsiTheme="majorHAnsi" w:cstheme="majorHAnsi"/>
          <w:sz w:val="16"/>
          <w:szCs w:val="26"/>
        </w:rPr>
        <w:t xml:space="preserve">The combination of AI with biomedical data and genome-editing technologies will help us predict genes most important to particular functions. </w:t>
      </w:r>
      <w:r w:rsidRPr="00361236">
        <w:rPr>
          <w:rFonts w:asciiTheme="majorHAnsi" w:hAnsiTheme="majorHAnsi" w:cstheme="majorHAnsi"/>
          <w:szCs w:val="26"/>
          <w:u w:val="single"/>
        </w:rPr>
        <w:t>Such insights will contribute to knowing how a particular disease occurs,</w:t>
      </w:r>
      <w:r w:rsidRPr="00361236">
        <w:rPr>
          <w:rFonts w:asciiTheme="majorHAnsi" w:hAnsiTheme="majorHAnsi" w:cstheme="majorHAnsi"/>
          <w:sz w:val="16"/>
          <w:szCs w:val="26"/>
        </w:rPr>
        <w:t xml:space="preserve"> how a newly-discovered virus has high transmissibility, but also why certain populations and individuals are more susceptible to it. Combining host susceptibility information with pathogenic targeted design, </w:t>
      </w:r>
      <w:r w:rsidRPr="00361236">
        <w:rPr>
          <w:rFonts w:asciiTheme="majorHAnsi" w:hAnsiTheme="majorHAnsi" w:cstheme="majorHAnsi"/>
          <w:b/>
          <w:bCs/>
          <w:szCs w:val="26"/>
          <w:highlight w:val="cyan"/>
          <w:u w:val="single"/>
        </w:rPr>
        <w:t>malicious actors could engineer pathogens that are tailored</w:t>
      </w:r>
      <w:r w:rsidRPr="00361236">
        <w:rPr>
          <w:rFonts w:asciiTheme="majorHAnsi" w:hAnsiTheme="majorHAnsi" w:cstheme="majorHAnsi"/>
          <w:b/>
          <w:bCs/>
          <w:szCs w:val="26"/>
          <w:u w:val="single"/>
        </w:rPr>
        <w:t xml:space="preserve"> to overcome the immune system or the microbiome of specific populations. </w:t>
      </w:r>
    </w:p>
    <w:p w14:paraId="7B8353E3" w14:textId="77777777" w:rsidR="00F6334F" w:rsidRPr="00361236" w:rsidRDefault="00F6334F" w:rsidP="00F6334F">
      <w:pPr>
        <w:pStyle w:val="Heading4"/>
      </w:pPr>
      <w:r w:rsidRPr="00361236">
        <w:t xml:space="preserve">Bio-attacks cause </w:t>
      </w:r>
      <w:r w:rsidRPr="00361236">
        <w:rPr>
          <w:u w:val="single"/>
        </w:rPr>
        <w:t>extinction</w:t>
      </w:r>
      <w:r w:rsidRPr="00361236">
        <w:t xml:space="preserve"> – overcomes any conventional defense.</w:t>
      </w:r>
    </w:p>
    <w:p w14:paraId="78361E1A" w14:textId="77777777" w:rsidR="00F6334F" w:rsidRPr="00361236" w:rsidRDefault="00F6334F" w:rsidP="00F6334F">
      <w:pPr>
        <w:rPr>
          <w:sz w:val="16"/>
          <w:szCs w:val="26"/>
        </w:rPr>
      </w:pPr>
      <w:r w:rsidRPr="00361236">
        <w:rPr>
          <w:rStyle w:val="Style13ptBold"/>
          <w:szCs w:val="26"/>
          <w:u w:val="single"/>
        </w:rPr>
        <w:t>Walsh 19</w:t>
      </w:r>
      <w:r w:rsidRPr="00361236">
        <w:rPr>
          <w:sz w:val="16"/>
          <w:szCs w:val="26"/>
        </w:rPr>
        <w:t xml:space="preserve">, Bryan. End Times: A Brief Guide to the End of the World. Hachette Books, 2019. (Future Correspondent for Axios, Editor of the Science and Technology Publication OneZero, Former Senior and International Editor at Time Magazine, BA from Princeton University)//Elmer </w:t>
      </w:r>
    </w:p>
    <w:p w14:paraId="4F2DC85A" w14:textId="37BB9677" w:rsidR="00F6334F" w:rsidRPr="00361236" w:rsidRDefault="00F6334F" w:rsidP="00F6334F">
      <w:pPr>
        <w:rPr>
          <w:szCs w:val="26"/>
          <w:u w:val="single"/>
        </w:rPr>
      </w:pPr>
      <w:r w:rsidRPr="00361236">
        <w:rPr>
          <w:sz w:val="16"/>
          <w:szCs w:val="26"/>
        </w:rPr>
        <w:t xml:space="preserve">I’ve lived through disease outbreaks, and in the previous chapter I showed just how unprepared we are to face a widespread pandemic of flu or another new pathogen like SARS. But </w:t>
      </w:r>
      <w:r w:rsidRPr="00361236">
        <w:rPr>
          <w:rStyle w:val="StyleUnderline"/>
          <w:sz w:val="26"/>
          <w:szCs w:val="26"/>
        </w:rPr>
        <w:t xml:space="preserve">a </w:t>
      </w:r>
      <w:r w:rsidRPr="00361236">
        <w:rPr>
          <w:rStyle w:val="Emphasis"/>
          <w:sz w:val="26"/>
          <w:szCs w:val="26"/>
          <w:highlight w:val="cyan"/>
        </w:rPr>
        <w:t>deliberate</w:t>
      </w:r>
      <w:r w:rsidRPr="00361236">
        <w:rPr>
          <w:rStyle w:val="StyleUnderline"/>
          <w:sz w:val="26"/>
          <w:szCs w:val="26"/>
          <w:highlight w:val="cyan"/>
        </w:rPr>
        <w:t xml:space="preserve"> outbreak</w:t>
      </w:r>
      <w:r w:rsidRPr="00361236">
        <w:rPr>
          <w:rStyle w:val="StyleUnderline"/>
          <w:sz w:val="26"/>
          <w:szCs w:val="26"/>
        </w:rPr>
        <w:t xml:space="preserve"> caused by an </w:t>
      </w:r>
      <w:r w:rsidRPr="00361236">
        <w:rPr>
          <w:rStyle w:val="Emphasis"/>
          <w:sz w:val="26"/>
          <w:szCs w:val="26"/>
          <w:highlight w:val="cyan"/>
        </w:rPr>
        <w:t>engineered</w:t>
      </w:r>
      <w:r w:rsidRPr="00361236">
        <w:rPr>
          <w:rStyle w:val="StyleUnderline"/>
          <w:sz w:val="26"/>
          <w:szCs w:val="26"/>
          <w:highlight w:val="cyan"/>
        </w:rPr>
        <w:t xml:space="preserve"> pathogen</w:t>
      </w:r>
      <w:r w:rsidRPr="00361236">
        <w:rPr>
          <w:rStyle w:val="StyleUnderline"/>
          <w:sz w:val="26"/>
          <w:szCs w:val="26"/>
        </w:rPr>
        <w:t xml:space="preserve"> would be </w:t>
      </w:r>
      <w:r w:rsidRPr="00361236">
        <w:rPr>
          <w:rStyle w:val="Emphasis"/>
          <w:sz w:val="26"/>
          <w:szCs w:val="26"/>
        </w:rPr>
        <w:t>far worse</w:t>
      </w:r>
      <w:r w:rsidRPr="00361236">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361236">
        <w:rPr>
          <w:szCs w:val="26"/>
          <w:u w:val="single"/>
        </w:rPr>
        <w:t xml:space="preserve">To that dire list add the </w:t>
      </w:r>
      <w:r w:rsidRPr="00361236">
        <w:rPr>
          <w:rStyle w:val="StyleUnderline"/>
          <w:sz w:val="26"/>
          <w:szCs w:val="26"/>
        </w:rPr>
        <w:t>terror</w:t>
      </w:r>
      <w:r w:rsidRPr="00361236">
        <w:rPr>
          <w:szCs w:val="26"/>
          <w:u w:val="single"/>
        </w:rPr>
        <w:t xml:space="preserve"> that </w:t>
      </w:r>
      <w:r w:rsidRPr="00361236">
        <w:rPr>
          <w:rStyle w:val="StyleUnderline"/>
          <w:sz w:val="26"/>
          <w:szCs w:val="26"/>
        </w:rPr>
        <w:t xml:space="preserve">would </w:t>
      </w:r>
      <w:r w:rsidRPr="00361236">
        <w:rPr>
          <w:rStyle w:val="Emphasis"/>
          <w:sz w:val="26"/>
          <w:szCs w:val="26"/>
          <w:highlight w:val="cyan"/>
        </w:rPr>
        <w:t>spread</w:t>
      </w:r>
      <w:r w:rsidRPr="00361236">
        <w:rPr>
          <w:szCs w:val="26"/>
          <w:u w:val="single"/>
        </w:rPr>
        <w:t xml:space="preserve"> once it became clear that the death and disease in our midst was not the random work of nature, but a deliberate act of malice</w:t>
      </w:r>
      <w:r w:rsidRPr="00361236">
        <w:rPr>
          <w:sz w:val="16"/>
          <w:szCs w:val="26"/>
        </w:rPr>
        <w:t xml:space="preserve">. We’re scared of disease outbreaks and we’re </w:t>
      </w:r>
      <w:r w:rsidRPr="00361236">
        <w:rPr>
          <w:sz w:val="16"/>
          <w:szCs w:val="26"/>
        </w:rPr>
        <w:lastRenderedPageBreak/>
        <w:t xml:space="preserve">scared of terrorism—put them together and you have </w:t>
      </w:r>
      <w:r w:rsidRPr="00361236">
        <w:rPr>
          <w:rStyle w:val="StyleUnderline"/>
          <w:sz w:val="26"/>
          <w:szCs w:val="26"/>
        </w:rPr>
        <w:t xml:space="preserve">a formula for </w:t>
      </w:r>
      <w:r w:rsidRPr="00361236">
        <w:rPr>
          <w:rStyle w:val="Emphasis"/>
          <w:sz w:val="26"/>
          <w:szCs w:val="26"/>
          <w:highlight w:val="cyan"/>
        </w:rPr>
        <w:t>chaos</w:t>
      </w:r>
      <w:r w:rsidRPr="00361236">
        <w:rPr>
          <w:sz w:val="16"/>
          <w:szCs w:val="26"/>
        </w:rPr>
        <w:t xml:space="preserve">. As deadly and as disruptive as a conventional bioterror incident would be, an attack that employed existing pathogens could only spread so far, limited by the same laws of evolution that circumscribe natural disease outbreaks. But </w:t>
      </w:r>
      <w:r w:rsidRPr="00361236">
        <w:rPr>
          <w:rStyle w:val="StyleUnderline"/>
          <w:sz w:val="26"/>
          <w:szCs w:val="26"/>
        </w:rPr>
        <w:t>a virus engineered in a lab to break</w:t>
      </w:r>
      <w:r w:rsidRPr="00361236">
        <w:rPr>
          <w:sz w:val="16"/>
          <w:szCs w:val="26"/>
        </w:rPr>
        <w:t xml:space="preserve"> those </w:t>
      </w:r>
      <w:r w:rsidRPr="00361236">
        <w:rPr>
          <w:rStyle w:val="StyleUnderline"/>
          <w:sz w:val="26"/>
          <w:szCs w:val="26"/>
        </w:rPr>
        <w:t xml:space="preserve">laws could </w:t>
      </w:r>
      <w:r w:rsidRPr="00361236">
        <w:rPr>
          <w:rStyle w:val="Emphasis"/>
          <w:sz w:val="26"/>
          <w:szCs w:val="26"/>
        </w:rPr>
        <w:t xml:space="preserve">spread </w:t>
      </w:r>
      <w:r w:rsidRPr="00361236">
        <w:rPr>
          <w:rStyle w:val="Emphasis"/>
          <w:sz w:val="26"/>
          <w:szCs w:val="26"/>
          <w:highlight w:val="cyan"/>
        </w:rPr>
        <w:t>fast</w:t>
      </w:r>
      <w:r w:rsidRPr="00361236">
        <w:rPr>
          <w:rStyle w:val="Emphasis"/>
          <w:sz w:val="26"/>
          <w:szCs w:val="26"/>
        </w:rPr>
        <w:t>er</w:t>
      </w:r>
      <w:r w:rsidRPr="00361236">
        <w:rPr>
          <w:rStyle w:val="StyleUnderline"/>
          <w:sz w:val="26"/>
          <w:szCs w:val="26"/>
        </w:rPr>
        <w:t xml:space="preserve"> </w:t>
      </w:r>
      <w:r w:rsidRPr="00361236">
        <w:rPr>
          <w:rStyle w:val="StyleUnderline"/>
          <w:sz w:val="26"/>
          <w:szCs w:val="26"/>
          <w:highlight w:val="cyan"/>
        </w:rPr>
        <w:t xml:space="preserve">and </w:t>
      </w:r>
      <w:r w:rsidRPr="00361236">
        <w:rPr>
          <w:rStyle w:val="Emphasis"/>
          <w:sz w:val="26"/>
          <w:szCs w:val="26"/>
          <w:highlight w:val="cyan"/>
        </w:rPr>
        <w:t>kill quicker</w:t>
      </w:r>
      <w:r w:rsidRPr="00361236">
        <w:rPr>
          <w:rStyle w:val="StyleUnderline"/>
          <w:sz w:val="26"/>
          <w:szCs w:val="26"/>
          <w:highlight w:val="cyan"/>
        </w:rPr>
        <w:t xml:space="preserve"> </w:t>
      </w:r>
      <w:r w:rsidRPr="00361236">
        <w:rPr>
          <w:rStyle w:val="StyleUnderline"/>
          <w:sz w:val="26"/>
          <w:szCs w:val="26"/>
        </w:rPr>
        <w:t xml:space="preserve">than </w:t>
      </w:r>
      <w:r w:rsidRPr="00361236">
        <w:rPr>
          <w:rStyle w:val="Emphasis"/>
          <w:sz w:val="26"/>
          <w:szCs w:val="26"/>
        </w:rPr>
        <w:t>anything</w:t>
      </w:r>
      <w:r w:rsidRPr="00361236">
        <w:rPr>
          <w:rStyle w:val="StyleUnderline"/>
          <w:sz w:val="26"/>
          <w:szCs w:val="26"/>
        </w:rPr>
        <w:t xml:space="preserve"> that would emerge out of nature. It can be designed to </w:t>
      </w:r>
      <w:r w:rsidRPr="00361236">
        <w:rPr>
          <w:rStyle w:val="Emphasis"/>
          <w:sz w:val="26"/>
          <w:szCs w:val="26"/>
          <w:highlight w:val="cyan"/>
        </w:rPr>
        <w:t>evade</w:t>
      </w:r>
      <w:r w:rsidRPr="00361236">
        <w:rPr>
          <w:rStyle w:val="Emphasis"/>
          <w:sz w:val="26"/>
          <w:szCs w:val="26"/>
        </w:rPr>
        <w:t xml:space="preserve"> medical </w:t>
      </w:r>
      <w:r w:rsidRPr="00361236">
        <w:rPr>
          <w:rStyle w:val="Emphasis"/>
          <w:sz w:val="26"/>
          <w:szCs w:val="26"/>
          <w:highlight w:val="cyan"/>
          <w:bdr w:val="single" w:sz="4" w:space="0" w:color="auto"/>
        </w:rPr>
        <w:t>countermeasures</w:t>
      </w:r>
      <w:r w:rsidRPr="00361236">
        <w:rPr>
          <w:rStyle w:val="StyleUnderline"/>
          <w:sz w:val="26"/>
          <w:szCs w:val="26"/>
        </w:rPr>
        <w:t xml:space="preserve">, frustrating doctors’ attempts to diagnose cases and treat patients. If health officials manage to stamp out the outbreak, it could be </w:t>
      </w:r>
      <w:r w:rsidRPr="00361236">
        <w:rPr>
          <w:rStyle w:val="Emphasis"/>
          <w:sz w:val="26"/>
          <w:szCs w:val="26"/>
          <w:highlight w:val="cyan"/>
        </w:rPr>
        <w:t>reintroduced</w:t>
      </w:r>
      <w:r w:rsidRPr="00361236">
        <w:rPr>
          <w:rStyle w:val="StyleUnderline"/>
          <w:sz w:val="26"/>
          <w:szCs w:val="26"/>
        </w:rPr>
        <w:t xml:space="preserve"> into the public </w:t>
      </w:r>
      <w:r w:rsidRPr="00361236">
        <w:rPr>
          <w:rStyle w:val="StyleUnderline"/>
          <w:bCs/>
          <w:sz w:val="26"/>
          <w:szCs w:val="26"/>
          <w:highlight w:val="cyan"/>
          <w:bdr w:val="single" w:sz="4" w:space="0" w:color="auto"/>
        </w:rPr>
        <w:t>again and again</w:t>
      </w:r>
      <w:r w:rsidRPr="00361236">
        <w:rPr>
          <w:rStyle w:val="StyleUnderline"/>
          <w:bCs/>
          <w:sz w:val="26"/>
          <w:szCs w:val="26"/>
          <w:bdr w:val="single" w:sz="4" w:space="0" w:color="auto"/>
        </w:rPr>
        <w:t>.</w:t>
      </w:r>
      <w:r w:rsidRPr="00361236">
        <w:rPr>
          <w:rStyle w:val="StyleUnderline"/>
          <w:sz w:val="26"/>
          <w:szCs w:val="26"/>
        </w:rPr>
        <w:t xml:space="preserve"> It could, with the </w:t>
      </w:r>
      <w:r w:rsidRPr="00361236">
        <w:rPr>
          <w:rStyle w:val="StyleUnderline"/>
          <w:sz w:val="26"/>
          <w:szCs w:val="26"/>
          <w:highlight w:val="cyan"/>
        </w:rPr>
        <w:t xml:space="preserve">right </w:t>
      </w:r>
      <w:r w:rsidRPr="00361236">
        <w:rPr>
          <w:rStyle w:val="StyleUnderline"/>
          <w:sz w:val="26"/>
          <w:szCs w:val="26"/>
        </w:rPr>
        <w:t xml:space="preserve">mix of </w:t>
      </w:r>
      <w:r w:rsidRPr="00361236">
        <w:rPr>
          <w:rStyle w:val="StyleUnderline"/>
          <w:sz w:val="26"/>
          <w:szCs w:val="26"/>
          <w:highlight w:val="cyan"/>
        </w:rPr>
        <w:t>genetic traits</w:t>
      </w:r>
      <w:r w:rsidRPr="00361236">
        <w:rPr>
          <w:rStyle w:val="StyleUnderline"/>
          <w:sz w:val="26"/>
          <w:szCs w:val="26"/>
        </w:rPr>
        <w:t xml:space="preserve">, even </w:t>
      </w:r>
      <w:r w:rsidRPr="00361236">
        <w:rPr>
          <w:rStyle w:val="Emphasis"/>
          <w:sz w:val="26"/>
          <w:szCs w:val="26"/>
          <w:highlight w:val="cyan"/>
        </w:rPr>
        <w:t>wipe us off the planet</w:t>
      </w:r>
      <w:r w:rsidRPr="00361236">
        <w:rPr>
          <w:rStyle w:val="StyleUnderline"/>
          <w:sz w:val="26"/>
          <w:szCs w:val="26"/>
        </w:rPr>
        <w:t xml:space="preserve">, making engineered viruses a </w:t>
      </w:r>
      <w:r w:rsidRPr="00361236">
        <w:rPr>
          <w:rStyle w:val="Emphasis"/>
          <w:sz w:val="26"/>
          <w:szCs w:val="26"/>
        </w:rPr>
        <w:t xml:space="preserve">genuine </w:t>
      </w:r>
      <w:r w:rsidRPr="00361236">
        <w:rPr>
          <w:rStyle w:val="Emphasis"/>
          <w:sz w:val="26"/>
          <w:szCs w:val="26"/>
          <w:highlight w:val="cyan"/>
        </w:rPr>
        <w:t>existential threat</w:t>
      </w:r>
      <w:r w:rsidRPr="00361236">
        <w:rPr>
          <w:rStyle w:val="StyleUnderline"/>
          <w:sz w:val="26"/>
          <w:szCs w:val="26"/>
        </w:rPr>
        <w:t>.</w:t>
      </w:r>
      <w:r w:rsidRPr="00361236">
        <w:rPr>
          <w:sz w:val="16"/>
          <w:szCs w:val="26"/>
        </w:rPr>
        <w:t xml:space="preserve"> </w:t>
      </w:r>
      <w:r w:rsidRPr="00361236">
        <w:rPr>
          <w:rStyle w:val="StyleUnderline"/>
          <w:sz w:val="26"/>
          <w:szCs w:val="26"/>
        </w:rPr>
        <w:t>And</w:t>
      </w:r>
      <w:r w:rsidRPr="00361236">
        <w:rPr>
          <w:sz w:val="16"/>
          <w:szCs w:val="26"/>
        </w:rPr>
        <w:t xml:space="preserve"> such </w:t>
      </w:r>
      <w:r w:rsidRPr="00361236">
        <w:rPr>
          <w:rStyle w:val="StyleUnderline"/>
          <w:sz w:val="26"/>
          <w:szCs w:val="26"/>
        </w:rPr>
        <w:t xml:space="preserve">an </w:t>
      </w:r>
      <w:r w:rsidRPr="00361236">
        <w:rPr>
          <w:rStyle w:val="StyleUnderline"/>
          <w:sz w:val="26"/>
          <w:szCs w:val="26"/>
          <w:highlight w:val="cyan"/>
        </w:rPr>
        <w:t>attack</w:t>
      </w:r>
      <w:r w:rsidRPr="00361236">
        <w:rPr>
          <w:rStyle w:val="StyleUnderline"/>
          <w:sz w:val="26"/>
          <w:szCs w:val="26"/>
        </w:rPr>
        <w:t xml:space="preserve"> may </w:t>
      </w:r>
      <w:r w:rsidRPr="00361236">
        <w:rPr>
          <w:rStyle w:val="Emphasis"/>
          <w:sz w:val="26"/>
          <w:szCs w:val="26"/>
          <w:highlight w:val="cyan"/>
        </w:rPr>
        <w:t>not</w:t>
      </w:r>
      <w:r w:rsidRPr="00361236">
        <w:rPr>
          <w:rStyle w:val="Emphasis"/>
          <w:sz w:val="26"/>
          <w:szCs w:val="26"/>
        </w:rPr>
        <w:t xml:space="preserve"> even be that </w:t>
      </w:r>
      <w:r w:rsidRPr="00361236">
        <w:rPr>
          <w:rStyle w:val="Emphasis"/>
          <w:sz w:val="26"/>
          <w:szCs w:val="26"/>
          <w:highlight w:val="cyan"/>
        </w:rPr>
        <w:t>difficult</w:t>
      </w:r>
      <w:r w:rsidRPr="00361236">
        <w:rPr>
          <w:rStyle w:val="StyleUnderline"/>
          <w:sz w:val="26"/>
          <w:szCs w:val="26"/>
        </w:rPr>
        <w:t xml:space="preserve"> to carry out. Thanks to </w:t>
      </w:r>
      <w:r w:rsidRPr="00361236">
        <w:rPr>
          <w:rStyle w:val="StyleUnderline"/>
          <w:sz w:val="26"/>
          <w:szCs w:val="26"/>
          <w:highlight w:val="cyan"/>
        </w:rPr>
        <w:t>advances</w:t>
      </w:r>
      <w:r w:rsidRPr="00361236">
        <w:rPr>
          <w:rStyle w:val="StyleUnderline"/>
          <w:sz w:val="26"/>
          <w:szCs w:val="26"/>
        </w:rPr>
        <w:t xml:space="preserve"> in </w:t>
      </w:r>
      <w:r w:rsidRPr="00361236">
        <w:rPr>
          <w:rStyle w:val="Emphasis"/>
          <w:sz w:val="26"/>
          <w:szCs w:val="26"/>
        </w:rPr>
        <w:t>biotech</w:t>
      </w:r>
      <w:r w:rsidRPr="00361236">
        <w:rPr>
          <w:sz w:val="16"/>
          <w:szCs w:val="26"/>
        </w:rPr>
        <w:t xml:space="preserve">nology </w:t>
      </w:r>
      <w:r w:rsidRPr="00361236">
        <w:rPr>
          <w:rStyle w:val="StyleUnderline"/>
          <w:sz w:val="26"/>
          <w:szCs w:val="26"/>
        </w:rPr>
        <w:t xml:space="preserve">that have </w:t>
      </w:r>
      <w:r w:rsidRPr="00361236">
        <w:rPr>
          <w:rStyle w:val="Emphasis"/>
          <w:sz w:val="26"/>
          <w:szCs w:val="26"/>
        </w:rPr>
        <w:t xml:space="preserve">rapidly </w:t>
      </w:r>
      <w:r w:rsidRPr="00361236">
        <w:rPr>
          <w:rStyle w:val="Emphasis"/>
          <w:sz w:val="26"/>
          <w:szCs w:val="26"/>
          <w:highlight w:val="cyan"/>
        </w:rPr>
        <w:t>reduced</w:t>
      </w:r>
      <w:r w:rsidRPr="00361236">
        <w:rPr>
          <w:rStyle w:val="StyleUnderline"/>
          <w:sz w:val="26"/>
          <w:szCs w:val="26"/>
        </w:rPr>
        <w:t xml:space="preserve"> the </w:t>
      </w:r>
      <w:r w:rsidRPr="00361236">
        <w:rPr>
          <w:rStyle w:val="Emphasis"/>
          <w:sz w:val="26"/>
          <w:szCs w:val="26"/>
          <w:highlight w:val="cyan"/>
        </w:rPr>
        <w:t>skill</w:t>
      </w:r>
      <w:r w:rsidRPr="00361236">
        <w:rPr>
          <w:rStyle w:val="Emphasis"/>
          <w:sz w:val="26"/>
          <w:szCs w:val="26"/>
        </w:rPr>
        <w:t xml:space="preserve"> level</w:t>
      </w:r>
      <w:r w:rsidRPr="00361236">
        <w:rPr>
          <w:rStyle w:val="StyleUnderline"/>
          <w:sz w:val="26"/>
          <w:szCs w:val="26"/>
        </w:rPr>
        <w:t xml:space="preserve"> </w:t>
      </w:r>
      <w:r w:rsidRPr="00361236">
        <w:rPr>
          <w:rStyle w:val="StyleUnderline"/>
          <w:sz w:val="26"/>
          <w:szCs w:val="26"/>
          <w:highlight w:val="cyan"/>
        </w:rPr>
        <w:t xml:space="preserve">and </w:t>
      </w:r>
      <w:r w:rsidRPr="00361236">
        <w:rPr>
          <w:rStyle w:val="Emphasis"/>
          <w:sz w:val="26"/>
          <w:szCs w:val="26"/>
          <w:highlight w:val="cyan"/>
        </w:rPr>
        <w:t>funding</w:t>
      </w:r>
      <w:r w:rsidRPr="00361236">
        <w:rPr>
          <w:rStyle w:val="StyleUnderline"/>
          <w:sz w:val="26"/>
          <w:szCs w:val="26"/>
          <w:highlight w:val="cyan"/>
        </w:rPr>
        <w:t xml:space="preserve"> needed to</w:t>
      </w:r>
      <w:r w:rsidRPr="00361236">
        <w:rPr>
          <w:rStyle w:val="StyleUnderline"/>
          <w:sz w:val="26"/>
          <w:szCs w:val="26"/>
        </w:rPr>
        <w:t xml:space="preserve"> perform </w:t>
      </w:r>
      <w:r w:rsidRPr="00361236">
        <w:rPr>
          <w:rStyle w:val="Emphasis"/>
          <w:sz w:val="26"/>
          <w:szCs w:val="26"/>
          <w:highlight w:val="cyan"/>
        </w:rPr>
        <w:t>gene editi</w:t>
      </w:r>
      <w:r w:rsidRPr="00361236">
        <w:rPr>
          <w:rStyle w:val="StyleUnderline"/>
          <w:sz w:val="26"/>
          <w:szCs w:val="26"/>
        </w:rPr>
        <w:t xml:space="preserve">ng </w:t>
      </w:r>
      <w:r w:rsidRPr="00361236">
        <w:rPr>
          <w:rStyle w:val="StyleUnderline"/>
          <w:sz w:val="26"/>
          <w:szCs w:val="26"/>
          <w:highlight w:val="cyan"/>
        </w:rPr>
        <w:t xml:space="preserve">and </w:t>
      </w:r>
      <w:r w:rsidRPr="00361236">
        <w:rPr>
          <w:rStyle w:val="Emphasis"/>
          <w:sz w:val="26"/>
          <w:szCs w:val="26"/>
          <w:highlight w:val="cyan"/>
        </w:rPr>
        <w:t>engineer</w:t>
      </w:r>
      <w:r w:rsidRPr="00361236">
        <w:rPr>
          <w:rStyle w:val="StyleUnderline"/>
          <w:sz w:val="26"/>
          <w:szCs w:val="26"/>
        </w:rPr>
        <w:t>ing</w:t>
      </w:r>
      <w:r w:rsidRPr="00361236">
        <w:rPr>
          <w:sz w:val="16"/>
          <w:szCs w:val="26"/>
        </w:rPr>
        <w:t xml:space="preserve">, what might have once required the </w:t>
      </w:r>
      <w:r w:rsidRPr="00361236">
        <w:rPr>
          <w:rStyle w:val="StyleUnderline"/>
          <w:sz w:val="26"/>
          <w:szCs w:val="26"/>
        </w:rPr>
        <w:t>work</w:t>
      </w:r>
      <w:r w:rsidRPr="00361236">
        <w:rPr>
          <w:sz w:val="16"/>
          <w:szCs w:val="26"/>
        </w:rPr>
        <w:t xml:space="preserve"> of an army of virologists employed by a nation-state </w:t>
      </w:r>
      <w:r w:rsidRPr="00361236">
        <w:rPr>
          <w:rStyle w:val="StyleUnderline"/>
          <w:sz w:val="26"/>
          <w:szCs w:val="26"/>
        </w:rPr>
        <w:t>could soon be done by</w:t>
      </w:r>
      <w:r w:rsidRPr="00361236">
        <w:rPr>
          <w:sz w:val="16"/>
          <w:szCs w:val="26"/>
        </w:rPr>
        <w:t xml:space="preserve"> a handful of talented and trained </w:t>
      </w:r>
      <w:r w:rsidRPr="00361236">
        <w:rPr>
          <w:rStyle w:val="StyleUnderline"/>
          <w:sz w:val="26"/>
          <w:szCs w:val="26"/>
        </w:rPr>
        <w:t>individuals</w:t>
      </w:r>
      <w:r w:rsidRPr="00361236">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361236">
        <w:rPr>
          <w:rStyle w:val="Emphasis"/>
          <w:sz w:val="26"/>
          <w:szCs w:val="26"/>
        </w:rPr>
        <w:t>biotech</w:t>
      </w:r>
      <w:r w:rsidRPr="00361236">
        <w:rPr>
          <w:sz w:val="16"/>
          <w:szCs w:val="26"/>
        </w:rPr>
        <w:t xml:space="preserve">nology </w:t>
      </w:r>
      <w:r w:rsidRPr="00361236">
        <w:rPr>
          <w:rStyle w:val="StyleUnderline"/>
          <w:sz w:val="26"/>
          <w:szCs w:val="26"/>
        </w:rPr>
        <w:t>had rewritten what was possible in creating new weapons</w:t>
      </w:r>
      <w:r w:rsidRPr="00361236">
        <w:rPr>
          <w:sz w:val="16"/>
          <w:szCs w:val="26"/>
        </w:rPr>
        <w:t xml:space="preserve">, while also increasing the range of people capable of carrying out such attacks.3 </w:t>
      </w:r>
      <w:r w:rsidRPr="00361236">
        <w:rPr>
          <w:szCs w:val="26"/>
          <w:u w:val="single"/>
        </w:rPr>
        <w:t xml:space="preserve">That’s </w:t>
      </w:r>
      <w:r w:rsidRPr="00361236">
        <w:rPr>
          <w:rStyle w:val="StyleUnderline"/>
          <w:sz w:val="26"/>
          <w:szCs w:val="26"/>
        </w:rPr>
        <w:t>a fatal combination</w:t>
      </w:r>
      <w:r w:rsidRPr="00361236">
        <w:rPr>
          <w:szCs w:val="26"/>
          <w:u w:val="single"/>
        </w:rPr>
        <w:t xml:space="preserve">, one </w:t>
      </w:r>
      <w:r w:rsidRPr="00361236">
        <w:rPr>
          <w:rStyle w:val="StyleUnderline"/>
          <w:sz w:val="26"/>
          <w:szCs w:val="26"/>
        </w:rPr>
        <w:t>that</w:t>
      </w:r>
      <w:r w:rsidRPr="00361236">
        <w:rPr>
          <w:szCs w:val="26"/>
          <w:u w:val="single"/>
        </w:rPr>
        <w:t xml:space="preserve"> plausibly </w:t>
      </w:r>
      <w:r w:rsidRPr="00361236">
        <w:rPr>
          <w:rStyle w:val="Emphasis"/>
          <w:sz w:val="26"/>
          <w:szCs w:val="26"/>
        </w:rPr>
        <w:t>threatens the future of humanity</w:t>
      </w:r>
      <w:r w:rsidRPr="00361236">
        <w:rPr>
          <w:rStyle w:val="StyleUnderline"/>
          <w:sz w:val="26"/>
          <w:szCs w:val="26"/>
        </w:rPr>
        <w:t xml:space="preserve"> like </w:t>
      </w:r>
      <w:r w:rsidRPr="00361236">
        <w:rPr>
          <w:rStyle w:val="Emphasis"/>
          <w:sz w:val="26"/>
          <w:szCs w:val="26"/>
        </w:rPr>
        <w:t>nothing else</w:t>
      </w:r>
      <w:r w:rsidRPr="00361236">
        <w:rPr>
          <w:szCs w:val="26"/>
          <w:u w:val="single"/>
        </w:rPr>
        <w:t>. “</w:t>
      </w:r>
      <w:r w:rsidRPr="00361236">
        <w:rPr>
          <w:rStyle w:val="StyleUnderline"/>
          <w:sz w:val="26"/>
          <w:szCs w:val="26"/>
        </w:rPr>
        <w:t xml:space="preserve">The </w:t>
      </w:r>
      <w:r w:rsidRPr="00361236">
        <w:rPr>
          <w:rStyle w:val="Emphasis"/>
          <w:sz w:val="26"/>
          <w:szCs w:val="26"/>
        </w:rPr>
        <w:t xml:space="preserve">existential </w:t>
      </w:r>
      <w:r w:rsidRPr="00361236">
        <w:rPr>
          <w:rStyle w:val="Emphasis"/>
          <w:sz w:val="26"/>
          <w:szCs w:val="26"/>
          <w:highlight w:val="cyan"/>
        </w:rPr>
        <w:t>threat</w:t>
      </w:r>
      <w:r w:rsidRPr="00361236">
        <w:rPr>
          <w:rStyle w:val="StyleUnderline"/>
          <w:sz w:val="26"/>
          <w:szCs w:val="26"/>
        </w:rPr>
        <w:t xml:space="preserve"> that would be </w:t>
      </w:r>
      <w:r w:rsidRPr="00361236">
        <w:rPr>
          <w:rStyle w:val="Emphasis"/>
          <w:sz w:val="26"/>
          <w:szCs w:val="26"/>
          <w:highlight w:val="cyan"/>
        </w:rPr>
        <w:t>most available</w:t>
      </w:r>
      <w:r w:rsidRPr="00361236">
        <w:rPr>
          <w:rStyle w:val="StyleUnderline"/>
          <w:sz w:val="26"/>
          <w:szCs w:val="26"/>
        </w:rPr>
        <w:t xml:space="preserve"> for someone, if they felt like doing something, would be </w:t>
      </w:r>
      <w:r w:rsidRPr="00361236">
        <w:rPr>
          <w:rStyle w:val="StyleUnderline"/>
          <w:sz w:val="26"/>
          <w:szCs w:val="26"/>
          <w:highlight w:val="cyan"/>
        </w:rPr>
        <w:t xml:space="preserve">a </w:t>
      </w:r>
      <w:r w:rsidRPr="00361236">
        <w:rPr>
          <w:rStyle w:val="Emphasis"/>
          <w:sz w:val="26"/>
          <w:szCs w:val="26"/>
          <w:highlight w:val="cyan"/>
        </w:rPr>
        <w:t>bioweapon</w:t>
      </w:r>
      <w:r w:rsidRPr="00361236">
        <w:rPr>
          <w:szCs w:val="26"/>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361236">
        <w:rPr>
          <w:rStyle w:val="StyleUnderline"/>
          <w:sz w:val="26"/>
          <w:szCs w:val="26"/>
        </w:rPr>
        <w:t>There are</w:t>
      </w:r>
      <w:r w:rsidRPr="00361236">
        <w:rPr>
          <w:szCs w:val="26"/>
          <w:u w:val="single"/>
        </w:rPr>
        <w:t xml:space="preserve"> probably </w:t>
      </w:r>
      <w:r w:rsidRPr="00361236">
        <w:rPr>
          <w:rStyle w:val="StyleUnderline"/>
          <w:sz w:val="26"/>
          <w:szCs w:val="26"/>
        </w:rPr>
        <w:t>a million people</w:t>
      </w:r>
      <w:r w:rsidRPr="00361236">
        <w:rPr>
          <w:szCs w:val="26"/>
          <w:u w:val="single"/>
        </w:rPr>
        <w:t xml:space="preserve"> currently on the planet </w:t>
      </w:r>
      <w:r w:rsidRPr="00361236">
        <w:rPr>
          <w:rStyle w:val="StyleUnderline"/>
          <w:sz w:val="26"/>
          <w:szCs w:val="26"/>
        </w:rPr>
        <w:t>who would have the technical knowledge to pull this off</w:t>
      </w:r>
      <w:r w:rsidRPr="00361236">
        <w:rPr>
          <w:szCs w:val="26"/>
          <w:u w:val="single"/>
        </w:rPr>
        <w:t>. It’s actually surprising that it hasn’t happened yet.”</w:t>
      </w:r>
    </w:p>
    <w:p w14:paraId="5D9733A7" w14:textId="77777777" w:rsidR="00C01782" w:rsidRPr="00361236" w:rsidRDefault="00C01782" w:rsidP="00C01782"/>
    <w:p w14:paraId="7CE50FA5" w14:textId="77777777" w:rsidR="00C01782" w:rsidRPr="00361236" w:rsidRDefault="00C01782" w:rsidP="00C01782">
      <w:pPr>
        <w:rPr>
          <w:sz w:val="16"/>
        </w:rPr>
      </w:pPr>
    </w:p>
    <w:p w14:paraId="27D093EB" w14:textId="49142607" w:rsidR="00C01782" w:rsidRPr="00361236" w:rsidRDefault="00C01782" w:rsidP="00C01782">
      <w:pPr>
        <w:pStyle w:val="Heading4"/>
        <w:rPr>
          <w:rFonts w:asciiTheme="majorHAnsi" w:hAnsiTheme="majorHAnsi" w:cstheme="majorHAnsi"/>
        </w:rPr>
      </w:pPr>
      <w:r w:rsidRPr="00361236">
        <w:rPr>
          <w:rFonts w:asciiTheme="majorHAnsi" w:hAnsiTheme="majorHAnsi" w:cstheme="majorHAnsi"/>
        </w:rPr>
        <w:t>Plan: The United States federal government ought to recognize the unconditional right of workers to strike.</w:t>
      </w:r>
    </w:p>
    <w:p w14:paraId="2503C937" w14:textId="6B3D9CC5" w:rsidR="00F6334F" w:rsidRPr="00361236" w:rsidRDefault="00F6334F" w:rsidP="00F6334F">
      <w:pPr>
        <w:pStyle w:val="Heading4"/>
      </w:pPr>
      <w:r w:rsidRPr="00361236">
        <w:t>1 - Solves ILO.</w:t>
      </w:r>
    </w:p>
    <w:p w14:paraId="07C767E1" w14:textId="77777777" w:rsidR="00C01782" w:rsidRPr="00361236" w:rsidRDefault="00C01782" w:rsidP="00C01782">
      <w:pPr>
        <w:rPr>
          <w:rFonts w:asciiTheme="majorHAnsi" w:hAnsiTheme="majorHAnsi" w:cstheme="majorHAnsi"/>
          <w:sz w:val="16"/>
          <w:szCs w:val="26"/>
        </w:rPr>
      </w:pPr>
      <w:r w:rsidRPr="00361236">
        <w:rPr>
          <w:rStyle w:val="Style13ptBold"/>
          <w:rFonts w:asciiTheme="majorHAnsi" w:hAnsiTheme="majorHAnsi" w:cstheme="majorHAnsi"/>
          <w:szCs w:val="26"/>
          <w:u w:val="single"/>
        </w:rPr>
        <w:t>Brudney 21</w:t>
      </w:r>
      <w:r w:rsidRPr="00361236">
        <w:rPr>
          <w:rFonts w:asciiTheme="majorHAnsi" w:hAnsiTheme="majorHAnsi" w:cstheme="majorHAnsi"/>
          <w:sz w:val="16"/>
          <w:szCs w:val="26"/>
        </w:rPr>
        <w:t xml:space="preserve"> [James; Joseph Crowley Chair in Labor and Employment Law, Fordham Law School; “The Right to Strike as Customary International Law,” THE YALE JOURNAL OF INTERNATIONAL LAW; January 2021; </w:t>
      </w:r>
      <w:hyperlink r:id="rId12" w:history="1">
        <w:r w:rsidRPr="00361236">
          <w:rPr>
            <w:rStyle w:val="Hyperlink"/>
            <w:rFonts w:asciiTheme="majorHAnsi" w:hAnsiTheme="majorHAnsi" w:cstheme="majorHAnsi"/>
            <w:sz w:val="16"/>
            <w:szCs w:val="26"/>
          </w:rPr>
          <w:t>https://digitalcommons.law.yale.edu/cgi/viewcontent.cgi?article=1710&amp;context=yjil</w:t>
        </w:r>
      </w:hyperlink>
      <w:r w:rsidRPr="00361236">
        <w:rPr>
          <w:rFonts w:asciiTheme="majorHAnsi" w:hAnsiTheme="majorHAnsi" w:cstheme="majorHAnsi"/>
          <w:sz w:val="16"/>
          <w:szCs w:val="26"/>
        </w:rPr>
        <w:t>] ***CIL = customary international law</w:t>
      </w:r>
    </w:p>
    <w:p w14:paraId="07E8DD7C" w14:textId="77777777" w:rsidR="00C01782" w:rsidRPr="00361236" w:rsidRDefault="00C01782" w:rsidP="00C01782">
      <w:pPr>
        <w:rPr>
          <w:rFonts w:asciiTheme="majorHAnsi" w:hAnsiTheme="majorHAnsi" w:cstheme="majorHAnsi"/>
          <w:b/>
          <w:iCs/>
          <w:szCs w:val="26"/>
          <w:u w:val="single"/>
        </w:rPr>
      </w:pPr>
      <w:r w:rsidRPr="00361236">
        <w:rPr>
          <w:rFonts w:asciiTheme="majorHAnsi" w:hAnsiTheme="majorHAnsi" w:cstheme="majorHAnsi"/>
          <w:sz w:val="16"/>
          <w:szCs w:val="26"/>
        </w:rPr>
        <w:t xml:space="preserve">3. </w:t>
      </w:r>
      <w:r w:rsidRPr="00361236">
        <w:rPr>
          <w:rStyle w:val="Emphasis"/>
          <w:rFonts w:asciiTheme="majorHAnsi" w:hAnsiTheme="majorHAnsi" w:cstheme="majorHAnsi"/>
          <w:sz w:val="26"/>
          <w:szCs w:val="26"/>
        </w:rPr>
        <w:t>Federal Courts’ Position</w:t>
      </w:r>
      <w:r w:rsidRPr="00361236">
        <w:rPr>
          <w:rFonts w:asciiTheme="majorHAnsi" w:hAnsiTheme="majorHAnsi" w:cstheme="majorHAnsi"/>
          <w:szCs w:val="26"/>
          <w:u w:val="single"/>
        </w:rPr>
        <w:t xml:space="preserve"> on CIL as </w:t>
      </w:r>
      <w:r w:rsidRPr="00361236">
        <w:rPr>
          <w:rStyle w:val="Emphasis"/>
          <w:rFonts w:asciiTheme="majorHAnsi" w:hAnsiTheme="majorHAnsi" w:cstheme="majorHAnsi"/>
          <w:sz w:val="26"/>
          <w:szCs w:val="26"/>
        </w:rPr>
        <w:t xml:space="preserve">National Law </w:t>
      </w:r>
      <w:r w:rsidRPr="00361236">
        <w:rPr>
          <w:rFonts w:asciiTheme="majorHAnsi" w:hAnsiTheme="majorHAnsi" w:cstheme="majorHAnsi"/>
          <w:szCs w:val="26"/>
          <w:u w:val="single"/>
        </w:rPr>
        <w:t xml:space="preserve">What about the </w:t>
      </w:r>
      <w:r w:rsidRPr="00361236">
        <w:rPr>
          <w:rStyle w:val="Emphasis"/>
          <w:rFonts w:asciiTheme="majorHAnsi" w:hAnsiTheme="majorHAnsi" w:cstheme="majorHAnsi"/>
          <w:sz w:val="26"/>
          <w:szCs w:val="26"/>
        </w:rPr>
        <w:t>position</w:t>
      </w:r>
      <w:r w:rsidRPr="00361236">
        <w:rPr>
          <w:rFonts w:asciiTheme="majorHAnsi" w:hAnsiTheme="majorHAnsi" w:cstheme="majorHAnsi"/>
          <w:szCs w:val="26"/>
          <w:u w:val="single"/>
        </w:rPr>
        <w:t xml:space="preserve"> of the federal courts toward CIL and its </w:t>
      </w:r>
      <w:r w:rsidRPr="00361236">
        <w:rPr>
          <w:rStyle w:val="Emphasis"/>
          <w:rFonts w:asciiTheme="majorHAnsi" w:hAnsiTheme="majorHAnsi" w:cstheme="majorHAnsi"/>
          <w:sz w:val="26"/>
          <w:szCs w:val="26"/>
        </w:rPr>
        <w:t>acceptance</w:t>
      </w:r>
      <w:r w:rsidRPr="00361236">
        <w:rPr>
          <w:rFonts w:asciiTheme="majorHAnsi" w:hAnsiTheme="majorHAnsi" w:cstheme="majorHAnsi"/>
          <w:szCs w:val="26"/>
          <w:u w:val="single"/>
        </w:rPr>
        <w:t xml:space="preserve"> as national law in the US? The leading </w:t>
      </w:r>
      <w:r w:rsidRPr="00361236">
        <w:rPr>
          <w:rStyle w:val="Emphasis"/>
          <w:rFonts w:asciiTheme="majorHAnsi" w:hAnsiTheme="majorHAnsi" w:cstheme="majorHAnsi"/>
          <w:sz w:val="26"/>
          <w:szCs w:val="26"/>
          <w:highlight w:val="cyan"/>
        </w:rPr>
        <w:t>Supreme Court decision</w:t>
      </w:r>
      <w:r w:rsidRPr="00361236">
        <w:rPr>
          <w:rFonts w:asciiTheme="majorHAnsi" w:hAnsiTheme="majorHAnsi" w:cstheme="majorHAnsi"/>
          <w:sz w:val="16"/>
          <w:szCs w:val="26"/>
        </w:rPr>
        <w:t xml:space="preserve">, </w:t>
      </w:r>
      <w:r w:rsidRPr="00361236">
        <w:rPr>
          <w:rStyle w:val="Emphasis"/>
          <w:rFonts w:asciiTheme="majorHAnsi" w:hAnsiTheme="majorHAnsi" w:cstheme="majorHAnsi"/>
          <w:sz w:val="26"/>
          <w:szCs w:val="26"/>
        </w:rPr>
        <w:t>Sosa v. AlvarezMachain</w:t>
      </w:r>
      <w:r w:rsidRPr="00361236">
        <w:rPr>
          <w:rFonts w:asciiTheme="majorHAnsi" w:hAnsiTheme="majorHAnsi" w:cstheme="majorHAnsi"/>
          <w:sz w:val="16"/>
          <w:szCs w:val="26"/>
        </w:rPr>
        <w:t xml:space="preserve">, 219 </w:t>
      </w:r>
      <w:r w:rsidRPr="00361236">
        <w:rPr>
          <w:rFonts w:asciiTheme="majorHAnsi" w:hAnsiTheme="majorHAnsi" w:cstheme="majorHAnsi"/>
          <w:szCs w:val="26"/>
          <w:highlight w:val="cyan"/>
          <w:u w:val="single"/>
        </w:rPr>
        <w:t>involved</w:t>
      </w:r>
      <w:r w:rsidRPr="00361236">
        <w:rPr>
          <w:rFonts w:asciiTheme="majorHAnsi" w:hAnsiTheme="majorHAnsi" w:cstheme="majorHAnsi"/>
          <w:szCs w:val="26"/>
          <w:u w:val="single"/>
        </w:rPr>
        <w:t xml:space="preserve"> a </w:t>
      </w:r>
      <w:r w:rsidRPr="00361236">
        <w:rPr>
          <w:rStyle w:val="Emphasis"/>
          <w:rFonts w:asciiTheme="majorHAnsi" w:hAnsiTheme="majorHAnsi" w:cstheme="majorHAnsi"/>
          <w:sz w:val="26"/>
          <w:szCs w:val="26"/>
        </w:rPr>
        <w:t>claim</w:t>
      </w:r>
      <w:r w:rsidRPr="00361236">
        <w:rPr>
          <w:rFonts w:asciiTheme="majorHAnsi" w:hAnsiTheme="majorHAnsi" w:cstheme="majorHAnsi"/>
          <w:szCs w:val="26"/>
          <w:u w:val="single"/>
        </w:rPr>
        <w:t xml:space="preserve"> by Alvarez-Machain for </w:t>
      </w:r>
      <w:r w:rsidRPr="00361236">
        <w:rPr>
          <w:rStyle w:val="Emphasis"/>
          <w:rFonts w:asciiTheme="majorHAnsi" w:hAnsiTheme="majorHAnsi" w:cstheme="majorHAnsi"/>
          <w:sz w:val="26"/>
          <w:szCs w:val="26"/>
          <w:highlight w:val="cyan"/>
        </w:rPr>
        <w:t>violation of CIL</w:t>
      </w:r>
      <w:r w:rsidRPr="00361236">
        <w:rPr>
          <w:rFonts w:asciiTheme="majorHAnsi" w:hAnsiTheme="majorHAnsi" w:cstheme="majorHAnsi"/>
          <w:szCs w:val="26"/>
          <w:u w:val="single"/>
        </w:rPr>
        <w:t xml:space="preserve"> under the </w:t>
      </w:r>
      <w:r w:rsidRPr="00361236">
        <w:rPr>
          <w:rStyle w:val="Emphasis"/>
          <w:rFonts w:asciiTheme="majorHAnsi" w:hAnsiTheme="majorHAnsi" w:cstheme="majorHAnsi"/>
          <w:sz w:val="26"/>
          <w:szCs w:val="26"/>
        </w:rPr>
        <w:t>Alien Tort Statute</w:t>
      </w:r>
      <w:r w:rsidRPr="00361236">
        <w:rPr>
          <w:rFonts w:asciiTheme="majorHAnsi" w:hAnsiTheme="majorHAnsi" w:cstheme="majorHAnsi"/>
          <w:sz w:val="16"/>
          <w:szCs w:val="26"/>
        </w:rPr>
        <w:t xml:space="preserve"> (ATS).220 A cause of action under the ATS may be </w:t>
      </w:r>
      <w:r w:rsidRPr="00361236">
        <w:rPr>
          <w:rFonts w:asciiTheme="majorHAnsi" w:hAnsiTheme="majorHAnsi" w:cstheme="majorHAnsi"/>
          <w:sz w:val="16"/>
          <w:szCs w:val="26"/>
        </w:rPr>
        <w:lastRenderedPageBreak/>
        <w:t xml:space="preserve">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361236">
        <w:rPr>
          <w:rFonts w:asciiTheme="majorHAnsi" w:hAnsiTheme="majorHAnsi" w:cstheme="majorHAnsi"/>
          <w:szCs w:val="26"/>
          <w:u w:val="single"/>
        </w:rPr>
        <w:t xml:space="preserve">the </w:t>
      </w:r>
      <w:r w:rsidRPr="00361236">
        <w:rPr>
          <w:rStyle w:val="Emphasis"/>
          <w:rFonts w:asciiTheme="majorHAnsi" w:hAnsiTheme="majorHAnsi" w:cstheme="majorHAnsi"/>
          <w:sz w:val="26"/>
          <w:szCs w:val="26"/>
          <w:highlight w:val="cyan"/>
        </w:rPr>
        <w:t>right to strike</w:t>
      </w:r>
      <w:r w:rsidRPr="00361236">
        <w:rPr>
          <w:rFonts w:asciiTheme="majorHAnsi" w:hAnsiTheme="majorHAnsi" w:cstheme="majorHAnsi"/>
          <w:szCs w:val="26"/>
          <w:highlight w:val="cyan"/>
          <w:u w:val="single"/>
        </w:rPr>
        <w:t xml:space="preserve"> as CIL would be </w:t>
      </w:r>
      <w:r w:rsidRPr="00361236">
        <w:rPr>
          <w:rStyle w:val="Emphasis"/>
          <w:rFonts w:asciiTheme="majorHAnsi" w:hAnsiTheme="majorHAnsi" w:cstheme="majorHAnsi"/>
          <w:sz w:val="26"/>
          <w:szCs w:val="26"/>
          <w:highlight w:val="cyan"/>
        </w:rPr>
        <w:t>asserted</w:t>
      </w:r>
      <w:r w:rsidRPr="00361236">
        <w:rPr>
          <w:rFonts w:asciiTheme="majorHAnsi" w:hAnsiTheme="majorHAnsi" w:cstheme="majorHAnsi"/>
          <w:szCs w:val="26"/>
          <w:u w:val="single"/>
        </w:rPr>
        <w:t xml:space="preserve"> by U.S. workers against </w:t>
      </w:r>
      <w:r w:rsidRPr="00361236">
        <w:rPr>
          <w:rStyle w:val="Emphasis"/>
          <w:rFonts w:asciiTheme="majorHAnsi" w:hAnsiTheme="majorHAnsi" w:cstheme="majorHAnsi"/>
          <w:sz w:val="26"/>
          <w:szCs w:val="26"/>
        </w:rPr>
        <w:t>U.S. employers within the U.S</w:t>
      </w:r>
      <w:r w:rsidRPr="00361236">
        <w:rPr>
          <w:rFonts w:asciiTheme="majorHAnsi" w:hAnsiTheme="majorHAnsi" w:cstheme="majorHAnsi"/>
          <w:sz w:val="16"/>
          <w:szCs w:val="26"/>
        </w:rPr>
        <w:t xml:space="preserve">. Further, as explained in Part III, </w:t>
      </w:r>
      <w:r w:rsidRPr="00361236">
        <w:rPr>
          <w:rFonts w:asciiTheme="majorHAnsi" w:hAnsiTheme="majorHAnsi" w:cstheme="majorHAnsi"/>
          <w:szCs w:val="26"/>
          <w:u w:val="single"/>
        </w:rPr>
        <w:t xml:space="preserve">the </w:t>
      </w:r>
      <w:r w:rsidRPr="00361236">
        <w:rPr>
          <w:rStyle w:val="Emphasis"/>
          <w:rFonts w:asciiTheme="majorHAnsi" w:hAnsiTheme="majorHAnsi" w:cstheme="majorHAnsi"/>
          <w:sz w:val="26"/>
          <w:szCs w:val="26"/>
        </w:rPr>
        <w:t>CIL right to strike</w:t>
      </w:r>
      <w:r w:rsidRPr="00361236">
        <w:rPr>
          <w:rFonts w:asciiTheme="majorHAnsi" w:hAnsiTheme="majorHAnsi" w:cstheme="majorHAnsi"/>
          <w:szCs w:val="26"/>
          <w:u w:val="single"/>
        </w:rPr>
        <w:t xml:space="preserve"> is to be asserted </w:t>
      </w:r>
      <w:r w:rsidRPr="00361236">
        <w:rPr>
          <w:rStyle w:val="Emphasis"/>
          <w:rFonts w:asciiTheme="majorHAnsi" w:hAnsiTheme="majorHAnsi" w:cstheme="majorHAnsi"/>
          <w:sz w:val="26"/>
          <w:szCs w:val="26"/>
        </w:rPr>
        <w:t>directly</w:t>
      </w:r>
      <w:r w:rsidRPr="00361236">
        <w:rPr>
          <w:rFonts w:asciiTheme="majorHAnsi" w:hAnsiTheme="majorHAnsi" w:cstheme="majorHAnsi"/>
          <w:szCs w:val="26"/>
          <w:u w:val="single"/>
        </w:rPr>
        <w:t xml:space="preserve"> </w:t>
      </w:r>
      <w:r w:rsidRPr="00361236">
        <w:rPr>
          <w:rFonts w:asciiTheme="majorHAnsi" w:hAnsiTheme="majorHAnsi" w:cstheme="majorHAnsi"/>
          <w:szCs w:val="26"/>
          <w:highlight w:val="cyan"/>
          <w:u w:val="single"/>
        </w:rPr>
        <w:t>as a</w:t>
      </w:r>
      <w:r w:rsidRPr="00361236">
        <w:rPr>
          <w:rFonts w:asciiTheme="majorHAnsi" w:hAnsiTheme="majorHAnsi" w:cstheme="majorHAnsi"/>
          <w:szCs w:val="26"/>
          <w:u w:val="single"/>
        </w:rPr>
        <w:t xml:space="preserve"> form of </w:t>
      </w:r>
      <w:r w:rsidRPr="00361236">
        <w:rPr>
          <w:rStyle w:val="Emphasis"/>
          <w:rFonts w:asciiTheme="majorHAnsi" w:hAnsiTheme="majorHAnsi" w:cstheme="majorHAnsi"/>
          <w:sz w:val="26"/>
          <w:szCs w:val="26"/>
          <w:highlight w:val="cyan"/>
        </w:rPr>
        <w:t>federal common law</w:t>
      </w:r>
      <w:r w:rsidRPr="00361236">
        <w:rPr>
          <w:rFonts w:asciiTheme="majorHAnsi" w:hAnsiTheme="majorHAnsi" w:cstheme="majorHAnsi"/>
          <w:szCs w:val="26"/>
          <w:u w:val="single"/>
        </w:rPr>
        <w:t xml:space="preserve">, rather than being applied through a </w:t>
      </w:r>
      <w:r w:rsidRPr="00361236">
        <w:rPr>
          <w:rStyle w:val="Emphasis"/>
          <w:rFonts w:asciiTheme="majorHAnsi" w:hAnsiTheme="majorHAnsi" w:cstheme="majorHAnsi"/>
          <w:sz w:val="26"/>
          <w:szCs w:val="26"/>
        </w:rPr>
        <w:t>particular statute that may impose its own historically grounded limits</w:t>
      </w:r>
      <w:r w:rsidRPr="00361236">
        <w:rPr>
          <w:rFonts w:asciiTheme="majorHAnsi" w:hAnsiTheme="majorHAnsi" w:cstheme="majorHAnsi"/>
          <w:sz w:val="16"/>
          <w:szCs w:val="26"/>
        </w:rPr>
        <w:t>.221</w:t>
      </w:r>
      <w:r w:rsidRPr="00361236">
        <w:rPr>
          <w:rFonts w:asciiTheme="majorHAnsi" w:hAnsiTheme="majorHAnsi" w:cstheme="majorHAnsi"/>
          <w:b/>
          <w:iCs/>
          <w:szCs w:val="26"/>
          <w:u w:val="single"/>
        </w:rPr>
        <w:t xml:space="preserve"> </w:t>
      </w:r>
      <w:r w:rsidRPr="00361236">
        <w:rPr>
          <w:rFonts w:asciiTheme="majorHAnsi" w:hAnsiTheme="majorHAnsi" w:cstheme="majorHAnsi"/>
          <w:sz w:val="16"/>
          <w:szCs w:val="26"/>
        </w:rPr>
        <w:t xml:space="preserve">At the same time, </w:t>
      </w:r>
      <w:r w:rsidRPr="00361236">
        <w:rPr>
          <w:rFonts w:asciiTheme="majorHAnsi" w:hAnsiTheme="majorHAnsi" w:cstheme="majorHAnsi"/>
          <w:szCs w:val="26"/>
          <w:u w:val="single"/>
        </w:rPr>
        <w:t xml:space="preserve">the </w:t>
      </w:r>
      <w:r w:rsidRPr="00361236">
        <w:rPr>
          <w:rStyle w:val="Emphasis"/>
          <w:rFonts w:asciiTheme="majorHAnsi" w:hAnsiTheme="majorHAnsi" w:cstheme="majorHAnsi"/>
          <w:sz w:val="26"/>
          <w:szCs w:val="26"/>
        </w:rPr>
        <w:t xml:space="preserve">substantive </w:t>
      </w:r>
      <w:r w:rsidRPr="00361236">
        <w:rPr>
          <w:rStyle w:val="Emphasis"/>
          <w:rFonts w:asciiTheme="majorHAnsi" w:hAnsiTheme="majorHAnsi" w:cstheme="majorHAnsi"/>
          <w:sz w:val="26"/>
          <w:szCs w:val="26"/>
          <w:highlight w:val="cyan"/>
        </w:rPr>
        <w:t>standard</w:t>
      </w:r>
      <w:r w:rsidRPr="00361236">
        <w:rPr>
          <w:rFonts w:asciiTheme="majorHAnsi" w:hAnsiTheme="majorHAnsi" w:cstheme="majorHAnsi"/>
          <w:szCs w:val="26"/>
          <w:u w:val="single"/>
        </w:rPr>
        <w:t xml:space="preserve"> set forth in Sosa is relevant in allowing for suitably delineated CIL to be </w:t>
      </w:r>
      <w:r w:rsidRPr="00361236">
        <w:rPr>
          <w:rFonts w:asciiTheme="majorHAnsi" w:hAnsiTheme="majorHAnsi" w:cstheme="majorHAnsi"/>
          <w:szCs w:val="26"/>
          <w:highlight w:val="cyan"/>
          <w:u w:val="single"/>
        </w:rPr>
        <w:t xml:space="preserve">directly </w:t>
      </w:r>
      <w:r w:rsidRPr="00361236">
        <w:rPr>
          <w:rStyle w:val="Emphasis"/>
          <w:rFonts w:asciiTheme="majorHAnsi" w:hAnsiTheme="majorHAnsi" w:cstheme="majorHAnsi"/>
          <w:sz w:val="26"/>
          <w:szCs w:val="26"/>
          <w:highlight w:val="cyan"/>
        </w:rPr>
        <w:t>applied</w:t>
      </w:r>
      <w:r w:rsidRPr="00361236">
        <w:rPr>
          <w:rFonts w:asciiTheme="majorHAnsi" w:hAnsiTheme="majorHAnsi" w:cstheme="majorHAnsi"/>
          <w:szCs w:val="26"/>
          <w:highlight w:val="cyan"/>
          <w:u w:val="single"/>
        </w:rPr>
        <w:t xml:space="preserve"> in</w:t>
      </w:r>
      <w:r w:rsidRPr="00361236">
        <w:rPr>
          <w:rFonts w:asciiTheme="majorHAnsi" w:hAnsiTheme="majorHAnsi" w:cstheme="majorHAnsi"/>
          <w:szCs w:val="26"/>
          <w:u w:val="single"/>
        </w:rPr>
        <w:t xml:space="preserve"> domestic </w:t>
      </w:r>
      <w:r w:rsidRPr="00361236">
        <w:rPr>
          <w:rStyle w:val="Emphasis"/>
          <w:rFonts w:asciiTheme="majorHAnsi" w:hAnsiTheme="majorHAnsi" w:cstheme="majorHAnsi"/>
          <w:sz w:val="26"/>
          <w:szCs w:val="26"/>
        </w:rPr>
        <w:t>federal</w:t>
      </w:r>
      <w:r w:rsidRPr="00361236">
        <w:rPr>
          <w:rFonts w:asciiTheme="majorHAnsi" w:hAnsiTheme="majorHAnsi" w:cstheme="majorHAnsi"/>
          <w:szCs w:val="26"/>
          <w:u w:val="single"/>
        </w:rPr>
        <w:t xml:space="preserve"> and </w:t>
      </w:r>
      <w:r w:rsidRPr="00361236">
        <w:rPr>
          <w:rStyle w:val="Emphasis"/>
          <w:rFonts w:asciiTheme="majorHAnsi" w:hAnsiTheme="majorHAnsi" w:cstheme="majorHAnsi"/>
          <w:sz w:val="26"/>
          <w:szCs w:val="26"/>
        </w:rPr>
        <w:t>state</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highlight w:val="cyan"/>
        </w:rPr>
        <w:t>court</w:t>
      </w:r>
      <w:r w:rsidRPr="00361236">
        <w:rPr>
          <w:rFonts w:asciiTheme="majorHAnsi" w:hAnsiTheme="majorHAnsi" w:cstheme="majorHAnsi"/>
          <w:szCs w:val="26"/>
          <w:highlight w:val="cyan"/>
          <w:u w:val="single"/>
        </w:rPr>
        <w:t xml:space="preserve"> </w:t>
      </w:r>
      <w:r w:rsidRPr="00361236">
        <w:rPr>
          <w:rStyle w:val="Emphasis"/>
          <w:rFonts w:asciiTheme="majorHAnsi" w:hAnsiTheme="majorHAnsi" w:cstheme="majorHAnsi"/>
          <w:sz w:val="26"/>
          <w:szCs w:val="26"/>
          <w:highlight w:val="cyan"/>
        </w:rPr>
        <w:t>contexts</w:t>
      </w:r>
      <w:r w:rsidRPr="00361236">
        <w:rPr>
          <w:rFonts w:asciiTheme="majorHAnsi" w:hAnsiTheme="majorHAnsi" w:cstheme="majorHAnsi"/>
          <w:sz w:val="16"/>
          <w:szCs w:val="2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r w:rsidRPr="00361236">
        <w:rPr>
          <w:rFonts w:asciiTheme="majorHAnsi" w:hAnsiTheme="majorHAnsi" w:cstheme="majorHAnsi"/>
          <w:b/>
          <w:iCs/>
          <w:szCs w:val="26"/>
          <w:u w:val="single"/>
        </w:rPr>
        <w:t xml:space="preserve"> </w:t>
      </w:r>
      <w:r w:rsidRPr="00361236">
        <w:rPr>
          <w:rFonts w:asciiTheme="majorHAnsi" w:hAnsiTheme="majorHAnsi" w:cstheme="majorHAnsi"/>
          <w:sz w:val="16"/>
          <w:szCs w:val="26"/>
        </w:rPr>
        <w:t xml:space="preserve">Lower </w:t>
      </w:r>
      <w:r w:rsidRPr="00361236">
        <w:rPr>
          <w:rFonts w:asciiTheme="majorHAnsi" w:hAnsiTheme="majorHAnsi" w:cstheme="majorHAnsi"/>
          <w:szCs w:val="26"/>
          <w:u w:val="single"/>
        </w:rPr>
        <w:t xml:space="preserve">courts have </w:t>
      </w:r>
      <w:r w:rsidRPr="00361236">
        <w:rPr>
          <w:rStyle w:val="Emphasis"/>
          <w:rFonts w:asciiTheme="majorHAnsi" w:hAnsiTheme="majorHAnsi" w:cstheme="majorHAnsi"/>
          <w:sz w:val="26"/>
          <w:szCs w:val="26"/>
        </w:rPr>
        <w:t>understood</w:t>
      </w:r>
      <w:r w:rsidRPr="00361236">
        <w:rPr>
          <w:rFonts w:asciiTheme="majorHAnsi" w:hAnsiTheme="majorHAnsi" w:cstheme="majorHAnsi"/>
          <w:szCs w:val="26"/>
          <w:u w:val="single"/>
        </w:rPr>
        <w:t xml:space="preserve"> that Sosa sets a “‘</w:t>
      </w:r>
      <w:r w:rsidRPr="00361236">
        <w:rPr>
          <w:rStyle w:val="Emphasis"/>
          <w:rFonts w:asciiTheme="majorHAnsi" w:hAnsiTheme="majorHAnsi" w:cstheme="majorHAnsi"/>
          <w:sz w:val="26"/>
          <w:szCs w:val="26"/>
        </w:rPr>
        <w:t>high</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bar</w:t>
      </w:r>
      <w:r w:rsidRPr="00361236">
        <w:rPr>
          <w:rFonts w:asciiTheme="majorHAnsi" w:hAnsiTheme="majorHAnsi" w:cstheme="majorHAnsi"/>
          <w:szCs w:val="26"/>
          <w:u w:val="single"/>
        </w:rPr>
        <w:t xml:space="preserve"> to new private causes of action’ alleging violations of CIL</w:t>
      </w:r>
      <w:r w:rsidRPr="00361236">
        <w:rPr>
          <w:rFonts w:asciiTheme="majorHAnsi" w:hAnsiTheme="majorHAnsi" w:cstheme="majorHAnsi"/>
          <w:sz w:val="16"/>
          <w:szCs w:val="26"/>
        </w:rPr>
        <w:t xml:space="preserve">”226 </w:t>
      </w:r>
      <w:r w:rsidRPr="00361236">
        <w:rPr>
          <w:rFonts w:asciiTheme="majorHAnsi" w:hAnsiTheme="majorHAnsi" w:cstheme="majorHAnsi"/>
          <w:szCs w:val="26"/>
          <w:u w:val="single"/>
        </w:rPr>
        <w:t xml:space="preserve">based on </w:t>
      </w:r>
      <w:r w:rsidRPr="00361236">
        <w:rPr>
          <w:rStyle w:val="Emphasis"/>
          <w:rFonts w:asciiTheme="majorHAnsi" w:hAnsiTheme="majorHAnsi" w:cstheme="majorHAnsi"/>
          <w:sz w:val="26"/>
          <w:szCs w:val="26"/>
        </w:rPr>
        <w:t>whether</w:t>
      </w:r>
      <w:r w:rsidRPr="00361236">
        <w:rPr>
          <w:rFonts w:asciiTheme="majorHAnsi" w:hAnsiTheme="majorHAnsi" w:cstheme="majorHAnsi"/>
          <w:szCs w:val="26"/>
          <w:u w:val="single"/>
        </w:rPr>
        <w:t xml:space="preserve"> the sources of such law are “sufficiently </w:t>
      </w:r>
      <w:r w:rsidRPr="00361236">
        <w:rPr>
          <w:rStyle w:val="Emphasis"/>
          <w:rFonts w:asciiTheme="majorHAnsi" w:hAnsiTheme="majorHAnsi" w:cstheme="majorHAnsi"/>
          <w:sz w:val="26"/>
          <w:szCs w:val="26"/>
        </w:rPr>
        <w:t>specific</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universal</w:t>
      </w:r>
      <w:r w:rsidRPr="00361236">
        <w:rPr>
          <w:rFonts w:asciiTheme="majorHAnsi" w:hAnsiTheme="majorHAnsi" w:cstheme="majorHAnsi"/>
          <w:szCs w:val="26"/>
          <w:u w:val="single"/>
        </w:rPr>
        <w:t xml:space="preserve">, and </w:t>
      </w:r>
      <w:r w:rsidRPr="00361236">
        <w:rPr>
          <w:rStyle w:val="Emphasis"/>
          <w:rFonts w:asciiTheme="majorHAnsi" w:hAnsiTheme="majorHAnsi" w:cstheme="majorHAnsi"/>
          <w:sz w:val="26"/>
          <w:szCs w:val="26"/>
        </w:rPr>
        <w:t>obligatory</w:t>
      </w:r>
      <w:r w:rsidRPr="00361236">
        <w:rPr>
          <w:rFonts w:asciiTheme="majorHAnsi" w:hAnsiTheme="majorHAnsi" w:cstheme="majorHAnsi"/>
          <w:szCs w:val="26"/>
          <w:u w:val="single"/>
        </w:rPr>
        <w:t>.”</w:t>
      </w:r>
      <w:r w:rsidRPr="00361236">
        <w:rPr>
          <w:rFonts w:asciiTheme="majorHAnsi" w:hAnsiTheme="majorHAnsi" w:cstheme="majorHAnsi"/>
          <w:sz w:val="16"/>
          <w:szCs w:val="26"/>
        </w:rPr>
        <w:t xml:space="preserve">227 But </w:t>
      </w:r>
      <w:r w:rsidRPr="00361236">
        <w:rPr>
          <w:rFonts w:asciiTheme="majorHAnsi" w:hAnsiTheme="majorHAnsi" w:cstheme="majorHAnsi"/>
          <w:szCs w:val="26"/>
          <w:u w:val="single"/>
        </w:rPr>
        <w:t xml:space="preserve">they have proceeded to recognize </w:t>
      </w:r>
      <w:r w:rsidRPr="00361236">
        <w:rPr>
          <w:rStyle w:val="Emphasis"/>
          <w:rFonts w:asciiTheme="majorHAnsi" w:hAnsiTheme="majorHAnsi" w:cstheme="majorHAnsi"/>
          <w:sz w:val="26"/>
          <w:szCs w:val="26"/>
        </w:rPr>
        <w:t>such causes of action when</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multiple international agreements</w:t>
      </w:r>
      <w:r w:rsidRPr="00361236">
        <w:rPr>
          <w:rFonts w:asciiTheme="majorHAnsi" w:hAnsiTheme="majorHAnsi" w:cstheme="majorHAnsi"/>
          <w:sz w:val="16"/>
          <w:szCs w:val="26"/>
        </w:rPr>
        <w:t xml:space="preserve"> (including one that is binding on more than 160 signatory states), as well as the domestic laws of over 80 states, </w:t>
      </w:r>
      <w:r w:rsidRPr="00361236">
        <w:rPr>
          <w:rFonts w:asciiTheme="majorHAnsi" w:hAnsiTheme="majorHAnsi" w:cstheme="majorHAnsi"/>
          <w:szCs w:val="26"/>
          <w:u w:val="single"/>
        </w:rPr>
        <w:t xml:space="preserve">adopt a particular </w:t>
      </w:r>
      <w:r w:rsidRPr="00361236">
        <w:rPr>
          <w:rStyle w:val="Emphasis"/>
          <w:rFonts w:asciiTheme="majorHAnsi" w:hAnsiTheme="majorHAnsi" w:cstheme="majorHAnsi"/>
          <w:sz w:val="26"/>
          <w:szCs w:val="26"/>
        </w:rPr>
        <w:t>definition</w:t>
      </w:r>
      <w:r w:rsidRPr="00361236">
        <w:rPr>
          <w:rFonts w:asciiTheme="majorHAnsi" w:hAnsiTheme="majorHAnsi" w:cstheme="majorHAnsi"/>
          <w:szCs w:val="26"/>
          <w:u w:val="single"/>
        </w:rPr>
        <w:t xml:space="preserve"> of that norm.”</w:t>
      </w:r>
      <w:r w:rsidRPr="00361236">
        <w:rPr>
          <w:rFonts w:asciiTheme="majorHAnsi" w:hAnsiTheme="majorHAnsi" w:cstheme="majorHAnsi"/>
          <w:sz w:val="16"/>
          <w:szCs w:val="26"/>
        </w:rPr>
        <w:t xml:space="preserve">228 As has been amply demonstrated in sections B and C of this Part, </w:t>
      </w:r>
      <w:r w:rsidRPr="00361236">
        <w:rPr>
          <w:rFonts w:asciiTheme="majorHAnsi" w:hAnsiTheme="majorHAnsi" w:cstheme="majorHAnsi"/>
          <w:szCs w:val="26"/>
          <w:u w:val="single"/>
        </w:rPr>
        <w:t xml:space="preserve">the </w:t>
      </w:r>
      <w:r w:rsidRPr="00361236">
        <w:rPr>
          <w:rFonts w:asciiTheme="majorHAnsi" w:hAnsiTheme="majorHAnsi" w:cstheme="majorHAnsi"/>
          <w:szCs w:val="26"/>
          <w:highlight w:val="cyan"/>
          <w:u w:val="single"/>
        </w:rPr>
        <w:t>universality of</w:t>
      </w:r>
      <w:r w:rsidRPr="00361236">
        <w:rPr>
          <w:rFonts w:asciiTheme="majorHAnsi" w:hAnsiTheme="majorHAnsi" w:cstheme="majorHAnsi"/>
          <w:szCs w:val="26"/>
          <w:u w:val="single"/>
        </w:rPr>
        <w:t xml:space="preserve"> the claims based on </w:t>
      </w:r>
      <w:r w:rsidRPr="00361236">
        <w:rPr>
          <w:rFonts w:asciiTheme="majorHAnsi" w:hAnsiTheme="majorHAnsi" w:cstheme="majorHAnsi"/>
          <w:szCs w:val="26"/>
          <w:highlight w:val="cyan"/>
          <w:u w:val="single"/>
        </w:rPr>
        <w:t xml:space="preserve">the right to strike as part of </w:t>
      </w:r>
      <w:r w:rsidRPr="00361236">
        <w:rPr>
          <w:rStyle w:val="Emphasis"/>
          <w:rFonts w:asciiTheme="majorHAnsi" w:hAnsiTheme="majorHAnsi" w:cstheme="majorHAnsi"/>
          <w:sz w:val="26"/>
          <w:szCs w:val="26"/>
          <w:highlight w:val="cyan"/>
        </w:rPr>
        <w:t>FOA</w:t>
      </w:r>
      <w:r w:rsidRPr="00361236">
        <w:rPr>
          <w:rFonts w:asciiTheme="majorHAnsi" w:hAnsiTheme="majorHAnsi" w:cstheme="majorHAnsi"/>
          <w:szCs w:val="26"/>
          <w:highlight w:val="cyan"/>
          <w:u w:val="single"/>
        </w:rPr>
        <w:t xml:space="preserve"> can </w:t>
      </w:r>
      <w:r w:rsidRPr="00361236">
        <w:rPr>
          <w:rStyle w:val="Emphasis"/>
          <w:rFonts w:asciiTheme="majorHAnsi" w:hAnsiTheme="majorHAnsi" w:cstheme="majorHAnsi"/>
          <w:sz w:val="26"/>
          <w:szCs w:val="26"/>
          <w:highlight w:val="cyan"/>
        </w:rPr>
        <w:t>qualify</w:t>
      </w:r>
      <w:r w:rsidRPr="00361236">
        <w:rPr>
          <w:rFonts w:asciiTheme="majorHAnsi" w:hAnsiTheme="majorHAnsi" w:cstheme="majorHAnsi"/>
          <w:szCs w:val="26"/>
          <w:u w:val="single"/>
        </w:rPr>
        <w:t xml:space="preserve"> under this </w:t>
      </w:r>
      <w:r w:rsidRPr="00361236">
        <w:rPr>
          <w:rStyle w:val="Emphasis"/>
          <w:rFonts w:asciiTheme="majorHAnsi" w:hAnsiTheme="majorHAnsi" w:cstheme="majorHAnsi"/>
          <w:sz w:val="26"/>
          <w:szCs w:val="26"/>
        </w:rPr>
        <w:t>approach</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The rig</w:t>
      </w:r>
      <w:r w:rsidRPr="00361236">
        <w:rPr>
          <w:rFonts w:asciiTheme="majorHAnsi" w:hAnsiTheme="majorHAnsi" w:cstheme="majorHAnsi"/>
          <w:szCs w:val="26"/>
          <w:highlight w:val="cyan"/>
          <w:u w:val="single"/>
        </w:rPr>
        <w:t xml:space="preserve">ht is recognized under </w:t>
      </w:r>
      <w:r w:rsidRPr="00361236">
        <w:rPr>
          <w:rStyle w:val="Emphasis"/>
          <w:rFonts w:asciiTheme="majorHAnsi" w:hAnsiTheme="majorHAnsi" w:cstheme="majorHAnsi"/>
          <w:sz w:val="26"/>
          <w:szCs w:val="26"/>
          <w:highlight w:val="cyan"/>
        </w:rPr>
        <w:t>multiple</w:t>
      </w:r>
      <w:r w:rsidRPr="00361236">
        <w:rPr>
          <w:rFonts w:asciiTheme="majorHAnsi" w:hAnsiTheme="majorHAnsi" w:cstheme="majorHAnsi"/>
          <w:szCs w:val="26"/>
          <w:highlight w:val="cyan"/>
          <w:u w:val="single"/>
        </w:rPr>
        <w:t xml:space="preserve"> </w:t>
      </w:r>
      <w:r w:rsidRPr="00361236">
        <w:rPr>
          <w:rStyle w:val="Emphasis"/>
          <w:rFonts w:asciiTheme="majorHAnsi" w:hAnsiTheme="majorHAnsi" w:cstheme="majorHAnsi"/>
          <w:sz w:val="26"/>
          <w:szCs w:val="26"/>
          <w:highlight w:val="cyan"/>
        </w:rPr>
        <w:t>international</w:t>
      </w:r>
      <w:r w:rsidRPr="00361236">
        <w:rPr>
          <w:rFonts w:asciiTheme="majorHAnsi" w:hAnsiTheme="majorHAnsi" w:cstheme="majorHAnsi"/>
          <w:szCs w:val="26"/>
          <w:highlight w:val="cyan"/>
          <w:u w:val="single"/>
        </w:rPr>
        <w:t xml:space="preserve"> </w:t>
      </w:r>
      <w:r w:rsidRPr="00361236">
        <w:rPr>
          <w:rStyle w:val="Emphasis"/>
          <w:rFonts w:asciiTheme="majorHAnsi" w:hAnsiTheme="majorHAnsi" w:cstheme="majorHAnsi"/>
          <w:sz w:val="26"/>
          <w:szCs w:val="26"/>
          <w:highlight w:val="cyan"/>
        </w:rPr>
        <w:t>agreements</w:t>
      </w:r>
      <w:r w:rsidRPr="00361236">
        <w:rPr>
          <w:rFonts w:asciiTheme="majorHAnsi" w:hAnsiTheme="majorHAnsi" w:cstheme="majorHAnsi"/>
          <w:sz w:val="16"/>
          <w:szCs w:val="26"/>
        </w:rPr>
        <w:t xml:space="preserve"> (</w:t>
      </w:r>
      <w:r w:rsidRPr="00361236">
        <w:rPr>
          <w:rFonts w:asciiTheme="majorHAnsi" w:hAnsiTheme="majorHAnsi" w:cstheme="majorHAnsi"/>
          <w:b/>
          <w:bCs/>
          <w:szCs w:val="26"/>
          <w:highlight w:val="cyan"/>
          <w:u w:val="single"/>
        </w:rPr>
        <w:t xml:space="preserve">including ILO </w:t>
      </w:r>
      <w:r w:rsidRPr="00361236">
        <w:rPr>
          <w:rFonts w:asciiTheme="majorHAnsi" w:hAnsiTheme="majorHAnsi" w:cstheme="majorHAnsi"/>
          <w:b/>
          <w:bCs/>
          <w:szCs w:val="26"/>
          <w:u w:val="single"/>
        </w:rPr>
        <w:t>conventions</w:t>
      </w:r>
      <w:r w:rsidRPr="00361236">
        <w:rPr>
          <w:rFonts w:asciiTheme="majorHAnsi" w:hAnsiTheme="majorHAnsi" w:cstheme="majorHAnsi"/>
          <w:sz w:val="16"/>
          <w:szCs w:val="26"/>
        </w:rPr>
        <w:t xml:space="preserve"> ratified by over 150 states and other international agreements ratified by over 170 states); </w:t>
      </w:r>
      <w:r w:rsidRPr="00361236">
        <w:rPr>
          <w:rFonts w:asciiTheme="majorHAnsi" w:hAnsiTheme="majorHAnsi" w:cstheme="majorHAnsi"/>
          <w:szCs w:val="26"/>
          <w:u w:val="single"/>
        </w:rPr>
        <w:t>regional human rights agreements around the world</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domestic constitutions and laws in over 90 countries</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 xml:space="preserve">and </w:t>
      </w:r>
      <w:r w:rsidRPr="00361236">
        <w:rPr>
          <w:rStyle w:val="Emphasis"/>
          <w:rFonts w:asciiTheme="majorHAnsi" w:hAnsiTheme="majorHAnsi" w:cstheme="majorHAnsi"/>
          <w:sz w:val="26"/>
          <w:szCs w:val="26"/>
        </w:rPr>
        <w:t>major</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court</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decisions</w:t>
      </w:r>
      <w:r w:rsidRPr="00361236">
        <w:rPr>
          <w:rFonts w:asciiTheme="majorHAnsi" w:hAnsiTheme="majorHAnsi" w:cstheme="majorHAnsi"/>
          <w:szCs w:val="26"/>
          <w:u w:val="single"/>
        </w:rPr>
        <w:t xml:space="preserve"> at both a regional and national level. Further, </w:t>
      </w:r>
      <w:r w:rsidRPr="00361236">
        <w:rPr>
          <w:rFonts w:asciiTheme="majorHAnsi" w:hAnsiTheme="majorHAnsi" w:cstheme="majorHAnsi"/>
          <w:szCs w:val="26"/>
          <w:highlight w:val="cyan"/>
          <w:u w:val="single"/>
        </w:rPr>
        <w:t xml:space="preserve">this </w:t>
      </w:r>
      <w:r w:rsidRPr="00361236">
        <w:rPr>
          <w:rStyle w:val="Emphasis"/>
          <w:rFonts w:asciiTheme="majorHAnsi" w:hAnsiTheme="majorHAnsi" w:cstheme="majorHAnsi"/>
          <w:sz w:val="26"/>
          <w:szCs w:val="26"/>
          <w:highlight w:val="cyan"/>
        </w:rPr>
        <w:t>CIL</w:t>
      </w:r>
      <w:r w:rsidRPr="00361236">
        <w:rPr>
          <w:rFonts w:asciiTheme="majorHAnsi" w:hAnsiTheme="majorHAnsi" w:cstheme="majorHAnsi"/>
          <w:szCs w:val="26"/>
          <w:highlight w:val="cyan"/>
          <w:u w:val="single"/>
        </w:rPr>
        <w:t xml:space="preserve"> norm includes</w:t>
      </w:r>
      <w:r w:rsidRPr="00361236">
        <w:rPr>
          <w:rFonts w:asciiTheme="majorHAnsi" w:hAnsiTheme="majorHAnsi" w:cstheme="majorHAnsi"/>
          <w:szCs w:val="26"/>
          <w:u w:val="single"/>
        </w:rPr>
        <w:t xml:space="preserve"> a </w:t>
      </w:r>
      <w:r w:rsidRPr="00361236">
        <w:rPr>
          <w:rStyle w:val="Emphasis"/>
          <w:rFonts w:asciiTheme="majorHAnsi" w:hAnsiTheme="majorHAnsi" w:cstheme="majorHAnsi"/>
          <w:sz w:val="26"/>
          <w:szCs w:val="26"/>
        </w:rPr>
        <w:t>sufficient</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level</w:t>
      </w:r>
      <w:r w:rsidRPr="00361236">
        <w:rPr>
          <w:rFonts w:asciiTheme="majorHAnsi" w:hAnsiTheme="majorHAnsi" w:cstheme="majorHAnsi"/>
          <w:szCs w:val="26"/>
          <w:u w:val="single"/>
        </w:rPr>
        <w:t xml:space="preserve"> of </w:t>
      </w:r>
      <w:r w:rsidRPr="00361236">
        <w:rPr>
          <w:rStyle w:val="Emphasis"/>
          <w:rFonts w:asciiTheme="majorHAnsi" w:hAnsiTheme="majorHAnsi" w:cstheme="majorHAnsi"/>
          <w:sz w:val="26"/>
          <w:szCs w:val="26"/>
          <w:highlight w:val="cyan"/>
        </w:rPr>
        <w:t>specificity</w:t>
      </w:r>
      <w:r w:rsidRPr="00361236">
        <w:rPr>
          <w:rFonts w:asciiTheme="majorHAnsi" w:hAnsiTheme="majorHAnsi" w:cstheme="majorHAnsi"/>
          <w:szCs w:val="26"/>
          <w:highlight w:val="cyan"/>
          <w:u w:val="single"/>
        </w:rPr>
        <w:t xml:space="preserve"> regarding</w:t>
      </w:r>
      <w:r w:rsidRPr="00361236">
        <w:rPr>
          <w:rFonts w:asciiTheme="majorHAnsi" w:hAnsiTheme="majorHAnsi" w:cstheme="majorHAnsi"/>
          <w:szCs w:val="26"/>
          <w:u w:val="single"/>
        </w:rPr>
        <w:t xml:space="preserve"> the two key areas that are the focus of </w:t>
      </w:r>
      <w:r w:rsidRPr="00361236">
        <w:rPr>
          <w:rStyle w:val="Emphasis"/>
          <w:rFonts w:asciiTheme="majorHAnsi" w:hAnsiTheme="majorHAnsi" w:cstheme="majorHAnsi"/>
          <w:sz w:val="26"/>
          <w:szCs w:val="26"/>
          <w:highlight w:val="cyan"/>
        </w:rPr>
        <w:t>analysis</w:t>
      </w:r>
      <w:r w:rsidRPr="00361236">
        <w:rPr>
          <w:rFonts w:asciiTheme="majorHAnsi" w:hAnsiTheme="majorHAnsi" w:cstheme="majorHAnsi"/>
          <w:szCs w:val="26"/>
          <w:u w:val="single"/>
        </w:rPr>
        <w:t xml:space="preserve"> for </w:t>
      </w:r>
      <w:r w:rsidRPr="00361236">
        <w:rPr>
          <w:rStyle w:val="Emphasis"/>
          <w:rFonts w:asciiTheme="majorHAnsi" w:hAnsiTheme="majorHAnsi" w:cstheme="majorHAnsi"/>
          <w:sz w:val="26"/>
          <w:szCs w:val="26"/>
        </w:rPr>
        <w:t>purposes</w:t>
      </w:r>
      <w:r w:rsidRPr="00361236">
        <w:rPr>
          <w:rFonts w:asciiTheme="majorHAnsi" w:hAnsiTheme="majorHAnsi" w:cstheme="majorHAnsi"/>
          <w:szCs w:val="26"/>
          <w:u w:val="single"/>
        </w:rPr>
        <w:t xml:space="preserve"> of U.S. law</w:t>
      </w:r>
      <w:r w:rsidRPr="00361236">
        <w:rPr>
          <w:rFonts w:asciiTheme="majorHAnsi" w:hAnsiTheme="majorHAnsi" w:cstheme="majorHAnsi"/>
          <w:sz w:val="16"/>
          <w:szCs w:val="26"/>
        </w:rPr>
        <w:t xml:space="preserve">: </w:t>
      </w:r>
      <w:r w:rsidRPr="00361236">
        <w:rPr>
          <w:rFonts w:asciiTheme="majorHAnsi" w:hAnsiTheme="majorHAnsi" w:cstheme="majorHAnsi"/>
          <w:szCs w:val="26"/>
          <w:u w:val="single"/>
        </w:rPr>
        <w:t xml:space="preserve">the </w:t>
      </w:r>
      <w:r w:rsidRPr="00361236">
        <w:rPr>
          <w:rFonts w:asciiTheme="majorHAnsi" w:hAnsiTheme="majorHAnsi" w:cstheme="majorHAnsi"/>
          <w:szCs w:val="26"/>
          <w:highlight w:val="cyan"/>
          <w:u w:val="single"/>
        </w:rPr>
        <w:t>right</w:t>
      </w:r>
      <w:r w:rsidRPr="00361236">
        <w:rPr>
          <w:rFonts w:asciiTheme="majorHAnsi" w:hAnsiTheme="majorHAnsi" w:cstheme="majorHAnsi"/>
          <w:szCs w:val="26"/>
          <w:u w:val="single"/>
        </w:rPr>
        <w:t xml:space="preserve"> of public employees </w:t>
      </w:r>
      <w:r w:rsidRPr="00361236">
        <w:rPr>
          <w:rFonts w:asciiTheme="majorHAnsi" w:hAnsiTheme="majorHAnsi" w:cstheme="majorHAnsi"/>
          <w:szCs w:val="26"/>
          <w:highlight w:val="cyan"/>
          <w:u w:val="single"/>
        </w:rPr>
        <w:t xml:space="preserve">to engage in </w:t>
      </w:r>
      <w:r w:rsidRPr="00361236">
        <w:rPr>
          <w:rStyle w:val="Emphasis"/>
          <w:rFonts w:asciiTheme="majorHAnsi" w:hAnsiTheme="majorHAnsi" w:cstheme="majorHAnsi"/>
          <w:sz w:val="26"/>
          <w:szCs w:val="26"/>
          <w:highlight w:val="cyan"/>
        </w:rPr>
        <w:t>strike</w:t>
      </w:r>
      <w:r w:rsidRPr="00361236">
        <w:rPr>
          <w:rFonts w:asciiTheme="majorHAnsi" w:hAnsiTheme="majorHAnsi" w:cstheme="majorHAnsi"/>
          <w:szCs w:val="26"/>
          <w:highlight w:val="cyan"/>
          <w:u w:val="single"/>
        </w:rPr>
        <w:t xml:space="preserve"> </w:t>
      </w:r>
      <w:r w:rsidRPr="00361236">
        <w:rPr>
          <w:rStyle w:val="Emphasis"/>
          <w:rFonts w:asciiTheme="majorHAnsi" w:hAnsiTheme="majorHAnsi" w:cstheme="majorHAnsi"/>
          <w:sz w:val="26"/>
          <w:szCs w:val="26"/>
          <w:highlight w:val="cyan"/>
        </w:rPr>
        <w:t>activities</w:t>
      </w:r>
      <w:r w:rsidRPr="00361236">
        <w:rPr>
          <w:rFonts w:asciiTheme="majorHAnsi" w:hAnsiTheme="majorHAnsi" w:cstheme="majorHAnsi"/>
          <w:szCs w:val="26"/>
          <w:highlight w:val="cyan"/>
          <w:u w:val="single"/>
        </w:rPr>
        <w:t xml:space="preserve"> </w:t>
      </w:r>
      <w:r w:rsidRPr="00361236">
        <w:rPr>
          <w:rFonts w:asciiTheme="majorHAnsi" w:hAnsiTheme="majorHAnsi" w:cstheme="majorHAnsi"/>
          <w:szCs w:val="26"/>
          <w:u w:val="single"/>
        </w:rPr>
        <w:t xml:space="preserve">with </w:t>
      </w:r>
      <w:r w:rsidRPr="00361236">
        <w:rPr>
          <w:rStyle w:val="Emphasis"/>
          <w:rFonts w:asciiTheme="majorHAnsi" w:hAnsiTheme="majorHAnsi" w:cstheme="majorHAnsi"/>
          <w:sz w:val="26"/>
          <w:szCs w:val="26"/>
        </w:rPr>
        <w:t>limited</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exceptions</w:t>
      </w:r>
      <w:r w:rsidRPr="00361236">
        <w:rPr>
          <w:rFonts w:asciiTheme="majorHAnsi" w:hAnsiTheme="majorHAnsi" w:cstheme="majorHAnsi"/>
          <w:szCs w:val="26"/>
          <w:u w:val="single"/>
        </w:rPr>
        <w:t xml:space="preserve"> </w:t>
      </w:r>
      <w:r w:rsidRPr="00361236">
        <w:rPr>
          <w:rFonts w:asciiTheme="majorHAnsi" w:hAnsiTheme="majorHAnsi" w:cstheme="majorHAnsi"/>
          <w:szCs w:val="26"/>
          <w:highlight w:val="cyan"/>
          <w:u w:val="single"/>
        </w:rPr>
        <w:t>and</w:t>
      </w:r>
      <w:r w:rsidRPr="00361236">
        <w:rPr>
          <w:rFonts w:asciiTheme="majorHAnsi" w:hAnsiTheme="majorHAnsi" w:cstheme="majorHAnsi"/>
          <w:szCs w:val="26"/>
          <w:u w:val="single"/>
        </w:rPr>
        <w:t xml:space="preserve"> the </w:t>
      </w:r>
      <w:r w:rsidRPr="00361236">
        <w:rPr>
          <w:rStyle w:val="Emphasis"/>
          <w:rFonts w:asciiTheme="majorHAnsi" w:hAnsiTheme="majorHAnsi" w:cstheme="majorHAnsi"/>
          <w:sz w:val="26"/>
          <w:szCs w:val="26"/>
          <w:highlight w:val="cyan"/>
        </w:rPr>
        <w:t>right</w:t>
      </w:r>
      <w:r w:rsidRPr="00361236">
        <w:rPr>
          <w:rFonts w:asciiTheme="majorHAnsi" w:hAnsiTheme="majorHAnsi" w:cstheme="majorHAnsi"/>
          <w:szCs w:val="26"/>
          <w:u w:val="single"/>
        </w:rPr>
        <w:t xml:space="preserve"> of all strikers </w:t>
      </w:r>
      <w:r w:rsidRPr="00361236">
        <w:rPr>
          <w:rFonts w:asciiTheme="majorHAnsi" w:hAnsiTheme="majorHAnsi" w:cstheme="majorHAnsi"/>
          <w:szCs w:val="26"/>
          <w:highlight w:val="cyan"/>
          <w:u w:val="single"/>
        </w:rPr>
        <w:t xml:space="preserve">to be </w:t>
      </w:r>
      <w:r w:rsidRPr="00361236">
        <w:rPr>
          <w:rStyle w:val="Emphasis"/>
          <w:rFonts w:asciiTheme="majorHAnsi" w:hAnsiTheme="majorHAnsi" w:cstheme="majorHAnsi"/>
          <w:sz w:val="26"/>
          <w:szCs w:val="26"/>
          <w:highlight w:val="cyan"/>
        </w:rPr>
        <w:t>protected</w:t>
      </w:r>
      <w:r w:rsidRPr="00361236">
        <w:rPr>
          <w:rFonts w:asciiTheme="majorHAnsi" w:hAnsiTheme="majorHAnsi" w:cstheme="majorHAnsi"/>
          <w:szCs w:val="26"/>
          <w:highlight w:val="cyan"/>
          <w:u w:val="single"/>
        </w:rPr>
        <w:t xml:space="preserve"> against</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rPr>
        <w:t>permanent</w:t>
      </w:r>
      <w:r w:rsidRPr="00361236">
        <w:rPr>
          <w:rFonts w:asciiTheme="majorHAnsi" w:hAnsiTheme="majorHAnsi" w:cstheme="majorHAnsi"/>
          <w:szCs w:val="26"/>
          <w:u w:val="single"/>
        </w:rPr>
        <w:t xml:space="preserve"> </w:t>
      </w:r>
      <w:r w:rsidRPr="00361236">
        <w:rPr>
          <w:rStyle w:val="Emphasis"/>
          <w:rFonts w:asciiTheme="majorHAnsi" w:hAnsiTheme="majorHAnsi" w:cstheme="majorHAnsi"/>
          <w:sz w:val="26"/>
          <w:szCs w:val="26"/>
          <w:highlight w:val="cyan"/>
        </w:rPr>
        <w:t>replacement</w:t>
      </w:r>
      <w:r w:rsidRPr="00361236">
        <w:rPr>
          <w:rFonts w:asciiTheme="majorHAnsi" w:hAnsiTheme="majorHAnsi" w:cstheme="majorHAnsi"/>
          <w:sz w:val="16"/>
          <w:szCs w:val="26"/>
        </w:rPr>
        <w:t>.229</w:t>
      </w:r>
      <w:r w:rsidRPr="00361236">
        <w:rPr>
          <w:rFonts w:asciiTheme="majorHAnsi" w:hAnsiTheme="majorHAnsi" w:cstheme="majorHAnsi"/>
          <w:b/>
          <w:iCs/>
          <w:szCs w:val="26"/>
          <w:u w:val="single"/>
        </w:rPr>
        <w:t xml:space="preserve"> </w:t>
      </w:r>
      <w:r w:rsidRPr="00361236">
        <w:rPr>
          <w:rFonts w:asciiTheme="majorHAnsi" w:hAnsiTheme="majorHAnsi" w:cstheme="majorHAnsi"/>
          <w:sz w:val="16"/>
          <w:szCs w:val="2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361236">
        <w:rPr>
          <w:rFonts w:asciiTheme="majorHAnsi" w:hAnsiTheme="majorHAnsi" w:cstheme="majorHAnsi"/>
          <w:szCs w:val="26"/>
          <w:u w:val="single"/>
        </w:rPr>
        <w:t xml:space="preserve">identifying what </w:t>
      </w:r>
      <w:r w:rsidRPr="00361236">
        <w:rPr>
          <w:rFonts w:asciiTheme="majorHAnsi" w:hAnsiTheme="majorHAnsi" w:cstheme="majorHAnsi"/>
          <w:szCs w:val="26"/>
          <w:highlight w:val="cyan"/>
          <w:u w:val="single"/>
        </w:rPr>
        <w:t>changes in</w:t>
      </w:r>
      <w:r w:rsidRPr="00361236">
        <w:rPr>
          <w:rFonts w:asciiTheme="majorHAnsi" w:hAnsiTheme="majorHAnsi" w:cstheme="majorHAnsi"/>
          <w:szCs w:val="26"/>
          <w:u w:val="single"/>
        </w:rPr>
        <w:t xml:space="preserve"> national and state </w:t>
      </w:r>
      <w:r w:rsidRPr="00361236">
        <w:rPr>
          <w:rFonts w:asciiTheme="majorHAnsi" w:hAnsiTheme="majorHAnsi" w:cstheme="majorHAnsi"/>
          <w:szCs w:val="26"/>
          <w:highlight w:val="cyan"/>
          <w:u w:val="single"/>
        </w:rPr>
        <w:t xml:space="preserve">law would be needed to </w:t>
      </w:r>
      <w:r w:rsidRPr="00361236">
        <w:rPr>
          <w:rStyle w:val="Emphasis"/>
          <w:rFonts w:asciiTheme="majorHAnsi" w:hAnsiTheme="majorHAnsi" w:cstheme="majorHAnsi"/>
          <w:sz w:val="26"/>
          <w:szCs w:val="26"/>
          <w:highlight w:val="cyan"/>
        </w:rPr>
        <w:t>comply</w:t>
      </w:r>
      <w:r w:rsidRPr="00361236">
        <w:rPr>
          <w:rFonts w:asciiTheme="majorHAnsi" w:hAnsiTheme="majorHAnsi" w:cstheme="majorHAnsi"/>
          <w:szCs w:val="26"/>
          <w:u w:val="single"/>
        </w:rPr>
        <w:t xml:space="preserve"> with the </w:t>
      </w:r>
      <w:r w:rsidRPr="00361236">
        <w:rPr>
          <w:rStyle w:val="Emphasis"/>
          <w:rFonts w:asciiTheme="majorHAnsi" w:hAnsiTheme="majorHAnsi" w:cstheme="majorHAnsi"/>
          <w:sz w:val="26"/>
          <w:szCs w:val="26"/>
        </w:rPr>
        <w:t>Convention</w:t>
      </w:r>
      <w:r w:rsidRPr="00361236">
        <w:rPr>
          <w:rFonts w:asciiTheme="majorHAnsi" w:hAnsiTheme="majorHAnsi" w:cstheme="majorHAnsi"/>
          <w:szCs w:val="26"/>
          <w:u w:val="single"/>
        </w:rPr>
        <w:t xml:space="preserve"> in general and the </w:t>
      </w:r>
      <w:r w:rsidRPr="00361236">
        <w:rPr>
          <w:rStyle w:val="Emphasis"/>
          <w:rFonts w:asciiTheme="majorHAnsi" w:hAnsiTheme="majorHAnsi" w:cstheme="majorHAnsi"/>
          <w:sz w:val="26"/>
          <w:szCs w:val="26"/>
        </w:rPr>
        <w:t>right</w:t>
      </w:r>
      <w:r w:rsidRPr="00361236">
        <w:rPr>
          <w:rFonts w:asciiTheme="majorHAnsi" w:hAnsiTheme="majorHAnsi" w:cstheme="majorHAnsi"/>
          <w:szCs w:val="26"/>
          <w:u w:val="single"/>
        </w:rPr>
        <w:t xml:space="preserve"> to </w:t>
      </w:r>
      <w:r w:rsidRPr="00361236">
        <w:rPr>
          <w:rStyle w:val="Emphasis"/>
          <w:rFonts w:asciiTheme="majorHAnsi" w:hAnsiTheme="majorHAnsi" w:cstheme="majorHAnsi"/>
          <w:sz w:val="26"/>
          <w:szCs w:val="26"/>
        </w:rPr>
        <w:t>strike</w:t>
      </w:r>
      <w:r w:rsidRPr="00361236">
        <w:rPr>
          <w:rFonts w:asciiTheme="majorHAnsi" w:hAnsiTheme="majorHAnsi" w:cstheme="majorHAnsi"/>
          <w:szCs w:val="26"/>
          <w:u w:val="single"/>
        </w:rPr>
        <w:t xml:space="preserve"> in </w:t>
      </w:r>
      <w:r w:rsidRPr="00361236">
        <w:rPr>
          <w:rStyle w:val="Emphasis"/>
          <w:rFonts w:asciiTheme="majorHAnsi" w:hAnsiTheme="majorHAnsi" w:cstheme="majorHAnsi"/>
          <w:sz w:val="26"/>
          <w:szCs w:val="26"/>
        </w:rPr>
        <w:t>particular</w:t>
      </w:r>
      <w:r w:rsidRPr="00361236">
        <w:rPr>
          <w:rFonts w:asciiTheme="majorHAnsi" w:hAnsiTheme="majorHAnsi" w:cstheme="majorHAnsi"/>
          <w:sz w:val="16"/>
          <w:szCs w:val="26"/>
        </w:rPr>
        <w:t xml:space="preserve">. 231 U.S. employer representatives have expressed concern that ratification would alter national and state labor law in a number of important respects including the right to strike.232 </w:t>
      </w:r>
      <w:r w:rsidRPr="00361236">
        <w:rPr>
          <w:rFonts w:asciiTheme="majorHAnsi" w:hAnsiTheme="majorHAnsi" w:cstheme="majorHAnsi"/>
          <w:szCs w:val="26"/>
          <w:u w:val="single"/>
        </w:rPr>
        <w:t xml:space="preserve">Given the </w:t>
      </w:r>
      <w:r w:rsidRPr="00361236">
        <w:rPr>
          <w:rStyle w:val="Emphasis"/>
          <w:rFonts w:asciiTheme="majorHAnsi" w:hAnsiTheme="majorHAnsi" w:cstheme="majorHAnsi"/>
          <w:sz w:val="26"/>
          <w:szCs w:val="26"/>
        </w:rPr>
        <w:t>U.S. historical position</w:t>
      </w:r>
      <w:r w:rsidRPr="00361236">
        <w:rPr>
          <w:rFonts w:asciiTheme="majorHAnsi" w:hAnsiTheme="majorHAnsi" w:cstheme="majorHAnsi"/>
          <w:szCs w:val="26"/>
          <w:u w:val="single"/>
        </w:rPr>
        <w:t xml:space="preserve"> of nonobjection alongside non-ratification, the Article next addresses whether—even if </w:t>
      </w:r>
      <w:r w:rsidRPr="00361236">
        <w:rPr>
          <w:rStyle w:val="Emphasis"/>
          <w:rFonts w:asciiTheme="majorHAnsi" w:hAnsiTheme="majorHAnsi" w:cstheme="majorHAnsi"/>
          <w:sz w:val="26"/>
          <w:szCs w:val="26"/>
          <w:highlight w:val="cyan"/>
        </w:rPr>
        <w:t>the</w:t>
      </w:r>
      <w:r w:rsidRPr="00361236">
        <w:rPr>
          <w:rFonts w:asciiTheme="majorHAnsi" w:hAnsiTheme="majorHAnsi" w:cstheme="majorHAnsi"/>
          <w:szCs w:val="26"/>
          <w:highlight w:val="cyan"/>
          <w:u w:val="single"/>
        </w:rPr>
        <w:t xml:space="preserve"> </w:t>
      </w:r>
      <w:r w:rsidRPr="00361236">
        <w:rPr>
          <w:rStyle w:val="Emphasis"/>
          <w:rFonts w:asciiTheme="majorHAnsi" w:hAnsiTheme="majorHAnsi" w:cstheme="majorHAnsi"/>
          <w:sz w:val="26"/>
          <w:szCs w:val="26"/>
          <w:highlight w:val="cyan"/>
        </w:rPr>
        <w:t>right</w:t>
      </w:r>
      <w:r w:rsidRPr="00361236">
        <w:rPr>
          <w:rFonts w:asciiTheme="majorHAnsi" w:hAnsiTheme="majorHAnsi" w:cstheme="majorHAnsi"/>
          <w:szCs w:val="26"/>
          <w:highlight w:val="cyan"/>
          <w:u w:val="single"/>
        </w:rPr>
        <w:t xml:space="preserve"> to </w:t>
      </w:r>
      <w:r w:rsidRPr="00361236">
        <w:rPr>
          <w:rStyle w:val="Emphasis"/>
          <w:rFonts w:asciiTheme="majorHAnsi" w:hAnsiTheme="majorHAnsi" w:cstheme="majorHAnsi"/>
          <w:sz w:val="26"/>
          <w:szCs w:val="26"/>
          <w:highlight w:val="cyan"/>
        </w:rPr>
        <w:t>strike</w:t>
      </w:r>
      <w:r w:rsidRPr="00361236">
        <w:rPr>
          <w:rFonts w:asciiTheme="majorHAnsi" w:hAnsiTheme="majorHAnsi" w:cstheme="majorHAnsi"/>
          <w:szCs w:val="26"/>
          <w:u w:val="single"/>
        </w:rPr>
        <w:t xml:space="preserve"> under FOA is accepted </w:t>
      </w:r>
      <w:r w:rsidRPr="00361236">
        <w:rPr>
          <w:rFonts w:asciiTheme="majorHAnsi" w:hAnsiTheme="majorHAnsi" w:cstheme="majorHAnsi"/>
          <w:szCs w:val="26"/>
          <w:highlight w:val="cyan"/>
          <w:u w:val="single"/>
        </w:rPr>
        <w:t xml:space="preserve">as </w:t>
      </w:r>
      <w:r w:rsidRPr="00361236">
        <w:rPr>
          <w:rStyle w:val="Emphasis"/>
          <w:rFonts w:asciiTheme="majorHAnsi" w:hAnsiTheme="majorHAnsi" w:cstheme="majorHAnsi"/>
          <w:sz w:val="26"/>
          <w:szCs w:val="26"/>
          <w:highlight w:val="cyan"/>
        </w:rPr>
        <w:t>CIL</w:t>
      </w:r>
      <w:r w:rsidRPr="00361236">
        <w:rPr>
          <w:rFonts w:asciiTheme="majorHAnsi" w:hAnsiTheme="majorHAnsi" w:cstheme="majorHAnsi"/>
          <w:szCs w:val="26"/>
          <w:highlight w:val="cyan"/>
          <w:u w:val="single"/>
        </w:rPr>
        <w:t xml:space="preserve"> </w:t>
      </w:r>
      <w:r w:rsidRPr="00361236">
        <w:rPr>
          <w:rFonts w:asciiTheme="majorHAnsi" w:hAnsiTheme="majorHAnsi" w:cstheme="majorHAnsi"/>
          <w:szCs w:val="26"/>
          <w:u w:val="single"/>
        </w:rPr>
        <w:t xml:space="preserve">in traditional international law terms and is </w:t>
      </w:r>
      <w:r w:rsidRPr="00361236">
        <w:rPr>
          <w:rStyle w:val="Emphasis"/>
          <w:rFonts w:asciiTheme="majorHAnsi" w:hAnsiTheme="majorHAnsi" w:cstheme="majorHAnsi"/>
          <w:sz w:val="26"/>
          <w:szCs w:val="26"/>
        </w:rPr>
        <w:t>recognized</w:t>
      </w:r>
      <w:r w:rsidRPr="00361236">
        <w:rPr>
          <w:rFonts w:asciiTheme="majorHAnsi" w:hAnsiTheme="majorHAnsi" w:cstheme="majorHAnsi"/>
          <w:szCs w:val="26"/>
          <w:u w:val="single"/>
        </w:rPr>
        <w:t xml:space="preserve"> under the Sosa standard—the right </w:t>
      </w:r>
      <w:r w:rsidRPr="00361236">
        <w:rPr>
          <w:rFonts w:asciiTheme="majorHAnsi" w:hAnsiTheme="majorHAnsi" w:cstheme="majorHAnsi"/>
          <w:szCs w:val="26"/>
          <w:highlight w:val="cyan"/>
          <w:u w:val="single"/>
        </w:rPr>
        <w:t xml:space="preserve">can be </w:t>
      </w:r>
      <w:r w:rsidRPr="00361236">
        <w:rPr>
          <w:rStyle w:val="Emphasis"/>
          <w:rFonts w:asciiTheme="majorHAnsi" w:hAnsiTheme="majorHAnsi" w:cstheme="majorHAnsi"/>
          <w:sz w:val="26"/>
          <w:szCs w:val="26"/>
          <w:highlight w:val="cyan"/>
        </w:rPr>
        <w:t>asserted</w:t>
      </w:r>
      <w:r w:rsidRPr="00361236">
        <w:rPr>
          <w:rFonts w:asciiTheme="majorHAnsi" w:hAnsiTheme="majorHAnsi" w:cstheme="majorHAnsi"/>
          <w:szCs w:val="26"/>
          <w:highlight w:val="cyan"/>
          <w:u w:val="single"/>
        </w:rPr>
        <w:t xml:space="preserve"> in </w:t>
      </w:r>
      <w:r w:rsidRPr="00361236">
        <w:rPr>
          <w:rStyle w:val="Emphasis"/>
          <w:rFonts w:asciiTheme="majorHAnsi" w:hAnsiTheme="majorHAnsi" w:cstheme="majorHAnsi"/>
          <w:sz w:val="26"/>
          <w:szCs w:val="26"/>
          <w:highlight w:val="cyan"/>
        </w:rPr>
        <w:t>U.S. courts as CIL</w:t>
      </w:r>
      <w:r w:rsidRPr="00361236">
        <w:rPr>
          <w:rFonts w:asciiTheme="majorHAnsi" w:hAnsiTheme="majorHAnsi" w:cstheme="majorHAnsi"/>
          <w:szCs w:val="26"/>
          <w:u w:val="single"/>
        </w:rPr>
        <w:t>.</w:t>
      </w:r>
      <w:r w:rsidRPr="00361236">
        <w:rPr>
          <w:rFonts w:asciiTheme="majorHAnsi" w:hAnsiTheme="majorHAnsi" w:cstheme="majorHAnsi"/>
          <w:sz w:val="16"/>
          <w:szCs w:val="26"/>
        </w:rPr>
        <w:t xml:space="preserve"> This question implicates several distinct problems, which are discussed in Parts III and IV.</w:t>
      </w:r>
    </w:p>
    <w:p w14:paraId="77ADEACB" w14:textId="5985B0C1" w:rsidR="00F6334F" w:rsidRPr="00361236" w:rsidRDefault="00C92753" w:rsidP="00F6334F">
      <w:pPr>
        <w:pStyle w:val="Heading4"/>
      </w:pPr>
      <w:r w:rsidRPr="00361236">
        <w:t>2</w:t>
      </w:r>
      <w:r w:rsidR="00F6334F" w:rsidRPr="00361236">
        <w:t xml:space="preserve"> - The plan </w:t>
      </w:r>
      <w:r w:rsidR="00F6334F" w:rsidRPr="00361236">
        <w:rPr>
          <w:u w:val="single"/>
        </w:rPr>
        <w:t>restores</w:t>
      </w:r>
      <w:r w:rsidR="00F6334F" w:rsidRPr="00361236">
        <w:t xml:space="preserve"> electoral legitimacy and </w:t>
      </w:r>
      <w:r w:rsidR="00F6334F" w:rsidRPr="00361236">
        <w:rPr>
          <w:u w:val="single"/>
        </w:rPr>
        <w:t>ensures</w:t>
      </w:r>
      <w:r w:rsidR="00F6334F" w:rsidRPr="00361236">
        <w:t xml:space="preserve"> democracy in the workplace.</w:t>
      </w:r>
    </w:p>
    <w:p w14:paraId="66156661" w14:textId="77777777" w:rsidR="00F6334F" w:rsidRPr="00361236" w:rsidRDefault="00F6334F" w:rsidP="00F6334F">
      <w:pPr>
        <w:rPr>
          <w:sz w:val="16"/>
        </w:rPr>
      </w:pPr>
      <w:r w:rsidRPr="00361236">
        <w:rPr>
          <w:b/>
          <w:bCs/>
          <w:u w:val="single"/>
        </w:rPr>
        <w:t>Luce 20</w:t>
      </w:r>
      <w:r w:rsidRPr="00361236">
        <w:rPr>
          <w:sz w:val="16"/>
        </w:rPr>
        <w:t xml:space="preserve">, Stephanie. (Stephanie Luce is a professor at the School of Labor and Urban Studies/CUNY. She is the author of 'Labor Movements: Global Perspectives and Fighting for a Living Wage' and is an Editor of Organizing Upgrade. Her writing can be found at </w:t>
      </w:r>
      <w:r w:rsidRPr="00361236">
        <w:rPr>
          <w:sz w:val="16"/>
        </w:rPr>
        <w:lastRenderedPageBreak/>
        <w:t>stephanieluce.net.) "Strike for Democracy! » Organizing Upgrade." Organizing Upgrade, 26 Oct. 2020, www.organizingupgrade.com/strike-for-democracy/.</w:t>
      </w:r>
    </w:p>
    <w:p w14:paraId="5E058229" w14:textId="77777777" w:rsidR="00F6334F" w:rsidRPr="00361236" w:rsidRDefault="00F6334F" w:rsidP="00F6334F">
      <w:pPr>
        <w:rPr>
          <w:sz w:val="16"/>
        </w:rPr>
      </w:pPr>
      <w:r w:rsidRPr="00361236">
        <w:rPr>
          <w:sz w:val="16"/>
        </w:rPr>
        <w:t xml:space="preserve">Trump and the Republican Party have launched a </w:t>
      </w:r>
      <w:r w:rsidRPr="00361236">
        <w:rPr>
          <w:u w:val="single"/>
        </w:rPr>
        <w:t xml:space="preserve">full-fledged </w:t>
      </w:r>
      <w:r w:rsidRPr="00361236">
        <w:rPr>
          <w:highlight w:val="cyan"/>
          <w:u w:val="single"/>
        </w:rPr>
        <w:t>assault on the electoral process, from voter suppression to misleading ballot boxes</w:t>
      </w:r>
      <w:r w:rsidRPr="00361236">
        <w:rPr>
          <w:sz w:val="16"/>
        </w:rPr>
        <w:t xml:space="preserve">. We may see violence aimed at keeping people from the polls or </w:t>
      </w:r>
      <w:r w:rsidRPr="00361236">
        <w:rPr>
          <w:u w:val="single"/>
        </w:rPr>
        <w:t xml:space="preserve">just meant to </w:t>
      </w:r>
      <w:r w:rsidRPr="00361236">
        <w:rPr>
          <w:highlight w:val="cyan"/>
          <w:u w:val="single"/>
        </w:rPr>
        <w:t>create</w:t>
      </w:r>
      <w:r w:rsidRPr="00361236">
        <w:rPr>
          <w:u w:val="single"/>
        </w:rPr>
        <w:t xml:space="preserve"> general </w:t>
      </w:r>
      <w:r w:rsidRPr="00361236">
        <w:rPr>
          <w:highlight w:val="cyan"/>
          <w:u w:val="single"/>
        </w:rPr>
        <w:t>fear and chaos</w:t>
      </w:r>
      <w:r w:rsidRPr="00361236">
        <w:rPr>
          <w:u w:val="single"/>
        </w:rPr>
        <w:t>.</w:t>
      </w:r>
      <w:r w:rsidRPr="00361236">
        <w:rPr>
          <w:sz w:val="16"/>
        </w:rPr>
        <w:t xml:space="preserve">  Trump has dropped repeated suggestions that he may try to shut down the election, stop votes from being counted, or refuse to step down even if he loses. A range of groups have mobilized to fight for a fair election and plan around worst case scenarios. Some unions have been active in a few of these groups, such as Protect the Vote. 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 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 </w:t>
      </w:r>
      <w:r w:rsidRPr="00361236">
        <w:rPr>
          <w:highlight w:val="cyan"/>
          <w:u w:val="single"/>
        </w:rPr>
        <w:t>Unions</w:t>
      </w:r>
      <w:r w:rsidRPr="00361236">
        <w:rPr>
          <w:u w:val="single"/>
        </w:rPr>
        <w:t xml:space="preserve"> such as the Communications Workers of America, SEIU, AFT and the UAW are looking to </w:t>
      </w:r>
      <w:r w:rsidRPr="00361236">
        <w:rPr>
          <w:highlight w:val="cyan"/>
          <w:u w:val="single"/>
        </w:rPr>
        <w:t>connect</w:t>
      </w:r>
      <w:r w:rsidRPr="00361236">
        <w:rPr>
          <w:u w:val="single"/>
        </w:rPr>
        <w:t xml:space="preserve"> some of their core </w:t>
      </w:r>
      <w:r w:rsidRPr="00361236">
        <w:rPr>
          <w:highlight w:val="cyan"/>
          <w:u w:val="single"/>
        </w:rPr>
        <w:t>activists with</w:t>
      </w:r>
      <w:r w:rsidRPr="00361236">
        <w:rPr>
          <w:u w:val="single"/>
        </w:rPr>
        <w:t xml:space="preserve"> local “</w:t>
      </w:r>
      <w:r w:rsidRPr="00361236">
        <w:rPr>
          <w:highlight w:val="cyan"/>
          <w:u w:val="single"/>
        </w:rPr>
        <w:t>protect the vote” groupings</w:t>
      </w:r>
      <w:r w:rsidRPr="00361236">
        <w:rPr>
          <w:sz w:val="16"/>
        </w:rPr>
        <w:t xml:space="preserve"> in key states and cities to show up to polls and fight to make sure every vote is counted. </w:t>
      </w:r>
      <w:r w:rsidRPr="00361236">
        <w:rPr>
          <w:u w:val="single"/>
        </w:rPr>
        <w:t xml:space="preserve">Unions are increasingly </w:t>
      </w:r>
      <w:r w:rsidRPr="00361236">
        <w:rPr>
          <w:highlight w:val="cyan"/>
          <w:u w:val="single"/>
        </w:rPr>
        <w:t>turning attention to</w:t>
      </w:r>
      <w:r w:rsidRPr="00361236">
        <w:rPr>
          <w:u w:val="single"/>
        </w:rPr>
        <w:t xml:space="preserve"> possible </w:t>
      </w:r>
      <w:r w:rsidRPr="00361236">
        <w:rPr>
          <w:highlight w:val="cyan"/>
          <w:u w:val="single"/>
        </w:rPr>
        <w:t>election</w:t>
      </w:r>
      <w:r w:rsidRPr="00361236">
        <w:rPr>
          <w:u w:val="single"/>
        </w:rPr>
        <w:t xml:space="preserve"> </w:t>
      </w:r>
      <w:r w:rsidRPr="00361236">
        <w:rPr>
          <w:highlight w:val="cyan"/>
          <w:u w:val="single"/>
        </w:rPr>
        <w:t>scenarios</w:t>
      </w:r>
      <w:r w:rsidRPr="00361236">
        <w:rPr>
          <w:u w:val="single"/>
        </w:rPr>
        <w:t xml:space="preserve">. “There’s some sense in the leadership that in fascist countries, unions are at the top of the list of targets,” Master says. “And it is the role of </w:t>
      </w:r>
      <w:r w:rsidRPr="00361236">
        <w:rPr>
          <w:highlight w:val="cyan"/>
          <w:u w:val="single"/>
        </w:rPr>
        <w:t>unions</w:t>
      </w:r>
      <w:r w:rsidRPr="00361236">
        <w:rPr>
          <w:u w:val="single"/>
        </w:rPr>
        <w:t xml:space="preserve">, which are the </w:t>
      </w:r>
      <w:r w:rsidRPr="00361236">
        <w:rPr>
          <w:highlight w:val="cyan"/>
          <w:u w:val="single"/>
        </w:rPr>
        <w:t>guarantors of</w:t>
      </w:r>
      <w:r w:rsidRPr="00361236">
        <w:rPr>
          <w:u w:val="single"/>
        </w:rPr>
        <w:t xml:space="preserve"> some measure of </w:t>
      </w:r>
      <w:r w:rsidRPr="00361236">
        <w:rPr>
          <w:highlight w:val="cyan"/>
          <w:u w:val="single"/>
        </w:rPr>
        <w:t>democracy in the workplace, to</w:t>
      </w:r>
      <w:r w:rsidRPr="00361236">
        <w:rPr>
          <w:u w:val="single"/>
        </w:rPr>
        <w:t xml:space="preserve"> </w:t>
      </w:r>
      <w:r w:rsidRPr="00361236">
        <w:rPr>
          <w:highlight w:val="cyan"/>
          <w:u w:val="single"/>
        </w:rPr>
        <w:t>ensure</w:t>
      </w:r>
      <w:r w:rsidRPr="00361236">
        <w:rPr>
          <w:u w:val="single"/>
        </w:rPr>
        <w:t xml:space="preserve"> that </w:t>
      </w:r>
      <w:r w:rsidRPr="00361236">
        <w:rPr>
          <w:highlight w:val="cyan"/>
          <w:u w:val="single"/>
        </w:rPr>
        <w:t>democracy survives</w:t>
      </w:r>
      <w:r w:rsidRPr="00361236">
        <w:rPr>
          <w:u w:val="single"/>
        </w:rPr>
        <w:t xml:space="preserve"> in the society.” </w:t>
      </w:r>
      <w:r w:rsidRPr="00361236">
        <w:rPr>
          <w:sz w:val="16"/>
        </w:rPr>
        <w:t xml:space="preserve">A handful of activists have started to organize in their workplace for labor to be ready to respond. Postal workers in Detroit are handing out flyers that ask coworkers to sign a pledge from Choose Democracy, committing to vote then take action if needed to protect the vote. ARE UNIONS READY? Will unions be ready to strike if Trump won’t step down? The sizable share of union members backing Trump makes it tough for some unions to frame the fight as anti-Trump, or pro-Biden. But if unions commit to the integrity of the democratic process, they have more ground to stand on. The Rochester Central Labor Council in New York passed a resolution calling for a general strike in the event that Trump loses and does not step down. The resolution calls on the national AFL-CIO and all other </w:t>
      </w:r>
      <w:r w:rsidRPr="00361236">
        <w:rPr>
          <w:highlight w:val="cyan"/>
          <w:u w:val="single"/>
        </w:rPr>
        <w:t>labor organizations</w:t>
      </w:r>
      <w:r w:rsidRPr="00361236">
        <w:rPr>
          <w:u w:val="single"/>
        </w:rPr>
        <w:t xml:space="preserve"> to “</w:t>
      </w:r>
      <w:r w:rsidRPr="00361236">
        <w:rPr>
          <w:highlight w:val="cyan"/>
          <w:u w:val="single"/>
        </w:rPr>
        <w:t>prepare for</w:t>
      </w:r>
      <w:r w:rsidRPr="00361236">
        <w:rPr>
          <w:u w:val="single"/>
        </w:rPr>
        <w:t xml:space="preserve"> and enact a </w:t>
      </w:r>
      <w:r w:rsidRPr="00361236">
        <w:rPr>
          <w:highlight w:val="cyan"/>
          <w:u w:val="single"/>
        </w:rPr>
        <w:t>general strike</w:t>
      </w:r>
      <w:r w:rsidRPr="00361236">
        <w:rPr>
          <w:u w:val="single"/>
        </w:rPr>
        <w:t xml:space="preserve">, if necessary, </w:t>
      </w:r>
      <w:r w:rsidRPr="00361236">
        <w:rPr>
          <w:highlight w:val="cyan"/>
          <w:u w:val="single"/>
        </w:rPr>
        <w:t>to ensure</w:t>
      </w:r>
      <w:r w:rsidRPr="00361236">
        <w:rPr>
          <w:u w:val="single"/>
        </w:rPr>
        <w:t xml:space="preserve"> a Constitutionally mandated </w:t>
      </w:r>
      <w:r w:rsidRPr="00361236">
        <w:rPr>
          <w:highlight w:val="cyan"/>
          <w:u w:val="single"/>
        </w:rPr>
        <w:t>peaceful transition of power</w:t>
      </w:r>
      <w:r w:rsidRPr="00361236">
        <w:rPr>
          <w:u w:val="single"/>
        </w:rPr>
        <w:t xml:space="preserve"> as a result of the 2020 Presidential Elections.” A handful of other </w:t>
      </w:r>
      <w:r w:rsidRPr="00361236">
        <w:rPr>
          <w:highlight w:val="cyan"/>
          <w:u w:val="single"/>
        </w:rPr>
        <w:t>labor bodies</w:t>
      </w:r>
      <w:r w:rsidRPr="00361236">
        <w:rPr>
          <w:u w:val="single"/>
        </w:rPr>
        <w:t xml:space="preserve"> have </w:t>
      </w:r>
      <w:r w:rsidRPr="00361236">
        <w:rPr>
          <w:highlight w:val="cyan"/>
          <w:u w:val="single"/>
        </w:rPr>
        <w:t>followed</w:t>
      </w:r>
      <w:r w:rsidRPr="00361236">
        <w:rPr>
          <w:u w:val="single"/>
        </w:rPr>
        <w:t xml:space="preserve"> suit. </w:t>
      </w:r>
      <w:r w:rsidRPr="00361236">
        <w:rPr>
          <w:sz w:val="16"/>
        </w:rPr>
        <w:t xml:space="preserve">Sara Nelson, International President of the Association of Flight Attendants-CWA, AFL-CIO, is also taking a bold stand, stating that in the event of a contested election,  labor “has to be </w:t>
      </w:r>
      <w:r w:rsidRPr="00361236">
        <w:rPr>
          <w:highlight w:val="cyan"/>
          <w:u w:val="single"/>
        </w:rPr>
        <w:t>ready to mobilize in a series of strikes</w:t>
      </w:r>
      <w:r w:rsidRPr="00361236">
        <w:rPr>
          <w:u w:val="single"/>
        </w:rPr>
        <w:t xml:space="preserve"> or leading to a general strike.” Despite high unemployment, workers still have power</w:t>
      </w:r>
      <w:r w:rsidRPr="00361236">
        <w:rPr>
          <w:sz w:val="16"/>
        </w:rPr>
        <w:t>, she says. She points to how the federal government ended its shutdown last year, after Nelson spoke publicly about the idea of a general strike and a handful of air traffic controllers did not show up for their shifts. “Where can we actually flex that muscle in a series of strikes . . . in a way that is going to be very effective?” she asks.  “And frankly, if the planes all stop that is something that will grab everyone’s attention and suddenly there has to be action to fix that.”</w:t>
      </w:r>
    </w:p>
    <w:p w14:paraId="24ABC09C" w14:textId="5A75E6F8" w:rsidR="00C01782" w:rsidRPr="00361236" w:rsidRDefault="00C01782" w:rsidP="00C01782"/>
    <w:p w14:paraId="15A5DE8F" w14:textId="7E292DC5" w:rsidR="00F6334F" w:rsidRPr="00361236" w:rsidRDefault="00C92753" w:rsidP="00F6334F">
      <w:pPr>
        <w:pStyle w:val="Heading4"/>
      </w:pPr>
      <w:r w:rsidRPr="00361236">
        <w:t>3</w:t>
      </w:r>
      <w:r w:rsidR="00F6334F" w:rsidRPr="00361236">
        <w:t xml:space="preserve"> - The right to strike is key to </w:t>
      </w:r>
      <w:r w:rsidR="00F6334F" w:rsidRPr="00361236">
        <w:rPr>
          <w:u w:val="single"/>
        </w:rPr>
        <w:t>preserve</w:t>
      </w:r>
      <w:r w:rsidR="00F6334F" w:rsidRPr="00361236">
        <w:t xml:space="preserve"> democracy – flips concentration of power.</w:t>
      </w:r>
    </w:p>
    <w:p w14:paraId="1757C448" w14:textId="77777777" w:rsidR="00F6334F" w:rsidRPr="00361236" w:rsidRDefault="00F6334F" w:rsidP="00F6334F">
      <w:pPr>
        <w:rPr>
          <w:sz w:val="16"/>
        </w:rPr>
      </w:pPr>
      <w:r w:rsidRPr="00361236">
        <w:rPr>
          <w:b/>
          <w:bCs/>
          <w:u w:val="single"/>
        </w:rPr>
        <w:t>IER 17</w:t>
      </w:r>
      <w:r w:rsidRPr="00361236">
        <w:rPr>
          <w:sz w:val="16"/>
        </w:rPr>
        <w:t>. (The IER exists to inform the debate around trade union rights and labour law by providing information, critical analysis, and policy ideas through our network of academics, researchers and lawyers. We were established in February 1989 as an independent organisation to act as a focal point for the spread of new ideas in the field of labour law. In 1994 the Institute became a registered charity.) "UN Rights Expert: Right to Strike is Essential to Democracy." IER, 10 Mar. 2017, www.ier.org.uk/news/un-rights-expert-right-strike-essential-democracy/.</w:t>
      </w:r>
    </w:p>
    <w:p w14:paraId="1D11B7B4" w14:textId="29A7EAB0" w:rsidR="00F6334F" w:rsidRPr="00361236" w:rsidRDefault="00F6334F" w:rsidP="00F6334F">
      <w:pPr>
        <w:rPr>
          <w:u w:val="single"/>
        </w:rPr>
      </w:pPr>
      <w:r w:rsidRPr="00361236">
        <w:rPr>
          <w:sz w:val="16"/>
        </w:rPr>
        <w:t>The</w:t>
      </w:r>
      <w:r w:rsidRPr="00361236">
        <w:rPr>
          <w:sz w:val="14"/>
        </w:rPr>
        <w:t xml:space="preserve"> United Nations’ Special Rapporteur on the rights to freedom of peaceful assembly and of association, Maina Kiai, has reminded member states of the International Labour Organization (ILO) – including the UK – that they have a positive obligation to uphold the right to strike. Speaking at an ILO meeting on Monday 06 March 2017 in Geneva, Kiai argued that </w:t>
      </w:r>
      <w:r w:rsidRPr="00361236">
        <w:rPr>
          <w:u w:val="single"/>
        </w:rPr>
        <w:t xml:space="preserve">the </w:t>
      </w:r>
      <w:r w:rsidRPr="00361236">
        <w:rPr>
          <w:highlight w:val="cyan"/>
          <w:u w:val="single"/>
        </w:rPr>
        <w:t>right to strike is fundamental to the preservation of democracy</w:t>
      </w:r>
      <w:r w:rsidRPr="00361236">
        <w:rPr>
          <w:u w:val="single"/>
        </w:rPr>
        <w:t xml:space="preserve">. “The </w:t>
      </w:r>
      <w:r w:rsidRPr="00361236">
        <w:rPr>
          <w:highlight w:val="cyan"/>
          <w:u w:val="single"/>
        </w:rPr>
        <w:t>concentration of power in</w:t>
      </w:r>
      <w:r w:rsidRPr="00361236">
        <w:rPr>
          <w:u w:val="single"/>
        </w:rPr>
        <w:t xml:space="preserve"> </w:t>
      </w:r>
      <w:r w:rsidRPr="00361236">
        <w:rPr>
          <w:highlight w:val="cyan"/>
          <w:u w:val="single"/>
        </w:rPr>
        <w:t>one sector</w:t>
      </w:r>
      <w:r w:rsidRPr="00361236">
        <w:rPr>
          <w:u w:val="single"/>
        </w:rPr>
        <w:t xml:space="preserve"> – whether in the hands of government or </w:t>
      </w:r>
      <w:r w:rsidRPr="00361236">
        <w:rPr>
          <w:u w:val="single"/>
        </w:rPr>
        <w:lastRenderedPageBreak/>
        <w:t xml:space="preserve">business – inevitably </w:t>
      </w:r>
      <w:r w:rsidRPr="00361236">
        <w:rPr>
          <w:highlight w:val="cyan"/>
          <w:u w:val="single"/>
        </w:rPr>
        <w:t>leads to the erosion of democracy</w:t>
      </w:r>
      <w:r w:rsidRPr="00361236">
        <w:rPr>
          <w:u w:val="single"/>
        </w:rPr>
        <w:t xml:space="preserve">, and an </w:t>
      </w:r>
      <w:r w:rsidRPr="00361236">
        <w:rPr>
          <w:highlight w:val="cyan"/>
          <w:u w:val="single"/>
        </w:rPr>
        <w:t>increase in inequalities and marginalization</w:t>
      </w:r>
      <w:r w:rsidRPr="00361236">
        <w:rPr>
          <w:sz w:val="14"/>
        </w:rPr>
        <w:t xml:space="preserve"> with all their attendant consequences. </w:t>
      </w:r>
      <w:r w:rsidRPr="00361236">
        <w:rPr>
          <w:u w:val="single"/>
        </w:rPr>
        <w:t xml:space="preserve">The </w:t>
      </w:r>
      <w:r w:rsidRPr="00361236">
        <w:rPr>
          <w:highlight w:val="cyan"/>
          <w:u w:val="single"/>
        </w:rPr>
        <w:t>right to strike is a check on</w:t>
      </w:r>
      <w:r w:rsidRPr="00361236">
        <w:rPr>
          <w:u w:val="single"/>
        </w:rPr>
        <w:t xml:space="preserve"> this </w:t>
      </w:r>
      <w:r w:rsidRPr="00361236">
        <w:rPr>
          <w:highlight w:val="cyan"/>
          <w:u w:val="single"/>
        </w:rPr>
        <w:t>concentration of power</w:t>
      </w:r>
      <w:r w:rsidRPr="00361236">
        <w:rPr>
          <w:u w:val="single"/>
        </w:rPr>
        <w:t xml:space="preserve">,” he explained. The right to strike has been </w:t>
      </w:r>
      <w:r w:rsidRPr="00361236">
        <w:rPr>
          <w:highlight w:val="cyan"/>
          <w:u w:val="single"/>
        </w:rPr>
        <w:t>established in international law as a corollary to</w:t>
      </w:r>
      <w:r w:rsidRPr="00361236">
        <w:rPr>
          <w:u w:val="single"/>
        </w:rPr>
        <w:t xml:space="preserve"> the right of </w:t>
      </w:r>
      <w:r w:rsidRPr="00361236">
        <w:rPr>
          <w:highlight w:val="cyan"/>
          <w:u w:val="single"/>
        </w:rPr>
        <w:t>freedom</w:t>
      </w:r>
      <w:r w:rsidRPr="00361236">
        <w:rPr>
          <w:sz w:val="14"/>
        </w:rPr>
        <w:t xml:space="preserve"> of association for decades, and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361236">
        <w:rPr>
          <w:sz w:val="16"/>
        </w:rPr>
        <w:t>“</w:t>
      </w:r>
      <w:r w:rsidRPr="00361236">
        <w:rPr>
          <w:highlight w:val="cyan"/>
          <w:u w:val="single"/>
        </w:rPr>
        <w:t>Protest</w:t>
      </w:r>
      <w:r w:rsidRPr="00361236">
        <w:rPr>
          <w:u w:val="single"/>
        </w:rPr>
        <w:t xml:space="preserve"> action in relation to government social and economic policy, and </w:t>
      </w:r>
      <w:r w:rsidRPr="00361236">
        <w:rPr>
          <w:highlight w:val="cyan"/>
          <w:u w:val="single"/>
        </w:rPr>
        <w:t>against negative corporate practices, forms</w:t>
      </w:r>
      <w:r w:rsidRPr="00361236">
        <w:rPr>
          <w:u w:val="single"/>
        </w:rPr>
        <w:t xml:space="preserve"> part of the basic </w:t>
      </w:r>
      <w:r w:rsidRPr="00361236">
        <w:rPr>
          <w:highlight w:val="cyan"/>
          <w:u w:val="single"/>
        </w:rPr>
        <w:t>civil liberties</w:t>
      </w:r>
      <w:r w:rsidRPr="00361236">
        <w:rPr>
          <w:u w:val="single"/>
        </w:rPr>
        <w:t xml:space="preserve"> whose respect is essential for the meaningful exercise of trade union rights. This </w:t>
      </w:r>
      <w:r w:rsidRPr="00361236">
        <w:rPr>
          <w:highlight w:val="cyan"/>
          <w:u w:val="single"/>
        </w:rPr>
        <w:t>right enables</w:t>
      </w:r>
      <w:r w:rsidRPr="00361236">
        <w:rPr>
          <w:u w:val="single"/>
        </w:rPr>
        <w:t xml:space="preserve"> </w:t>
      </w:r>
      <w:r w:rsidRPr="00361236">
        <w:rPr>
          <w:highlight w:val="cyan"/>
          <w:u w:val="single"/>
        </w:rPr>
        <w:t>them to engage with companies</w:t>
      </w:r>
      <w:r w:rsidRPr="00361236">
        <w:rPr>
          <w:u w:val="single"/>
        </w:rPr>
        <w:t xml:space="preserve"> and governments </w:t>
      </w:r>
      <w:r w:rsidRPr="00361236">
        <w:rPr>
          <w:highlight w:val="cyan"/>
          <w:u w:val="single"/>
        </w:rPr>
        <w:t>on a more equal footing</w:t>
      </w:r>
      <w:r w:rsidRPr="00361236">
        <w:rPr>
          <w:u w:val="single"/>
        </w:rPr>
        <w:t xml:space="preserve">, and Member </w:t>
      </w:r>
      <w:r w:rsidRPr="00361236">
        <w:rPr>
          <w:highlight w:val="cyan"/>
          <w:u w:val="single"/>
        </w:rPr>
        <w:t>States have a positive obligation to protect this right</w:t>
      </w:r>
      <w:r w:rsidRPr="00361236">
        <w:rPr>
          <w:u w:val="single"/>
        </w:rPr>
        <w:t>, and a negative obligation not to interfere with its exercise.”</w:t>
      </w:r>
    </w:p>
    <w:p w14:paraId="29E336E8" w14:textId="1AB7318A" w:rsidR="004A50E1" w:rsidRPr="00361236" w:rsidRDefault="004A50E1" w:rsidP="004A50E1">
      <w:pPr>
        <w:pStyle w:val="Heading3"/>
      </w:pPr>
      <w:r w:rsidRPr="00361236">
        <w:lastRenderedPageBreak/>
        <w:t xml:space="preserve">1AC - </w:t>
      </w:r>
      <w:r w:rsidR="00C92753" w:rsidRPr="00361236">
        <w:t>UV</w:t>
      </w:r>
    </w:p>
    <w:p w14:paraId="654D78BC" w14:textId="4B2E1E1E" w:rsidR="004A50E1" w:rsidRPr="00361236" w:rsidRDefault="004A50E1" w:rsidP="004A50E1">
      <w:pPr>
        <w:pStyle w:val="Heading4"/>
      </w:pPr>
      <w:r w:rsidRPr="00361236">
        <w:t xml:space="preserve">Interpretation: The negative must concede the affirmative framing mechanism. </w:t>
      </w:r>
    </w:p>
    <w:p w14:paraId="681DA09B" w14:textId="13767ED7" w:rsidR="004A50E1" w:rsidRPr="00361236" w:rsidRDefault="004A50E1" w:rsidP="004A50E1">
      <w:pPr>
        <w:pStyle w:val="Heading4"/>
      </w:pPr>
      <w:r w:rsidRPr="00361236">
        <w:t>Violation: premptive</w:t>
      </w:r>
    </w:p>
    <w:p w14:paraId="53A7521E" w14:textId="77777777" w:rsidR="004A50E1" w:rsidRPr="00361236" w:rsidRDefault="004A50E1" w:rsidP="004A50E1">
      <w:pPr>
        <w:pStyle w:val="Heading4"/>
      </w:pPr>
      <w:r w:rsidRPr="00361236">
        <w:t>Standard:</w:t>
      </w:r>
    </w:p>
    <w:p w14:paraId="550633BF" w14:textId="77777777" w:rsidR="004A50E1" w:rsidRPr="00361236" w:rsidRDefault="004A50E1" w:rsidP="004A50E1">
      <w:pPr>
        <w:pStyle w:val="Heading4"/>
      </w:pPr>
      <w:r w:rsidRPr="00361236">
        <w:t xml:space="preserve">1. </w:t>
      </w:r>
      <w:r w:rsidRPr="00361236">
        <w:rPr>
          <w:u w:val="single"/>
        </w:rPr>
        <w:t xml:space="preserve">Time skew </w:t>
      </w:r>
      <w:r w:rsidRPr="00361236">
        <w:t xml:space="preserve">- Winning the negative framework moots 6 minutes of 1AC offense and forces a 1AR restart against a 7 min 1NC – that outweighs on quantifiability and reversibility – I can’t get back time lost and it’s the only way to measure abuse. </w:t>
      </w:r>
    </w:p>
    <w:p w14:paraId="69FC00F9" w14:textId="77777777" w:rsidR="004A50E1" w:rsidRPr="00361236" w:rsidRDefault="004A50E1" w:rsidP="004A50E1">
      <w:pPr>
        <w:pStyle w:val="Heading4"/>
      </w:pPr>
      <w:r w:rsidRPr="00361236">
        <w:t xml:space="preserve">2. </w:t>
      </w:r>
      <w:r w:rsidRPr="00361236">
        <w:rPr>
          <w:u w:val="single"/>
        </w:rPr>
        <w:t>Topic Ed</w:t>
      </w:r>
      <w:r w:rsidRPr="00361236">
        <w:t xml:space="preserve">- Every debate would just be a framework debate which crowds out our ability to have core debates about the topic – that outweighs – </w:t>
      </w:r>
    </w:p>
    <w:p w14:paraId="03BE4174" w14:textId="77777777" w:rsidR="004A50E1" w:rsidRPr="00361236" w:rsidRDefault="004A50E1" w:rsidP="004A50E1">
      <w:pPr>
        <w:pStyle w:val="Heading4"/>
      </w:pPr>
      <w:r w:rsidRPr="00361236">
        <w:t xml:space="preserve">a. </w:t>
      </w:r>
      <w:r w:rsidRPr="00361236">
        <w:rPr>
          <w:u w:val="single"/>
        </w:rPr>
        <w:t>Time Frame</w:t>
      </w:r>
      <w:r w:rsidRPr="00361236">
        <w:t xml:space="preserve">- We only have 2 months to debate the topic </w:t>
      </w:r>
    </w:p>
    <w:p w14:paraId="34E1AF52" w14:textId="77777777" w:rsidR="004A50E1" w:rsidRPr="00361236" w:rsidRDefault="004A50E1" w:rsidP="004A50E1">
      <w:pPr>
        <w:pStyle w:val="Heading4"/>
      </w:pPr>
      <w:r w:rsidRPr="00361236">
        <w:t xml:space="preserve">b. </w:t>
      </w:r>
      <w:r w:rsidRPr="00361236">
        <w:rPr>
          <w:u w:val="single"/>
        </w:rPr>
        <w:t xml:space="preserve">Inclusion </w:t>
      </w:r>
      <w:r w:rsidRPr="00361236">
        <w:t xml:space="preserve">- Phil and K literature is incredibly dense and requires a vast amount of prior knowledge and experience which excludes novices while topic literature is less esoteric </w:t>
      </w:r>
    </w:p>
    <w:p w14:paraId="0B4EE94E" w14:textId="77777777" w:rsidR="004A50E1" w:rsidRPr="00361236" w:rsidRDefault="004A50E1" w:rsidP="004A50E1">
      <w:pPr>
        <w:pStyle w:val="Heading4"/>
        <w:spacing w:before="2" w:after="2" w:line="240" w:lineRule="auto"/>
        <w:rPr>
          <w:rFonts w:cs="Times New Roman"/>
          <w:color w:val="000000" w:themeColor="text1"/>
        </w:rPr>
      </w:pPr>
      <w:r w:rsidRPr="00361236">
        <w:rPr>
          <w:rFonts w:cs="Times New Roman"/>
          <w:color w:val="000000" w:themeColor="text1"/>
        </w:rPr>
        <w:t>Paradigm:</w:t>
      </w:r>
    </w:p>
    <w:p w14:paraId="6D591CBD" w14:textId="77777777" w:rsidR="004A50E1" w:rsidRPr="00361236" w:rsidRDefault="004A50E1" w:rsidP="004A50E1">
      <w:pPr>
        <w:pStyle w:val="Heading4"/>
        <w:spacing w:before="2" w:after="2" w:line="240" w:lineRule="auto"/>
        <w:rPr>
          <w:rFonts w:cs="Times New Roman"/>
          <w:b w:val="0"/>
          <w:bCs w:val="0"/>
          <w:color w:val="000000" w:themeColor="text1"/>
        </w:rPr>
      </w:pPr>
      <w:r w:rsidRPr="00361236">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0EB082D6" w14:textId="77777777" w:rsidR="004A50E1" w:rsidRPr="00361236" w:rsidRDefault="004A50E1" w:rsidP="004A50E1">
      <w:pPr>
        <w:pStyle w:val="Heading4"/>
        <w:rPr>
          <w:b w:val="0"/>
          <w:bCs w:val="0"/>
        </w:rPr>
      </w:pPr>
      <w:r w:rsidRPr="00361236">
        <w:t>DTD – Time spent on theory cant be compensated for, the 1nc was already skewed, and its key to deterring abuse.</w:t>
      </w:r>
    </w:p>
    <w:p w14:paraId="24980F1B" w14:textId="77777777" w:rsidR="004A50E1" w:rsidRPr="00361236" w:rsidRDefault="004A50E1" w:rsidP="004A50E1">
      <w:pPr>
        <w:pStyle w:val="Heading4"/>
        <w:rPr>
          <w:b w:val="0"/>
          <w:bCs w:val="0"/>
        </w:rPr>
      </w:pPr>
      <w:r w:rsidRPr="00361236">
        <w:t xml:space="preserve">Prefer Competing interps - </w:t>
      </w:r>
    </w:p>
    <w:p w14:paraId="78883D98" w14:textId="77777777" w:rsidR="004A50E1" w:rsidRPr="00361236" w:rsidRDefault="004A50E1" w:rsidP="004A50E1">
      <w:pPr>
        <w:pStyle w:val="Heading4"/>
        <w:rPr>
          <w:b w:val="0"/>
          <w:bCs w:val="0"/>
        </w:rPr>
      </w:pPr>
      <w:r w:rsidRPr="00361236">
        <w:t>1. reasonability is arbitrary and invites judge intervention.</w:t>
      </w:r>
    </w:p>
    <w:p w14:paraId="1DAFF8AA" w14:textId="77777777" w:rsidR="004A50E1" w:rsidRPr="00361236" w:rsidRDefault="004A50E1" w:rsidP="004A50E1">
      <w:pPr>
        <w:pStyle w:val="Heading4"/>
        <w:rPr>
          <w:b w:val="0"/>
          <w:bCs w:val="0"/>
        </w:rPr>
      </w:pPr>
      <w:r w:rsidRPr="00361236">
        <w:t>2. it Causes a race to the bottom where debaters push the limit as to how reasonably abusive, they can be.</w:t>
      </w:r>
    </w:p>
    <w:p w14:paraId="02E362C2" w14:textId="77777777" w:rsidR="004A50E1" w:rsidRPr="00361236" w:rsidRDefault="004A50E1" w:rsidP="004A50E1">
      <w:pPr>
        <w:pStyle w:val="Heading4"/>
        <w:rPr>
          <w:b w:val="0"/>
          <w:bCs w:val="0"/>
        </w:rPr>
      </w:pPr>
      <w:r w:rsidRPr="00361236">
        <w:t xml:space="preserve">No RVI’s - </w:t>
      </w:r>
    </w:p>
    <w:p w14:paraId="68506D83" w14:textId="77777777" w:rsidR="004A50E1" w:rsidRPr="00361236" w:rsidRDefault="004A50E1" w:rsidP="004A50E1">
      <w:pPr>
        <w:pStyle w:val="Heading4"/>
        <w:rPr>
          <w:b w:val="0"/>
          <w:bCs w:val="0"/>
        </w:rPr>
      </w:pPr>
      <w:r w:rsidRPr="00361236">
        <w:t>1. Chills some debaters from reading theory against abusive postions.</w:t>
      </w:r>
    </w:p>
    <w:p w14:paraId="70862DE7" w14:textId="1ACE9197" w:rsidR="004A50E1" w:rsidRDefault="004A50E1" w:rsidP="004A50E1">
      <w:pPr>
        <w:pStyle w:val="Heading4"/>
      </w:pPr>
      <w:r w:rsidRPr="00361236">
        <w:t>2. incentivizes theory baiting where you can just bait theory to win.</w:t>
      </w:r>
    </w:p>
    <w:p w14:paraId="01B41185" w14:textId="7410CF9D" w:rsidR="00227081" w:rsidRDefault="00227081" w:rsidP="00227081"/>
    <w:p w14:paraId="591AC817" w14:textId="77777777" w:rsidR="00227081" w:rsidRPr="00227081" w:rsidRDefault="00227081" w:rsidP="00227081"/>
    <w:p w14:paraId="782A9BBF" w14:textId="77777777" w:rsidR="00F6334F" w:rsidRPr="00C01782" w:rsidRDefault="00F6334F" w:rsidP="00C01782"/>
    <w:sectPr w:rsidR="00F6334F" w:rsidRPr="00C01782" w:rsidSect="000D32BB">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1C940" w14:textId="77777777" w:rsidR="00856D54" w:rsidRDefault="00856D54" w:rsidP="00042CCD">
      <w:pPr>
        <w:spacing w:after="0" w:line="240" w:lineRule="auto"/>
      </w:pPr>
      <w:r>
        <w:separator/>
      </w:r>
    </w:p>
  </w:endnote>
  <w:endnote w:type="continuationSeparator" w:id="0">
    <w:p w14:paraId="172E0E73" w14:textId="77777777" w:rsidR="00856D54" w:rsidRDefault="00856D54"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714B" w14:textId="77777777" w:rsidR="00FB41DF" w:rsidRDefault="00FB4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450C3" w14:textId="77777777" w:rsidR="00FB41DF" w:rsidRDefault="00FB41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4A9FF" w14:textId="77777777" w:rsidR="00FB41DF" w:rsidRDefault="00FB4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CC0EF" w14:textId="77777777" w:rsidR="00856D54" w:rsidRDefault="00856D54" w:rsidP="00042CCD">
      <w:pPr>
        <w:spacing w:after="0" w:line="240" w:lineRule="auto"/>
      </w:pPr>
      <w:r>
        <w:separator/>
      </w:r>
    </w:p>
  </w:footnote>
  <w:footnote w:type="continuationSeparator" w:id="0">
    <w:p w14:paraId="39DCAE2B" w14:textId="77777777" w:rsidR="00856D54" w:rsidRDefault="00856D54"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57493B">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F1F65" w14:textId="77777777" w:rsidR="00FB41DF" w:rsidRDefault="00FB4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D3151" w14:textId="77777777" w:rsidR="00FB41DF" w:rsidRDefault="00FB4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08A8"/>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4F79"/>
    <w:rsid w:val="00205263"/>
    <w:rsid w:val="002059BD"/>
    <w:rsid w:val="00207003"/>
    <w:rsid w:val="00207FD8"/>
    <w:rsid w:val="00210FAF"/>
    <w:rsid w:val="00213B1E"/>
    <w:rsid w:val="00215284"/>
    <w:rsid w:val="002168F2"/>
    <w:rsid w:val="00223D29"/>
    <w:rsid w:val="0022589F"/>
    <w:rsid w:val="00227081"/>
    <w:rsid w:val="00230279"/>
    <w:rsid w:val="002343FE"/>
    <w:rsid w:val="00235F7B"/>
    <w:rsid w:val="00236A27"/>
    <w:rsid w:val="00245EBC"/>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123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A50E1"/>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688"/>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93B"/>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572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0BD3"/>
    <w:rsid w:val="006B6E27"/>
    <w:rsid w:val="006C3A56"/>
    <w:rsid w:val="006D13F4"/>
    <w:rsid w:val="006D6AED"/>
    <w:rsid w:val="006E6D0B"/>
    <w:rsid w:val="006F126E"/>
    <w:rsid w:val="006F32C9"/>
    <w:rsid w:val="006F3834"/>
    <w:rsid w:val="006F5693"/>
    <w:rsid w:val="006F5D4C"/>
    <w:rsid w:val="00706757"/>
    <w:rsid w:val="00714844"/>
    <w:rsid w:val="007148B1"/>
    <w:rsid w:val="00717B01"/>
    <w:rsid w:val="0072261E"/>
    <w:rsid w:val="007227D9"/>
    <w:rsid w:val="0072349E"/>
    <w:rsid w:val="0072491F"/>
    <w:rsid w:val="00725598"/>
    <w:rsid w:val="007255A4"/>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41FF"/>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56D54"/>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3AD"/>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5EFC"/>
    <w:rsid w:val="00A071C0"/>
    <w:rsid w:val="00A1193F"/>
    <w:rsid w:val="00A159F4"/>
    <w:rsid w:val="00A22670"/>
    <w:rsid w:val="00A247EE"/>
    <w:rsid w:val="00A24B35"/>
    <w:rsid w:val="00A271BA"/>
    <w:rsid w:val="00A27F86"/>
    <w:rsid w:val="00A31FB9"/>
    <w:rsid w:val="00A35816"/>
    <w:rsid w:val="00A40C58"/>
    <w:rsid w:val="00A431C6"/>
    <w:rsid w:val="00A50027"/>
    <w:rsid w:val="00A54315"/>
    <w:rsid w:val="00A54F0C"/>
    <w:rsid w:val="00A56F96"/>
    <w:rsid w:val="00A60FBC"/>
    <w:rsid w:val="00A65C0B"/>
    <w:rsid w:val="00A73AC0"/>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4D3E"/>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5649A"/>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1782"/>
    <w:rsid w:val="00C07769"/>
    <w:rsid w:val="00C07D05"/>
    <w:rsid w:val="00C10856"/>
    <w:rsid w:val="00C115B2"/>
    <w:rsid w:val="00C15C16"/>
    <w:rsid w:val="00C203FA"/>
    <w:rsid w:val="00C2374C"/>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275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178"/>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4704C"/>
    <w:rsid w:val="00F50C55"/>
    <w:rsid w:val="00F57FFB"/>
    <w:rsid w:val="00F601E6"/>
    <w:rsid w:val="00F6334F"/>
    <w:rsid w:val="00F64953"/>
    <w:rsid w:val="00F64F26"/>
    <w:rsid w:val="00F73954"/>
    <w:rsid w:val="00F757A2"/>
    <w:rsid w:val="00F81D03"/>
    <w:rsid w:val="00F92ECA"/>
    <w:rsid w:val="00F94060"/>
    <w:rsid w:val="00FA56F6"/>
    <w:rsid w:val="00FB329D"/>
    <w:rsid w:val="00FB41DF"/>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41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41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B41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FB41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FB41DF"/>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B41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1DF"/>
  </w:style>
  <w:style w:type="character" w:customStyle="1" w:styleId="Heading1Char">
    <w:name w:val="Heading 1 Char"/>
    <w:aliases w:val="Pocket Char"/>
    <w:basedOn w:val="DefaultParagraphFont"/>
    <w:link w:val="Heading1"/>
    <w:uiPriority w:val="9"/>
    <w:rsid w:val="00FB41D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FB41D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B41D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B41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B41D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B41DF"/>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FB41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41D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FB41DF"/>
    <w:rPr>
      <w:color w:val="auto"/>
      <w:u w:val="none"/>
    </w:rPr>
  </w:style>
  <w:style w:type="paragraph" w:styleId="DocumentMap">
    <w:name w:val="Document Map"/>
    <w:basedOn w:val="Normal"/>
    <w:link w:val="DocumentMapChar"/>
    <w:uiPriority w:val="99"/>
    <w:semiHidden/>
    <w:unhideWhenUsed/>
    <w:rsid w:val="00FB41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41DF"/>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C01782"/>
    <w:pPr>
      <w:contextualSpacing/>
    </w:pPr>
    <w:rPr>
      <w:rFonts w:eastAsia="Malgun Gothic" w:cs="Times New Roman"/>
      <w:sz w:val="12"/>
      <w:lang w:eastAsia="ko-KR"/>
    </w:rPr>
  </w:style>
  <w:style w:type="paragraph" w:customStyle="1" w:styleId="underlined">
    <w:name w:val="underlined"/>
    <w:next w:val="Normal"/>
    <w:link w:val="underlinedChar"/>
    <w:autoRedefine/>
    <w:rsid w:val="00C0178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01782"/>
    <w:rPr>
      <w:rFonts w:ascii="Times New Roman" w:eastAsia="Malgun Gothic" w:hAnsi="Times New Roman" w:cs="Times New Roman"/>
      <w:sz w:val="21"/>
      <w:u w:val="single"/>
    </w:rPr>
  </w:style>
  <w:style w:type="character" w:customStyle="1" w:styleId="tinyChar">
    <w:name w:val="tiny Char"/>
    <w:link w:val="tiny"/>
    <w:rsid w:val="00C01782"/>
    <w:rPr>
      <w:rFonts w:eastAsia="Malgun Gothic" w:cs="Times New Roman"/>
      <w:sz w:val="12"/>
      <w:lang w:eastAsia="ko-KR"/>
    </w:rPr>
  </w:style>
  <w:style w:type="paragraph" w:styleId="Footer">
    <w:name w:val="footer"/>
    <w:basedOn w:val="Normal"/>
    <w:link w:val="FooterChar"/>
    <w:uiPriority w:val="99"/>
    <w:unhideWhenUsed/>
    <w:rsid w:val="00FB41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1D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431555569">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nhd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24</Pages>
  <Words>16378</Words>
  <Characters>93358</Characters>
  <Application>Microsoft Office Word</Application>
  <DocSecurity>0</DocSecurity>
  <Lines>777</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Linh Dam</cp:lastModifiedBy>
  <cp:revision>5</cp:revision>
  <dcterms:created xsi:type="dcterms:W3CDTF">2021-12-03T04:12:00Z</dcterms:created>
  <dcterms:modified xsi:type="dcterms:W3CDTF">2021-12-04T00:03:00Z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